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4A63C" w14:textId="77777777" w:rsidR="00A95652" w:rsidRDefault="000E4A41" w:rsidP="000E4A41">
      <w:pPr>
        <w:pStyle w:val="Heading2"/>
      </w:pPr>
      <w:r>
        <w:t>1NC</w:t>
      </w:r>
    </w:p>
    <w:p w14:paraId="415A09C3" w14:textId="77777777" w:rsidR="000E4A41" w:rsidRDefault="000E4A41" w:rsidP="000E4A41">
      <w:pPr>
        <w:pStyle w:val="Heading3"/>
      </w:pPr>
      <w:r>
        <w:t>1NC – Nuke War Good</w:t>
      </w:r>
    </w:p>
    <w:p w14:paraId="36355FFF" w14:textId="77777777" w:rsidR="000E4A41" w:rsidRPr="007E35A2" w:rsidRDefault="000E4A41" w:rsidP="000E4A41">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38B09187" w14:textId="77777777" w:rsidR="000E4A41" w:rsidRPr="00A24BF5" w:rsidRDefault="000E4A41" w:rsidP="000E4A41">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68CBC45A" w14:textId="77777777" w:rsidR="000E4A41" w:rsidRPr="007E35A2" w:rsidRDefault="000E4A41" w:rsidP="000E4A41">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dead, but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6C38A881" w14:textId="77777777" w:rsidR="000E4A41" w:rsidRDefault="000E4A41" w:rsidP="000E4A41">
      <w:pPr>
        <w:rPr>
          <w:u w:val="single"/>
        </w:rPr>
      </w:pPr>
    </w:p>
    <w:p w14:paraId="54A547B6" w14:textId="77777777" w:rsidR="000E4A41" w:rsidRDefault="000E4A41" w:rsidP="000E4A41">
      <w:pPr>
        <w:pStyle w:val="Heading4"/>
      </w:pPr>
      <w:r w:rsidRPr="000D1B0F">
        <w:rPr>
          <w:u w:val="single"/>
        </w:rPr>
        <w:t>Can’t rebuild</w:t>
      </w:r>
      <w:r>
        <w:t xml:space="preserve"> industrial civilization. </w:t>
      </w:r>
    </w:p>
    <w:p w14:paraId="63BCEBDA" w14:textId="77777777" w:rsidR="000E4A41" w:rsidRDefault="000E4A41" w:rsidP="000E4A41">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6" w:history="1">
        <w:r w:rsidRPr="00DF74F2">
          <w:rPr>
            <w:rStyle w:val="Hyperlink"/>
          </w:rPr>
          <w:t>https://www.wildwill.net/blog/2017/05/27/industrial-civilization-not-rebuilt/</w:t>
        </w:r>
      </w:hyperlink>
      <w:r>
        <w:rPr>
          <w:rStyle w:val="Hyperlink"/>
        </w:rPr>
        <w:t>] Recut Justin</w:t>
      </w:r>
    </w:p>
    <w:p w14:paraId="61B1091F" w14:textId="77777777" w:rsidR="000E4A41" w:rsidRPr="005774DF" w:rsidRDefault="000E4A41" w:rsidP="000E4A41">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8C2EDA">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8C2ED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8C2EDA">
        <w:rPr>
          <w:rStyle w:val="StyleUnderline"/>
          <w:highlight w:val="green"/>
        </w:rPr>
        <w:t>coal</w:t>
      </w:r>
      <w:r w:rsidRPr="00D7420F">
        <w:rPr>
          <w:rStyle w:val="StyleUnderline"/>
        </w:rPr>
        <w:t xml:space="preserve"> gone, </w:t>
      </w:r>
      <w:r w:rsidRPr="008C2ED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8C2EDA">
        <w:rPr>
          <w:rStyle w:val="StyleUnderline"/>
          <w:highlight w:val="green"/>
        </w:rPr>
        <w:t xml:space="preserve">ores gone, </w:t>
      </w:r>
      <w:r w:rsidRPr="008C2ED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8C2EDA">
        <w:rPr>
          <w:rStyle w:val="Emphasis"/>
          <w:highlight w:val="green"/>
        </w:rPr>
        <w:t>make the</w:t>
      </w:r>
      <w:r w:rsidRPr="00D7420F">
        <w:rPr>
          <w:rStyle w:val="Emphasis"/>
        </w:rPr>
        <w:t xml:space="preserve"> long </w:t>
      </w:r>
      <w:r w:rsidRPr="008C2ED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actually have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8C2EDA">
        <w:rPr>
          <w:rStyle w:val="StyleUnderline"/>
          <w:highlight w:val="green"/>
        </w:rPr>
        <w:t xml:space="preserve">development </w:t>
      </w:r>
      <w:r w:rsidRPr="000D21CE">
        <w:rPr>
          <w:rStyle w:val="StyleUnderline"/>
        </w:rPr>
        <w:t xml:space="preserve">will </w:t>
      </w:r>
      <w:r w:rsidRPr="008C2ED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8C2ED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definitely a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value, and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8C2EDA">
        <w:rPr>
          <w:rStyle w:val="StyleUnderline"/>
          <w:highlight w:val="green"/>
        </w:rPr>
        <w:t xml:space="preserve">coal reserves are </w:t>
      </w:r>
      <w:r w:rsidRPr="000D1B0F">
        <w:rPr>
          <w:rStyle w:val="Emphasis"/>
        </w:rPr>
        <w:t xml:space="preserve">completely </w:t>
      </w:r>
      <w:r w:rsidRPr="008C2EDA">
        <w:rPr>
          <w:rStyle w:val="Emphasis"/>
          <w:highlight w:val="green"/>
        </w:rPr>
        <w:t>depleted</w:t>
      </w:r>
      <w:r w:rsidRPr="005774DF">
        <w:rPr>
          <w:sz w:val="12"/>
        </w:rPr>
        <w:t xml:space="preserve">. </w:t>
      </w:r>
      <w:r w:rsidRPr="00D7420F">
        <w:rPr>
          <w:rStyle w:val="StyleUnderline"/>
        </w:rPr>
        <w:t xml:space="preserve">Thus, </w:t>
      </w:r>
      <w:r w:rsidRPr="008C2ED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8C2EDA">
        <w:rPr>
          <w:rStyle w:val="StyleUnderline"/>
          <w:highlight w:val="green"/>
        </w:rPr>
        <w:t>would</w:t>
      </w:r>
      <w:r w:rsidRPr="008C2EDA">
        <w:rPr>
          <w:sz w:val="12"/>
          <w:highlight w:val="green"/>
        </w:rPr>
        <w:t xml:space="preserve"> </w:t>
      </w:r>
      <w:r w:rsidRPr="008C2EDA">
        <w:rPr>
          <w:rStyle w:val="Emphasis"/>
          <w:highlight w:val="green"/>
        </w:rPr>
        <w:t xml:space="preserve">not </w:t>
      </w:r>
      <w:r w:rsidRPr="000D1B0F">
        <w:rPr>
          <w:rStyle w:val="Emphasis"/>
        </w:rPr>
        <w:t xml:space="preserve">be able to </w:t>
      </w:r>
      <w:r w:rsidRPr="008C2ED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8C2EDA">
        <w:rPr>
          <w:rStyle w:val="StyleUnderline"/>
          <w:highlight w:val="green"/>
        </w:rPr>
        <w:t xml:space="preserve">rebuilding </w:t>
      </w:r>
      <w:r w:rsidRPr="000D1B0F">
        <w:rPr>
          <w:rStyle w:val="StyleUnderline"/>
        </w:rPr>
        <w:t xml:space="preserve">industry </w:t>
      </w:r>
      <w:r w:rsidRPr="008C2EDA">
        <w:rPr>
          <w:rStyle w:val="StyleUnderline"/>
          <w:highlight w:val="green"/>
        </w:rPr>
        <w:t xml:space="preserve">would take </w:t>
      </w:r>
      <w:r w:rsidRPr="000D1B0F">
        <w:rPr>
          <w:rStyle w:val="Emphasis"/>
        </w:rPr>
        <w:t xml:space="preserve">at least </w:t>
      </w:r>
      <w:r w:rsidRPr="008C2ED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8C2ED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8C2EDA">
        <w:rPr>
          <w:rStyle w:val="Emphasis"/>
          <w:highlight w:val="green"/>
        </w:rPr>
        <w:t xml:space="preserve">would not have </w:t>
      </w:r>
      <w:r w:rsidRPr="000D21CE">
        <w:rPr>
          <w:rStyle w:val="Emphasis"/>
        </w:rPr>
        <w:t xml:space="preserve">the </w:t>
      </w:r>
      <w:r w:rsidRPr="008C2ED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5774DF">
        <w:rPr>
          <w:sz w:val="12"/>
        </w:rPr>
        <w:t>Maori</w:t>
      </w:r>
      <w:proofErr w:type="spellEnd"/>
      <w:r w:rsidRPr="005774DF">
        <w:rPr>
          <w:sz w:val="12"/>
        </w:rPr>
        <w:t xml:space="preserve">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w:t>
      </w:r>
      <w:proofErr w:type="spellStart"/>
      <w:r w:rsidRPr="005774DF">
        <w:rPr>
          <w:sz w:val="12"/>
        </w:rPr>
        <w:t>Maori</w:t>
      </w:r>
      <w:proofErr w:type="spellEnd"/>
      <w:r w:rsidRPr="005774DF">
        <w:rPr>
          <w:sz w:val="12"/>
        </w:rPr>
        <w:t xml:space="preserve">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5774DF">
        <w:rPr>
          <w:sz w:val="12"/>
        </w:rPr>
        <w:t>Maori</w:t>
      </w:r>
      <w:proofErr w:type="spellEnd"/>
      <w:r w:rsidRPr="005774DF">
        <w:rPr>
          <w:sz w:val="12"/>
        </w:rPr>
        <w:t xml:space="preserve"> continued to live agriculturally and developed into a populated, complex, hierarchical, and violent society. Eventually an Australian seal-hunting ship informed the </w:t>
      </w:r>
      <w:proofErr w:type="spellStart"/>
      <w:r w:rsidRPr="005774DF">
        <w:rPr>
          <w:sz w:val="12"/>
        </w:rPr>
        <w:t>Maori</w:t>
      </w:r>
      <w:proofErr w:type="spellEnd"/>
      <w:r w:rsidRPr="005774DF">
        <w:rPr>
          <w:sz w:val="12"/>
        </w:rPr>
        <w:t xml:space="preserve"> of the </w:t>
      </w:r>
      <w:proofErr w:type="spellStart"/>
      <w:r w:rsidRPr="005774DF">
        <w:rPr>
          <w:sz w:val="12"/>
        </w:rPr>
        <w:t>Moriori’s</w:t>
      </w:r>
      <w:proofErr w:type="spellEnd"/>
      <w:r w:rsidRPr="005774DF">
        <w:rPr>
          <w:sz w:val="12"/>
        </w:rPr>
        <w:t xml:space="preserve"> existence, and the </w:t>
      </w:r>
      <w:proofErr w:type="spellStart"/>
      <w:r w:rsidRPr="005774DF">
        <w:rPr>
          <w:sz w:val="12"/>
        </w:rPr>
        <w:t>Maori</w:t>
      </w:r>
      <w:proofErr w:type="spellEnd"/>
      <w:r w:rsidRPr="005774DF">
        <w:rPr>
          <w:sz w:val="12"/>
        </w:rPr>
        <w:t xml:space="preserve">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w:t>
      </w:r>
      <w:proofErr w:type="spellStart"/>
      <w:r w:rsidRPr="005774DF">
        <w:rPr>
          <w:sz w:val="12"/>
        </w:rPr>
        <w:t>Maori</w:t>
      </w:r>
      <w:proofErr w:type="spellEnd"/>
      <w:r w:rsidRPr="005774DF">
        <w:rPr>
          <w:sz w:val="12"/>
        </w:rPr>
        <w:t xml:space="preserve">] commenced to kill us like sheep . . . [We] were terrified, fled to the bush, concealed ourselves in holes underground, and in any place to escape our enemies. It was of no avail; we were discovered and eaten – men, women, and children indiscriminately.” A </w:t>
      </w:r>
      <w:proofErr w:type="spellStart"/>
      <w:r w:rsidRPr="005774DF">
        <w:rPr>
          <w:sz w:val="12"/>
        </w:rPr>
        <w:t>Maori</w:t>
      </w:r>
      <w:proofErr w:type="spellEnd"/>
      <w:r w:rsidRPr="005774DF">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5774DF">
        <w:rPr>
          <w:sz w:val="12"/>
        </w:rPr>
        <w:t>Maori</w:t>
      </w:r>
      <w:proofErr w:type="spellEnd"/>
      <w:r w:rsidRPr="005774DF">
        <w:rPr>
          <w:sz w:val="12"/>
        </w:rPr>
        <w:t xml:space="preserve">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5FB7DEEC" w14:textId="0CC432C8" w:rsidR="000E4A41" w:rsidRDefault="000E4A41" w:rsidP="000E4A41">
      <w:pPr>
        <w:rPr>
          <w:u w:val="single"/>
        </w:rPr>
      </w:pPr>
    </w:p>
    <w:p w14:paraId="7F542263" w14:textId="77777777" w:rsidR="000E4A41" w:rsidRPr="00DA660E" w:rsidRDefault="000E4A41" w:rsidP="000E4A41">
      <w:pPr>
        <w:pStyle w:val="Heading4"/>
      </w:pPr>
      <w:r>
        <w:t xml:space="preserve">That’s good – war later is </w:t>
      </w:r>
      <w:r w:rsidRPr="0017663A">
        <w:rPr>
          <w:u w:val="single"/>
        </w:rPr>
        <w:t>worse</w:t>
      </w:r>
      <w:r>
        <w:t xml:space="preserve">. </w:t>
      </w:r>
    </w:p>
    <w:p w14:paraId="59B825C0" w14:textId="77777777" w:rsidR="000E4A41" w:rsidRPr="00DA660E" w:rsidRDefault="000E4A41" w:rsidP="000E4A41">
      <w:r w:rsidRPr="000A7F64">
        <w:rPr>
          <w:rStyle w:val="Style13ptBold"/>
        </w:rPr>
        <w:t xml:space="preserve">Turchin &amp; </w:t>
      </w:r>
      <w:proofErr w:type="spellStart"/>
      <w:r w:rsidRPr="000A7F64">
        <w:rPr>
          <w:rStyle w:val="Style13ptBold"/>
        </w:rPr>
        <w:t>Denkenberger</w:t>
      </w:r>
      <w:proofErr w:type="spellEnd"/>
      <w:r w:rsidRPr="000A7F64">
        <w:rPr>
          <w:rStyle w:val="Style13ptBold"/>
        </w:rPr>
        <w:t xml:space="preserve"> 18</w:t>
      </w:r>
      <w:r w:rsidRPr="00DA660E">
        <w:rPr>
          <w:szCs w:val="24"/>
        </w:rPr>
        <w:t xml:space="preserve"> </w:t>
      </w:r>
      <w:r>
        <w:t>[</w:t>
      </w:r>
      <w:r w:rsidRPr="00DA660E">
        <w:t xml:space="preserve">Alexey Turchin &amp; David </w:t>
      </w:r>
      <w:proofErr w:type="spellStart"/>
      <w:r w:rsidRPr="00DA660E">
        <w:t>Denkenberger</w:t>
      </w:r>
      <w:proofErr w:type="spellEnd"/>
      <w:r w:rsidRPr="00DA660E">
        <w:t xml:space="preserve">. Turchin is a researcher at the Science for Life Extension Foundation; </w:t>
      </w:r>
      <w:proofErr w:type="spellStart"/>
      <w:r w:rsidRPr="00DA660E">
        <w:t>Denkenberger</w:t>
      </w:r>
      <w:proofErr w:type="spellEnd"/>
      <w:r w:rsidRPr="00DA660E">
        <w:t xml:space="preserve"> is with the Global Catastrophic Risk Institute (GCRI) @ Tennessee State University, Alliance to Feed the Earth in Disasters (ALLFED). 09/2018. “Global Catastrophic and Existential Risks Communication Scale.” Futures, vol. 102, pp. 27–38.</w:t>
      </w:r>
      <w:r>
        <w:t>]</w:t>
      </w:r>
    </w:p>
    <w:p w14:paraId="088D2546" w14:textId="77777777" w:rsidR="000E4A41" w:rsidRPr="000E313F" w:rsidRDefault="000E4A41" w:rsidP="000E4A41">
      <w:pPr>
        <w:rPr>
          <w:sz w:val="16"/>
        </w:rPr>
      </w:pPr>
      <w:r w:rsidRPr="000E313F">
        <w:rPr>
          <w:sz w:val="16"/>
        </w:rPr>
        <w:t>3. “</w:t>
      </w:r>
      <w:r w:rsidRPr="000E313F">
        <w:rPr>
          <w:rStyle w:val="Emphasis"/>
        </w:rPr>
        <w:t>Human extinction risks</w:t>
      </w:r>
      <w:r w:rsidRPr="000E313F">
        <w:rPr>
          <w:sz w:val="16"/>
        </w:rPr>
        <w:t xml:space="preserve">” </w:t>
      </w:r>
      <w:r w:rsidRPr="000E313F">
        <w:rPr>
          <w:rStyle w:val="StyleUnderline"/>
        </w:rPr>
        <w:t xml:space="preserve">are risks that </w:t>
      </w:r>
      <w:r w:rsidRPr="000E313F">
        <w:rPr>
          <w:rStyle w:val="Emphasis"/>
        </w:rPr>
        <w:t>all humans die</w:t>
      </w:r>
      <w:r w:rsidRPr="000E313F">
        <w:rPr>
          <w:rStyle w:val="StyleUnderline"/>
        </w:rPr>
        <w:t xml:space="preserve">, and </w:t>
      </w:r>
      <w:r w:rsidRPr="000E313F">
        <w:rPr>
          <w:rStyle w:val="Emphasis"/>
        </w:rPr>
        <w:t>no</w:t>
      </w:r>
      <w:r w:rsidRPr="000E313F">
        <w:rPr>
          <w:rStyle w:val="StyleUnderline"/>
        </w:rPr>
        <w:t xml:space="preserve"> future generations</w:t>
      </w:r>
      <w:r w:rsidRPr="000E313F">
        <w:rPr>
          <w:sz w:val="16"/>
        </w:rPr>
        <w:t xml:space="preserve"> (in the extended sense mentioned above) will ever exist. </w:t>
      </w:r>
    </w:p>
    <w:p w14:paraId="29DB9ED6" w14:textId="77777777" w:rsidR="000E4A41" w:rsidRPr="000E313F" w:rsidRDefault="000E4A41" w:rsidP="000E4A41">
      <w:pPr>
        <w:rPr>
          <w:rStyle w:val="StyleUnderline"/>
        </w:rPr>
      </w:pPr>
      <w:r w:rsidRPr="000E313F">
        <w:rPr>
          <w:sz w:val="16"/>
        </w:rPr>
        <w:t>4. “</w:t>
      </w:r>
      <w:r w:rsidRPr="000E313F">
        <w:rPr>
          <w:rStyle w:val="StyleUnderline"/>
        </w:rPr>
        <w:t xml:space="preserve">All life on Earth ends risks” involve the extinction of </w:t>
      </w:r>
      <w:r w:rsidRPr="000E313F">
        <w:rPr>
          <w:rStyle w:val="Emphasis"/>
        </w:rPr>
        <w:t>all life on earth</w:t>
      </w:r>
      <w:r w:rsidRPr="000E313F">
        <w:rPr>
          <w:rStyle w:val="StyleUnderline"/>
        </w:rPr>
        <w:t xml:space="preserve">. As this includes H. sapiens, such risks are at the very least on a par with human extinction, but are likely </w:t>
      </w:r>
      <w:r w:rsidRPr="000E313F">
        <w:rPr>
          <w:rStyle w:val="Emphasis"/>
        </w:rPr>
        <w:t>worse</w:t>
      </w:r>
      <w:r w:rsidRPr="000E313F">
        <w:rPr>
          <w:rStyle w:val="StyleUnderline"/>
        </w:rPr>
        <w:t xml:space="preserve"> as the loss of </w:t>
      </w:r>
      <w:r w:rsidRPr="000E313F">
        <w:rPr>
          <w:rStyle w:val="Emphasis"/>
        </w:rPr>
        <w:t>biodiversity</w:t>
      </w:r>
      <w:r w:rsidRPr="000E313F">
        <w:rPr>
          <w:rStyle w:val="StyleUnderline"/>
        </w:rPr>
        <w:t xml:space="preserve"> is higher, and</w:t>
      </w:r>
      <w:r w:rsidRPr="000E313F">
        <w:rPr>
          <w:sz w:val="16"/>
        </w:rPr>
        <w:t xml:space="preserve"> (without life arising a second time) </w:t>
      </w:r>
      <w:r w:rsidRPr="000E313F">
        <w:rPr>
          <w:rStyle w:val="Emphasis"/>
        </w:rPr>
        <w:t>no</w:t>
      </w:r>
      <w:r w:rsidRPr="000E313F">
        <w:rPr>
          <w:sz w:val="16"/>
        </w:rPr>
        <w:t xml:space="preserve"> other </w:t>
      </w:r>
      <w:r w:rsidRPr="000E313F">
        <w:rPr>
          <w:rStyle w:val="Emphasis"/>
        </w:rPr>
        <w:t>civilizations</w:t>
      </w:r>
      <w:r w:rsidRPr="000E313F">
        <w:rPr>
          <w:rStyle w:val="StyleUnderline"/>
        </w:rPr>
        <w:t xml:space="preserve">, human or otherwise, would be possible on Earth. </w:t>
      </w:r>
    </w:p>
    <w:p w14:paraId="69693841" w14:textId="77777777" w:rsidR="000E4A41" w:rsidRPr="000E313F" w:rsidRDefault="000E4A41" w:rsidP="000E4A41">
      <w:pPr>
        <w:rPr>
          <w:rStyle w:val="StyleUnderline"/>
        </w:rPr>
      </w:pPr>
      <w:r w:rsidRPr="000E313F">
        <w:rPr>
          <w:sz w:val="16"/>
        </w:rPr>
        <w:t xml:space="preserve">5. “Astronomical scale risks” include the demise of all civilizations in the affectable universe. This of course includes human extinction, and all life on Earth, and so again are at the very least on a par, </w:t>
      </w:r>
      <w:r w:rsidRPr="000E313F">
        <w:rPr>
          <w:rStyle w:val="StyleUnderline"/>
        </w:rPr>
        <w:t xml:space="preserve">and very likely much worse outcomes, than those two. </w:t>
      </w:r>
    </w:p>
    <w:p w14:paraId="049FFE84" w14:textId="77777777" w:rsidR="000E4A41" w:rsidRPr="000E313F" w:rsidRDefault="000E4A41" w:rsidP="000E4A41">
      <w:pPr>
        <w:rPr>
          <w:sz w:val="16"/>
        </w:rPr>
      </w:pPr>
      <w:r w:rsidRPr="000E313F">
        <w:rPr>
          <w:rStyle w:val="StyleUnderline"/>
        </w:rPr>
        <w:t>6</w:t>
      </w:r>
      <w:r w:rsidRPr="000E313F">
        <w:rPr>
          <w:rStyle w:val="Emphasis"/>
        </w:rPr>
        <w:t>. “</w:t>
      </w:r>
      <w:r w:rsidRPr="00BE5722">
        <w:rPr>
          <w:rStyle w:val="Emphasis"/>
          <w:highlight w:val="green"/>
        </w:rPr>
        <w:t>S-risks</w:t>
      </w:r>
      <w:r w:rsidRPr="000E313F">
        <w:rPr>
          <w:rStyle w:val="Emphasis"/>
        </w:rPr>
        <w:t xml:space="preserve">” include collective </w:t>
      </w:r>
      <w:r w:rsidRPr="00BE5722">
        <w:rPr>
          <w:rStyle w:val="Emphasis"/>
          <w:highlight w:val="green"/>
        </w:rPr>
        <w:t>infinite suffering</w:t>
      </w:r>
      <w:r w:rsidRPr="000E313F">
        <w:rPr>
          <w:sz w:val="16"/>
        </w:rPr>
        <w:t xml:space="preserve"> (Daniel, 2017). These differ from extinction risks insofar as extinction leads to a lack of existence, whereas this concerns ongoing existence in undesirable circumstances. These also vary in scale and intensity, but are generally out of scope of this work. </w:t>
      </w:r>
    </w:p>
    <w:p w14:paraId="08F3CCD2" w14:textId="77777777" w:rsidR="000E4A41" w:rsidRPr="000E313F" w:rsidRDefault="000E4A41" w:rsidP="000E4A41">
      <w:pPr>
        <w:rPr>
          <w:sz w:val="16"/>
        </w:rPr>
      </w:pPr>
      <w:r w:rsidRPr="000E313F">
        <w:rPr>
          <w:sz w:val="16"/>
        </w:rPr>
        <w:t xml:space="preserve">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w:t>
      </w:r>
    </w:p>
    <w:p w14:paraId="0C0556FB" w14:textId="77777777" w:rsidR="000E4A41" w:rsidRPr="000E313F" w:rsidRDefault="000E4A41" w:rsidP="000E4A41">
      <w:pPr>
        <w:rPr>
          <w:sz w:val="16"/>
        </w:rPr>
      </w:pPr>
      <w:r w:rsidRPr="000E313F">
        <w:rPr>
          <w:sz w:val="16"/>
        </w:rPr>
        <w:t xml:space="preserve">First, global risks may have a fat tail—that is a low probability of high consequences—and </w:t>
      </w:r>
      <w:r w:rsidRPr="000E313F">
        <w:rPr>
          <w:rStyle w:val="StyleUnderline"/>
        </w:rPr>
        <w:t>the existence of</w:t>
      </w:r>
      <w:r w:rsidRPr="000E313F">
        <w:rPr>
          <w:sz w:val="16"/>
        </w:rPr>
        <w:t xml:space="preserve"> such </w:t>
      </w:r>
      <w:r w:rsidRPr="000E313F">
        <w:rPr>
          <w:rStyle w:val="Emphasis"/>
        </w:rPr>
        <w:t>fat tails</w:t>
      </w:r>
      <w:r w:rsidRPr="000E313F">
        <w:rPr>
          <w:sz w:val="16"/>
        </w:rPr>
        <w:t xml:space="preserve"> </w:t>
      </w:r>
      <w:r w:rsidRPr="000E313F">
        <w:rPr>
          <w:rStyle w:val="StyleUnderline"/>
        </w:rPr>
        <w:t xml:space="preserve">strongly depend on the intrinsic </w:t>
      </w:r>
      <w:r w:rsidRPr="00BE5722">
        <w:rPr>
          <w:rStyle w:val="Emphasis"/>
          <w:highlight w:val="green"/>
        </w:rPr>
        <w:t>uncertainty of</w:t>
      </w:r>
      <w:r w:rsidRPr="000E313F">
        <w:rPr>
          <w:rStyle w:val="Emphasis"/>
        </w:rPr>
        <w:t xml:space="preserve"> global </w:t>
      </w:r>
      <w:r w:rsidRPr="00BE5722">
        <w:rPr>
          <w:rStyle w:val="Emphasis"/>
          <w:highlight w:val="green"/>
        </w:rPr>
        <w:t>systems</w:t>
      </w:r>
      <w:r w:rsidRPr="000E313F">
        <w:rPr>
          <w:sz w:val="16"/>
        </w:rPr>
        <w:t xml:space="preserve"> (Ćirković, 2012) (Baum, 2015), (Wiener, 2016) (Sandberg &amp; Landry, 2015). </w:t>
      </w:r>
      <w:r w:rsidRPr="000E313F">
        <w:rPr>
          <w:rStyle w:val="StyleUnderline"/>
        </w:rPr>
        <w:t xml:space="preserve">This is especially </w:t>
      </w:r>
      <w:r w:rsidRPr="00BE5722">
        <w:rPr>
          <w:rStyle w:val="StyleUnderline"/>
          <w:highlight w:val="green"/>
        </w:rPr>
        <w:t xml:space="preserve">true for </w:t>
      </w:r>
      <w:r w:rsidRPr="00BE5722">
        <w:rPr>
          <w:rStyle w:val="StyleUnderline"/>
        </w:rPr>
        <w:t>risks</w:t>
      </w:r>
      <w:r w:rsidRPr="000E313F">
        <w:rPr>
          <w:rStyle w:val="StyleUnderline"/>
        </w:rPr>
        <w:t xml:space="preserve"> associated with </w:t>
      </w:r>
      <w:r w:rsidRPr="00BE5722">
        <w:rPr>
          <w:rStyle w:val="Emphasis"/>
          <w:highlight w:val="green"/>
        </w:rPr>
        <w:t>future world wars</w:t>
      </w:r>
      <w:r w:rsidRPr="000E313F">
        <w:rPr>
          <w:sz w:val="16"/>
        </w:rPr>
        <w:t xml:space="preserve">, </w:t>
      </w:r>
      <w:r w:rsidRPr="000E313F">
        <w:rPr>
          <w:rStyle w:val="StyleUnderline"/>
        </w:rPr>
        <w:t xml:space="preserve">which may include </w:t>
      </w:r>
      <w:r w:rsidRPr="000E313F">
        <w:rPr>
          <w:rStyle w:val="Emphasis"/>
        </w:rPr>
        <w:t>not only nuclear weapons</w:t>
      </w:r>
      <w:r w:rsidRPr="000E313F">
        <w:rPr>
          <w:rStyle w:val="StyleUnderline"/>
        </w:rPr>
        <w:t xml:space="preserve">, but weapons incorporating </w:t>
      </w:r>
      <w:r w:rsidRPr="00BE5722">
        <w:rPr>
          <w:rStyle w:val="Emphasis"/>
          <w:highlight w:val="green"/>
        </w:rPr>
        <w:t>synthetic biology</w:t>
      </w:r>
      <w:r w:rsidRPr="000E313F">
        <w:rPr>
          <w:sz w:val="16"/>
        </w:rPr>
        <w:t xml:space="preserve"> </w:t>
      </w:r>
      <w:r w:rsidRPr="000E313F">
        <w:rPr>
          <w:rStyle w:val="StyleUnderline"/>
        </w:rPr>
        <w:t>and</w:t>
      </w:r>
      <w:r w:rsidRPr="000E313F">
        <w:rPr>
          <w:sz w:val="16"/>
        </w:rPr>
        <w:t xml:space="preserve"> </w:t>
      </w:r>
      <w:r w:rsidRPr="00BE5722">
        <w:rPr>
          <w:rStyle w:val="Emphasis"/>
          <w:highlight w:val="green"/>
        </w:rPr>
        <w:t>nanotechnology</w:t>
      </w:r>
      <w:r w:rsidRPr="000E313F">
        <w:rPr>
          <w:rStyle w:val="StyleUnderline"/>
        </w:rPr>
        <w:t xml:space="preserve">, different </w:t>
      </w:r>
      <w:r w:rsidRPr="00BE5722">
        <w:rPr>
          <w:rStyle w:val="Emphasis"/>
          <w:highlight w:val="green"/>
        </w:rPr>
        <w:t>AI</w:t>
      </w:r>
      <w:r w:rsidRPr="000E313F">
        <w:rPr>
          <w:rStyle w:val="Emphasis"/>
        </w:rPr>
        <w:t xml:space="preserve"> technologies</w:t>
      </w:r>
      <w:r w:rsidRPr="000E313F">
        <w:rPr>
          <w:rStyle w:val="StyleUnderline"/>
        </w:rPr>
        <w:t xml:space="preserve">, as well as </w:t>
      </w:r>
      <w:r w:rsidRPr="00BE5722">
        <w:rPr>
          <w:rStyle w:val="Emphasis"/>
          <w:highlight w:val="green"/>
        </w:rPr>
        <w:t>Doomsday blackmail weapons</w:t>
      </w:r>
      <w:r w:rsidRPr="000E313F">
        <w:rPr>
          <w:sz w:val="16"/>
        </w:rPr>
        <w:t xml:space="preserve"> (Kahn, 1959). Another case are the risks associated with climate change, where runaway global warming is a likely fat tail (Obata &amp; Shibata, 2012a), (Goldblatt &amp; Watson, 2012). </w:t>
      </w:r>
    </w:p>
    <w:p w14:paraId="43E6819F" w14:textId="77777777" w:rsidR="000E4A41" w:rsidRPr="000E313F" w:rsidRDefault="000E4A41" w:rsidP="000E4A41">
      <w:pPr>
        <w:rPr>
          <w:sz w:val="16"/>
        </w:rPr>
      </w:pPr>
      <w:r w:rsidRPr="000E313F">
        <w:rPr>
          <w:sz w:val="16"/>
        </w:rPr>
        <w:t>Second, global catastrophes could be part of double catastrophe (Baum, Maher, &amp; Haqq-</w:t>
      </w:r>
      <w:proofErr w:type="spellStart"/>
      <w:r w:rsidRPr="000E313F">
        <w:rPr>
          <w:sz w:val="16"/>
        </w:rPr>
        <w:t>Misra</w:t>
      </w:r>
      <w:proofErr w:type="spellEnd"/>
      <w:r w:rsidRPr="000E313F">
        <w:rPr>
          <w:sz w:val="16"/>
        </w:rPr>
        <w:t>, 2013) or start a chain of catastrophes (Tonn &amp; and MacGregor, 2009), and in this issue (</w:t>
      </w:r>
      <w:proofErr w:type="spellStart"/>
      <w:r w:rsidRPr="000E313F">
        <w:rPr>
          <w:sz w:val="16"/>
        </w:rPr>
        <w:t>Karieva</w:t>
      </w:r>
      <w:proofErr w:type="spellEnd"/>
      <w:r w:rsidRPr="000E313F">
        <w:rPr>
          <w:sz w:val="16"/>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w:t>
      </w:r>
    </w:p>
    <w:p w14:paraId="7D079191" w14:textId="77777777" w:rsidR="000E4A41" w:rsidRPr="000E313F" w:rsidRDefault="000E4A41" w:rsidP="000E4A41">
      <w:pPr>
        <w:rPr>
          <w:sz w:val="16"/>
        </w:rPr>
      </w:pPr>
      <w:r w:rsidRPr="000E313F">
        <w:rPr>
          <w:sz w:val="16"/>
        </w:rPr>
        <w:t xml:space="preserve">Luke </w:t>
      </w:r>
      <w:r w:rsidRPr="000E313F">
        <w:rPr>
          <w:rStyle w:val="Emphasis"/>
        </w:rPr>
        <w:t>Oman</w:t>
      </w:r>
      <w:r w:rsidRPr="000E313F">
        <w:rPr>
          <w:sz w:val="16"/>
        </w:rPr>
        <w:t xml:space="preserve"> </w:t>
      </w:r>
      <w:r w:rsidRPr="000E313F">
        <w:rPr>
          <w:rStyle w:val="StyleUnderline"/>
        </w:rPr>
        <w:t xml:space="preserve">has estimated the risks of human extinction because of nuclear winter: “The </w:t>
      </w:r>
      <w:r w:rsidRPr="000E313F">
        <w:rPr>
          <w:rStyle w:val="Emphasis"/>
        </w:rPr>
        <w:t>probability</w:t>
      </w:r>
      <w:r w:rsidRPr="000E313F">
        <w:rPr>
          <w:sz w:val="16"/>
        </w:rPr>
        <w:t xml:space="preserve"> I would estimate </w:t>
      </w:r>
      <w:r w:rsidRPr="000E313F">
        <w:rPr>
          <w:rStyle w:val="Emphasis"/>
        </w:rPr>
        <w:t>for the global human population of zero resulting from</w:t>
      </w:r>
      <w:r w:rsidRPr="000E313F">
        <w:rPr>
          <w:sz w:val="16"/>
        </w:rPr>
        <w:t xml:space="preserve"> the </w:t>
      </w:r>
      <w:r w:rsidRPr="000E313F">
        <w:rPr>
          <w:rStyle w:val="Emphasis"/>
        </w:rPr>
        <w:t>150 Tg of black carbon</w:t>
      </w:r>
      <w:r w:rsidRPr="000E313F">
        <w:rPr>
          <w:sz w:val="16"/>
        </w:rPr>
        <w:t xml:space="preserve"> scenario in our 2007 paper </w:t>
      </w:r>
      <w:r w:rsidRPr="000E313F">
        <w:rPr>
          <w:rStyle w:val="StyleUnderline"/>
        </w:rPr>
        <w:t>would be in the range of</w:t>
      </w:r>
      <w:r w:rsidRPr="000E313F">
        <w:rPr>
          <w:sz w:val="16"/>
        </w:rPr>
        <w:t xml:space="preserve"> 1 in 10,000 to </w:t>
      </w:r>
      <w:r w:rsidRPr="000E313F">
        <w:rPr>
          <w:rStyle w:val="Emphasis"/>
        </w:rPr>
        <w:t>1 in 100,000</w:t>
      </w:r>
      <w:r w:rsidRPr="000E313F">
        <w:rPr>
          <w:sz w:val="16"/>
        </w:rPr>
        <w:t xml:space="preserve">” (Robock, Oman, &amp; </w:t>
      </w:r>
      <w:proofErr w:type="spellStart"/>
      <w:r w:rsidRPr="000E313F">
        <w:rPr>
          <w:sz w:val="16"/>
        </w:rPr>
        <w:t>Stenchikov</w:t>
      </w:r>
      <w:proofErr w:type="spellEnd"/>
      <w:r w:rsidRPr="000E313F">
        <w:rPr>
          <w:sz w:val="16"/>
        </w:rPr>
        <w:t xml:space="preserve">, 2007), (Shulman, 2012). </w:t>
      </w:r>
    </w:p>
    <w:p w14:paraId="26685B97" w14:textId="77777777" w:rsidR="000E4A41" w:rsidRPr="000E313F" w:rsidRDefault="000E4A41" w:rsidP="000E4A41">
      <w:pPr>
        <w:rPr>
          <w:sz w:val="8"/>
          <w:szCs w:val="8"/>
        </w:rPr>
      </w:pPr>
      <w:r w:rsidRPr="000E313F">
        <w:rPr>
          <w:sz w:val="8"/>
          <w:szCs w:val="8"/>
        </w:rPr>
        <w:t>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0E313F">
        <w:rPr>
          <w:sz w:val="8"/>
          <w:szCs w:val="8"/>
        </w:rPr>
        <w:t>Tegmark</w:t>
      </w:r>
      <w:proofErr w:type="spellEnd"/>
      <w:r w:rsidRPr="000E313F">
        <w:rPr>
          <w:sz w:val="8"/>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0E313F">
        <w:rPr>
          <w:sz w:val="8"/>
          <w:szCs w:val="8"/>
        </w:rPr>
        <w:t>decision making</w:t>
      </w:r>
      <w:proofErr w:type="gramEnd"/>
      <w:r w:rsidRPr="000E313F">
        <w:rPr>
          <w:sz w:val="8"/>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0E313F">
        <w:rPr>
          <w:sz w:val="8"/>
          <w:szCs w:val="8"/>
        </w:rPr>
        <w:t>Denkenberger</w:t>
      </w:r>
      <w:proofErr w:type="spellEnd"/>
      <w:r w:rsidRPr="000E313F">
        <w:rPr>
          <w:sz w:val="8"/>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0E313F">
        <w:rPr>
          <w:sz w:val="8"/>
          <w:szCs w:val="8"/>
        </w:rPr>
        <w:t>HaqqMisra</w:t>
      </w:r>
      <w:proofErr w:type="spellEnd"/>
      <w:r w:rsidRPr="000E313F">
        <w:rPr>
          <w:sz w:val="8"/>
          <w:szCs w:val="8"/>
        </w:rPr>
        <w:t xml:space="preserve">,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0E313F">
        <w:rPr>
          <w:sz w:val="8"/>
          <w:szCs w:val="8"/>
        </w:rPr>
        <w:t>relation</w:t>
      </w:r>
      <w:proofErr w:type="gramEnd"/>
      <w:r w:rsidRPr="000E313F">
        <w:rPr>
          <w:sz w:val="8"/>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0E313F">
        <w:rPr>
          <w:sz w:val="8"/>
          <w:szCs w:val="8"/>
        </w:rPr>
        <w:t>large fixed</w:t>
      </w:r>
      <w:proofErr w:type="gramEnd"/>
      <w:r w:rsidRPr="000E313F">
        <w:rPr>
          <w:sz w:val="8"/>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0E313F">
        <w:rPr>
          <w:sz w:val="8"/>
          <w:szCs w:val="8"/>
        </w:rPr>
        <w:t>in to</w:t>
      </w:r>
      <w:proofErr w:type="gramEnd"/>
      <w:r w:rsidRPr="000E313F">
        <w:rPr>
          <w:sz w:val="8"/>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0E313F">
        <w:rPr>
          <w:sz w:val="8"/>
          <w:szCs w:val="8"/>
        </w:rPr>
        <w:t>professor</w:t>
      </w:r>
      <w:proofErr w:type="gramEnd"/>
      <w:r w:rsidRPr="000E313F">
        <w:rPr>
          <w:sz w:val="8"/>
          <w:szCs w:val="8"/>
        </w:rPr>
        <w:t xml:space="preserve"> Richard </w:t>
      </w:r>
      <w:proofErr w:type="spellStart"/>
      <w:r w:rsidRPr="000E313F">
        <w:rPr>
          <w:sz w:val="8"/>
          <w:szCs w:val="8"/>
        </w:rPr>
        <w:t>Binzel</w:t>
      </w:r>
      <w:proofErr w:type="spellEnd"/>
      <w:r w:rsidRPr="000E313F">
        <w:rPr>
          <w:sz w:val="8"/>
          <w:szCs w:val="8"/>
        </w:rPr>
        <w:t xml:space="preserve"> (</w:t>
      </w:r>
      <w:proofErr w:type="spellStart"/>
      <w:r w:rsidRPr="000E313F">
        <w:rPr>
          <w:sz w:val="8"/>
          <w:szCs w:val="8"/>
        </w:rPr>
        <w:t>Binzel</w:t>
      </w:r>
      <w:proofErr w:type="spellEnd"/>
      <w:r w:rsidRPr="000E313F">
        <w:rPr>
          <w:sz w:val="8"/>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0E313F">
        <w:rPr>
          <w:sz w:val="8"/>
          <w:szCs w:val="8"/>
        </w:rPr>
        <w:t>5 level</w:t>
      </w:r>
      <w:proofErr w:type="gramEnd"/>
      <w:r w:rsidRPr="000E313F">
        <w:rPr>
          <w:sz w:val="8"/>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0E313F">
        <w:rPr>
          <w:sz w:val="8"/>
          <w:szCs w:val="8"/>
        </w:rPr>
        <w:t>DEFense</w:t>
      </w:r>
      <w:proofErr w:type="spellEnd"/>
      <w:r w:rsidRPr="000E313F">
        <w:rPr>
          <w:sz w:val="8"/>
          <w:szCs w:val="8"/>
        </w:rPr>
        <w:t xml:space="preserve"> readiness </w:t>
      </w:r>
      <w:proofErr w:type="spellStart"/>
      <w:r w:rsidRPr="000E313F">
        <w:rPr>
          <w:sz w:val="8"/>
          <w:szCs w:val="8"/>
        </w:rPr>
        <w:t>CONdition</w:t>
      </w:r>
      <w:proofErr w:type="spellEnd"/>
      <w:r w:rsidRPr="000E313F">
        <w:rPr>
          <w:sz w:val="8"/>
          <w:szCs w:val="8"/>
        </w:rPr>
        <w:t>, used by the US military to describe five levels of readiness), from 5 to 1. 3. “Rio scale” of the Search for Extra-Terrestrial Intelligence (SETI) – complex scale with three subscales (</w:t>
      </w:r>
      <w:proofErr w:type="spellStart"/>
      <w:r w:rsidRPr="000E313F">
        <w:rPr>
          <w:sz w:val="8"/>
          <w:szCs w:val="8"/>
        </w:rPr>
        <w:t>Almar</w:t>
      </w:r>
      <w:proofErr w:type="spellEnd"/>
      <w:r w:rsidRPr="000E313F">
        <w:rPr>
          <w:sz w:val="8"/>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0E313F">
        <w:rPr>
          <w:sz w:val="8"/>
          <w:szCs w:val="8"/>
        </w:rPr>
        <w:t>Almar</w:t>
      </w:r>
      <w:proofErr w:type="spellEnd"/>
      <w:r w:rsidRPr="000E313F">
        <w:rPr>
          <w:sz w:val="8"/>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w:t>
      </w:r>
      <w:proofErr w:type="spellStart"/>
      <w:r w:rsidRPr="000E313F">
        <w:rPr>
          <w:sz w:val="8"/>
          <w:szCs w:val="8"/>
        </w:rPr>
        <w:t>Steifel</w:t>
      </w:r>
      <w:proofErr w:type="spellEnd"/>
      <w:r w:rsidRPr="000E313F">
        <w:rPr>
          <w:sz w:val="8"/>
          <w:szCs w:val="8"/>
        </w:rPr>
        <w:t xml:space="preserve"> suggested a six-level classification of actions to prevent X risks (Tonn &amp; </w:t>
      </w:r>
      <w:proofErr w:type="spellStart"/>
      <w:r w:rsidRPr="000E313F">
        <w:rPr>
          <w:sz w:val="8"/>
          <w:szCs w:val="8"/>
        </w:rPr>
        <w:t>Steifel</w:t>
      </w:r>
      <w:proofErr w:type="spellEnd"/>
      <w:r w:rsidRPr="000E313F">
        <w:rPr>
          <w:sz w:val="8"/>
          <w:szCs w:val="8"/>
        </w:rPr>
        <w:t xml:space="preserve">, 2017). They start from “do nothing” and end with “extreme war footing, economy organized around reducing human extinction risk”. We suggest a scale which is coordinated with Tonn and </w:t>
      </w:r>
      <w:proofErr w:type="spellStart"/>
      <w:r w:rsidRPr="000E313F">
        <w:rPr>
          <w:sz w:val="8"/>
          <w:szCs w:val="8"/>
        </w:rPr>
        <w:t>Steifel’s</w:t>
      </w:r>
      <w:proofErr w:type="spellEnd"/>
      <w:r w:rsidRPr="000E313F">
        <w:rPr>
          <w:sz w:val="8"/>
          <w:szCs w:val="8"/>
        </w:rPr>
        <w:t xml:space="preserve">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0E313F">
        <w:rPr>
          <w:sz w:val="8"/>
          <w:szCs w:val="8"/>
        </w:rPr>
        <w:t>supervolcanic</w:t>
      </w:r>
      <w:proofErr w:type="spellEnd"/>
      <w:r w:rsidRPr="000E313F">
        <w:rPr>
          <w:sz w:val="8"/>
          <w:szCs w:val="8"/>
        </w:rPr>
        <w:t xml:space="preserve">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0E313F">
        <w:rPr>
          <w:sz w:val="8"/>
          <w:szCs w:val="8"/>
        </w:rPr>
        <w:t>subrisks</w:t>
      </w:r>
      <w:proofErr w:type="spellEnd"/>
      <w:r w:rsidRPr="000E313F">
        <w:rPr>
          <w:sz w:val="8"/>
          <w:szCs w:val="8"/>
        </w:rPr>
        <w:t>.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0E313F">
        <w:rPr>
          <w:sz w:val="8"/>
          <w:szCs w:val="8"/>
        </w:rPr>
        <w:t>Vinge</w:t>
      </w:r>
      <w:proofErr w:type="spellEnd"/>
      <w:r w:rsidRPr="000E313F">
        <w:rPr>
          <w:sz w:val="8"/>
          <w:szCs w:val="8"/>
        </w:rPr>
        <w:t xml:space="preserve">, 1993), (Kurzweil, 2006). As this mode coincides with an adult’s working life, it may also be called “in personal </w:t>
      </w:r>
      <w:proofErr w:type="gramStart"/>
      <w:r w:rsidRPr="000E313F">
        <w:rPr>
          <w:sz w:val="8"/>
          <w:szCs w:val="8"/>
        </w:rPr>
        <w:t>life time</w:t>
      </w:r>
      <w:proofErr w:type="gramEnd"/>
      <w:r w:rsidRPr="000E313F">
        <w:rPr>
          <w:sz w:val="8"/>
          <w:szCs w:val="8"/>
        </w:rPr>
        <w:t xml:space="preserv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0E313F">
        <w:rPr>
          <w:sz w:val="8"/>
          <w:szCs w:val="8"/>
        </w:rPr>
        <w:t>color coded</w:t>
      </w:r>
      <w:proofErr w:type="gramEnd"/>
      <w:r w:rsidRPr="000E313F">
        <w:rPr>
          <w:sz w:val="8"/>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0E313F">
        <w:rPr>
          <w:sz w:val="8"/>
          <w:szCs w:val="8"/>
        </w:rPr>
        <w:t>Tegmark</w:t>
      </w:r>
      <w:proofErr w:type="spellEnd"/>
      <w:r w:rsidRPr="000E313F">
        <w:rPr>
          <w:sz w:val="8"/>
          <w:szCs w:val="8"/>
        </w:rPr>
        <w:t xml:space="preserve"> estimated such events as happening in less than one in 1 billion years, (that is 10-7 in a century) (</w:t>
      </w:r>
      <w:proofErr w:type="spellStart"/>
      <w:r w:rsidRPr="000E313F">
        <w:rPr>
          <w:sz w:val="8"/>
          <w:szCs w:val="8"/>
        </w:rPr>
        <w:t>Tegmark</w:t>
      </w:r>
      <w:proofErr w:type="spellEnd"/>
      <w:r w:rsidRPr="000E313F">
        <w:rPr>
          <w:sz w:val="8"/>
          <w:szCs w:val="8"/>
        </w:rPr>
        <w:t xml:space="preserve">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w:t>
      </w:r>
      <w:proofErr w:type="spellStart"/>
      <w:r w:rsidRPr="000E313F">
        <w:rPr>
          <w:sz w:val="8"/>
          <w:szCs w:val="8"/>
        </w:rPr>
        <w:t>Laor</w:t>
      </w:r>
      <w:proofErr w:type="spellEnd"/>
      <w:r w:rsidRPr="000E313F">
        <w:rPr>
          <w:sz w:val="8"/>
          <w:szCs w:val="8"/>
        </w:rPr>
        <w:t>, &amp; N.J, 1997). However, such events could happen less than once in a billion years (10-7 in a century) (</w:t>
      </w:r>
      <w:proofErr w:type="spellStart"/>
      <w:r w:rsidRPr="000E313F">
        <w:rPr>
          <w:sz w:val="8"/>
          <w:szCs w:val="8"/>
        </w:rPr>
        <w:t>Cirković</w:t>
      </w:r>
      <w:proofErr w:type="spellEnd"/>
      <w:r w:rsidRPr="000E313F">
        <w:rPr>
          <w:sz w:val="8"/>
          <w:szCs w:val="8"/>
        </w:rPr>
        <w:t xml:space="preserve"> &amp; </w:t>
      </w:r>
      <w:proofErr w:type="spellStart"/>
      <w:r w:rsidRPr="000E313F">
        <w:rPr>
          <w:sz w:val="8"/>
          <w:szCs w:val="8"/>
        </w:rPr>
        <w:t>Vukotića</w:t>
      </w:r>
      <w:proofErr w:type="spellEnd"/>
      <w:r w:rsidRPr="000E313F">
        <w:rPr>
          <w:sz w:val="8"/>
          <w:szCs w:val="8"/>
        </w:rPr>
        <w:t xml:space="preserve">, 2016). Such an event will probably kill all multicellular life on Earth. Dar estimates risks of major extinction events from gamma ray bursts as 1 in 100 </w:t>
      </w:r>
      <w:proofErr w:type="spellStart"/>
      <w:r w:rsidRPr="000E313F">
        <w:rPr>
          <w:sz w:val="8"/>
          <w:szCs w:val="8"/>
        </w:rPr>
        <w:t>mln</w:t>
      </w:r>
      <w:proofErr w:type="spellEnd"/>
      <w:r w:rsidRPr="000E313F">
        <w:rPr>
          <w:sz w:val="8"/>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0E313F">
        <w:rPr>
          <w:sz w:val="8"/>
          <w:szCs w:val="8"/>
        </w:rPr>
        <w:t>Denkenberger</w:t>
      </w:r>
      <w:proofErr w:type="spellEnd"/>
      <w:r w:rsidRPr="000E313F">
        <w:rPr>
          <w:sz w:val="8"/>
          <w:szCs w:val="8"/>
        </w:rPr>
        <w:t>, 2015). However, some uncertainty exists. Some periods involve intense comet bombardment, and if we are in such a time investment in telescopes should be larger (</w:t>
      </w:r>
      <w:proofErr w:type="spellStart"/>
      <w:r w:rsidRPr="000E313F">
        <w:rPr>
          <w:sz w:val="8"/>
          <w:szCs w:val="8"/>
        </w:rPr>
        <w:t>Rampino</w:t>
      </w:r>
      <w:proofErr w:type="spellEnd"/>
      <w:r w:rsidRPr="000E313F">
        <w:rPr>
          <w:sz w:val="8"/>
          <w:szCs w:val="8"/>
        </w:rPr>
        <w:t xml:space="preserve"> &amp; </w:t>
      </w:r>
      <w:proofErr w:type="spellStart"/>
      <w:r w:rsidRPr="000E313F">
        <w:rPr>
          <w:sz w:val="8"/>
          <w:szCs w:val="8"/>
        </w:rPr>
        <w:t>Caldeira</w:t>
      </w:r>
      <w:proofErr w:type="spellEnd"/>
      <w:r w:rsidRPr="000E313F">
        <w:rPr>
          <w:sz w:val="8"/>
          <w:szCs w:val="8"/>
        </w:rPr>
        <w:t>,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w:t>
      </w:r>
      <w:proofErr w:type="spellStart"/>
      <w:r w:rsidRPr="000E313F">
        <w:rPr>
          <w:sz w:val="8"/>
          <w:szCs w:val="8"/>
        </w:rPr>
        <w:t>Arnon</w:t>
      </w:r>
      <w:proofErr w:type="spellEnd"/>
      <w:r w:rsidRPr="000E313F">
        <w:rPr>
          <w:sz w:val="8"/>
          <w:szCs w:val="8"/>
        </w:rPr>
        <w:t xml:space="preserve"> Dar, De </w:t>
      </w:r>
      <w:proofErr w:type="spellStart"/>
      <w:r w:rsidRPr="000E313F">
        <w:rPr>
          <w:sz w:val="8"/>
          <w:szCs w:val="8"/>
        </w:rPr>
        <w:t>Rújula</w:t>
      </w:r>
      <w:proofErr w:type="spellEnd"/>
      <w:r w:rsidRPr="000E313F">
        <w:rPr>
          <w:sz w:val="8"/>
          <w:szCs w:val="8"/>
        </w:rPr>
        <w:t xml:space="preserve">, &amp; Heinz, 1999), which should be coded white. </w:t>
      </w:r>
      <w:proofErr w:type="gramStart"/>
      <w:r w:rsidRPr="000E313F">
        <w:rPr>
          <w:sz w:val="8"/>
          <w:szCs w:val="8"/>
        </w:rPr>
        <w:t>There</w:t>
      </w:r>
      <w:proofErr w:type="gramEnd"/>
      <w:r w:rsidRPr="000E313F">
        <w:rPr>
          <w:sz w:val="8"/>
          <w:szCs w:val="8"/>
        </w:rPr>
        <w:t xml:space="preserve"> many unknowns about dangerous experiments (Sandberg &amp; Landry, 2015). Overall, these risks should be monitored, so green is advisable. Yellow </w:t>
      </w:r>
      <w:proofErr w:type="spellStart"/>
      <w:r w:rsidRPr="000E313F">
        <w:rPr>
          <w:sz w:val="8"/>
          <w:szCs w:val="8"/>
        </w:rPr>
        <w:t>Supervolcanic</w:t>
      </w:r>
      <w:proofErr w:type="spellEnd"/>
      <w:r w:rsidRPr="000E313F">
        <w:rPr>
          <w:sz w:val="8"/>
          <w:szCs w:val="8"/>
        </w:rPr>
        <w:t xml:space="preserve"> eruption. Given historical patterns, the likelihood of living in a century containing a super volcanic eruption is approximately 10-3 (</w:t>
      </w:r>
      <w:proofErr w:type="spellStart"/>
      <w:r w:rsidRPr="000E313F">
        <w:rPr>
          <w:sz w:val="8"/>
          <w:szCs w:val="8"/>
        </w:rPr>
        <w:t>Denkenberger</w:t>
      </w:r>
      <w:proofErr w:type="spellEnd"/>
      <w:r w:rsidRPr="000E313F">
        <w:rPr>
          <w:sz w:val="8"/>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0E313F">
        <w:rPr>
          <w:sz w:val="8"/>
          <w:szCs w:val="8"/>
        </w:rPr>
        <w:t>Denkenberger</w:t>
      </w:r>
      <w:proofErr w:type="spellEnd"/>
      <w:r w:rsidRPr="000E313F">
        <w:rPr>
          <w:sz w:val="8"/>
          <w:szCs w:val="8"/>
        </w:rPr>
        <w:t xml:space="preserve">, this issue). We estimate </w:t>
      </w:r>
      <w:proofErr w:type="spellStart"/>
      <w:r w:rsidRPr="000E313F">
        <w:rPr>
          <w:sz w:val="8"/>
          <w:szCs w:val="8"/>
        </w:rPr>
        <w:t>supervolcanic</w:t>
      </w:r>
      <w:proofErr w:type="spellEnd"/>
      <w:r w:rsidRPr="000E313F">
        <w:rPr>
          <w:sz w:val="8"/>
          <w:szCs w:val="8"/>
        </w:rPr>
        <w:t xml:space="preserve">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0E313F">
        <w:rPr>
          <w:sz w:val="8"/>
          <w:szCs w:val="8"/>
        </w:rPr>
        <w:t>timespan</w:t>
      </w:r>
      <w:proofErr w:type="spellEnd"/>
      <w:r w:rsidRPr="000E313F">
        <w:rPr>
          <w:sz w:val="8"/>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w:t>
      </w:r>
    </w:p>
    <w:p w14:paraId="0C8E89B3" w14:textId="77777777" w:rsidR="000E4A41" w:rsidRPr="000E313F" w:rsidRDefault="000E4A41" w:rsidP="000E4A41">
      <w:pPr>
        <w:rPr>
          <w:sz w:val="16"/>
        </w:rPr>
      </w:pPr>
      <w:r w:rsidRPr="000E313F">
        <w:rPr>
          <w:sz w:val="16"/>
        </w:rPr>
        <w:t xml:space="preserve">Orange </w:t>
      </w:r>
    </w:p>
    <w:p w14:paraId="53454356" w14:textId="77777777" w:rsidR="000E4A41" w:rsidRPr="000E313F" w:rsidRDefault="000E4A41" w:rsidP="000E4A41">
      <w:pPr>
        <w:rPr>
          <w:sz w:val="16"/>
        </w:rPr>
      </w:pPr>
      <w:r w:rsidRPr="000E313F">
        <w:rPr>
          <w:rStyle w:val="Emphasis"/>
        </w:rPr>
        <w:t>Full-scale nuclear war</w:t>
      </w:r>
      <w:r w:rsidRPr="000E313F">
        <w:rPr>
          <w:sz w:val="16"/>
        </w:rPr>
        <w:t xml:space="preserve">. </w:t>
      </w:r>
      <w:r w:rsidRPr="000E313F">
        <w:rPr>
          <w:rStyle w:val="StyleUnderline"/>
        </w:rPr>
        <w:t xml:space="preserve">There is roughly 0.02-7% chance per year of accidental </w:t>
      </w:r>
      <w:r w:rsidRPr="000E313F">
        <w:rPr>
          <w:rStyle w:val="Emphasis"/>
        </w:rPr>
        <w:t>full-scale nuclear war</w:t>
      </w:r>
      <w:r w:rsidRPr="000E313F">
        <w:rPr>
          <w:sz w:val="16"/>
        </w:rPr>
        <w:t xml:space="preserve"> </w:t>
      </w:r>
      <w:r w:rsidRPr="000E313F">
        <w:rPr>
          <w:rStyle w:val="StyleUnderline"/>
        </w:rPr>
        <w:t xml:space="preserve">between the </w:t>
      </w:r>
      <w:r w:rsidRPr="000E313F">
        <w:rPr>
          <w:rStyle w:val="Emphasis"/>
        </w:rPr>
        <w:t>US</w:t>
      </w:r>
      <w:r w:rsidRPr="000E313F">
        <w:rPr>
          <w:rStyle w:val="StyleUnderline"/>
        </w:rPr>
        <w:t xml:space="preserve"> and </w:t>
      </w:r>
      <w:r w:rsidRPr="000E313F">
        <w:rPr>
          <w:rStyle w:val="Emphasis"/>
        </w:rPr>
        <w:t>Russia</w:t>
      </w:r>
      <w:r w:rsidRPr="000E313F">
        <w:rPr>
          <w:sz w:val="16"/>
        </w:rPr>
        <w:t xml:space="preserve"> (Barrett, Baum, &amp; Hostetler, 2013). </w:t>
      </w:r>
      <w:r w:rsidRPr="000E313F">
        <w:rPr>
          <w:rStyle w:val="StyleUnderline"/>
        </w:rPr>
        <w:t xml:space="preserve">With fairly high probabilities of nuclear winter and civilization collapse given nuclear war, this is order of </w:t>
      </w:r>
      <w:r w:rsidRPr="000E313F">
        <w:rPr>
          <w:rStyle w:val="Emphasis"/>
        </w:rPr>
        <w:t>magnitude 10%</w:t>
      </w:r>
      <w:r w:rsidRPr="000E313F">
        <w:rPr>
          <w:sz w:val="16"/>
        </w:rPr>
        <w:t xml:space="preserve"> this century. </w:t>
      </w:r>
      <w:r w:rsidRPr="000E313F">
        <w:rPr>
          <w:rStyle w:val="StyleUnderline"/>
        </w:rPr>
        <w:t xml:space="preserve">We should also take into consideration that despite reductions in </w:t>
      </w:r>
      <w:r w:rsidRPr="000E313F">
        <w:rPr>
          <w:rStyle w:val="Emphasis"/>
        </w:rPr>
        <w:t>nuclear</w:t>
      </w:r>
      <w:r w:rsidRPr="000E313F">
        <w:rPr>
          <w:rStyle w:val="StyleUnderline"/>
        </w:rPr>
        <w:t xml:space="preserve"> weapons, a </w:t>
      </w:r>
      <w:r w:rsidRPr="000E313F">
        <w:rPr>
          <w:rStyle w:val="Emphasis"/>
        </w:rPr>
        <w:t>new</w:t>
      </w:r>
      <w:r w:rsidRPr="000E313F">
        <w:rPr>
          <w:rStyle w:val="StyleUnderline"/>
        </w:rPr>
        <w:t xml:space="preserve"> </w:t>
      </w:r>
      <w:r w:rsidRPr="000E313F">
        <w:rPr>
          <w:sz w:val="16"/>
        </w:rPr>
        <w:t xml:space="preserve">nuclear </w:t>
      </w:r>
      <w:r w:rsidRPr="000E313F">
        <w:rPr>
          <w:rStyle w:val="Emphasis"/>
        </w:rPr>
        <w:t>arms race</w:t>
      </w:r>
      <w:r w:rsidRPr="000E313F">
        <w:rPr>
          <w:sz w:val="16"/>
        </w:rPr>
        <w:t xml:space="preserve"> </w:t>
      </w:r>
      <w:r w:rsidRPr="000E313F">
        <w:rPr>
          <w:rStyle w:val="StyleUnderline"/>
        </w:rPr>
        <w:t xml:space="preserve">is possible in the 21st century. Such a </w:t>
      </w:r>
      <w:r w:rsidRPr="00BE5722">
        <w:rPr>
          <w:rStyle w:val="StyleUnderline"/>
          <w:highlight w:val="green"/>
        </w:rPr>
        <w:t>race</w:t>
      </w:r>
      <w:r w:rsidRPr="000E313F">
        <w:rPr>
          <w:rStyle w:val="StyleUnderline"/>
        </w:rPr>
        <w:t xml:space="preserve"> may </w:t>
      </w:r>
      <w:r w:rsidRPr="00BE5722">
        <w:rPr>
          <w:rStyle w:val="StyleUnderline"/>
          <w:highlight w:val="green"/>
        </w:rPr>
        <w:t>include</w:t>
      </w:r>
      <w:r w:rsidRPr="000E313F">
        <w:rPr>
          <w:rStyle w:val="StyleUnderline"/>
        </w:rPr>
        <w:t xml:space="preserve"> </w:t>
      </w:r>
      <w:r w:rsidRPr="000E313F">
        <w:rPr>
          <w:rStyle w:val="Emphasis"/>
        </w:rPr>
        <w:t xml:space="preserve">more </w:t>
      </w:r>
      <w:r w:rsidRPr="00BE5722">
        <w:rPr>
          <w:rStyle w:val="Emphasis"/>
          <w:highlight w:val="green"/>
        </w:rPr>
        <w:t>devastating weapons</w:t>
      </w:r>
      <w:r w:rsidRPr="000E313F">
        <w:rPr>
          <w:rStyle w:val="StyleUnderline"/>
        </w:rPr>
        <w:t xml:space="preserve"> or </w:t>
      </w:r>
      <w:r w:rsidRPr="000E313F">
        <w:rPr>
          <w:rStyle w:val="Emphasis"/>
        </w:rPr>
        <w:t>cheaper manufacturing methods</w:t>
      </w:r>
      <w:r w:rsidRPr="000E313F">
        <w:rPr>
          <w:sz w:val="16"/>
        </w:rPr>
        <w:t xml:space="preserve">. Nuclear war </w:t>
      </w:r>
      <w:r w:rsidRPr="000E313F">
        <w:rPr>
          <w:rStyle w:val="StyleUnderline"/>
        </w:rPr>
        <w:t xml:space="preserve">could include the creation of </w:t>
      </w:r>
      <w:r w:rsidRPr="00BE5722">
        <w:rPr>
          <w:rStyle w:val="StyleUnderline"/>
          <w:highlight w:val="green"/>
        </w:rPr>
        <w:t xml:space="preserve">large </w:t>
      </w:r>
      <w:r w:rsidRPr="00BE5722">
        <w:rPr>
          <w:rStyle w:val="Emphasis"/>
          <w:highlight w:val="green"/>
        </w:rPr>
        <w:t>cobalt bombs</w:t>
      </w:r>
      <w:r w:rsidRPr="000E313F">
        <w:rPr>
          <w:sz w:val="16"/>
        </w:rPr>
        <w:t xml:space="preserve"> as doomsday weapons or attacks on nuclear power plants. It could also start a chain of events which result in civilization collapse. </w:t>
      </w:r>
    </w:p>
    <w:p w14:paraId="233513A2" w14:textId="77777777" w:rsidR="000E4A41" w:rsidRPr="000E313F" w:rsidRDefault="000E4A41" w:rsidP="000E4A41">
      <w:pPr>
        <w:rPr>
          <w:sz w:val="16"/>
        </w:rPr>
      </w:pPr>
      <w:r w:rsidRPr="00BE5722">
        <w:rPr>
          <w:highlight w:val="green"/>
          <w:u w:val="single"/>
        </w:rPr>
        <w:t>Nanotechnology</w:t>
      </w:r>
      <w:r w:rsidRPr="000E313F">
        <w:rPr>
          <w:u w:val="single"/>
        </w:rPr>
        <w:t xml:space="preserve"> risks</w:t>
      </w:r>
      <w:r w:rsidRPr="000E313F">
        <w:rPr>
          <w:sz w:val="16"/>
        </w:rPr>
        <w:t xml:space="preserve">. </w:t>
      </w:r>
      <w:r w:rsidRPr="000E313F">
        <w:rPr>
          <w:rStyle w:val="StyleUnderline"/>
        </w:rPr>
        <w:t xml:space="preserve">Although molecular manufacturing can be achieved </w:t>
      </w:r>
      <w:r w:rsidRPr="000E313F">
        <w:rPr>
          <w:rStyle w:val="Emphasis"/>
        </w:rPr>
        <w:t xml:space="preserve">without </w:t>
      </w:r>
      <w:r w:rsidRPr="00BE5722">
        <w:rPr>
          <w:rStyle w:val="Emphasis"/>
          <w:highlight w:val="green"/>
        </w:rPr>
        <w:t>self-replicating</w:t>
      </w:r>
      <w:r w:rsidRPr="000E313F">
        <w:rPr>
          <w:rStyle w:val="Emphasis"/>
        </w:rPr>
        <w:t xml:space="preserve"> machines</w:t>
      </w:r>
      <w:r w:rsidRPr="000E313F">
        <w:rPr>
          <w:sz w:val="16"/>
        </w:rPr>
        <w:t xml:space="preserve"> (Drexler &amp; Phoenix, 2004), </w:t>
      </w:r>
      <w:r w:rsidRPr="000E313F">
        <w:rPr>
          <w:rStyle w:val="StyleUnderline"/>
        </w:rPr>
        <w:t xml:space="preserve">technological </w:t>
      </w:r>
      <w:r w:rsidRPr="00BE5722">
        <w:rPr>
          <w:rStyle w:val="StyleUnderline"/>
          <w:highlight w:val="green"/>
        </w:rPr>
        <w:t>fascination</w:t>
      </w:r>
      <w:r w:rsidRPr="000E313F">
        <w:rPr>
          <w:rStyle w:val="StyleUnderline"/>
        </w:rPr>
        <w:t xml:space="preserve"> with biological systems </w:t>
      </w:r>
      <w:r w:rsidRPr="00BE5722">
        <w:rPr>
          <w:rStyle w:val="StyleUnderline"/>
          <w:highlight w:val="green"/>
        </w:rPr>
        <w:t xml:space="preserve">makes it </w:t>
      </w:r>
      <w:r w:rsidRPr="00BE5722">
        <w:rPr>
          <w:rStyle w:val="Emphasis"/>
          <w:highlight w:val="green"/>
        </w:rPr>
        <w:t>likely</w:t>
      </w:r>
      <w:r w:rsidRPr="000E313F">
        <w:rPr>
          <w:rStyle w:val="StyleUnderline"/>
        </w:rPr>
        <w:t xml:space="preserve"> that </w:t>
      </w:r>
      <w:r w:rsidRPr="000E313F">
        <w:rPr>
          <w:rStyle w:val="Emphasis"/>
        </w:rPr>
        <w:t>self-replicating machines</w:t>
      </w:r>
      <w:r w:rsidRPr="000E313F">
        <w:rPr>
          <w:rStyle w:val="StyleUnderline"/>
        </w:rPr>
        <w:t xml:space="preserve"> will be created. Moreover, catastrophic </w:t>
      </w:r>
      <w:r w:rsidRPr="000E313F">
        <w:rPr>
          <w:rStyle w:val="Emphasis"/>
        </w:rPr>
        <w:t>uses</w:t>
      </w:r>
      <w:r w:rsidRPr="000E313F">
        <w:rPr>
          <w:rStyle w:val="StyleUnderline"/>
        </w:rPr>
        <w:t xml:space="preserve"> of nanotechnology needn’t be due to </w:t>
      </w:r>
      <w:r w:rsidRPr="000E313F">
        <w:rPr>
          <w:rStyle w:val="Emphasis"/>
        </w:rPr>
        <w:t>accident</w:t>
      </w:r>
      <w:r w:rsidRPr="000E313F">
        <w:rPr>
          <w:sz w:val="16"/>
        </w:rPr>
        <w:t xml:space="preserve">, but </w:t>
      </w:r>
      <w:r w:rsidRPr="000E313F">
        <w:rPr>
          <w:rStyle w:val="Emphasis"/>
        </w:rPr>
        <w:t xml:space="preserve">also due to the actions of </w:t>
      </w:r>
      <w:r w:rsidRPr="00BE5722">
        <w:rPr>
          <w:rStyle w:val="Emphasis"/>
          <w:highlight w:val="green"/>
        </w:rPr>
        <w:t>purposeful malignant agents</w:t>
      </w:r>
      <w:r w:rsidRPr="000E313F">
        <w:rPr>
          <w:sz w:val="16"/>
        </w:rPr>
        <w:t xml:space="preserve">. Therefore, we estimate the chance of </w:t>
      </w:r>
      <w:r w:rsidRPr="00BE5722">
        <w:rPr>
          <w:rStyle w:val="StyleUnderline"/>
          <w:highlight w:val="green"/>
        </w:rPr>
        <w:t>runaway</w:t>
      </w:r>
      <w:r w:rsidRPr="000E313F">
        <w:rPr>
          <w:rStyle w:val="StyleUnderline"/>
        </w:rPr>
        <w:t xml:space="preserve"> self-replicating </w:t>
      </w:r>
      <w:r w:rsidRPr="00BE5722">
        <w:rPr>
          <w:rStyle w:val="StyleUnderline"/>
          <w:highlight w:val="green"/>
        </w:rPr>
        <w:t>machines causing “</w:t>
      </w:r>
      <w:r w:rsidRPr="00BE5722">
        <w:rPr>
          <w:rStyle w:val="Emphasis"/>
          <w:highlight w:val="green"/>
        </w:rPr>
        <w:t>gray goo</w:t>
      </w:r>
      <w:r w:rsidRPr="00BE5722">
        <w:rPr>
          <w:rStyle w:val="StyleUnderline"/>
          <w:highlight w:val="green"/>
        </w:rPr>
        <w:t>”</w:t>
      </w:r>
      <w:r w:rsidRPr="000E313F">
        <w:rPr>
          <w:rStyle w:val="StyleUnderline"/>
        </w:rPr>
        <w:t xml:space="preserve"> and</w:t>
      </w:r>
      <w:r w:rsidRPr="000E313F">
        <w:rPr>
          <w:sz w:val="16"/>
        </w:rPr>
        <w:t xml:space="preserve"> thus </w:t>
      </w:r>
      <w:r w:rsidRPr="000E313F">
        <w:rPr>
          <w:rStyle w:val="Emphasis"/>
        </w:rPr>
        <w:t>human extinction</w:t>
      </w:r>
      <w:r w:rsidRPr="000E313F">
        <w:rPr>
          <w:sz w:val="16"/>
        </w:rPr>
        <w:t xml:space="preserve"> to be one per cent in this century. There could also be extinction risks from weapons produced by safe exponential molecular manufacturing. See also (Turchin, 2016).</w:t>
      </w:r>
    </w:p>
    <w:p w14:paraId="463EFC14" w14:textId="77777777" w:rsidR="000E4A41" w:rsidRPr="000E313F" w:rsidRDefault="000E4A41" w:rsidP="000E4A41">
      <w:pPr>
        <w:rPr>
          <w:sz w:val="16"/>
        </w:rPr>
      </w:pPr>
      <w:r w:rsidRPr="000E313F">
        <w:rPr>
          <w:sz w:val="16"/>
        </w:rPr>
        <w:t xml:space="preserve">Artificial pandemic and other risks from synthetic biology. </w:t>
      </w:r>
      <w:r w:rsidRPr="000E313F">
        <w:rPr>
          <w:rStyle w:val="StyleUnderline"/>
        </w:rPr>
        <w:t xml:space="preserve">An artificial </w:t>
      </w:r>
      <w:proofErr w:type="spellStart"/>
      <w:r w:rsidRPr="00BE5722">
        <w:rPr>
          <w:rStyle w:val="StyleUnderline"/>
          <w:highlight w:val="green"/>
        </w:rPr>
        <w:t>multipandemic</w:t>
      </w:r>
      <w:proofErr w:type="spellEnd"/>
      <w:r w:rsidRPr="000E313F">
        <w:rPr>
          <w:rStyle w:val="StyleUnderline"/>
        </w:rPr>
        <w:t xml:space="preserve"> is a situation in which multiple (even hundreds) </w:t>
      </w:r>
      <w:r w:rsidRPr="00BE5722">
        <w:rPr>
          <w:rStyle w:val="StyleUnderline"/>
          <w:highlight w:val="green"/>
        </w:rPr>
        <w:t xml:space="preserve">of </w:t>
      </w:r>
      <w:r w:rsidRPr="00BE5722">
        <w:rPr>
          <w:rStyle w:val="Emphasis"/>
          <w:highlight w:val="green"/>
        </w:rPr>
        <w:t>individual viruses</w:t>
      </w:r>
      <w:r w:rsidRPr="000E313F">
        <w:rPr>
          <w:rStyle w:val="StyleUnderline"/>
        </w:rPr>
        <w:t xml:space="preserve"> created through synthetic biology are </w:t>
      </w:r>
      <w:r w:rsidRPr="00BE5722">
        <w:rPr>
          <w:rStyle w:val="StyleUnderline"/>
          <w:highlight w:val="green"/>
        </w:rPr>
        <w:t>released</w:t>
      </w:r>
      <w:r w:rsidRPr="000E313F">
        <w:rPr>
          <w:rStyle w:val="StyleUnderline"/>
        </w:rPr>
        <w:t xml:space="preserve"> simultaneously either by a terrorist state </w:t>
      </w:r>
      <w:r w:rsidRPr="000E313F">
        <w:rPr>
          <w:sz w:val="16"/>
        </w:rPr>
        <w:t xml:space="preserve">or as a result of the independent activity of biohackers (Turchin, Green, &amp; </w:t>
      </w:r>
      <w:proofErr w:type="spellStart"/>
      <w:r w:rsidRPr="000E313F">
        <w:rPr>
          <w:sz w:val="16"/>
        </w:rPr>
        <w:t>Dekenbergern</w:t>
      </w:r>
      <w:proofErr w:type="spellEnd"/>
      <w:r w:rsidRPr="000E313F">
        <w:rPr>
          <w:sz w:val="16"/>
        </w:rPr>
        <w:t xml:space="preserve">, 2017). Because the capacity to create such a </w:t>
      </w:r>
      <w:proofErr w:type="spellStart"/>
      <w:r w:rsidRPr="000E313F">
        <w:rPr>
          <w:sz w:val="16"/>
        </w:rPr>
        <w:t>multipandemic</w:t>
      </w:r>
      <w:proofErr w:type="spellEnd"/>
      <w:r w:rsidRPr="000E313F">
        <w:rPr>
          <w:sz w:val="16"/>
        </w:rPr>
        <w:t xml:space="preserve"> </w:t>
      </w:r>
      <w:r w:rsidRPr="000E313F">
        <w:rPr>
          <w:rStyle w:val="StyleUnderline"/>
        </w:rPr>
        <w:t xml:space="preserve">could arrive </w:t>
      </w:r>
      <w:r w:rsidRPr="000E313F">
        <w:rPr>
          <w:sz w:val="16"/>
        </w:rPr>
        <w:t>as early as</w:t>
      </w:r>
      <w:r w:rsidRPr="000E313F">
        <w:rPr>
          <w:rStyle w:val="StyleUnderline"/>
        </w:rPr>
        <w:t xml:space="preserve"> </w:t>
      </w:r>
      <w:r w:rsidRPr="00BE5722">
        <w:rPr>
          <w:rStyle w:val="StyleUnderline"/>
          <w:highlight w:val="green"/>
        </w:rPr>
        <w:t>within</w:t>
      </w:r>
      <w:r w:rsidRPr="000E313F">
        <w:rPr>
          <w:rStyle w:val="StyleUnderline"/>
        </w:rPr>
        <w:t xml:space="preserve"> the next </w:t>
      </w:r>
      <w:r w:rsidRPr="00BE5722">
        <w:rPr>
          <w:rStyle w:val="StyleUnderline"/>
          <w:highlight w:val="green"/>
        </w:rPr>
        <w:t>ten to thirty years</w:t>
      </w:r>
      <w:r w:rsidRPr="000E313F">
        <w:rPr>
          <w:sz w:val="16"/>
        </w:rPr>
        <w:t xml:space="preserve"> (as </w:t>
      </w:r>
      <w:r w:rsidRPr="000E313F">
        <w:rPr>
          <w:rStyle w:val="Emphasis"/>
        </w:rPr>
        <w:t xml:space="preserve">all the needed </w:t>
      </w:r>
      <w:r w:rsidRPr="00BE5722">
        <w:rPr>
          <w:rStyle w:val="Emphasis"/>
          <w:highlight w:val="green"/>
        </w:rPr>
        <w:t>technologies already exist</w:t>
      </w:r>
      <w:r w:rsidRPr="000E313F">
        <w:rPr>
          <w:sz w:val="16"/>
        </w:rPr>
        <w:t xml:space="preserve">), it could overshadow future risks, like nanotech and AI, so we give it a higher estimate. There are also other possible risks, connected with synthetic biology, which are widely recognized as serious (Bostrom, 2002). </w:t>
      </w:r>
    </w:p>
    <w:p w14:paraId="79595704" w14:textId="77777777" w:rsidR="000E4A41" w:rsidRPr="000E313F" w:rsidRDefault="000E4A41" w:rsidP="000E4A41">
      <w:pPr>
        <w:rPr>
          <w:sz w:val="16"/>
        </w:rPr>
      </w:pPr>
      <w:r w:rsidRPr="000E313F">
        <w:rPr>
          <w:sz w:val="16"/>
        </w:rPr>
        <w:t>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0E313F">
        <w:rPr>
          <w:sz w:val="16"/>
        </w:rPr>
        <w:t>Denkenberger</w:t>
      </w:r>
      <w:proofErr w:type="spellEnd"/>
      <w:r w:rsidRPr="000E313F">
        <w:rPr>
          <w:sz w:val="16"/>
        </w:rPr>
        <w:t xml:space="preserve"> 2016). This could lead to 10% mortality. </w:t>
      </w:r>
    </w:p>
    <w:p w14:paraId="736C26CA" w14:textId="77777777" w:rsidR="000E4A41" w:rsidRPr="000E313F" w:rsidRDefault="000E4A41" w:rsidP="000E4A41">
      <w:pPr>
        <w:rPr>
          <w:sz w:val="16"/>
        </w:rPr>
      </w:pPr>
      <w:r w:rsidRPr="000E313F">
        <w:rPr>
          <w:sz w:val="16"/>
        </w:rPr>
        <w:t xml:space="preserve">Red </w:t>
      </w:r>
    </w:p>
    <w:p w14:paraId="17191AC8" w14:textId="77777777" w:rsidR="000E4A41" w:rsidRPr="000E313F" w:rsidRDefault="000E4A41" w:rsidP="000E4A41">
      <w:pPr>
        <w:rPr>
          <w:sz w:val="16"/>
        </w:rPr>
      </w:pPr>
      <w:r w:rsidRPr="000E313F">
        <w:rPr>
          <w:sz w:val="16"/>
        </w:rPr>
        <w:t xml:space="preserve">AI risks. </w:t>
      </w:r>
      <w:r w:rsidRPr="000E313F">
        <w:rPr>
          <w:rStyle w:val="StyleUnderline"/>
        </w:rPr>
        <w:t xml:space="preserve">The risks connected with the possible creation of </w:t>
      </w:r>
      <w:r w:rsidRPr="00BE5722">
        <w:rPr>
          <w:rStyle w:val="Emphasis"/>
          <w:highlight w:val="green"/>
        </w:rPr>
        <w:t>non-aligned Strong AI</w:t>
      </w:r>
      <w:r w:rsidRPr="000E313F">
        <w:rPr>
          <w:sz w:val="16"/>
        </w:rPr>
        <w:t xml:space="preserve"> </w:t>
      </w:r>
      <w:r w:rsidRPr="000E313F">
        <w:rPr>
          <w:rStyle w:val="StyleUnderline"/>
        </w:rPr>
        <w:t>are</w:t>
      </w:r>
      <w:r w:rsidRPr="000E313F">
        <w:rPr>
          <w:sz w:val="16"/>
        </w:rPr>
        <w:t xml:space="preserve"> discussed by (Bostrom, 2014), (Yudkowsky, 2008), (</w:t>
      </w:r>
      <w:proofErr w:type="spellStart"/>
      <w:r w:rsidRPr="000E313F">
        <w:rPr>
          <w:sz w:val="16"/>
        </w:rPr>
        <w:t>Yampolskiy</w:t>
      </w:r>
      <w:proofErr w:type="spellEnd"/>
      <w:r w:rsidRPr="000E313F">
        <w:rPr>
          <w:sz w:val="16"/>
        </w:rPr>
        <w:t xml:space="preserve"> &amp; Fox, 2013) and others. It is widely recognized as </w:t>
      </w:r>
      <w:r w:rsidRPr="000E313F">
        <w:rPr>
          <w:rStyle w:val="StyleUnderline"/>
        </w:rPr>
        <w:t>the</w:t>
      </w:r>
      <w:r w:rsidRPr="000E313F">
        <w:rPr>
          <w:sz w:val="16"/>
        </w:rPr>
        <w:t xml:space="preserve"> </w:t>
      </w:r>
      <w:r w:rsidRPr="000E313F">
        <w:rPr>
          <w:rStyle w:val="Emphasis"/>
        </w:rPr>
        <w:t xml:space="preserve">most </w:t>
      </w:r>
      <w:r w:rsidRPr="0061122C">
        <w:rPr>
          <w:rStyle w:val="Emphasis"/>
          <w:highlight w:val="green"/>
        </w:rPr>
        <w:t>serious</w:t>
      </w:r>
      <w:r w:rsidRPr="000E313F">
        <w:rPr>
          <w:sz w:val="16"/>
        </w:rPr>
        <w:t xml:space="preserve"> X </w:t>
      </w:r>
      <w:r w:rsidRPr="0061122C">
        <w:rPr>
          <w:rStyle w:val="Emphasis"/>
          <w:highlight w:val="green"/>
        </w:rPr>
        <w:t>risk</w:t>
      </w:r>
      <w:r w:rsidRPr="000E313F">
        <w:rPr>
          <w:sz w:val="16"/>
        </w:rPr>
        <w:t xml:space="preserve">. </w:t>
      </w:r>
      <w:r w:rsidRPr="000E313F">
        <w:rPr>
          <w:rStyle w:val="StyleUnderline"/>
        </w:rPr>
        <w:t xml:space="preserve">AI could </w:t>
      </w:r>
      <w:r w:rsidRPr="0061122C">
        <w:rPr>
          <w:rStyle w:val="StyleUnderline"/>
          <w:highlight w:val="green"/>
        </w:rPr>
        <w:t>start</w:t>
      </w:r>
      <w:r w:rsidRPr="000E313F">
        <w:rPr>
          <w:rStyle w:val="StyleUnderline"/>
        </w:rPr>
        <w:t xml:space="preserve"> an “</w:t>
      </w:r>
      <w:r w:rsidRPr="00BE5722">
        <w:rPr>
          <w:rStyle w:val="Emphasis"/>
          <w:highlight w:val="green"/>
        </w:rPr>
        <w:t>intelligence explosion wave</w:t>
      </w:r>
      <w:r w:rsidRPr="000E313F">
        <w:rPr>
          <w:rStyle w:val="StyleUnderline"/>
        </w:rPr>
        <w:t>” through the Universe</w:t>
      </w:r>
      <w:r w:rsidRPr="000E313F">
        <w:rPr>
          <w:sz w:val="16"/>
        </w:rPr>
        <w:t xml:space="preserve">, which could prevent appearance of the other civilizations before they create their own AI. </w:t>
      </w:r>
    </w:p>
    <w:p w14:paraId="392526D3" w14:textId="77777777" w:rsidR="000E4A41" w:rsidRPr="000E313F" w:rsidRDefault="000E4A41" w:rsidP="000E4A41">
      <w:pPr>
        <w:rPr>
          <w:sz w:val="16"/>
        </w:rPr>
      </w:pPr>
      <w:r w:rsidRPr="000E313F">
        <w:rPr>
          <w:sz w:val="16"/>
        </w:rPr>
        <w:t xml:space="preserve">Purple </w:t>
      </w:r>
    </w:p>
    <w:p w14:paraId="614F4105" w14:textId="77777777" w:rsidR="000E4A41" w:rsidRPr="003C0741" w:rsidRDefault="000E4A41" w:rsidP="000E4A41">
      <w:pPr>
        <w:rPr>
          <w:sz w:val="16"/>
        </w:rPr>
      </w:pPr>
      <w:r w:rsidRPr="000E313F">
        <w:rPr>
          <w:sz w:val="16"/>
        </w:rPr>
        <w:t xml:space="preserve">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0E313F">
        <w:rPr>
          <w:rStyle w:val="StyleUnderline"/>
        </w:rPr>
        <w:t xml:space="preserve">the creation of a </w:t>
      </w:r>
      <w:r w:rsidRPr="00BE5722">
        <w:rPr>
          <w:rStyle w:val="Emphasis"/>
          <w:highlight w:val="green"/>
        </w:rPr>
        <w:t>Doomsday weapon</w:t>
      </w:r>
      <w:r w:rsidRPr="000E313F">
        <w:rPr>
          <w:sz w:val="16"/>
        </w:rPr>
        <w:t xml:space="preserve"> that could </w:t>
      </w:r>
      <w:r w:rsidRPr="00BE5722">
        <w:rPr>
          <w:rStyle w:val="StyleUnderline"/>
          <w:highlight w:val="green"/>
        </w:rPr>
        <w:t>kill</w:t>
      </w:r>
      <w:r w:rsidRPr="000E313F">
        <w:rPr>
          <w:rStyle w:val="StyleUnderline"/>
        </w:rPr>
        <w:t xml:space="preserve"> our species </w:t>
      </w:r>
      <w:r w:rsidRPr="00BE5722">
        <w:rPr>
          <w:rStyle w:val="StyleUnderline"/>
          <w:highlight w:val="green"/>
        </w:rPr>
        <w:t xml:space="preserve">with </w:t>
      </w:r>
      <w:r w:rsidRPr="00BE5722">
        <w:rPr>
          <w:rStyle w:val="Emphasis"/>
          <w:highlight w:val="green"/>
        </w:rPr>
        <w:t>global radiation poisoning</w:t>
      </w:r>
      <w:r w:rsidRPr="000E313F">
        <w:rPr>
          <w:sz w:val="16"/>
        </w:rPr>
        <w:t xml:space="preserve"> (</w:t>
      </w:r>
      <w:r w:rsidRPr="000E313F">
        <w:rPr>
          <w:rStyle w:val="StyleUnderline"/>
        </w:rPr>
        <w:t>much</w:t>
      </w:r>
      <w:r w:rsidRPr="000E313F">
        <w:rPr>
          <w:sz w:val="16"/>
        </w:rPr>
        <w:t xml:space="preserve"> </w:t>
      </w:r>
      <w:r w:rsidRPr="000E313F">
        <w:rPr>
          <w:rStyle w:val="Emphasis"/>
        </w:rPr>
        <w:t>greater ionizing radiation release than all of the current nuclear weapons</w:t>
      </w:r>
      <w:r w:rsidRPr="000E313F">
        <w:rPr>
          <w:sz w:val="16"/>
        </w:rPr>
        <w:t>) (Kahn, 1959). A further example would be a large incoming asteroid being located, or an extinction level pandemic has begun. These situations require quick and urgent effort on all</w:t>
      </w:r>
      <w:r w:rsidRPr="003C0741">
        <w:rPr>
          <w:sz w:val="16"/>
        </w:rPr>
        <w:t xml:space="preserve"> levels. </w:t>
      </w:r>
    </w:p>
    <w:p w14:paraId="387E4AE3" w14:textId="77777777" w:rsidR="000E4A41" w:rsidRDefault="000E4A41" w:rsidP="000E4A41">
      <w:pPr>
        <w:rPr>
          <w:u w:val="single"/>
        </w:rPr>
      </w:pPr>
    </w:p>
    <w:p w14:paraId="5DDCEBEF" w14:textId="77777777" w:rsidR="000E4A41" w:rsidRDefault="000E4A41" w:rsidP="000E4A41">
      <w:pPr>
        <w:rPr>
          <w:u w:val="single"/>
        </w:rPr>
      </w:pPr>
    </w:p>
    <w:p w14:paraId="112D2995" w14:textId="77777777" w:rsidR="000E4A41" w:rsidRPr="007E35A2" w:rsidRDefault="000E4A41" w:rsidP="000E4A41">
      <w:pPr>
        <w:pStyle w:val="Heading4"/>
      </w:pPr>
      <w:r w:rsidRPr="007E35A2">
        <w:rPr>
          <w:u w:val="single"/>
        </w:rPr>
        <w:t>Empirics</w:t>
      </w:r>
      <w:r>
        <w:t xml:space="preserve"> and </w:t>
      </w:r>
      <w:r w:rsidRPr="007E35A2">
        <w:rPr>
          <w:u w:val="single"/>
        </w:rPr>
        <w:t>worse disasters</w:t>
      </w:r>
      <w:r>
        <w:t xml:space="preserve"> disprove their impact.</w:t>
      </w:r>
    </w:p>
    <w:p w14:paraId="0CA10615" w14:textId="77777777" w:rsidR="000E4A41" w:rsidRPr="00491681" w:rsidRDefault="000E4A41" w:rsidP="000E4A41">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7" w:history="1">
        <w:r w:rsidRPr="00E41138">
          <w:rPr>
            <w:rStyle w:val="Hyperlink"/>
          </w:rPr>
          <w:t>https://theconversation.com/the-understandable-fear-of-nuclear-weapons-doesnt-match-reality-73563</w:t>
        </w:r>
      </w:hyperlink>
      <w:r>
        <w:t>] Recut Justin</w:t>
      </w:r>
    </w:p>
    <w:p w14:paraId="18731C03" w14:textId="77777777" w:rsidR="000E4A41" w:rsidRDefault="000E4A41" w:rsidP="000E4A41">
      <w:pPr>
        <w:rPr>
          <w:sz w:val="12"/>
          <w:szCs w:val="16"/>
        </w:rPr>
      </w:pPr>
      <w:r w:rsidRPr="008C2ED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8C2EDA">
        <w:rPr>
          <w:b/>
          <w:bCs/>
          <w:highlight w:val="green"/>
          <w:u w:val="single"/>
        </w:rPr>
        <w:t>has been</w:t>
      </w:r>
      <w:r w:rsidRPr="00EA1C1C">
        <w:rPr>
          <w:b/>
          <w:bCs/>
          <w:u w:val="single"/>
        </w:rPr>
        <w:t xml:space="preserve"> vastly </w:t>
      </w:r>
      <w:r w:rsidRPr="008C2ED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8C2ED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8C2EDA">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8C2ED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8C2EDA">
        <w:rPr>
          <w:b/>
          <w:bCs/>
          <w:highlight w:val="green"/>
          <w:u w:val="single"/>
        </w:rPr>
        <w:t xml:space="preserve">we’re </w:t>
      </w:r>
      <w:r w:rsidRPr="000D21CE">
        <w:rPr>
          <w:b/>
          <w:bCs/>
          <w:u w:val="single"/>
        </w:rPr>
        <w:t xml:space="preserve">still </w:t>
      </w:r>
      <w:r w:rsidRPr="008C2EDA">
        <w:rPr>
          <w:b/>
          <w:bCs/>
          <w:highlight w:val="green"/>
          <w:u w:val="single"/>
        </w:rPr>
        <w:t>here despite</w:t>
      </w:r>
      <w:r w:rsidRPr="00EA1C1C">
        <w:rPr>
          <w:b/>
          <w:bCs/>
          <w:u w:val="single"/>
        </w:rPr>
        <w:t xml:space="preserve"> having </w:t>
      </w:r>
      <w:r w:rsidRPr="008C2EDA">
        <w:rPr>
          <w:b/>
          <w:bCs/>
          <w:highlight w:val="green"/>
          <w:u w:val="single"/>
        </w:rPr>
        <w:t>nuked our</w:t>
      </w:r>
      <w:r w:rsidRPr="00EA1C1C">
        <w:rPr>
          <w:b/>
          <w:bCs/>
          <w:u w:val="single"/>
        </w:rPr>
        <w:t xml:space="preserve"> own </w:t>
      </w:r>
      <w:r w:rsidRPr="008C2EDA">
        <w:rPr>
          <w:b/>
          <w:bCs/>
          <w:highlight w:val="green"/>
          <w:u w:val="single"/>
        </w:rPr>
        <w:t>planet</w:t>
      </w:r>
      <w:r w:rsidRPr="00EA1C1C">
        <w:rPr>
          <w:b/>
          <w:bCs/>
          <w:u w:val="single"/>
        </w:rPr>
        <w:t xml:space="preserve"> more than </w:t>
      </w:r>
      <w:r w:rsidRPr="008C2ED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8C2EDA">
        <w:rPr>
          <w:b/>
          <w:bCs/>
          <w:highlight w:val="green"/>
          <w:u w:val="single"/>
        </w:rPr>
        <w:t>one-thousandth</w:t>
      </w:r>
      <w:r w:rsidRPr="00EA1C1C">
        <w:rPr>
          <w:b/>
          <w:bCs/>
          <w:u w:val="single"/>
        </w:rPr>
        <w:t xml:space="preserve"> the </w:t>
      </w:r>
      <w:r w:rsidRPr="008C2ED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8C2EDA">
        <w:rPr>
          <w:b/>
          <w:bCs/>
          <w:highlight w:val="green"/>
          <w:u w:val="single"/>
        </w:rPr>
        <w:t>2,000</w:t>
      </w:r>
      <w:r w:rsidRPr="00EA1C1C">
        <w:rPr>
          <w:b/>
          <w:bCs/>
          <w:u w:val="single"/>
        </w:rPr>
        <w:t xml:space="preserve"> one-megaton </w:t>
      </w:r>
      <w:r w:rsidRPr="008C2EDA">
        <w:rPr>
          <w:b/>
          <w:bCs/>
          <w:highlight w:val="green"/>
          <w:u w:val="single"/>
        </w:rPr>
        <w:t>explosions</w:t>
      </w:r>
      <w:r w:rsidRPr="00EA1C1C">
        <w:rPr>
          <w:b/>
          <w:bCs/>
          <w:u w:val="single"/>
        </w:rPr>
        <w:t xml:space="preserve"> with a destructive radius of five miles each </w:t>
      </w:r>
      <w:r w:rsidRPr="008C2EDA">
        <w:rPr>
          <w:b/>
          <w:bCs/>
          <w:highlight w:val="green"/>
          <w:u w:val="single"/>
        </w:rPr>
        <w:t>would</w:t>
      </w:r>
      <w:r w:rsidRPr="00EA1C1C">
        <w:rPr>
          <w:b/>
          <w:bCs/>
          <w:u w:val="single"/>
        </w:rPr>
        <w:t xml:space="preserve"> directly </w:t>
      </w:r>
      <w:r w:rsidRPr="008C2EDA">
        <w:rPr>
          <w:b/>
          <w:bCs/>
          <w:highlight w:val="green"/>
          <w:u w:val="single"/>
        </w:rPr>
        <w:t>destroy less than 5% of the</w:t>
      </w:r>
      <w:r w:rsidRPr="00EA1C1C">
        <w:rPr>
          <w:b/>
          <w:bCs/>
          <w:u w:val="single"/>
        </w:rPr>
        <w:t xml:space="preserve"> territory of the </w:t>
      </w:r>
      <w:r w:rsidRPr="008C2EDA">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13066467" w14:textId="77777777" w:rsidR="000E4A41" w:rsidRDefault="000E4A41" w:rsidP="000E4A41"/>
    <w:p w14:paraId="77467791" w14:textId="77777777" w:rsidR="000E4A41" w:rsidRPr="00780BC1" w:rsidRDefault="000E4A41" w:rsidP="000E4A41">
      <w:pPr>
        <w:pStyle w:val="Heading4"/>
        <w:rPr>
          <w:rFonts w:asciiTheme="minorHAnsi" w:hAnsiTheme="minorHAnsi" w:cstheme="minorHAnsi"/>
          <w:szCs w:val="26"/>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6565DFB3" w14:textId="77777777" w:rsidR="000E4A41" w:rsidRPr="00780BC1" w:rsidRDefault="000E4A41" w:rsidP="000E4A41">
      <w:pPr>
        <w:rPr>
          <w:rFonts w:asciiTheme="minorHAnsi" w:hAnsiTheme="minorHAnsi" w:cstheme="minorHAnsi"/>
        </w:rPr>
      </w:pPr>
      <w:r w:rsidRPr="00697D23">
        <w:rPr>
          <w:rStyle w:val="Style13ptBold"/>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8"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1043B0C5" w14:textId="77777777" w:rsidR="000E4A41" w:rsidRPr="00167AC0" w:rsidRDefault="000E4A41" w:rsidP="000E4A41">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 xml:space="preserve">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697D23">
        <w:rPr>
          <w:rFonts w:asciiTheme="minorHAnsi" w:hAnsiTheme="minorHAnsi" w:cstheme="minorHAnsi"/>
          <w:sz w:val="12"/>
        </w:rPr>
        <w:t xml:space="preserve">, including ALLFED director David </w:t>
      </w:r>
      <w:proofErr w:type="spellStart"/>
      <w:r w:rsidRPr="00697D23">
        <w:rPr>
          <w:rFonts w:asciiTheme="minorHAnsi" w:hAnsiTheme="minorHAnsi" w:cstheme="minorHAnsi"/>
          <w:sz w:val="12"/>
        </w:rPr>
        <w:t>Denkenberger</w:t>
      </w:r>
      <w:proofErr w:type="spellEnd"/>
      <w:r w:rsidRPr="00697D23">
        <w:rPr>
          <w:rFonts w:asciiTheme="minorHAnsi" w:hAnsiTheme="minorHAnsi" w:cstheme="minorHAnsi"/>
          <w:sz w:val="12"/>
        </w:rPr>
        <w:t xml:space="preserve">, have affirmed this conclusion — they </w:t>
      </w:r>
      <w:r w:rsidRPr="00780BC1">
        <w:rPr>
          <w:rFonts w:asciiTheme="minorHAnsi" w:hAnsiTheme="minorHAnsi" w:cstheme="minorHAnsi"/>
          <w:highlight w:val="cyan"/>
          <w:u w:val="single"/>
        </w:rPr>
        <w:t xml:space="preserve">do not expect humanity </w:t>
      </w:r>
      <w:r w:rsidRPr="00697D23">
        <w:rPr>
          <w:rFonts w:asciiTheme="minorHAnsi" w:hAnsiTheme="minorHAnsi" w:cstheme="minorHAnsi"/>
          <w:u w:val="single"/>
        </w:rPr>
        <w:t xml:space="preserve">to </w:t>
      </w:r>
      <w:r w:rsidRPr="00780BC1">
        <w:rPr>
          <w:rFonts w:asciiTheme="minorHAnsi" w:hAnsiTheme="minorHAnsi" w:cstheme="minorHAnsi"/>
          <w:highlight w:val="cyan"/>
          <w:u w:val="single"/>
        </w:rPr>
        <w:t>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 xml:space="preserve">minimum </w:t>
      </w:r>
      <w:r w:rsidRPr="00697D23">
        <w:rPr>
          <w:rFonts w:asciiTheme="minorHAnsi" w:hAnsiTheme="minorHAnsi" w:cstheme="minorHAnsi"/>
          <w:u w:val="single"/>
        </w:rPr>
        <w:t xml:space="preserve">viable </w:t>
      </w:r>
      <w:r w:rsidRPr="00780BC1">
        <w:rPr>
          <w:rFonts w:asciiTheme="minorHAnsi" w:hAnsiTheme="minorHAnsi" w:cstheme="minorHAnsi"/>
          <w:highlight w:val="cyan"/>
          <w:u w:val="single"/>
        </w:rPr>
        <w:t>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780BC1">
        <w:rPr>
          <w:rFonts w:asciiTheme="minorHAnsi" w:hAnsiTheme="minorHAnsi" w:cstheme="minorHAnsi"/>
          <w:b/>
          <w:bCs/>
          <w:highlight w:val="cyan"/>
          <w:u w:val="single"/>
        </w:rPr>
        <w:t>have uneven</w:t>
      </w:r>
      <w:r w:rsidRPr="00697D23">
        <w:rPr>
          <w:rFonts w:asciiTheme="minorHAnsi" w:hAnsiTheme="minorHAnsi" w:cstheme="minorHAnsi"/>
          <w:b/>
          <w:bCs/>
          <w:u w:val="single"/>
        </w:rPr>
        <w:t xml:space="preserve">ly distributed </w:t>
      </w:r>
      <w:r w:rsidRPr="00780BC1">
        <w:rPr>
          <w:rFonts w:asciiTheme="minorHAnsi" w:hAnsiTheme="minorHAnsi" w:cstheme="minorHAnsi"/>
          <w:b/>
          <w:bCs/>
          <w:highlight w:val="cya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 xml:space="preserve">severe climate effects </w:t>
      </w:r>
      <w:r w:rsidRPr="00697D23">
        <w:rPr>
          <w:rFonts w:asciiTheme="minorHAnsi" w:hAnsiTheme="minorHAnsi" w:cstheme="minorHAnsi"/>
          <w:b/>
          <w:bCs/>
          <w:u w:val="single"/>
        </w:rPr>
        <w:t xml:space="preserve">would be </w:t>
      </w:r>
      <w:r w:rsidRPr="00780BC1">
        <w:rPr>
          <w:rFonts w:asciiTheme="minorHAnsi" w:hAnsiTheme="minorHAnsi" w:cstheme="minorHAnsi"/>
          <w:b/>
          <w:bCs/>
          <w:highlight w:val="cyan"/>
          <w:u w:val="single"/>
        </w:rPr>
        <w:t>limited</w:t>
      </w:r>
      <w:r w:rsidRPr="00780BC1">
        <w:rPr>
          <w:rFonts w:asciiTheme="minorHAnsi" w:hAnsiTheme="minorHAnsi" w:cstheme="minorHAnsi"/>
          <w:highlight w:val="cya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697D23">
        <w:rPr>
          <w:rFonts w:asciiTheme="minorHAnsi" w:hAnsiTheme="minorHAnsi" w:cstheme="minorHAnsi"/>
          <w:highlight w:val="cyan"/>
          <w:u w:val="single"/>
        </w:rPr>
        <w:t>in</w:t>
      </w:r>
      <w:r w:rsidRPr="00780BC1">
        <w:rPr>
          <w:rFonts w:asciiTheme="minorHAnsi" w:hAnsiTheme="minorHAnsi" w:cstheme="minorHAnsi"/>
          <w:u w:val="single"/>
        </w:rPr>
        <w:t xml:space="preserve"> the </w:t>
      </w:r>
      <w:r w:rsidRPr="00697D23">
        <w:rPr>
          <w:rFonts w:asciiTheme="minorHAnsi" w:hAnsiTheme="minorHAnsi" w:cstheme="minorHAnsi"/>
          <w:highlight w:val="cyan"/>
          <w:u w:val="single"/>
        </w:rPr>
        <w:t>South</w:t>
      </w:r>
      <w:r w:rsidRPr="00780BC1">
        <w:rPr>
          <w:rFonts w:asciiTheme="minorHAnsi" w:hAnsiTheme="minorHAnsi" w:cstheme="minorHAnsi"/>
          <w:u w:val="single"/>
        </w:rPr>
        <w:t xml:space="preserve">ern Hemisphere, and especially at the equator, </w:t>
      </w:r>
      <w:r w:rsidRPr="00697D23">
        <w:rPr>
          <w:rFonts w:asciiTheme="minorHAnsi" w:hAnsiTheme="minorHAnsi" w:cstheme="minorHAnsi"/>
          <w:highlight w:val="cyan"/>
          <w:u w:val="single"/>
        </w:rPr>
        <w:t>those effects</w:t>
      </w:r>
      <w:r w:rsidRPr="00780BC1">
        <w:rPr>
          <w:rFonts w:asciiTheme="minorHAnsi" w:hAnsiTheme="minorHAnsi" w:cstheme="minorHAnsi"/>
          <w:u w:val="single"/>
        </w:rPr>
        <w:t xml:space="preserve"> would be much </w:t>
      </w:r>
      <w:r w:rsidRPr="00697D23">
        <w:rPr>
          <w:rFonts w:asciiTheme="minorHAnsi" w:hAnsiTheme="minorHAnsi" w:cstheme="minorHAnsi"/>
          <w:highlight w:val="cya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w:t>
      </w:r>
      <w:r w:rsidRPr="00697D23">
        <w:rPr>
          <w:rFonts w:asciiTheme="minorHAnsi" w:hAnsiTheme="minorHAnsi" w:cstheme="minorHAnsi"/>
          <w:u w:val="single"/>
        </w:rPr>
        <w:t xml:space="preserve">riculture would still be </w:t>
      </w:r>
      <w:r w:rsidRPr="00780BC1">
        <w:rPr>
          <w:rFonts w:asciiTheme="minorHAnsi" w:hAnsiTheme="minorHAnsi" w:cstheme="minorHAnsi"/>
          <w:highlight w:val="cyan"/>
          <w:u w:val="single"/>
        </w:rPr>
        <w:t xml:space="preserve">possible in </w:t>
      </w:r>
      <w:r w:rsidRPr="00697D23">
        <w:rPr>
          <w:rFonts w:asciiTheme="minorHAnsi" w:hAnsiTheme="minorHAnsi" w:cstheme="minorHAnsi"/>
          <w:u w:val="single"/>
        </w:rPr>
        <w:t xml:space="preserve">some </w:t>
      </w:r>
      <w:r w:rsidRPr="00780BC1">
        <w:rPr>
          <w:rFonts w:asciiTheme="minorHAnsi" w:hAnsiTheme="minorHAnsi" w:cstheme="minorHAnsi"/>
          <w:highlight w:val="cya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780BC1">
        <w:rPr>
          <w:rFonts w:asciiTheme="minorHAnsi" w:hAnsiTheme="minorHAnsi" w:cstheme="minorHAnsi"/>
          <w:b/>
          <w:bCs/>
          <w:highlight w:val="cya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 xml:space="preserve">If we naively assume that radiation scales linearly, we might expect a </w:t>
      </w:r>
      <w:proofErr w:type="gramStart"/>
      <w:r w:rsidRPr="00697D23">
        <w:rPr>
          <w:rFonts w:asciiTheme="minorHAnsi" w:hAnsiTheme="minorHAnsi" w:cstheme="minorHAnsi"/>
          <w:u w:val="single"/>
        </w:rPr>
        <w:t>modern day</w:t>
      </w:r>
      <w:proofErr w:type="gramEnd"/>
      <w:r w:rsidRPr="00697D23">
        <w:rPr>
          <w:rFonts w:asciiTheme="minorHAnsi" w:hAnsiTheme="minorHAnsi" w:cstheme="minorHAnsi"/>
          <w:u w:val="single"/>
        </w:rPr>
        <w:t xml:space="preserve"> US-Russia nuclear war to contaminate up to 7.5% of the land area of the Northern Hemisphere</w:t>
      </w:r>
      <w:r w:rsidRPr="00697D23">
        <w:rPr>
          <w:rFonts w:asciiTheme="minorHAnsi" w:hAnsiTheme="minorHAnsi" w:cstheme="minorHAnsi"/>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697D23">
        <w:rPr>
          <w:rFonts w:asciiTheme="minorHAnsi" w:hAnsiTheme="minorHAnsi" w:cstheme="minorHAnsi"/>
          <w:sz w:val="12"/>
        </w:rPr>
        <w:t>shut down</w:t>
      </w:r>
      <w:proofErr w:type="spellEnd"/>
      <w:r w:rsidRPr="00697D23">
        <w:rPr>
          <w:rFonts w:asciiTheme="minorHAnsi" w:hAnsiTheme="minorHAnsi" w:cstheme="minorHAnsi"/>
          <w:sz w:val="12"/>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 xml:space="preserve">or life </w:t>
      </w:r>
      <w:r w:rsidRPr="00697D23">
        <w:rPr>
          <w:rFonts w:asciiTheme="minorHAnsi" w:hAnsiTheme="minorHAnsi" w:cstheme="minorHAnsi"/>
          <w:u w:val="single"/>
        </w:rPr>
        <w:t xml:space="preserve">expectancy </w:t>
      </w:r>
      <w:r w:rsidRPr="00780BC1">
        <w:rPr>
          <w:rFonts w:asciiTheme="minorHAnsi" w:hAnsiTheme="minorHAnsi" w:cstheme="minorHAnsi"/>
          <w:highlight w:val="cyan"/>
          <w:u w:val="single"/>
        </w:rPr>
        <w:t xml:space="preserve">to </w:t>
      </w:r>
      <w:r w:rsidRPr="00697D23">
        <w:rPr>
          <w:rFonts w:asciiTheme="minorHAnsi" w:hAnsiTheme="minorHAnsi" w:cstheme="minorHAnsi"/>
          <w:u w:val="single"/>
        </w:rPr>
        <w:t xml:space="preserve">decrease enough to </w:t>
      </w:r>
      <w:r w:rsidRPr="00780BC1">
        <w:rPr>
          <w:rFonts w:asciiTheme="minorHAnsi" w:hAnsiTheme="minorHAnsi" w:cstheme="minorHAnsi"/>
          <w:highlight w:val="cyan"/>
          <w:u w:val="single"/>
        </w:rPr>
        <w:t>threaten 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697D23">
        <w:rPr>
          <w:rFonts w:asciiTheme="minorHAnsi" w:hAnsiTheme="minorHAnsi" w:cstheme="minorHAnsi"/>
          <w:highlight w:val="cyan"/>
          <w:u w:val="single"/>
        </w:rPr>
        <w:t xml:space="preserve">areas </w:t>
      </w:r>
      <w:r w:rsidRPr="00697D23">
        <w:rPr>
          <w:rFonts w:asciiTheme="minorHAnsi" w:hAnsiTheme="minorHAnsi" w:cstheme="minorHAnsi"/>
          <w:b/>
          <w:bCs/>
          <w:highlight w:val="cyan"/>
          <w:u w:val="single"/>
        </w:rPr>
        <w:t xml:space="preserve">are </w:t>
      </w:r>
      <w:r w:rsidRPr="00697D23">
        <w:rPr>
          <w:rFonts w:asciiTheme="minorHAnsi" w:hAnsiTheme="minorHAnsi" w:cstheme="minorHAnsi"/>
          <w:b/>
          <w:bCs/>
          <w:u w:val="single"/>
        </w:rPr>
        <w:t xml:space="preserve">sufficiently </w:t>
      </w:r>
      <w:r w:rsidRPr="00780BC1">
        <w:rPr>
          <w:rFonts w:asciiTheme="minorHAnsi" w:hAnsiTheme="minorHAnsi" w:cstheme="minorHAnsi"/>
          <w:b/>
          <w:bCs/>
          <w:highlight w:val="cya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All of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 xml:space="preserve">would </w:t>
      </w:r>
      <w:r w:rsidRPr="00697D23">
        <w:rPr>
          <w:rFonts w:asciiTheme="minorHAnsi" w:hAnsiTheme="minorHAnsi" w:cstheme="minorHAnsi"/>
          <w:b/>
          <w:bCs/>
          <w:u w:val="single"/>
        </w:rPr>
        <w:t xml:space="preserve">end up somewhat </w:t>
      </w:r>
      <w:r w:rsidRPr="00780BC1">
        <w:rPr>
          <w:rFonts w:asciiTheme="minorHAnsi" w:hAnsiTheme="minorHAnsi" w:cstheme="minorHAnsi"/>
          <w:b/>
          <w:bCs/>
          <w:highlight w:val="cya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 xml:space="preserve">natural disasters, disease </w:t>
      </w:r>
      <w:r w:rsidRPr="00697D23">
        <w:rPr>
          <w:rFonts w:asciiTheme="minorHAnsi" w:hAnsiTheme="minorHAnsi" w:cstheme="minorHAnsi"/>
          <w:u w:val="single"/>
        </w:rPr>
        <w:t xml:space="preserve">outbreaks, </w:t>
      </w:r>
      <w:r w:rsidRPr="00780BC1">
        <w:rPr>
          <w:rFonts w:asciiTheme="minorHAnsi" w:hAnsiTheme="minorHAnsi" w:cstheme="minorHAnsi"/>
          <w:highlight w:val="cya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survivors, the degree of pessimism you have to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groups, or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780BC1">
        <w:rPr>
          <w:rFonts w:asciiTheme="minorHAnsi" w:hAnsiTheme="minorHAnsi" w:cstheme="minorHAnsi"/>
          <w:b/>
          <w:bCs/>
          <w:highlight w:val="cyan"/>
          <w:u w:val="single"/>
        </w:rPr>
        <w:t xml:space="preserve">it’s </w:t>
      </w:r>
      <w:r w:rsidRPr="00697D23">
        <w:rPr>
          <w:rFonts w:asciiTheme="minorHAnsi" w:hAnsiTheme="minorHAnsi" w:cstheme="minorHAnsi"/>
          <w:b/>
          <w:bCs/>
          <w:u w:val="single"/>
        </w:rPr>
        <w:t xml:space="preserve">very </w:t>
      </w:r>
      <w:r w:rsidRPr="00780BC1">
        <w:rPr>
          <w:rFonts w:asciiTheme="minorHAnsi" w:hAnsiTheme="minorHAnsi" w:cstheme="minorHAnsi"/>
          <w:b/>
          <w:bCs/>
          <w:highlight w:val="cyan"/>
          <w:u w:val="single"/>
        </w:rPr>
        <w:t xml:space="preserve">unlikely </w:t>
      </w:r>
      <w:r w:rsidRPr="00697D23">
        <w:rPr>
          <w:rFonts w:asciiTheme="minorHAnsi" w:hAnsiTheme="minorHAnsi" w:cstheme="minorHAnsi"/>
          <w:b/>
          <w:bCs/>
          <w:u w:val="single"/>
        </w:rPr>
        <w:t xml:space="preserve">that </w:t>
      </w:r>
      <w:r w:rsidRPr="00780BC1">
        <w:rPr>
          <w:rFonts w:asciiTheme="minorHAnsi" w:hAnsiTheme="minorHAnsi" w:cstheme="minorHAnsi"/>
          <w:b/>
          <w:bCs/>
          <w:highlight w:val="cyan"/>
          <w:u w:val="single"/>
        </w:rPr>
        <w:t xml:space="preserve">this </w:t>
      </w:r>
      <w:r w:rsidRPr="00697D23">
        <w:rPr>
          <w:rFonts w:asciiTheme="minorHAnsi" w:hAnsiTheme="minorHAnsi" w:cstheme="minorHAnsi"/>
          <w:b/>
          <w:bCs/>
          <w:u w:val="single"/>
        </w:rPr>
        <w:t xml:space="preserve">scenario would more or less directly </w:t>
      </w:r>
      <w:r w:rsidRPr="00780BC1">
        <w:rPr>
          <w:rFonts w:asciiTheme="minorHAnsi" w:hAnsiTheme="minorHAnsi" w:cstheme="minorHAnsi"/>
          <w:b/>
          <w:bCs/>
          <w:highlight w:val="cyan"/>
          <w:u w:val="single"/>
        </w:rPr>
        <w:t xml:space="preserve">lead to </w:t>
      </w:r>
      <w:r w:rsidRPr="00697D23">
        <w:rPr>
          <w:rFonts w:asciiTheme="minorHAnsi" w:hAnsiTheme="minorHAnsi" w:cstheme="minorHAnsi"/>
          <w:b/>
          <w:bCs/>
          <w:u w:val="single"/>
        </w:rPr>
        <w:t xml:space="preserve">human </w:t>
      </w:r>
      <w:r w:rsidRPr="00780BC1">
        <w:rPr>
          <w:rFonts w:asciiTheme="minorHAnsi" w:hAnsiTheme="minorHAnsi" w:cstheme="minorHAnsi"/>
          <w:b/>
          <w:bCs/>
          <w:highlight w:val="cyan"/>
          <w:u w:val="single"/>
        </w:rPr>
        <w:t>extinction.</w:t>
      </w:r>
    </w:p>
    <w:p w14:paraId="0FE127C6" w14:textId="77777777" w:rsidR="000E4A41" w:rsidRPr="007E35A2" w:rsidRDefault="000E4A41" w:rsidP="000E4A41"/>
    <w:p w14:paraId="4BBF7EDE" w14:textId="77777777" w:rsidR="000E4A41" w:rsidRDefault="000E4A41" w:rsidP="000E4A41">
      <w:pPr>
        <w:pStyle w:val="Heading4"/>
      </w:pPr>
      <w:r>
        <w:t xml:space="preserve">Isolated island populations </w:t>
      </w:r>
      <w:r w:rsidRPr="007E35A2">
        <w:rPr>
          <w:u w:val="single"/>
        </w:rPr>
        <w:t>repopulate</w:t>
      </w:r>
      <w:r>
        <w:t>.</w:t>
      </w:r>
    </w:p>
    <w:p w14:paraId="0C72DD5F" w14:textId="77777777" w:rsidR="000E4A41" w:rsidRPr="00882AC1" w:rsidRDefault="000E4A41" w:rsidP="000E4A41">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9" w:history="1">
        <w:r w:rsidRPr="00592663">
          <w:rPr>
            <w:rStyle w:val="Hyperlink"/>
          </w:rPr>
          <w:t>https://www.emerald.com/insight/content/doi/10.1108/FS-04-2018-0031/full/html?fullSc=1&amp;mbSc=1&amp;fullSc=1</w:t>
        </w:r>
      </w:hyperlink>
      <w:r w:rsidRPr="00592663">
        <w:t xml:space="preserve">] </w:t>
      </w:r>
      <w:r>
        <w:t>Recut Justin</w:t>
      </w:r>
    </w:p>
    <w:p w14:paraId="2DA34D5F" w14:textId="77777777" w:rsidR="000E4A41" w:rsidRDefault="000E4A41" w:rsidP="000E4A41">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8C2ED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8C2ED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8C2ED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8C2EDA">
        <w:rPr>
          <w:b/>
          <w:bCs/>
          <w:highlight w:val="green"/>
          <w:u w:val="single"/>
        </w:rPr>
        <w:t>northern</w:t>
      </w:r>
      <w:r w:rsidRPr="008C2EDA">
        <w:rPr>
          <w:b/>
          <w:bCs/>
          <w:sz w:val="12"/>
          <w:szCs w:val="16"/>
          <w:highlight w:val="green"/>
        </w:rPr>
        <w:t xml:space="preserve"> </w:t>
      </w:r>
      <w:r w:rsidRPr="000D21CE">
        <w:rPr>
          <w:b/>
          <w:bCs/>
          <w:u w:val="single"/>
        </w:rPr>
        <w:t xml:space="preserve">aboriginal </w:t>
      </w:r>
      <w:r w:rsidRPr="008C2ED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8C2EDA">
        <w:rPr>
          <w:highlight w:val="green"/>
          <w:u w:val="single"/>
        </w:rPr>
        <w:t>adapted to</w:t>
      </w:r>
      <w:r w:rsidRPr="005041AE">
        <w:rPr>
          <w:u w:val="single"/>
        </w:rPr>
        <w:t xml:space="preserve"> survive in extremely </w:t>
      </w:r>
      <w:r w:rsidRPr="008C2EDA">
        <w:rPr>
          <w:highlight w:val="green"/>
          <w:u w:val="single"/>
        </w:rPr>
        <w:t>cold</w:t>
      </w:r>
      <w:r w:rsidRPr="007E35A2">
        <w:rPr>
          <w:sz w:val="12"/>
          <w:szCs w:val="16"/>
        </w:rPr>
        <w:t xml:space="preserve"> and dangerous </w:t>
      </w:r>
      <w:r w:rsidRPr="008C2EDA">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8C2EDA">
        <w:rPr>
          <w:b/>
          <w:bCs/>
          <w:highlight w:val="green"/>
          <w:u w:val="single"/>
        </w:rPr>
        <w:t>regions</w:t>
      </w:r>
      <w:r w:rsidRPr="00267E13">
        <w:rPr>
          <w:b/>
          <w:bCs/>
          <w:u w:val="single"/>
        </w:rPr>
        <w:t xml:space="preserve"> of Earth </w:t>
      </w:r>
      <w:r w:rsidRPr="000D21CE">
        <w:rPr>
          <w:b/>
          <w:bCs/>
          <w:u w:val="single"/>
        </w:rPr>
        <w:t xml:space="preserve">could </w:t>
      </w:r>
      <w:r w:rsidRPr="008C2EDA">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8C2EDA">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8C2ED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8C2ED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8C2ED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8C2ED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8C2EDA">
        <w:rPr>
          <w:highlight w:val="green"/>
          <w:u w:val="single"/>
        </w:rPr>
        <w:t>unfold</w:t>
      </w:r>
      <w:r w:rsidRPr="007E35A2">
        <w:rPr>
          <w:sz w:val="12"/>
          <w:szCs w:val="16"/>
        </w:rPr>
        <w:t xml:space="preserve">, these </w:t>
      </w:r>
      <w:r w:rsidRPr="008C2EDA">
        <w:rPr>
          <w:highlight w:val="green"/>
          <w:u w:val="single"/>
        </w:rPr>
        <w:t>islands</w:t>
      </w:r>
      <w:r w:rsidRPr="005041AE">
        <w:rPr>
          <w:u w:val="single"/>
        </w:rPr>
        <w:t xml:space="preserve"> would</w:t>
      </w:r>
      <w:r>
        <w:rPr>
          <w:u w:val="single"/>
        </w:rPr>
        <w:t xml:space="preserve"> </w:t>
      </w:r>
      <w:r w:rsidRPr="000D21CE">
        <w:rPr>
          <w:u w:val="single"/>
        </w:rPr>
        <w:t xml:space="preserve">remain </w:t>
      </w:r>
      <w:r w:rsidRPr="008C2EDA">
        <w:rPr>
          <w:highlight w:val="green"/>
          <w:u w:val="single"/>
        </w:rPr>
        <w:t>surrounded by Warm Ocean, and</w:t>
      </w:r>
      <w:r w:rsidRPr="005041AE">
        <w:rPr>
          <w:u w:val="single"/>
        </w:rPr>
        <w:t xml:space="preserve"> local </w:t>
      </w:r>
      <w:r w:rsidRPr="008C2ED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8C2EDA">
        <w:rPr>
          <w:highlight w:val="green"/>
          <w:u w:val="single"/>
        </w:rPr>
        <w:t>survived</w:t>
      </w:r>
      <w:r w:rsidRPr="0097572D">
        <w:rPr>
          <w:u w:val="single"/>
        </w:rPr>
        <w:t xml:space="preserve"> </w:t>
      </w:r>
      <w:r w:rsidRPr="00267E13">
        <w:rPr>
          <w:b/>
          <w:bCs/>
          <w:u w:val="single"/>
        </w:rPr>
        <w:t xml:space="preserve">underwater </w:t>
      </w:r>
      <w:r w:rsidRPr="008C2EDA">
        <w:rPr>
          <w:b/>
          <w:bCs/>
          <w:highlight w:val="green"/>
          <w:u w:val="single"/>
        </w:rPr>
        <w:t>in</w:t>
      </w:r>
      <w:r w:rsidRPr="00267E13">
        <w:rPr>
          <w:b/>
          <w:bCs/>
          <w:u w:val="single"/>
        </w:rPr>
        <w:t xml:space="preserve"> nuclear </w:t>
      </w:r>
      <w:r w:rsidRPr="008C2EDA">
        <w:rPr>
          <w:b/>
          <w:bCs/>
          <w:highlight w:val="green"/>
          <w:u w:val="single"/>
        </w:rPr>
        <w:t>submarines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8C2EDA">
        <w:rPr>
          <w:b/>
          <w:bCs/>
          <w:highlight w:val="green"/>
          <w:u w:val="single"/>
        </w:rPr>
        <w:t>refuges</w:t>
      </w:r>
      <w:r w:rsidRPr="00267E13">
        <w:rPr>
          <w:b/>
          <w:bCs/>
          <w:u w:val="single"/>
        </w:rPr>
        <w:t xml:space="preserve"> could be </w:t>
      </w:r>
      <w:r w:rsidRPr="008C2EDA">
        <w:rPr>
          <w:b/>
          <w:bCs/>
          <w:highlight w:val="green"/>
          <w:u w:val="single"/>
        </w:rPr>
        <w:t>strengthened with bunkers</w:t>
      </w:r>
      <w:r w:rsidRPr="008C2ED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8C2ED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8C2ED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8C2EDA">
        <w:rPr>
          <w:highlight w:val="green"/>
          <w:u w:val="single"/>
        </w:rPr>
        <w:t>oxygen and food</w:t>
      </w:r>
      <w:r w:rsidRPr="0097572D">
        <w:rPr>
          <w:u w:val="single"/>
        </w:rPr>
        <w:t xml:space="preserve"> sources.</w:t>
      </w:r>
    </w:p>
    <w:p w14:paraId="6CDBF067" w14:textId="77777777" w:rsidR="000E4A41" w:rsidRDefault="000E4A41" w:rsidP="000E4A41"/>
    <w:p w14:paraId="4CA296C7" w14:textId="77777777" w:rsidR="000E4A41" w:rsidRDefault="000E4A41" w:rsidP="000E4A41">
      <w:pPr>
        <w:pStyle w:val="Heading4"/>
      </w:pPr>
      <w:r>
        <w:t xml:space="preserve">They solve </w:t>
      </w:r>
      <w:r w:rsidRPr="00B02551">
        <w:rPr>
          <w:u w:val="single"/>
        </w:rPr>
        <w:t>any</w:t>
      </w:r>
      <w:r>
        <w:t xml:space="preserve"> impact from the aff but </w:t>
      </w:r>
      <w:r w:rsidRPr="00B02551">
        <w:rPr>
          <w:u w:val="single"/>
        </w:rPr>
        <w:t>not</w:t>
      </w:r>
      <w:r>
        <w:t xml:space="preserve"> ours – empirics.</w:t>
      </w:r>
    </w:p>
    <w:p w14:paraId="147F37C6" w14:textId="77777777" w:rsidR="000E4A41" w:rsidRPr="00882AC1" w:rsidRDefault="000E4A41" w:rsidP="000E4A41">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0" w:history="1">
        <w:r w:rsidRPr="00592663">
          <w:rPr>
            <w:rStyle w:val="Hyperlink"/>
          </w:rPr>
          <w:t>https://www.emerald.com/insight/content/doi/10.1108/FS-04-2018-0031/full/html?fullSc=1&amp;mbSc=1&amp;fullSc=1</w:t>
        </w:r>
      </w:hyperlink>
      <w:r w:rsidRPr="00592663">
        <w:t xml:space="preserve">] </w:t>
      </w:r>
      <w:r>
        <w:t>Recut Justin</w:t>
      </w:r>
    </w:p>
    <w:p w14:paraId="6F8B547C" w14:textId="77777777" w:rsidR="000E4A41" w:rsidRPr="00B02551" w:rsidRDefault="000E4A41" w:rsidP="000E4A41">
      <w:pPr>
        <w:rPr>
          <w:sz w:val="12"/>
          <w:szCs w:val="16"/>
        </w:rPr>
      </w:pPr>
      <w:r w:rsidRPr="00B02551">
        <w:rPr>
          <w:sz w:val="12"/>
          <w:szCs w:val="16"/>
        </w:rPr>
        <w:t xml:space="preserve">In recent decades, </w:t>
      </w:r>
      <w:r w:rsidRPr="008632DC">
        <w:rPr>
          <w:u w:val="single"/>
        </w:rPr>
        <w:t>researchers have identified many global risks which could result in</w:t>
      </w:r>
      <w:r w:rsidRPr="00B02551">
        <w:rPr>
          <w:sz w:val="12"/>
          <w:szCs w:val="16"/>
        </w:rPr>
        <w:t xml:space="preserve"> the collapse of civilization and/or </w:t>
      </w:r>
      <w:r w:rsidRPr="008632DC">
        <w:rPr>
          <w:u w:val="single"/>
        </w:rPr>
        <w:t>human extinction</w:t>
      </w:r>
      <w:r w:rsidRPr="00B02551">
        <w:rPr>
          <w:sz w:val="12"/>
          <w:szCs w:val="16"/>
        </w:rPr>
        <w:t xml:space="preserve">. </w:t>
      </w:r>
      <w:r w:rsidRPr="008632DC">
        <w:rPr>
          <w:u w:val="single"/>
        </w:rPr>
        <w:t>These risks may be</w:t>
      </w:r>
      <w:r w:rsidRPr="00B02551">
        <w:rPr>
          <w:sz w:val="12"/>
          <w:szCs w:val="16"/>
        </w:rPr>
        <w:t xml:space="preserve"> divided in three classes: </w:t>
      </w:r>
      <w:r w:rsidRPr="008632DC">
        <w:rPr>
          <w:u w:val="single"/>
        </w:rPr>
        <w:t>natural</w:t>
      </w:r>
      <w:r w:rsidRPr="00B02551">
        <w:rPr>
          <w:sz w:val="12"/>
          <w:szCs w:val="16"/>
        </w:rPr>
        <w:t xml:space="preserve">, </w:t>
      </w:r>
      <w:r w:rsidRPr="008632DC">
        <w:rPr>
          <w:u w:val="single"/>
        </w:rPr>
        <w:t>like asteroid risks</w:t>
      </w:r>
      <w:r w:rsidRPr="00B02551">
        <w:rPr>
          <w:sz w:val="12"/>
          <w:szCs w:val="16"/>
        </w:rPr>
        <w:t xml:space="preserve"> (</w:t>
      </w:r>
      <w:proofErr w:type="spellStart"/>
      <w:r w:rsidRPr="00B02551">
        <w:rPr>
          <w:sz w:val="12"/>
          <w:szCs w:val="16"/>
        </w:rPr>
        <w:t>Gritzner</w:t>
      </w:r>
      <w:proofErr w:type="spellEnd"/>
      <w:r w:rsidRPr="00B02551">
        <w:rPr>
          <w:sz w:val="12"/>
          <w:szCs w:val="16"/>
        </w:rPr>
        <w:t xml:space="preserve"> et al., 2006); </w:t>
      </w:r>
      <w:r w:rsidRPr="008632DC">
        <w:rPr>
          <w:u w:val="single"/>
        </w:rPr>
        <w:t>low-tech</w:t>
      </w:r>
      <w:r w:rsidRPr="00B02551">
        <w:rPr>
          <w:sz w:val="12"/>
          <w:szCs w:val="16"/>
        </w:rPr>
        <w:t xml:space="preserve">, connected with currently existing technologies, </w:t>
      </w:r>
      <w:r w:rsidRPr="008632DC">
        <w:rPr>
          <w:u w:val="single"/>
        </w:rPr>
        <w:t>like</w:t>
      </w:r>
      <w:r w:rsidRPr="00B02551">
        <w:rPr>
          <w:sz w:val="12"/>
          <w:szCs w:val="16"/>
        </w:rPr>
        <w:t xml:space="preserve"> </w:t>
      </w:r>
      <w:r w:rsidRPr="008632DC">
        <w:rPr>
          <w:u w:val="single"/>
        </w:rPr>
        <w:t>the risk of nuclear war</w:t>
      </w:r>
      <w:r w:rsidRPr="00B02551">
        <w:rPr>
          <w:sz w:val="12"/>
          <w:szCs w:val="16"/>
        </w:rPr>
        <w:t xml:space="preserve"> (Barrett et al., 2013); </w:t>
      </w:r>
      <w:r w:rsidRPr="008632DC">
        <w:rPr>
          <w:u w:val="single"/>
        </w:rPr>
        <w:t xml:space="preserve">and futuristic </w:t>
      </w:r>
      <w:proofErr w:type="spellStart"/>
      <w:r w:rsidRPr="008632DC">
        <w:rPr>
          <w:u w:val="single"/>
        </w:rPr>
        <w:t>hightech</w:t>
      </w:r>
      <w:proofErr w:type="spellEnd"/>
      <w:r w:rsidRPr="00B02551">
        <w:rPr>
          <w:sz w:val="12"/>
          <w:szCs w:val="16"/>
        </w:rPr>
        <w:t xml:space="preserve">, connected with new expected super technologies, </w:t>
      </w:r>
      <w:r w:rsidRPr="008632DC">
        <w:rPr>
          <w:u w:val="single"/>
        </w:rPr>
        <w:t>like</w:t>
      </w:r>
      <w:r w:rsidRPr="00B02551">
        <w:rPr>
          <w:sz w:val="12"/>
          <w:szCs w:val="16"/>
        </w:rPr>
        <w:t xml:space="preserve"> </w:t>
      </w:r>
      <w:r w:rsidRPr="008632DC">
        <w:rPr>
          <w:u w:val="single"/>
        </w:rPr>
        <w:t>nanotechnology</w:t>
      </w:r>
      <w:r w:rsidRPr="00B02551">
        <w:rPr>
          <w:sz w:val="12"/>
          <w:szCs w:val="16"/>
        </w:rPr>
        <w:t xml:space="preserve"> (Freitas, 2000) </w:t>
      </w:r>
      <w:r w:rsidRPr="008632DC">
        <w:rPr>
          <w:u w:val="single"/>
        </w:rPr>
        <w:t>and</w:t>
      </w:r>
      <w:r w:rsidRPr="00B02551">
        <w:rPr>
          <w:sz w:val="12"/>
          <w:szCs w:val="16"/>
        </w:rPr>
        <w:t xml:space="preserve"> artificial intelligence (</w:t>
      </w:r>
      <w:r w:rsidRPr="008632DC">
        <w:rPr>
          <w:u w:val="single"/>
        </w:rPr>
        <w:t>AI</w:t>
      </w:r>
      <w:r w:rsidRPr="00B02551">
        <w:rPr>
          <w:sz w:val="12"/>
          <w:szCs w:val="16"/>
        </w:rPr>
        <w:t xml:space="preserve">) (Bostrom, 2014). </w:t>
      </w:r>
      <w:r w:rsidRPr="00B02551">
        <w:rPr>
          <w:b/>
          <w:bCs/>
          <w:highlight w:val="green"/>
          <w:u w:val="single"/>
        </w:rPr>
        <w:t>Super tech</w:t>
      </w:r>
      <w:r w:rsidRPr="00E83F96">
        <w:rPr>
          <w:b/>
          <w:bCs/>
          <w:u w:val="single"/>
        </w:rPr>
        <w:t xml:space="preserve">nological </w:t>
      </w:r>
      <w:r w:rsidRPr="00B02551">
        <w:rPr>
          <w:b/>
          <w:bCs/>
          <w:highlight w:val="green"/>
          <w:u w:val="single"/>
        </w:rPr>
        <w:t>risks are the most dangerous</w:t>
      </w:r>
      <w:r w:rsidRPr="00B02551">
        <w:rPr>
          <w:highlight w:val="green"/>
          <w:u w:val="single"/>
        </w:rPr>
        <w:t>, as they are</w:t>
      </w:r>
      <w:r w:rsidRPr="008632DC">
        <w:rPr>
          <w:u w:val="single"/>
        </w:rPr>
        <w:t xml:space="preserve"> expected to be the most powerful and </w:t>
      </w:r>
      <w:r w:rsidRPr="00B02551">
        <w:rPr>
          <w:highlight w:val="green"/>
          <w:u w:val="single"/>
        </w:rPr>
        <w:t>least controllable</w:t>
      </w:r>
      <w:r w:rsidRPr="00B02551">
        <w:rPr>
          <w:sz w:val="12"/>
          <w:szCs w:val="16"/>
        </w:rPr>
        <w:t xml:space="preserve"> (Bostrom, 2002). </w:t>
      </w:r>
      <w:r w:rsidRPr="008632DC">
        <w:rPr>
          <w:u w:val="single"/>
        </w:rPr>
        <w:t xml:space="preserve">The best way to fight all </w:t>
      </w:r>
      <w:r w:rsidRPr="00B02551">
        <w:rPr>
          <w:sz w:val="12"/>
          <w:szCs w:val="16"/>
        </w:rPr>
        <w:t xml:space="preserve">the </w:t>
      </w:r>
      <w:r w:rsidRPr="008632DC">
        <w:rPr>
          <w:u w:val="single"/>
        </w:rPr>
        <w:t xml:space="preserve">types of risks is to prevent </w:t>
      </w:r>
      <w:r w:rsidRPr="00B02551">
        <w:rPr>
          <w:sz w:val="12"/>
          <w:szCs w:val="16"/>
        </w:rPr>
        <w:t xml:space="preserve">(Bostrom, 2013) or mitigate </w:t>
      </w:r>
      <w:r w:rsidRPr="008632DC">
        <w:rPr>
          <w:u w:val="single"/>
        </w:rPr>
        <w:t xml:space="preserve">them, </w:t>
      </w:r>
      <w:r w:rsidRPr="00990EF9">
        <w:rPr>
          <w:b/>
          <w:bCs/>
          <w:u w:val="single"/>
        </w:rPr>
        <w:t>but another option, or plan B, is to adapt to them to survive them</w:t>
      </w:r>
      <w:r w:rsidRPr="00B02551">
        <w:rPr>
          <w:sz w:val="12"/>
          <w:szCs w:val="16"/>
        </w:rPr>
        <w:t xml:space="preserve">. There are several ideas for how such risks could be survived, including a Mars colony (Musk, 2017), a Moon colony (Shapiro, 2009; Turchin and </w:t>
      </w:r>
      <w:proofErr w:type="spellStart"/>
      <w:r w:rsidRPr="00B02551">
        <w:rPr>
          <w:sz w:val="12"/>
          <w:szCs w:val="16"/>
        </w:rPr>
        <w:t>Denkenberger</w:t>
      </w:r>
      <w:proofErr w:type="spellEnd"/>
      <w:r w:rsidRPr="00B02551">
        <w:rPr>
          <w:sz w:val="12"/>
          <w:szCs w:val="16"/>
        </w:rPr>
        <w:t>, 2018), underground bunkers (</w:t>
      </w:r>
      <w:proofErr w:type="spellStart"/>
      <w:r w:rsidRPr="00B02551">
        <w:rPr>
          <w:sz w:val="12"/>
          <w:szCs w:val="16"/>
        </w:rPr>
        <w:t>Jebari</w:t>
      </w:r>
      <w:proofErr w:type="spellEnd"/>
      <w:r w:rsidRPr="00B02551">
        <w:rPr>
          <w:sz w:val="12"/>
          <w:szCs w:val="16"/>
        </w:rPr>
        <w:t xml:space="preserve">, 2014), space bunkers (Torres, 2016) and retrofitted nuclear submarines [which are one of the most cost-effective solutions (Turchin and Green, 2017)]. </w:t>
      </w:r>
      <w:r w:rsidRPr="008632DC">
        <w:rPr>
          <w:u w:val="single"/>
        </w:rPr>
        <w:t>Planning for surviving these risks,</w:t>
      </w:r>
      <w:r>
        <w:rPr>
          <w:u w:val="single"/>
        </w:rPr>
        <w:t xml:space="preserve"> </w:t>
      </w:r>
      <w:r w:rsidRPr="008632DC">
        <w:rPr>
          <w:u w:val="single"/>
        </w:rPr>
        <w:t>whether by mitigation or adaptation, should be a paramount ethical duty of humankind</w:t>
      </w:r>
      <w:r>
        <w:rPr>
          <w:u w:val="single"/>
        </w:rPr>
        <w:t xml:space="preserve"> </w:t>
      </w:r>
      <w:r w:rsidRPr="00B02551">
        <w:rPr>
          <w:sz w:val="12"/>
          <w:szCs w:val="16"/>
        </w:rPr>
        <w:t xml:space="preserve">(Jonas, 1984; Green, 2014, 2016). </w:t>
      </w:r>
      <w:r w:rsidRPr="008632DC">
        <w:rPr>
          <w:u w:val="single"/>
        </w:rPr>
        <w:t xml:space="preserve">Several authors </w:t>
      </w:r>
      <w:r w:rsidRPr="00B02551">
        <w:rPr>
          <w:sz w:val="12"/>
          <w:szCs w:val="16"/>
        </w:rPr>
        <w:t>(</w:t>
      </w:r>
      <w:proofErr w:type="spellStart"/>
      <w:r w:rsidRPr="00B02551">
        <w:rPr>
          <w:sz w:val="12"/>
          <w:szCs w:val="16"/>
        </w:rPr>
        <w:t>Jebari</w:t>
      </w:r>
      <w:proofErr w:type="spellEnd"/>
      <w:r w:rsidRPr="00B02551">
        <w:rPr>
          <w:sz w:val="12"/>
          <w:szCs w:val="16"/>
        </w:rPr>
        <w:t xml:space="preserve">, 2014; Beckstead, 2015) have </w:t>
      </w:r>
      <w:r w:rsidRPr="008632DC">
        <w:rPr>
          <w:u w:val="single"/>
        </w:rPr>
        <w:t>analyzed the problem of global risk</w:t>
      </w:r>
      <w:r>
        <w:rPr>
          <w:u w:val="single"/>
        </w:rPr>
        <w:t xml:space="preserve"> </w:t>
      </w:r>
      <w:r w:rsidRPr="008632DC">
        <w:rPr>
          <w:u w:val="single"/>
        </w:rPr>
        <w:t>survival and concluded that most catastrophes are either too small or too large for bunkers</w:t>
      </w:r>
      <w:r>
        <w:rPr>
          <w:u w:val="single"/>
        </w:rPr>
        <w:t xml:space="preserve"> </w:t>
      </w:r>
      <w:r w:rsidRPr="008632DC">
        <w:rPr>
          <w:u w:val="single"/>
        </w:rPr>
        <w:t>or other refuges to be a useful option</w:t>
      </w:r>
      <w:r w:rsidRPr="00B02551">
        <w:rPr>
          <w:sz w:val="12"/>
          <w:szCs w:val="16"/>
        </w:rPr>
        <w:t xml:space="preserve">. </w:t>
      </w:r>
      <w:r w:rsidRPr="008632DC">
        <w:rPr>
          <w:u w:val="single"/>
        </w:rPr>
        <w:t xml:space="preserve">But </w:t>
      </w:r>
      <w:r w:rsidRPr="00990EF9">
        <w:rPr>
          <w:b/>
          <w:bCs/>
          <w:u w:val="single"/>
        </w:rPr>
        <w:t>even a 1 per cent increase in the chance of survival is worth considering</w:t>
      </w:r>
      <w:r w:rsidRPr="00B02551">
        <w:rPr>
          <w:b/>
          <w:bCs/>
          <w:sz w:val="12"/>
          <w:szCs w:val="16"/>
        </w:rPr>
        <w:t>,</w:t>
      </w:r>
      <w:r w:rsidRPr="00B02551">
        <w:rPr>
          <w:sz w:val="12"/>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w:t>
      </w:r>
      <w:proofErr w:type="spellStart"/>
      <w:r w:rsidRPr="00B02551">
        <w:rPr>
          <w:sz w:val="12"/>
          <w:szCs w:val="16"/>
        </w:rPr>
        <w:t>Jebari</w:t>
      </w:r>
      <w:proofErr w:type="spellEnd"/>
      <w:r w:rsidRPr="00B02551">
        <w:rPr>
          <w:sz w:val="12"/>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8632DC">
        <w:rPr>
          <w:u w:val="single"/>
        </w:rPr>
        <w:t>By definition, global risks affect much</w:t>
      </w:r>
      <w:r w:rsidRPr="00B02551">
        <w:rPr>
          <w:sz w:val="12"/>
          <w:szCs w:val="16"/>
        </w:rPr>
        <w:t xml:space="preserve"> </w:t>
      </w:r>
      <w:r w:rsidRPr="008632DC">
        <w:rPr>
          <w:u w:val="single"/>
        </w:rPr>
        <w:t>or all the surface of the Earth</w:t>
      </w:r>
      <w:r w:rsidRPr="00B02551">
        <w:rPr>
          <w:sz w:val="12"/>
          <w:szCs w:val="16"/>
        </w:rPr>
        <w:t xml:space="preserve">, or at least all populated areas. </w:t>
      </w:r>
      <w:r w:rsidRPr="008632DC">
        <w:rPr>
          <w:u w:val="single"/>
        </w:rPr>
        <w:t xml:space="preserve">This creates a chance for survival, as </w:t>
      </w:r>
      <w:r w:rsidRPr="00990EF9">
        <w:rPr>
          <w:b/>
          <w:bCs/>
          <w:u w:val="single"/>
        </w:rPr>
        <w:t xml:space="preserve">there is a probability that </w:t>
      </w:r>
      <w:r w:rsidRPr="00B02551">
        <w:rPr>
          <w:b/>
          <w:bCs/>
          <w:highlight w:val="green"/>
          <w:u w:val="single"/>
        </w:rPr>
        <w:t>some parts of</w:t>
      </w:r>
      <w:r w:rsidRPr="00990EF9">
        <w:rPr>
          <w:b/>
          <w:bCs/>
          <w:u w:val="single"/>
        </w:rPr>
        <w:t xml:space="preserve"> the </w:t>
      </w:r>
      <w:r w:rsidRPr="00B02551">
        <w:rPr>
          <w:b/>
          <w:bCs/>
          <w:highlight w:val="green"/>
          <w:u w:val="single"/>
        </w:rPr>
        <w:t>Earth</w:t>
      </w:r>
      <w:r w:rsidRPr="00990EF9">
        <w:rPr>
          <w:b/>
          <w:bCs/>
          <w:u w:val="single"/>
        </w:rPr>
        <w:t xml:space="preserve"> will be </w:t>
      </w:r>
      <w:r w:rsidRPr="00B02551">
        <w:rPr>
          <w:b/>
          <w:bCs/>
          <w:highlight w:val="green"/>
          <w:u w:val="single"/>
        </w:rPr>
        <w:t>affected to a lesser extent</w:t>
      </w:r>
      <w:r w:rsidRPr="00B02551">
        <w:rPr>
          <w:sz w:val="12"/>
          <w:szCs w:val="16"/>
        </w:rPr>
        <w:t>. For example, a gamma ray burst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Vukotic</w:t>
      </w:r>
      <w:proofErr w:type="spellEnd"/>
      <w:r w:rsidRPr="00B02551">
        <w:rPr>
          <w:sz w:val="12"/>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8632DC">
        <w:rPr>
          <w:u w:val="single"/>
        </w:rPr>
        <w:t>most</w:t>
      </w:r>
      <w:r>
        <w:rPr>
          <w:u w:val="single"/>
        </w:rPr>
        <w:t xml:space="preserve"> </w:t>
      </w:r>
      <w:r w:rsidRPr="008632DC">
        <w:rPr>
          <w:u w:val="single"/>
        </w:rPr>
        <w:t>catastrophes which could be survived on temporary space refuges on the Moon or Mars</w:t>
      </w:r>
      <w:r>
        <w:rPr>
          <w:u w:val="single"/>
        </w:rPr>
        <w:t xml:space="preserve"> </w:t>
      </w:r>
      <w:r w:rsidRPr="008632DC">
        <w:rPr>
          <w:u w:val="single"/>
        </w:rPr>
        <w:t>could also be survived on Earth</w:t>
      </w:r>
      <w:r w:rsidRPr="00B02551">
        <w:rPr>
          <w:sz w:val="12"/>
          <w:szCs w:val="16"/>
        </w:rPr>
        <w:t xml:space="preserve">, </w:t>
      </w:r>
      <w:r w:rsidRPr="008632DC">
        <w:rPr>
          <w:u w:val="single"/>
        </w:rPr>
        <w:t>if there were adequate shelters or refuges</w:t>
      </w:r>
      <w:r w:rsidRPr="00B02551">
        <w:rPr>
          <w:sz w:val="12"/>
          <w:szCs w:val="16"/>
        </w:rPr>
        <w:t xml:space="preserve">, with some notable exceptions. Such exceptions include very large asteroid impacts, a severe and long-term case of multiple pandemics (with many lethal diseases active in the environment) or massive and irreversible global warming. For some preliminary calculations of the usefulness of shelters from global catastrophes see Turchin and Green (2017). </w:t>
      </w:r>
      <w:r w:rsidRPr="00B02551">
        <w:rPr>
          <w:highlight w:val="green"/>
          <w:u w:val="single"/>
        </w:rPr>
        <w:t>Islands</w:t>
      </w:r>
      <w:r w:rsidRPr="008632DC">
        <w:rPr>
          <w:u w:val="single"/>
        </w:rPr>
        <w:t xml:space="preserve"> have proven to be </w:t>
      </w:r>
      <w:r w:rsidRPr="00B02551">
        <w:rPr>
          <w:highlight w:val="green"/>
          <w:u w:val="single"/>
        </w:rPr>
        <w:t>survival refuges for</w:t>
      </w:r>
      <w:r w:rsidRPr="008632DC">
        <w:rPr>
          <w:u w:val="single"/>
        </w:rPr>
        <w:t xml:space="preserve"> some </w:t>
      </w:r>
      <w:r w:rsidRPr="00B02551">
        <w:rPr>
          <w:highlight w:val="green"/>
          <w:u w:val="single"/>
        </w:rPr>
        <w:t>species which are extinct</w:t>
      </w:r>
      <w:r w:rsidRPr="008632DC">
        <w:rPr>
          <w:u w:val="single"/>
        </w:rPr>
        <w:t xml:space="preserve"> in other</w:t>
      </w:r>
      <w:r>
        <w:rPr>
          <w:u w:val="single"/>
        </w:rPr>
        <w:t xml:space="preserve"> </w:t>
      </w:r>
      <w:r w:rsidRPr="008632DC">
        <w:rPr>
          <w:u w:val="single"/>
        </w:rPr>
        <w:t xml:space="preserve">places, </w:t>
      </w:r>
      <w:r w:rsidRPr="00B02551">
        <w:rPr>
          <w:highlight w:val="green"/>
          <w:u w:val="single"/>
        </w:rPr>
        <w:t>like mammoths</w:t>
      </w:r>
      <w:r w:rsidRPr="008632DC">
        <w:rPr>
          <w:u w:val="single"/>
        </w:rPr>
        <w:t xml:space="preserve">, which survived on Wrangel island up to 2000 BC </w:t>
      </w:r>
      <w:r w:rsidRPr="00B02551">
        <w:rPr>
          <w:sz w:val="12"/>
          <w:szCs w:val="16"/>
        </w:rPr>
        <w:t>(</w:t>
      </w:r>
      <w:proofErr w:type="spellStart"/>
      <w:r w:rsidRPr="00B02551">
        <w:rPr>
          <w:sz w:val="12"/>
          <w:szCs w:val="16"/>
        </w:rPr>
        <w:t>Vartanyan</w:t>
      </w:r>
      <w:proofErr w:type="spellEnd"/>
      <w:r w:rsidRPr="00B02551">
        <w:rPr>
          <w:sz w:val="12"/>
          <w:szCs w:val="16"/>
        </w:rPr>
        <w:t xml:space="preserve"> et al., 1995). </w:t>
      </w:r>
      <w:r w:rsidRPr="00B02551">
        <w:rPr>
          <w:b/>
          <w:bCs/>
          <w:highlight w:val="green"/>
          <w:u w:val="single"/>
        </w:rPr>
        <w:t xml:space="preserve">Islands </w:t>
      </w:r>
      <w:r w:rsidRPr="00B02551">
        <w:rPr>
          <w:b/>
          <w:bCs/>
          <w:u w:val="single"/>
        </w:rPr>
        <w:t>have</w:t>
      </w:r>
      <w:r w:rsidRPr="00990EF9">
        <w:rPr>
          <w:b/>
          <w:bCs/>
          <w:u w:val="single"/>
        </w:rPr>
        <w:t xml:space="preserve"> proven to be effective </w:t>
      </w:r>
      <w:r w:rsidRPr="00B02551">
        <w:rPr>
          <w:b/>
          <w:bCs/>
          <w:highlight w:val="green"/>
          <w:u w:val="single"/>
        </w:rPr>
        <w:t>refuges for humans</w:t>
      </w:r>
      <w:r w:rsidRPr="00990EF9">
        <w:rPr>
          <w:b/>
          <w:bCs/>
          <w:u w:val="single"/>
        </w:rPr>
        <w:t xml:space="preserve"> as well</w:t>
      </w:r>
      <w:r w:rsidRPr="008632DC">
        <w:rPr>
          <w:u w:val="single"/>
        </w:rPr>
        <w:t>. For example, the</w:t>
      </w:r>
      <w:r>
        <w:rPr>
          <w:u w:val="single"/>
        </w:rPr>
        <w:t xml:space="preserve"> </w:t>
      </w:r>
      <w:r w:rsidRPr="008632DC">
        <w:rPr>
          <w:u w:val="single"/>
        </w:rPr>
        <w:t>islands of New Caledonia and American Samoa did not have a single death from the 1918</w:t>
      </w:r>
      <w:r>
        <w:rPr>
          <w:u w:val="single"/>
        </w:rPr>
        <w:t xml:space="preserve"> </w:t>
      </w:r>
      <w:r w:rsidRPr="008632DC">
        <w:rPr>
          <w:u w:val="single"/>
        </w:rPr>
        <w:t xml:space="preserve">Spanish flu because of their </w:t>
      </w:r>
      <w:r w:rsidRPr="00990EF9">
        <w:rPr>
          <w:b/>
          <w:bCs/>
          <w:u w:val="single"/>
        </w:rPr>
        <w:t>effective quarantine measures</w:t>
      </w:r>
      <w:r w:rsidRPr="00B02551">
        <w:rPr>
          <w:sz w:val="12"/>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8632DC">
        <w:rPr>
          <w:u w:val="single"/>
        </w:rPr>
        <w:t xml:space="preserve">Islands offer </w:t>
      </w:r>
      <w:r w:rsidRPr="00B02551">
        <w:rPr>
          <w:highlight w:val="green"/>
          <w:u w:val="single"/>
        </w:rPr>
        <w:t>excellent</w:t>
      </w:r>
      <w:r w:rsidRPr="008632DC">
        <w:rPr>
          <w:u w:val="single"/>
        </w:rPr>
        <w:t xml:space="preserve"> protection </w:t>
      </w:r>
      <w:r w:rsidRPr="00B02551">
        <w:rPr>
          <w:highlight w:val="green"/>
          <w:u w:val="single"/>
        </w:rPr>
        <w:t>against</w:t>
      </w:r>
      <w:r w:rsidRPr="008632DC">
        <w:rPr>
          <w:u w:val="single"/>
        </w:rPr>
        <w:t xml:space="preserve"> natural and/or </w:t>
      </w:r>
      <w:r w:rsidRPr="00B02551">
        <w:rPr>
          <w:b/>
          <w:bCs/>
          <w:highlight w:val="green"/>
          <w:u w:val="single"/>
        </w:rPr>
        <w:t>low-tech catastrophes</w:t>
      </w:r>
      <w:r w:rsidRPr="00B02551">
        <w:rPr>
          <w:sz w:val="12"/>
          <w:szCs w:val="16"/>
        </w:rPr>
        <w:t xml:space="preserve"> which are neither too large nor too small. </w:t>
      </w:r>
      <w:r w:rsidRPr="00B02551">
        <w:rPr>
          <w:highlight w:val="green"/>
          <w:u w:val="single"/>
        </w:rPr>
        <w:t>Remoteness, isolation and</w:t>
      </w:r>
      <w:r w:rsidRPr="008632DC">
        <w:rPr>
          <w:u w:val="single"/>
        </w:rPr>
        <w:t xml:space="preserve"> the </w:t>
      </w:r>
      <w:r w:rsidRPr="00B02551">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w:t>
      </w:r>
      <w:r w:rsidRPr="00B02551">
        <w:rPr>
          <w:highlight w:val="green"/>
          <w:u w:val="single"/>
        </w:rPr>
        <w:t>could be helpful</w:t>
      </w:r>
      <w:r w:rsidRPr="008632DC">
        <w:rPr>
          <w:u w:val="single"/>
        </w:rPr>
        <w:t xml:space="preserve">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B02551">
        <w:rPr>
          <w:sz w:val="12"/>
          <w:szCs w:val="16"/>
        </w:rPr>
        <w:t xml:space="preserve">; as mentioned in the Introduction, some islands were able to escape the 1918 flu pandemic by implementing effective quarantine measures. </w:t>
      </w:r>
      <w:r w:rsidRPr="008632DC">
        <w:rPr>
          <w:u w:val="single"/>
        </w:rPr>
        <w:t xml:space="preserve">Islands may help to </w:t>
      </w:r>
      <w:r w:rsidRPr="00B02551">
        <w:rPr>
          <w:highlight w:val="green"/>
          <w:u w:val="single"/>
        </w:rPr>
        <w:t>survive</w:t>
      </w:r>
      <w:r w:rsidRPr="008632DC">
        <w:rPr>
          <w:u w:val="single"/>
        </w:rPr>
        <w:t xml:space="preserve"> a </w:t>
      </w:r>
      <w:r w:rsidRPr="00990EF9">
        <w:rPr>
          <w:b/>
          <w:bCs/>
          <w:u w:val="single"/>
        </w:rPr>
        <w:t xml:space="preserve">long-term </w:t>
      </w:r>
      <w:r w:rsidRPr="00B02551">
        <w:rPr>
          <w:b/>
          <w:bCs/>
          <w:highlight w:val="green"/>
          <w:u w:val="single"/>
        </w:rPr>
        <w:t>collapse in food</w:t>
      </w:r>
      <w:r w:rsidRPr="00990EF9">
        <w:rPr>
          <w:b/>
          <w:bCs/>
          <w:u w:val="single"/>
        </w:rPr>
        <w:t xml:space="preserve"> production </w:t>
      </w:r>
      <w:r w:rsidRPr="00B02551">
        <w:rPr>
          <w:b/>
          <w:bCs/>
          <w:highlight w:val="green"/>
          <w:u w:val="single"/>
        </w:rPr>
        <w:t>caused by nuclear winter</w:t>
      </w:r>
      <w:r w:rsidRPr="00B02551">
        <w:rPr>
          <w:sz w:val="12"/>
          <w:szCs w:val="16"/>
        </w:rPr>
        <w:t xml:space="preserve">, agricultural pests and other catastrophes. </w:t>
      </w:r>
      <w:r w:rsidRPr="008632DC">
        <w:rPr>
          <w:u w:val="single"/>
        </w:rPr>
        <w:t xml:space="preserve">Islands often </w:t>
      </w:r>
      <w:r w:rsidRPr="00B02551">
        <w:rPr>
          <w:highlight w:val="green"/>
          <w:u w:val="single"/>
        </w:rPr>
        <w:t xml:space="preserve">have </w:t>
      </w:r>
      <w:r w:rsidRPr="00B02551">
        <w:rPr>
          <w:b/>
          <w:bCs/>
          <w:highlight w:val="green"/>
          <w:u w:val="single"/>
        </w:rPr>
        <w:t>non-traditional food sources</w:t>
      </w:r>
      <w:r w:rsidRPr="008632DC">
        <w:rPr>
          <w:u w:val="single"/>
        </w:rPr>
        <w:t xml:space="preserve">, such as </w:t>
      </w:r>
      <w:r w:rsidRPr="00B02551">
        <w:rPr>
          <w:highlight w:val="green"/>
          <w:u w:val="single"/>
        </w:rPr>
        <w:t>birds</w:t>
      </w:r>
      <w:r w:rsidRPr="008632DC">
        <w:rPr>
          <w:u w:val="single"/>
        </w:rPr>
        <w:t xml:space="preserve"> and </w:t>
      </w:r>
      <w:r w:rsidRPr="00B02551">
        <w:rPr>
          <w:highlight w:val="green"/>
          <w:u w:val="single"/>
        </w:rPr>
        <w:t>sea flora and fauna</w:t>
      </w:r>
      <w:r w:rsidRPr="008632DC">
        <w:rPr>
          <w:u w:val="single"/>
        </w:rPr>
        <w:t xml:space="preserve">, which may </w:t>
      </w:r>
      <w:r w:rsidRPr="00B02551">
        <w:rPr>
          <w:highlight w:val="green"/>
          <w:u w:val="single"/>
        </w:rPr>
        <w:t>provide independent subsistence</w:t>
      </w:r>
      <w:r w:rsidRPr="008632DC">
        <w:rPr>
          <w:u w:val="single"/>
        </w:rPr>
        <w:t xml:space="preserve"> for an indefinitely long period.</w:t>
      </w:r>
      <w:r>
        <w:rPr>
          <w:u w:val="single"/>
        </w:rPr>
        <w:t xml:space="preserve"> </w:t>
      </w:r>
      <w:r w:rsidRPr="008632DC">
        <w:rPr>
          <w:u w:val="single"/>
        </w:rPr>
        <w:t xml:space="preserve">On remote islands, </w:t>
      </w:r>
      <w:r w:rsidRPr="00B02551">
        <w:rPr>
          <w:b/>
          <w:bCs/>
          <w:highlight w:val="green"/>
          <w:u w:val="single"/>
        </w:rPr>
        <w:t>the extent of</w:t>
      </w:r>
      <w:r w:rsidRPr="00990EF9">
        <w:rPr>
          <w:b/>
          <w:bCs/>
          <w:u w:val="single"/>
        </w:rPr>
        <w:t xml:space="preserve"> radioactive and chemical </w:t>
      </w:r>
      <w:r w:rsidRPr="00B02551">
        <w:rPr>
          <w:b/>
          <w:bCs/>
          <w:highlight w:val="green"/>
          <w:u w:val="single"/>
        </w:rPr>
        <w:t>contamination</w:t>
      </w:r>
      <w:r w:rsidRPr="00990EF9">
        <w:rPr>
          <w:b/>
          <w:bCs/>
          <w:u w:val="single"/>
        </w:rPr>
        <w:t xml:space="preserve"> from catastrophes </w:t>
      </w:r>
      <w:r w:rsidRPr="00B02551">
        <w:rPr>
          <w:b/>
          <w:bCs/>
          <w:highlight w:val="green"/>
          <w:u w:val="single"/>
        </w:rPr>
        <w:t>would</w:t>
      </w:r>
      <w:r w:rsidRPr="00990EF9">
        <w:rPr>
          <w:b/>
          <w:bCs/>
          <w:u w:val="single"/>
        </w:rPr>
        <w:t xml:space="preserve"> likely </w:t>
      </w:r>
      <w:r w:rsidRPr="00B02551">
        <w:rPr>
          <w:b/>
          <w:bCs/>
          <w:highlight w:val="green"/>
          <w:u w:val="single"/>
        </w:rPr>
        <w:t>be smaller</w:t>
      </w:r>
      <w:r w:rsidRPr="008632DC">
        <w:rPr>
          <w:u w:val="single"/>
        </w:rPr>
        <w:t xml:space="preserve">. This is </w:t>
      </w:r>
      <w:r w:rsidRPr="00B02551">
        <w:rPr>
          <w:highlight w:val="green"/>
          <w:u w:val="single"/>
        </w:rPr>
        <w:t>especially true of</w:t>
      </w:r>
      <w:r w:rsidRPr="008632DC">
        <w:rPr>
          <w:u w:val="single"/>
        </w:rPr>
        <w:t xml:space="preserve"> islands located in the </w:t>
      </w:r>
      <w:r w:rsidRPr="00B02551">
        <w:rPr>
          <w:highlight w:val="green"/>
          <w:u w:val="single"/>
        </w:rPr>
        <w:t>Southern hemisphere</w:t>
      </w:r>
      <w:r>
        <w:rPr>
          <w:u w:val="single"/>
        </w:rPr>
        <w:t xml:space="preserve"> </w:t>
      </w:r>
      <w:r w:rsidRPr="008632DC">
        <w:rPr>
          <w:u w:val="single"/>
        </w:rPr>
        <w:t xml:space="preserve">close to the Antarctic, </w:t>
      </w:r>
      <w:r w:rsidRPr="00B02551">
        <w:rPr>
          <w:highlight w:val="green"/>
          <w:u w:val="single"/>
        </w:rPr>
        <w:t xml:space="preserve">as </w:t>
      </w:r>
      <w:r w:rsidRPr="00B02551">
        <w:rPr>
          <w:b/>
          <w:bCs/>
          <w:highlight w:val="green"/>
          <w:u w:val="single"/>
        </w:rPr>
        <w:t xml:space="preserve">winds </w:t>
      </w:r>
      <w:r w:rsidRPr="00B02551">
        <w:rPr>
          <w:b/>
          <w:bCs/>
          <w:u w:val="single"/>
        </w:rPr>
        <w:t>around</w:t>
      </w:r>
      <w:r w:rsidRPr="00990EF9">
        <w:rPr>
          <w:b/>
          <w:bCs/>
          <w:u w:val="single"/>
        </w:rPr>
        <w:t xml:space="preserve"> the pole </w:t>
      </w:r>
      <w:r w:rsidRPr="00B02551">
        <w:rPr>
          <w:b/>
          <w:bCs/>
          <w:highlight w:val="green"/>
          <w:u w:val="single"/>
        </w:rPr>
        <w:t>maintain</w:t>
      </w:r>
      <w:r w:rsidRPr="00990EF9">
        <w:rPr>
          <w:b/>
          <w:bCs/>
          <w:u w:val="single"/>
        </w:rPr>
        <w:t xml:space="preserve"> some </w:t>
      </w:r>
      <w:r w:rsidRPr="00B02551">
        <w:rPr>
          <w:b/>
          <w:bCs/>
          <w:highlight w:val="green"/>
          <w:u w:val="single"/>
        </w:rPr>
        <w:t>isolation from the rest</w:t>
      </w:r>
      <w:r w:rsidRPr="00990EF9">
        <w:rPr>
          <w:b/>
          <w:bCs/>
          <w:u w:val="single"/>
        </w:rPr>
        <w:t xml:space="preserve"> of the atmosphere</w:t>
      </w:r>
      <w:r w:rsidRPr="008632DC">
        <w:rPr>
          <w:u w:val="single"/>
        </w:rPr>
        <w:t xml:space="preserve">. </w:t>
      </w:r>
      <w:r w:rsidRPr="00990EF9">
        <w:rPr>
          <w:b/>
          <w:bCs/>
          <w:u w:val="single"/>
        </w:rPr>
        <w:t xml:space="preserve">Constant rains and winds may </w:t>
      </w:r>
      <w:r w:rsidRPr="00B02551">
        <w:rPr>
          <w:b/>
          <w:bCs/>
          <w:highlight w:val="green"/>
          <w:u w:val="single"/>
        </w:rPr>
        <w:t>accelerate</w:t>
      </w:r>
      <w:r w:rsidRPr="00990EF9">
        <w:rPr>
          <w:b/>
          <w:bCs/>
          <w:u w:val="single"/>
        </w:rPr>
        <w:t xml:space="preserve"> the </w:t>
      </w:r>
      <w:r w:rsidRPr="00B02551">
        <w:rPr>
          <w:b/>
          <w:bCs/>
          <w:highlight w:val="green"/>
          <w:u w:val="single"/>
        </w:rPr>
        <w:t>decontamination</w:t>
      </w:r>
      <w:r w:rsidRPr="00990EF9">
        <w:rPr>
          <w:b/>
          <w:bCs/>
          <w:u w:val="single"/>
        </w:rPr>
        <w:t xml:space="preserve"> of some islands</w:t>
      </w:r>
      <w:r>
        <w:rPr>
          <w:u w:val="single"/>
        </w:rPr>
        <w:t xml:space="preserve"> </w:t>
      </w:r>
      <w:r w:rsidRPr="00B02551">
        <w:rPr>
          <w:sz w:val="12"/>
          <w:szCs w:val="16"/>
        </w:rPr>
        <w:t xml:space="preserve">(like Kerguelen). </w:t>
      </w:r>
      <w:r w:rsidRPr="008632DC">
        <w:rPr>
          <w:u w:val="single"/>
        </w:rPr>
        <w:t xml:space="preserve">In addition, </w:t>
      </w:r>
      <w:r w:rsidRPr="00B02551">
        <w:rPr>
          <w:b/>
          <w:bCs/>
          <w:highlight w:val="green"/>
          <w:u w:val="single"/>
        </w:rPr>
        <w:t>sea animals</w:t>
      </w:r>
      <w:r w:rsidRPr="00990EF9">
        <w:rPr>
          <w:b/>
          <w:bCs/>
          <w:u w:val="single"/>
        </w:rPr>
        <w:t xml:space="preserve"> may be relatively </w:t>
      </w:r>
      <w:r w:rsidRPr="00B02551">
        <w:rPr>
          <w:b/>
          <w:bCs/>
          <w:highlight w:val="green"/>
          <w:u w:val="single"/>
        </w:rPr>
        <w:t>less contaminated</w:t>
      </w:r>
      <w:r w:rsidRPr="00990EF9">
        <w:rPr>
          <w:b/>
          <w:bCs/>
          <w:u w:val="single"/>
        </w:rPr>
        <w:t xml:space="preserve"> food sources</w:t>
      </w:r>
      <w:r w:rsidRPr="008632DC">
        <w:rPr>
          <w:u w:val="single"/>
        </w:rPr>
        <w:t>.</w:t>
      </w:r>
      <w:r w:rsidRPr="00B02551">
        <w:rPr>
          <w:sz w:val="12"/>
          <w:szCs w:val="16"/>
        </w:rPr>
        <w:t xml:space="preserve"> Islands away from the equator could provide protection against some of the direct effects of a gamma ray burst (muons)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w:t>
      </w:r>
      <w:proofErr w:type="spellEnd"/>
      <w:r w:rsidRPr="00B02551">
        <w:rPr>
          <w:sz w:val="12"/>
          <w:szCs w:val="16"/>
        </w:rPr>
        <w:t xml:space="preserve">  c, 2016  ) if they were in the constant shadow of the Earth, below the horizon of the gamma ray source. </w:t>
      </w:r>
      <w:r w:rsidRPr="008632DC">
        <w:rPr>
          <w:u w:val="single"/>
        </w:rPr>
        <w:t>In the case of global war</w:t>
      </w:r>
      <w:r w:rsidRPr="00B02551">
        <w:rPr>
          <w:sz w:val="12"/>
          <w:szCs w:val="16"/>
        </w:rPr>
        <w:t xml:space="preserve"> or technological collapse, </w:t>
      </w:r>
      <w:r w:rsidRPr="00990EF9">
        <w:rPr>
          <w:b/>
          <w:bCs/>
          <w:u w:val="single"/>
        </w:rPr>
        <w:t xml:space="preserve">many </w:t>
      </w:r>
      <w:r w:rsidRPr="00B02551">
        <w:rPr>
          <w:b/>
          <w:bCs/>
          <w:highlight w:val="green"/>
          <w:u w:val="single"/>
        </w:rPr>
        <w:t>islands could become unreachable</w:t>
      </w:r>
      <w:r w:rsidRPr="008632DC">
        <w:rPr>
          <w:u w:val="single"/>
        </w:rPr>
        <w:t xml:space="preserve">. This would </w:t>
      </w:r>
      <w:r w:rsidRPr="00B02551">
        <w:rPr>
          <w:highlight w:val="green"/>
          <w:u w:val="single"/>
        </w:rPr>
        <w:t>protect them against</w:t>
      </w:r>
      <w:r w:rsidRPr="008632DC">
        <w:rPr>
          <w:u w:val="single"/>
        </w:rPr>
        <w:t xml:space="preserve"> human-borne </w:t>
      </w:r>
      <w:r w:rsidRPr="00B02551">
        <w:rPr>
          <w:highlight w:val="green"/>
          <w:u w:val="single"/>
        </w:rPr>
        <w:t>diseases</w:t>
      </w:r>
      <w:r w:rsidRPr="008632DC">
        <w:rPr>
          <w:u w:val="single"/>
        </w:rPr>
        <w:t>, pirates, looters and</w:t>
      </w:r>
      <w:r>
        <w:rPr>
          <w:u w:val="single"/>
        </w:rPr>
        <w:t xml:space="preserve"> </w:t>
      </w:r>
      <w:r w:rsidRPr="008632DC">
        <w:rPr>
          <w:u w:val="single"/>
        </w:rPr>
        <w:t>certain autonomous weapon systems such as</w:t>
      </w:r>
      <w:r w:rsidRPr="00B02551">
        <w:rPr>
          <w:sz w:val="12"/>
          <w:szCs w:val="16"/>
        </w:rPr>
        <w:t xml:space="preserve"> land-based or short-range </w:t>
      </w:r>
      <w:r w:rsidRPr="008632DC">
        <w:rPr>
          <w:u w:val="single"/>
        </w:rPr>
        <w:t>drones</w:t>
      </w:r>
      <w:r w:rsidRPr="00B02551">
        <w:rPr>
          <w:sz w:val="12"/>
          <w:szCs w:val="16"/>
        </w:rPr>
        <w:t xml:space="preserve">. </w:t>
      </w:r>
      <w:r w:rsidRPr="008632DC">
        <w:rPr>
          <w:u w:val="single"/>
        </w:rPr>
        <w:t>Additionally, remote and sparsely populated islands may not be interesting military targets.</w:t>
      </w:r>
      <w:r>
        <w:rPr>
          <w:u w:val="single"/>
        </w:rPr>
        <w:t xml:space="preserve"> </w:t>
      </w:r>
      <w:r w:rsidRPr="008632DC">
        <w:rPr>
          <w:u w:val="single"/>
        </w:rPr>
        <w:t>In case of war, it may be more expensive to reach them than to ignore them</w:t>
      </w:r>
      <w:r w:rsidRPr="00B02551">
        <w:rPr>
          <w:sz w:val="12"/>
          <w:szCs w:val="16"/>
        </w:rPr>
        <w:t xml:space="preserve">, though this depends on the nature of the war. For example, </w:t>
      </w:r>
      <w:r w:rsidRPr="008632DC">
        <w:rPr>
          <w:u w:val="single"/>
        </w:rPr>
        <w:t>the Germans used remote unpopulated</w:t>
      </w:r>
      <w:r>
        <w:rPr>
          <w:u w:val="single"/>
        </w:rPr>
        <w:t xml:space="preserve"> </w:t>
      </w:r>
      <w:r w:rsidRPr="008632DC">
        <w:rPr>
          <w:u w:val="single"/>
        </w:rPr>
        <w:t>islands in the Arctic</w:t>
      </w:r>
      <w:r w:rsidRPr="00B02551">
        <w:rPr>
          <w:sz w:val="12"/>
          <w:szCs w:val="16"/>
        </w:rPr>
        <w:t xml:space="preserve"> (Grossman, 2016) </w:t>
      </w:r>
      <w:r w:rsidRPr="008632DC">
        <w:rPr>
          <w:u w:val="single"/>
        </w:rPr>
        <w:t>and in the Southern Ocean</w:t>
      </w:r>
      <w:r w:rsidRPr="00B02551">
        <w:rPr>
          <w:sz w:val="12"/>
          <w:szCs w:val="16"/>
        </w:rPr>
        <w:t xml:space="preserve"> (Rogge and Frank, 1956) </w:t>
      </w:r>
      <w:r w:rsidRPr="008632DC">
        <w:rPr>
          <w:u w:val="single"/>
        </w:rPr>
        <w:t>as secret bases during Second World War</w:t>
      </w:r>
      <w:r w:rsidRPr="00B02551">
        <w:rPr>
          <w:sz w:val="12"/>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4F3503AB" w14:textId="77777777" w:rsidR="000E4A41" w:rsidRDefault="000E4A41" w:rsidP="000E4A41"/>
    <w:p w14:paraId="3FDAA33E" w14:textId="77777777" w:rsidR="000E4A41" w:rsidRDefault="000E4A41" w:rsidP="000E4A41">
      <w:pPr>
        <w:pStyle w:val="Heading4"/>
      </w:pPr>
      <w:r>
        <w:t>French Kerguelen Islands have unique characteristics conducive to repopulation.</w:t>
      </w:r>
    </w:p>
    <w:p w14:paraId="41B55F7C" w14:textId="77777777" w:rsidR="000E4A41" w:rsidRPr="00882AC1" w:rsidRDefault="000E4A41" w:rsidP="000E4A41">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1" w:history="1">
        <w:r w:rsidRPr="00592663">
          <w:rPr>
            <w:rStyle w:val="Hyperlink"/>
          </w:rPr>
          <w:t>https://www.emerald.com/insight/content/doi/10.1108/FS-04-2018-0031/full/html?fullSc=1&amp;mbSc=1&amp;fullSc=1</w:t>
        </w:r>
      </w:hyperlink>
      <w:r w:rsidRPr="00592663">
        <w:t xml:space="preserve">] </w:t>
      </w:r>
      <w:r>
        <w:t>Recut Justin</w:t>
      </w:r>
    </w:p>
    <w:p w14:paraId="661CE958" w14:textId="77777777" w:rsidR="000E4A41" w:rsidRPr="00B02551" w:rsidRDefault="000E4A41" w:rsidP="000E4A41">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B02551">
        <w:rPr>
          <w:b/>
          <w:bCs/>
          <w:highlight w:val="green"/>
          <w:u w:val="single"/>
        </w:rPr>
        <w:t>French</w:t>
      </w:r>
      <w:r w:rsidRPr="00B84DCA">
        <w:rPr>
          <w:b/>
          <w:bCs/>
          <w:u w:val="single"/>
        </w:rPr>
        <w:t xml:space="preserve"> archipelago of </w:t>
      </w:r>
      <w:r w:rsidRPr="00B02551">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B02551">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B02551">
        <w:rPr>
          <w:b/>
          <w:bCs/>
          <w:highlight w:val="green"/>
          <w:u w:val="single"/>
        </w:rPr>
        <w:t>very 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B02551">
        <w:rPr>
          <w:b/>
          <w:bCs/>
          <w:highlight w:val="green"/>
          <w:u w:val="single"/>
        </w:rPr>
        <w:t>inside the</w:t>
      </w:r>
      <w:r w:rsidRPr="00B84DCA">
        <w:rPr>
          <w:b/>
          <w:bCs/>
          <w:u w:val="single"/>
        </w:rPr>
        <w:t xml:space="preserve"> circumpolar </w:t>
      </w:r>
      <w:r w:rsidRPr="00B02551">
        <w:rPr>
          <w:b/>
          <w:bCs/>
          <w:highlight w:val="green"/>
          <w:u w:val="single"/>
        </w:rPr>
        <w:t>Antarctic current</w:t>
      </w:r>
      <w:r w:rsidRPr="00845CC1">
        <w:rPr>
          <w:u w:val="single"/>
        </w:rPr>
        <w:t xml:space="preserve">, and they are </w:t>
      </w:r>
      <w:r w:rsidRPr="00B02551">
        <w:rPr>
          <w:highlight w:val="green"/>
          <w:u w:val="single"/>
        </w:rPr>
        <w:t xml:space="preserve">surrounded by </w:t>
      </w:r>
      <w:r w:rsidRPr="00B02551">
        <w:rPr>
          <w:u w:val="single"/>
        </w:rPr>
        <w:t xml:space="preserve">strong </w:t>
      </w:r>
      <w:r w:rsidRPr="00B02551">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B02551">
        <w:rPr>
          <w:b/>
          <w:bCs/>
          <w:highlight w:val="green"/>
          <w:u w:val="single"/>
        </w:rPr>
        <w:t>intense and isolating</w:t>
      </w:r>
      <w:r w:rsidRPr="00B84DCA">
        <w:rPr>
          <w:b/>
          <w:bCs/>
          <w:u w:val="single"/>
        </w:rPr>
        <w:t xml:space="preserve"> wind </w:t>
      </w:r>
      <w:r w:rsidRPr="00B02551">
        <w:rPr>
          <w:b/>
          <w:bCs/>
          <w:highlight w:val="green"/>
          <w:u w:val="single"/>
        </w:rPr>
        <w:t>circulation</w:t>
      </w:r>
      <w:r w:rsidRPr="00B84DCA">
        <w:rPr>
          <w:b/>
          <w:bCs/>
          <w:u w:val="single"/>
        </w:rPr>
        <w:t xml:space="preserve"> around the South Pole could </w:t>
      </w:r>
      <w:r w:rsidRPr="00B02551">
        <w:rPr>
          <w:b/>
          <w:bCs/>
          <w:highlight w:val="green"/>
          <w:u w:val="single"/>
        </w:rPr>
        <w:t>increase</w:t>
      </w:r>
      <w:r w:rsidRPr="00B84DCA">
        <w:rPr>
          <w:b/>
          <w:bCs/>
          <w:u w:val="single"/>
        </w:rPr>
        <w:t xml:space="preserve"> the </w:t>
      </w:r>
      <w:r w:rsidRPr="00B02551">
        <w:rPr>
          <w:b/>
          <w:bCs/>
          <w:highlight w:val="green"/>
          <w:u w:val="single"/>
        </w:rPr>
        <w:t>time required 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B02551">
        <w:rPr>
          <w:highlight w:val="green"/>
          <w:u w:val="single"/>
        </w:rPr>
        <w:t>get</w:t>
      </w:r>
      <w:r w:rsidRPr="00845CC1">
        <w:rPr>
          <w:u w:val="single"/>
        </w:rPr>
        <w:t xml:space="preserve"> quite a bit of </w:t>
      </w:r>
      <w:r w:rsidRPr="00B02551">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B02551">
        <w:rPr>
          <w:highlight w:val="green"/>
          <w:u w:val="single"/>
        </w:rPr>
        <w:t>island has</w:t>
      </w:r>
      <w:r w:rsidRPr="00845CC1">
        <w:rPr>
          <w:u w:val="single"/>
        </w:rPr>
        <w:t xml:space="preserve"> </w:t>
      </w:r>
      <w:r w:rsidRPr="00B84DCA">
        <w:rPr>
          <w:b/>
          <w:bCs/>
          <w:u w:val="single"/>
        </w:rPr>
        <w:t xml:space="preserve">edible </w:t>
      </w:r>
      <w:r w:rsidRPr="00B02551">
        <w:rPr>
          <w:b/>
          <w:bCs/>
          <w:highlight w:val="green"/>
          <w:u w:val="single"/>
        </w:rPr>
        <w:t>vegetation and</w:t>
      </w:r>
      <w:r w:rsidRPr="00B84DCA">
        <w:rPr>
          <w:b/>
          <w:bCs/>
          <w:u w:val="single"/>
        </w:rPr>
        <w:t xml:space="preserve"> many edible </w:t>
      </w:r>
      <w:r w:rsidRPr="00B02551">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km2</w:t>
      </w:r>
      <w:r>
        <w:rPr>
          <w:u w:val="single"/>
        </w:rPr>
        <w:t xml:space="preserve"> </w:t>
      </w:r>
      <w:r w:rsidRPr="00845CC1">
        <w:rPr>
          <w:u w:val="single"/>
        </w:rPr>
        <w:t xml:space="preserve">, and </w:t>
      </w:r>
      <w:r w:rsidRPr="00B84DCA">
        <w:rPr>
          <w:b/>
          <w:bCs/>
          <w:u w:val="single"/>
        </w:rPr>
        <w:t xml:space="preserve">it has many deep </w:t>
      </w:r>
      <w:r w:rsidRPr="00B02551">
        <w:rPr>
          <w:b/>
          <w:bCs/>
          <w:highlight w:val="green"/>
          <w:u w:val="single"/>
        </w:rPr>
        <w:t>gulfs and fjords</w:t>
      </w:r>
      <w:r w:rsidRPr="00B84DCA">
        <w:rPr>
          <w:b/>
          <w:bCs/>
          <w:u w:val="single"/>
        </w:rPr>
        <w:t xml:space="preserve"> that </w:t>
      </w:r>
      <w:r w:rsidRPr="00B02551">
        <w:rPr>
          <w:b/>
          <w:bCs/>
          <w:highlight w:val="green"/>
          <w:u w:val="single"/>
        </w:rPr>
        <w:t>could be used as harbors</w:t>
      </w:r>
      <w:r w:rsidRPr="00845CC1">
        <w:rPr>
          <w:u w:val="single"/>
        </w:rPr>
        <w:t>.</w:t>
      </w:r>
      <w:r>
        <w:rPr>
          <w:u w:val="single"/>
        </w:rPr>
        <w:t xml:space="preserve"> </w:t>
      </w:r>
      <w:r w:rsidRPr="00845CC1">
        <w:rPr>
          <w:u w:val="single"/>
        </w:rPr>
        <w:t xml:space="preserve">The main island has </w:t>
      </w:r>
      <w:r w:rsidRPr="00B02551">
        <w:rPr>
          <w:highlight w:val="green"/>
          <w:u w:val="single"/>
        </w:rPr>
        <w:t>high mountains</w:t>
      </w:r>
      <w:r w:rsidRPr="00845CC1">
        <w:rPr>
          <w:u w:val="single"/>
        </w:rPr>
        <w:t xml:space="preserve"> (over 1,000 m) with </w:t>
      </w:r>
      <w:r w:rsidRPr="00B84DCA">
        <w:rPr>
          <w:b/>
          <w:bCs/>
          <w:u w:val="single"/>
        </w:rPr>
        <w:t xml:space="preserve">an ice cap which could </w:t>
      </w:r>
      <w:r w:rsidRPr="00B02551">
        <w:rPr>
          <w:b/>
          <w:bCs/>
          <w:highlight w:val="green"/>
          <w:u w:val="single"/>
        </w:rPr>
        <w:t>provide</w:t>
      </w:r>
      <w:r w:rsidRPr="00B84DCA">
        <w:rPr>
          <w:b/>
          <w:bCs/>
          <w:u w:val="single"/>
        </w:rPr>
        <w:t xml:space="preserve"> fresh </w:t>
      </w:r>
      <w:r w:rsidRPr="00B02551">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B02551">
        <w:rPr>
          <w:b/>
          <w:bCs/>
          <w:highlight w:val="green"/>
          <w:u w:val="single"/>
        </w:rPr>
        <w:t>geothermal heat</w:t>
      </w:r>
      <w:r w:rsidRPr="00B84DCA">
        <w:rPr>
          <w:b/>
          <w:bCs/>
          <w:u w:val="single"/>
        </w:rPr>
        <w:t xml:space="preserve"> could </w:t>
      </w:r>
      <w:r w:rsidRPr="00B02551">
        <w:rPr>
          <w:b/>
          <w:bCs/>
          <w:highlight w:val="green"/>
          <w:u w:val="single"/>
        </w:rPr>
        <w:t>provide heating and energy</w:t>
      </w:r>
      <w:r w:rsidRPr="00B84DCA">
        <w:rPr>
          <w:b/>
          <w:bCs/>
          <w:u w:val="single"/>
        </w:rPr>
        <w:t xml:space="preserve"> for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B02551">
        <w:rPr>
          <w:highlight w:val="green"/>
          <w:u w:val="single"/>
        </w:rPr>
        <w:t>Scientists</w:t>
      </w:r>
      <w:r w:rsidRPr="00845CC1">
        <w:rPr>
          <w:u w:val="single"/>
        </w:rPr>
        <w:t xml:space="preserve"> who are selected for long expeditions </w:t>
      </w:r>
      <w:r w:rsidRPr="00B02551">
        <w:rPr>
          <w:highlight w:val="green"/>
          <w:u w:val="single"/>
        </w:rPr>
        <w:t xml:space="preserve">are </w:t>
      </w:r>
      <w:r w:rsidRPr="00B02551">
        <w:rPr>
          <w:b/>
          <w:bCs/>
          <w:u w:val="single"/>
        </w:rPr>
        <w:t xml:space="preserve">more </w:t>
      </w:r>
      <w:r w:rsidRPr="00B02551">
        <w:rPr>
          <w:b/>
          <w:bCs/>
          <w:highlight w:val="green"/>
          <w:u w:val="single"/>
        </w:rPr>
        <w:t>organized and educated</w:t>
      </w:r>
      <w:r w:rsidRPr="00B84DCA">
        <w:rPr>
          <w:b/>
          <w:bCs/>
          <w:u w:val="single"/>
        </w:rPr>
        <w:t xml:space="preserve"> than random people, </w:t>
      </w:r>
      <w:r w:rsidRPr="00B02551">
        <w:rPr>
          <w:b/>
          <w:bCs/>
          <w:highlight w:val="green"/>
          <w:u w:val="single"/>
        </w:rPr>
        <w:t>so they</w:t>
      </w:r>
      <w:r w:rsidRPr="00B84DCA">
        <w:rPr>
          <w:b/>
          <w:bCs/>
          <w:u w:val="single"/>
        </w:rPr>
        <w:t xml:space="preserve"> may be better </w:t>
      </w:r>
      <w:r w:rsidRPr="00B02551">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p w14:paraId="7E30B1E0" w14:textId="77777777" w:rsidR="000E4A41" w:rsidRDefault="000E4A41" w:rsidP="000E4A41"/>
    <w:p w14:paraId="2D24E792" w14:textId="77777777" w:rsidR="000E4A41" w:rsidRDefault="000E4A41" w:rsidP="000E4A41">
      <w:pPr>
        <w:pStyle w:val="Heading4"/>
      </w:pPr>
      <w:r>
        <w:t xml:space="preserve">No nuclear winter – </w:t>
      </w:r>
      <w:r w:rsidRPr="007E35A2">
        <w:rPr>
          <w:u w:val="single"/>
        </w:rPr>
        <w:t>conservative models</w:t>
      </w:r>
      <w:r>
        <w:t xml:space="preserve"> prove </w:t>
      </w:r>
      <w:r w:rsidRPr="007E35A2">
        <w:rPr>
          <w:u w:val="single"/>
        </w:rPr>
        <w:t>rainout</w:t>
      </w:r>
      <w:r>
        <w:t>.</w:t>
      </w:r>
    </w:p>
    <w:p w14:paraId="7BD495FD" w14:textId="77777777" w:rsidR="000E4A41" w:rsidRPr="00132EB0" w:rsidRDefault="000E4A41" w:rsidP="000E4A41">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258B15D4" w14:textId="77777777" w:rsidR="000E4A41" w:rsidRDefault="000E4A41" w:rsidP="000E4A41">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of Robock</w:t>
      </w:r>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63D136DD" w14:textId="77777777" w:rsidR="000E4A41" w:rsidRPr="00132EB0" w:rsidRDefault="000E4A41" w:rsidP="000E4A41">
      <w:pPr>
        <w:rPr>
          <w:rFonts w:eastAsia="Cambria"/>
          <w:b/>
          <w:bCs/>
          <w:u w:val="single"/>
        </w:rPr>
      </w:pPr>
    </w:p>
    <w:p w14:paraId="6C3295BF" w14:textId="77777777" w:rsidR="000E4A41" w:rsidRDefault="000E4A41" w:rsidP="000E4A41">
      <w:pPr>
        <w:pStyle w:val="Heading4"/>
      </w:pPr>
      <w:r>
        <w:t xml:space="preserve">Volcano activities </w:t>
      </w:r>
      <w:r w:rsidRPr="00423D51">
        <w:rPr>
          <w:u w:val="single"/>
        </w:rPr>
        <w:t>prove</w:t>
      </w:r>
      <w:r>
        <w:t>.</w:t>
      </w:r>
    </w:p>
    <w:p w14:paraId="6BA7BBF1" w14:textId="77777777" w:rsidR="000E4A41" w:rsidRPr="00132EB0" w:rsidRDefault="000E4A41" w:rsidP="000E4A41">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1CE1FA9F" w14:textId="77777777" w:rsidR="000E4A41" w:rsidRDefault="000E4A41" w:rsidP="000E4A41">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Robock et al., 2007a; Stenke et al., 2013; Mills et al., 2014; Pausata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423D51">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8C2EDA">
        <w:rPr>
          <w:highlight w:val="green"/>
          <w:u w:val="single"/>
        </w:rPr>
        <w:t>analysis of</w:t>
      </w:r>
      <w:r w:rsidRPr="008A0B30">
        <w:rPr>
          <w:u w:val="single"/>
        </w:rPr>
        <w:t xml:space="preserve"> several </w:t>
      </w:r>
      <w:r w:rsidRPr="000D21CE">
        <w:rPr>
          <w:u w:val="single"/>
        </w:rPr>
        <w:t xml:space="preserve">large </w:t>
      </w:r>
      <w:r w:rsidRPr="008C2EDA">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8C2EDA">
        <w:rPr>
          <w:highlight w:val="green"/>
          <w:u w:val="single"/>
        </w:rPr>
        <w:t>supports this</w:t>
      </w:r>
      <w:r>
        <w:rPr>
          <w:u w:val="single"/>
        </w:rPr>
        <w:t xml:space="preserve"> </w:t>
      </w:r>
      <w:r w:rsidRPr="008A0B30">
        <w:rPr>
          <w:u w:val="single"/>
        </w:rPr>
        <w:t>result. For example,</w:t>
      </w:r>
      <w:r w:rsidRPr="00423D51">
        <w:rPr>
          <w:sz w:val="12"/>
          <w:szCs w:val="16"/>
        </w:rPr>
        <w:t xml:space="preserve"> Timmreck et al. (2010) claim that </w:t>
      </w:r>
      <w:r w:rsidRPr="008A0B30">
        <w:rPr>
          <w:u w:val="single"/>
        </w:rPr>
        <w:t xml:space="preserve">nonlinear </w:t>
      </w:r>
      <w:r w:rsidRPr="008C2EDA">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8C2EDA">
        <w:rPr>
          <w:b/>
          <w:bCs/>
          <w:highlight w:val="green"/>
          <w:u w:val="single"/>
        </w:rPr>
        <w:t>limit</w:t>
      </w:r>
      <w:r w:rsidRPr="008A0B30">
        <w:rPr>
          <w:b/>
          <w:bCs/>
          <w:u w:val="single"/>
        </w:rPr>
        <w:t xml:space="preserve"> significant global </w:t>
      </w:r>
      <w:r w:rsidRPr="008C2EDA">
        <w:rPr>
          <w:b/>
          <w:bCs/>
          <w:highlight w:val="green"/>
          <w:u w:val="single"/>
        </w:rPr>
        <w:t>cooling</w:t>
      </w:r>
      <w:r w:rsidRPr="008A0B30">
        <w:rPr>
          <w:u w:val="single"/>
        </w:rPr>
        <w:t xml:space="preserve"> impacts </w:t>
      </w:r>
      <w:r w:rsidRPr="008C2EDA">
        <w:rPr>
          <w:highlight w:val="green"/>
          <w:u w:val="single"/>
        </w:rPr>
        <w:t xml:space="preserve">to a </w:t>
      </w:r>
      <w:r w:rsidRPr="008C2EDA">
        <w:rPr>
          <w:b/>
          <w:bCs/>
          <w:highlight w:val="green"/>
          <w:u w:val="single"/>
        </w:rPr>
        <w:t>two-year</w:t>
      </w:r>
      <w:r w:rsidRPr="0086005C">
        <w:rPr>
          <w:b/>
          <w:bCs/>
          <w:u w:val="single"/>
        </w:rPr>
        <w:t xml:space="preserve"> time </w:t>
      </w:r>
      <w:r w:rsidRPr="008C2EDA">
        <w:rPr>
          <w:b/>
          <w:bCs/>
          <w:highlight w:val="green"/>
          <w:u w:val="single"/>
        </w:rPr>
        <w:t>period</w:t>
      </w:r>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Tg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8C2EDA">
        <w:rPr>
          <w:highlight w:val="green"/>
          <w:u w:val="single"/>
        </w:rPr>
        <w:t>regional exchange</w:t>
      </w:r>
      <w:r w:rsidRPr="008A0B30">
        <w:rPr>
          <w:u w:val="single"/>
        </w:rPr>
        <w:t xml:space="preserve"> is on the order of </w:t>
      </w:r>
      <w:r w:rsidRPr="008A0B30">
        <w:rPr>
          <w:b/>
          <w:bCs/>
          <w:u w:val="single"/>
        </w:rPr>
        <w:t>10 Tg</w:t>
      </w:r>
      <w:r w:rsidRPr="008A0B30">
        <w:rPr>
          <w:u w:val="single"/>
        </w:rPr>
        <w:t xml:space="preserve">, or </w:t>
      </w:r>
      <w:r w:rsidRPr="008C2EDA">
        <w:rPr>
          <w:b/>
          <w:bCs/>
          <w:highlight w:val="green"/>
          <w:u w:val="single"/>
        </w:rPr>
        <w:t>5 orders</w:t>
      </w:r>
      <w:r w:rsidRPr="008A0B30">
        <w:rPr>
          <w:b/>
          <w:bCs/>
          <w:u w:val="single"/>
        </w:rPr>
        <w:t xml:space="preserve"> of magnitude </w:t>
      </w:r>
      <w:r w:rsidRPr="008C2EDA">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8C2EDA">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Robock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r w:rsidRPr="008A0B30">
        <w:rPr>
          <w:u w:val="single"/>
        </w:rPr>
        <w:t xml:space="preserve">similar to large volcanic eruptions, </w:t>
      </w:r>
      <w:r w:rsidRPr="008C2EDA">
        <w:rPr>
          <w:b/>
          <w:bCs/>
          <w:highlight w:val="green"/>
          <w:u w:val="single"/>
        </w:rPr>
        <w:t>coating</w:t>
      </w:r>
      <w:r w:rsidRPr="00CF3218">
        <w:rPr>
          <w:b/>
          <w:bCs/>
          <w:u w:val="single"/>
        </w:rPr>
        <w:t xml:space="preserve"> of </w:t>
      </w:r>
      <w:r w:rsidRPr="000D21CE">
        <w:rPr>
          <w:b/>
          <w:bCs/>
          <w:u w:val="single"/>
        </w:rPr>
        <w:t xml:space="preserve">soot </w:t>
      </w:r>
      <w:r w:rsidRPr="008C2EDA">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8C2EDA">
        <w:rPr>
          <w:b/>
          <w:bCs/>
          <w:highlight w:val="green"/>
          <w:u w:val="single"/>
        </w:rPr>
        <w:t>increase</w:t>
      </w:r>
      <w:r w:rsidRPr="00CF3218">
        <w:rPr>
          <w:b/>
          <w:bCs/>
          <w:u w:val="single"/>
        </w:rPr>
        <w:t xml:space="preserve"> their </w:t>
      </w:r>
      <w:r w:rsidRPr="008C2EDA">
        <w:rPr>
          <w:b/>
          <w:bCs/>
          <w:highlight w:val="green"/>
          <w:u w:val="single"/>
        </w:rPr>
        <w:t>size and</w:t>
      </w:r>
      <w:r w:rsidRPr="00CF3218">
        <w:rPr>
          <w:b/>
          <w:bCs/>
          <w:u w:val="single"/>
        </w:rPr>
        <w:t xml:space="preserve"> hence increase their subsequent </w:t>
      </w:r>
      <w:r w:rsidRPr="008C2EDA">
        <w:rPr>
          <w:b/>
          <w:bCs/>
          <w:highlight w:val="green"/>
          <w:u w:val="single"/>
        </w:rPr>
        <w:t>rainout</w:t>
      </w:r>
      <w:r w:rsidRPr="00423D51">
        <w:rPr>
          <w:sz w:val="12"/>
          <w:szCs w:val="16"/>
        </w:rPr>
        <w:t xml:space="preserve"> (China et al., 2013) </w:t>
      </w:r>
      <w:r w:rsidRPr="008C2EDA">
        <w:rPr>
          <w:highlight w:val="green"/>
          <w:u w:val="single"/>
        </w:rPr>
        <w:t>before they</w:t>
      </w:r>
      <w:r w:rsidRPr="008A0B30">
        <w:rPr>
          <w:u w:val="single"/>
        </w:rPr>
        <w:t xml:space="preserve"> can </w:t>
      </w:r>
      <w:r w:rsidRPr="008C2EDA">
        <w:rPr>
          <w:highlight w:val="green"/>
          <w:u w:val="single"/>
        </w:rPr>
        <w:t>reach the stratosphere</w:t>
      </w:r>
      <w:r w:rsidRPr="00423D51">
        <w:rPr>
          <w:sz w:val="12"/>
          <w:szCs w:val="16"/>
        </w:rPr>
        <w:t xml:space="preserve">. In fact, the 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24587929" w14:textId="77777777" w:rsidR="000E4A41" w:rsidRDefault="000E4A41" w:rsidP="000E4A41">
      <w:pPr>
        <w:rPr>
          <w:u w:val="single"/>
        </w:rPr>
      </w:pPr>
    </w:p>
    <w:p w14:paraId="2BB8E219" w14:textId="4259CE2E" w:rsidR="000E4A41" w:rsidRPr="00CA6168" w:rsidRDefault="004B6DFE" w:rsidP="000E4A41">
      <w:pPr>
        <w:pStyle w:val="Heading4"/>
        <w:jc w:val="both"/>
      </w:pPr>
      <w:r>
        <w:t>Particle accelerators</w:t>
      </w:r>
      <w:r w:rsidR="000E4A41">
        <w:t xml:space="preserve"> </w:t>
      </w:r>
      <w:r w:rsidR="000E4A41" w:rsidRPr="00BA4C6E">
        <w:rPr>
          <w:u w:val="single"/>
        </w:rPr>
        <w:t>destroy the universe</w:t>
      </w:r>
      <w:r w:rsidR="000E4A41">
        <w:t xml:space="preserve"> – which </w:t>
      </w:r>
      <w:r w:rsidR="000E4A41" w:rsidRPr="00BA4C6E">
        <w:rPr>
          <w:u w:val="single"/>
        </w:rPr>
        <w:t>outweighs</w:t>
      </w:r>
      <w:r w:rsidR="000E4A41">
        <w:t>.</w:t>
      </w:r>
    </w:p>
    <w:p w14:paraId="6EC6A3C8" w14:textId="77777777" w:rsidR="000E4A41" w:rsidRPr="00F2312D" w:rsidRDefault="000E4A41" w:rsidP="000E4A41">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55863387" w14:textId="77777777" w:rsidR="000E4A41" w:rsidRPr="00E017AD" w:rsidRDefault="000E4A41" w:rsidP="000E4A41">
      <w:pPr>
        <w:rPr>
          <w:rStyle w:val="Emphasis"/>
        </w:rPr>
      </w:pPr>
      <w:r w:rsidRPr="00BA4C6E">
        <w:rPr>
          <w:rStyle w:val="Emphasis"/>
        </w:rPr>
        <w:t xml:space="preserve">Once </w:t>
      </w:r>
      <w:r w:rsidRPr="008C2EDA">
        <w:rPr>
          <w:rStyle w:val="Emphasis"/>
          <w:highlight w:val="green"/>
        </w:rPr>
        <w:t>we hold alien interests</w:t>
      </w:r>
      <w:r w:rsidRPr="00E017AD">
        <w:rPr>
          <w:rStyle w:val="Emphasis"/>
        </w:rPr>
        <w:t xml:space="preserve"> as </w:t>
      </w:r>
      <w:r w:rsidRPr="008C2EDA">
        <w:rPr>
          <w:rStyle w:val="Emphasis"/>
          <w:highlight w:val="green"/>
        </w:rPr>
        <w:t>equal to our own</w:t>
      </w:r>
      <w:r w:rsidRPr="008C2EDA">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4B6DFE">
        <w:rPr>
          <w:rStyle w:val="StyleUnderline"/>
        </w:rPr>
        <w:t>written on</w:t>
      </w:r>
      <w:r w:rsidRPr="004B6DFE">
        <w:rPr>
          <w:bCs/>
          <w:iCs/>
          <w:sz w:val="12"/>
        </w:rPr>
        <w:t xml:space="preserve"> the </w:t>
      </w:r>
      <w:r w:rsidRPr="004B6DFE">
        <w:rPr>
          <w:rStyle w:val="StyleUnderline"/>
        </w:rPr>
        <w:t>emerging technologies that threaten life beyond the planet Earth</w:t>
      </w:r>
      <w:r w:rsidRPr="004B6DFE">
        <w:rPr>
          <w:bCs/>
          <w:iCs/>
          <w:sz w:val="12"/>
        </w:rPr>
        <w:t>.</w:t>
      </w:r>
      <w:r w:rsidRPr="00821C54">
        <w:rPr>
          <w:bCs/>
          <w:iCs/>
          <w:sz w:val="12"/>
        </w:rPr>
        <w:t xml:space="preserve">  </w:t>
      </w:r>
      <w:r w:rsidRPr="008C2EDA">
        <w:rPr>
          <w:rStyle w:val="Emphasis"/>
          <w:highlight w:val="green"/>
        </w:rPr>
        <w:t>Particle accelerators</w:t>
      </w:r>
      <w:r w:rsidRPr="00E017AD">
        <w:rPr>
          <w:rStyle w:val="Emphasis"/>
        </w:rPr>
        <w:t xml:space="preserve"> labs are</w:t>
      </w:r>
      <w:r w:rsidRPr="00E017AD">
        <w:rPr>
          <w:rStyle w:val="StyleUnderline"/>
        </w:rPr>
        <w:t xml:space="preserve"> </w:t>
      </w:r>
      <w:r w:rsidRPr="008C2ED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8C2EDA">
        <w:rPr>
          <w:rStyle w:val="Emphasis"/>
          <w:highlight w:val="green"/>
        </w:rPr>
        <w:t>threaten</w:t>
      </w:r>
      <w:r w:rsidRPr="00E017AD">
        <w:rPr>
          <w:rStyle w:val="Emphasis"/>
        </w:rPr>
        <w:t xml:space="preserve"> a </w:t>
      </w:r>
      <w:r w:rsidRPr="008C2EDA">
        <w:rPr>
          <w:rStyle w:val="Emphasis"/>
          <w:highlight w:val="green"/>
        </w:rPr>
        <w:t>phase transition</w:t>
      </w:r>
      <w:r w:rsidRPr="00E017AD">
        <w:rPr>
          <w:rStyle w:val="Emphasis"/>
        </w:rPr>
        <w:t xml:space="preserve"> that would create a bubble of altered space that would expand at the speed of light </w:t>
      </w:r>
      <w:r w:rsidRPr="008C2ED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4B6DFE">
        <w:rPr>
          <w:rStyle w:val="Emphasis"/>
        </w:rPr>
        <w:t xml:space="preserve">Nanotechnology and other machines may soon reach the ability to </w:t>
      </w:r>
      <w:proofErr w:type="spellStart"/>
      <w:r w:rsidRPr="004B6DFE">
        <w:rPr>
          <w:rStyle w:val="Emphasis"/>
        </w:rPr>
        <w:t>self replicate</w:t>
      </w:r>
      <w:proofErr w:type="spellEnd"/>
      <w:r w:rsidRPr="004B6DFE">
        <w:rPr>
          <w:bCs/>
          <w:iCs/>
          <w:sz w:val="12"/>
        </w:rPr>
        <w:t xml:space="preserve">.  </w:t>
      </w:r>
      <w:r w:rsidRPr="004B6DFE">
        <w:rPr>
          <w:rStyle w:val="StyleUnderline"/>
        </w:rPr>
        <w:t xml:space="preserve">A </w:t>
      </w:r>
      <w:r w:rsidRPr="004B6DFE">
        <w:rPr>
          <w:rStyle w:val="Emphasis"/>
        </w:rPr>
        <w:t>mistake</w:t>
      </w:r>
      <w:r w:rsidRPr="004B6DFE">
        <w:rPr>
          <w:rStyle w:val="StyleUnderline"/>
        </w:rPr>
        <w:t xml:space="preserve"> in design or programming </w:t>
      </w:r>
      <w:r w:rsidRPr="004B6DFE">
        <w:rPr>
          <w:rStyle w:val="Emphasis"/>
        </w:rPr>
        <w:t>could unleash an endless quantity of machines converting all matter</w:t>
      </w:r>
      <w:r w:rsidRPr="004B6DFE">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4B6DFE">
        <w:rPr>
          <w:rStyle w:val="Emphasis"/>
        </w:rPr>
        <w:t xml:space="preserve">construction of </w:t>
      </w:r>
      <w:r w:rsidRPr="008C2EDA">
        <w:rPr>
          <w:rStyle w:val="Emphasis"/>
          <w:highlight w:val="green"/>
        </w:rPr>
        <w:t>otherness</w:t>
      </w:r>
      <w:r w:rsidRPr="00E017AD">
        <w:rPr>
          <w:rStyle w:val="StyleUnderline"/>
        </w:rPr>
        <w:t xml:space="preserve"> only </w:t>
      </w:r>
      <w:r w:rsidRPr="008C2EDA">
        <w:rPr>
          <w:rStyle w:val="StyleUnderline"/>
          <w:highlight w:val="green"/>
        </w:rPr>
        <w:t>in</w:t>
      </w:r>
      <w:r w:rsidRPr="00E017AD">
        <w:rPr>
          <w:rStyle w:val="StyleUnderline"/>
        </w:rPr>
        <w:t xml:space="preserve"> terms of the </w:t>
      </w:r>
      <w:r w:rsidRPr="008C2EDA">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8C2EDA">
        <w:rPr>
          <w:rStyle w:val="Emphasis"/>
          <w:highlight w:val="green"/>
        </w:rPr>
        <w:t>at the center of</w:t>
      </w:r>
      <w:r w:rsidRPr="00E017AD">
        <w:rPr>
          <w:rStyle w:val="Emphasis"/>
        </w:rPr>
        <w:t xml:space="preserve"> humanity’s history of </w:t>
      </w:r>
      <w:r w:rsidRPr="008C2EDA">
        <w:rPr>
          <w:rStyle w:val="Emphasis"/>
          <w:highlight w:val="green"/>
        </w:rPr>
        <w:t>genocide</w:t>
      </w:r>
      <w:r w:rsidRPr="00E017AD">
        <w:rPr>
          <w:rStyle w:val="Emphasis"/>
        </w:rPr>
        <w:t xml:space="preserve">, colonization, </w:t>
      </w:r>
      <w:r w:rsidRPr="008C2EDA">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8C2EDA">
        <w:rPr>
          <w:rStyle w:val="StyleUnderline"/>
          <w:highlight w:val="green"/>
        </w:rPr>
        <w:t>evaluating</w:t>
      </w:r>
      <w:r w:rsidRPr="00E017AD">
        <w:rPr>
          <w:rStyle w:val="StyleUnderline"/>
        </w:rPr>
        <w:t xml:space="preserve"> them </w:t>
      </w:r>
      <w:r w:rsidRPr="008C2EDA">
        <w:rPr>
          <w:rStyle w:val="Emphasis"/>
          <w:highlight w:val="green"/>
        </w:rPr>
        <w:t xml:space="preserve">without </w:t>
      </w:r>
      <w:proofErr w:type="gramStart"/>
      <w:r w:rsidRPr="008C2EDA">
        <w:rPr>
          <w:rStyle w:val="Emphasis"/>
          <w:highlight w:val="green"/>
        </w:rPr>
        <w:t>taking into account</w:t>
      </w:r>
      <w:proofErr w:type="gramEnd"/>
      <w:r w:rsidRPr="008C2EDA">
        <w:rPr>
          <w:rStyle w:val="Emphasis"/>
          <w:highlight w:val="green"/>
        </w:rPr>
        <w:t xml:space="preserve"> </w:t>
      </w:r>
      <w:r w:rsidRPr="004B6DFE">
        <w:rPr>
          <w:rStyle w:val="Emphasis"/>
        </w:rPr>
        <w:t xml:space="preserve">the danger they pose to </w:t>
      </w:r>
      <w:r w:rsidRPr="008C2EDA">
        <w:rPr>
          <w:rStyle w:val="Emphasis"/>
          <w:highlight w:val="green"/>
        </w:rPr>
        <w:t xml:space="preserve">alien </w:t>
      </w:r>
      <w:r w:rsidRPr="00BA4C6E">
        <w:rPr>
          <w:rStyle w:val="Emphasis"/>
        </w:rPr>
        <w:t xml:space="preserve">life </w:t>
      </w:r>
      <w:r w:rsidRPr="008C2EDA">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8C2EDA">
        <w:rPr>
          <w:rStyle w:val="Emphasis"/>
          <w:highlight w:val="green"/>
        </w:rPr>
        <w:t xml:space="preserve">it arbitrarily declares other life </w:t>
      </w:r>
      <w:r w:rsidRPr="00E017AD">
        <w:rPr>
          <w:rStyle w:val="Emphasis"/>
        </w:rPr>
        <w:t xml:space="preserve">forms </w:t>
      </w:r>
      <w:r w:rsidRPr="008C2EDA">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8C2EDA">
        <w:rPr>
          <w:rStyle w:val="Emphasis"/>
          <w:highlight w:val="green"/>
        </w:rPr>
        <w:t>mask humanity’s obligations</w:t>
      </w:r>
      <w:r w:rsidRPr="00E017AD">
        <w:rPr>
          <w:rStyle w:val="Emphasis"/>
        </w:rPr>
        <w:t xml:space="preserve"> to life </w:t>
      </w:r>
      <w:r w:rsidRPr="008C2EDA">
        <w:rPr>
          <w:rStyle w:val="Emphasis"/>
          <w:highlight w:val="green"/>
        </w:rPr>
        <w:t>beyond this planet</w:t>
      </w:r>
      <w:r w:rsidRPr="00E017AD">
        <w:rPr>
          <w:rStyle w:val="Emphasis"/>
        </w:rPr>
        <w:t>.</w:t>
      </w:r>
    </w:p>
    <w:p w14:paraId="1873B642" w14:textId="77777777" w:rsidR="000E4A41" w:rsidRDefault="000E4A41" w:rsidP="000E4A41">
      <w:pPr>
        <w:rPr>
          <w:u w:val="single"/>
        </w:rPr>
      </w:pPr>
    </w:p>
    <w:p w14:paraId="1A7A884A" w14:textId="77777777" w:rsidR="000E4A41" w:rsidRDefault="000E4A41" w:rsidP="000E4A41">
      <w:pPr>
        <w:pStyle w:val="Heading4"/>
      </w:pPr>
      <w:r>
        <w:t xml:space="preserve">Tech advancements make </w:t>
      </w:r>
      <w:r w:rsidRPr="007A04B5">
        <w:rPr>
          <w:u w:val="single"/>
        </w:rPr>
        <w:t>time travel</w:t>
      </w:r>
      <w:r>
        <w:t xml:space="preserve"> certain</w:t>
      </w:r>
    </w:p>
    <w:p w14:paraId="69CB3F3E" w14:textId="77777777" w:rsidR="000E4A41" w:rsidRDefault="000E4A41" w:rsidP="000E4A41">
      <w:proofErr w:type="spellStart"/>
      <w:r w:rsidRPr="000E5C3C">
        <w:rPr>
          <w:rStyle w:val="Style13ptBold"/>
        </w:rPr>
        <w:t>Elmi</w:t>
      </w:r>
      <w:proofErr w:type="spellEnd"/>
      <w:r w:rsidRPr="000E5C3C">
        <w:rPr>
          <w:rStyle w:val="Style13ptBold"/>
        </w:rPr>
        <w:t xml:space="preserve"> 18</w:t>
      </w:r>
      <w:r>
        <w:t xml:space="preserve"> Awes </w:t>
      </w:r>
      <w:proofErr w:type="spellStart"/>
      <w:r>
        <w:t>Faghi</w:t>
      </w:r>
      <w:proofErr w:type="spellEnd"/>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2" w:history="1">
        <w:r w:rsidRPr="00E046FD">
          <w:rPr>
            <w:rStyle w:val="Hyperlink"/>
          </w:rPr>
          <w:t>https://medium.com/nworld-publications/technological-progress-might-make-possible-time-travel-and-teleportation-45176c3c89bc</w:t>
        </w:r>
      </w:hyperlink>
      <w:r>
        <w:t>] Recut Justin</w:t>
      </w:r>
    </w:p>
    <w:p w14:paraId="35462EDA" w14:textId="77777777" w:rsidR="000E4A41" w:rsidRDefault="000E4A41" w:rsidP="000E4A41">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8C2EDA">
        <w:rPr>
          <w:rStyle w:val="Emphasis"/>
          <w:highlight w:val="green"/>
        </w:rPr>
        <w:t xml:space="preserve">travelling </w:t>
      </w:r>
      <w:r w:rsidRPr="0017486A">
        <w:rPr>
          <w:rStyle w:val="Emphasis"/>
        </w:rPr>
        <w:t xml:space="preserve">forward </w:t>
      </w:r>
      <w:r w:rsidRPr="008C2EDA">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8C2EDA">
        <w:rPr>
          <w:rStyle w:val="Emphasis"/>
          <w:highlight w:val="green"/>
        </w:rPr>
        <w:t xml:space="preserve">time passes at different rates for people </w:t>
      </w:r>
      <w:r w:rsidRPr="0017486A">
        <w:rPr>
          <w:rStyle w:val="Emphasis"/>
        </w:rPr>
        <w:t xml:space="preserve">who are </w:t>
      </w:r>
      <w:r w:rsidRPr="008C2EDA">
        <w:rPr>
          <w:rStyle w:val="Emphasis"/>
          <w:highlight w:val="green"/>
        </w:rPr>
        <w:t>moving relative</w:t>
      </w:r>
      <w:r w:rsidRPr="00D24093">
        <w:rPr>
          <w:rStyle w:val="Emphasis"/>
        </w:rPr>
        <w:t xml:space="preserve"> to one another although the </w:t>
      </w:r>
      <w:r w:rsidRPr="008C2EDA">
        <w:rPr>
          <w:rStyle w:val="Emphasis"/>
          <w:highlight w:val="green"/>
        </w:rPr>
        <w:t xml:space="preserve">effect </w:t>
      </w:r>
      <w:r w:rsidRPr="0017486A">
        <w:rPr>
          <w:rStyle w:val="Emphasis"/>
        </w:rPr>
        <w:t xml:space="preserve">only </w:t>
      </w:r>
      <w:r w:rsidRPr="008C2EDA">
        <w:rPr>
          <w:rStyle w:val="Emphasis"/>
          <w:highlight w:val="green"/>
        </w:rPr>
        <w:t xml:space="preserve">becomes large when you get close to </w:t>
      </w:r>
      <w:r w:rsidRPr="0017486A">
        <w:rPr>
          <w:rStyle w:val="Emphasis"/>
        </w:rPr>
        <w:t xml:space="preserve">the </w:t>
      </w:r>
      <w:r w:rsidRPr="008C2EDA">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8C2EDA">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8C2EDA">
        <w:rPr>
          <w:rStyle w:val="StyleUnderline"/>
          <w:highlight w:val="green"/>
        </w:rPr>
        <w:t xml:space="preserve">create shortcuts for </w:t>
      </w:r>
      <w:r w:rsidRPr="0017486A">
        <w:rPr>
          <w:rStyle w:val="StyleUnderline"/>
        </w:rPr>
        <w:t xml:space="preserve">long </w:t>
      </w:r>
      <w:r w:rsidRPr="008C2EDA">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8C2EDA">
        <w:rPr>
          <w:rStyle w:val="StyleUnderline"/>
          <w:highlight w:val="green"/>
        </w:rPr>
        <w:t>wormholes bring</w:t>
      </w:r>
      <w:r w:rsidRPr="00D24093">
        <w:rPr>
          <w:rStyle w:val="StyleUnderline"/>
        </w:rPr>
        <w:t xml:space="preserve"> with them the </w:t>
      </w:r>
      <w:r w:rsidRPr="008C2EDA">
        <w:rPr>
          <w:rStyle w:val="StyleUnderline"/>
          <w:highlight w:val="green"/>
        </w:rPr>
        <w:t xml:space="preserve">dangers of </w:t>
      </w:r>
      <w:r w:rsidRPr="0017486A">
        <w:rPr>
          <w:rStyle w:val="StyleUnderline"/>
        </w:rPr>
        <w:t xml:space="preserve">sudden </w:t>
      </w:r>
      <w:r w:rsidRPr="008C2EDA">
        <w:rPr>
          <w:rStyle w:val="StyleUnderline"/>
          <w:highlight w:val="green"/>
        </w:rPr>
        <w:t>collapse</w:t>
      </w:r>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8C2EDA">
        <w:rPr>
          <w:rStyle w:val="Emphasis"/>
          <w:highlight w:val="green"/>
        </w:rPr>
        <w:t xml:space="preserve">time travel is possible </w:t>
      </w:r>
      <w:r w:rsidRPr="0017486A">
        <w:rPr>
          <w:rStyle w:val="Emphasis"/>
        </w:rPr>
        <w:t xml:space="preserve">but humans at the moment are not able to. </w:t>
      </w:r>
      <w:r w:rsidRPr="0017486A">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6080284D" w14:textId="77777777" w:rsidR="000E4A41" w:rsidRPr="0017486A" w:rsidRDefault="000E4A41" w:rsidP="000E4A41"/>
    <w:p w14:paraId="2F96FA46" w14:textId="77777777" w:rsidR="000E4A41" w:rsidRDefault="000E4A41" w:rsidP="000E4A41">
      <w:pPr>
        <w:pStyle w:val="Heading4"/>
      </w:pPr>
      <w:r w:rsidRPr="0017486A">
        <w:rPr>
          <w:u w:val="single"/>
        </w:rPr>
        <w:t>Collapses</w:t>
      </w:r>
      <w:r>
        <w:t xml:space="preserve"> the universe.</w:t>
      </w:r>
    </w:p>
    <w:p w14:paraId="4E0C2346" w14:textId="77777777" w:rsidR="000E4A41" w:rsidRDefault="000E4A41" w:rsidP="000E4A41">
      <w:r w:rsidRPr="000E5C3C">
        <w:rPr>
          <w:rStyle w:val="Style13ptBold"/>
        </w:rPr>
        <w:t>Bowers 16</w:t>
      </w:r>
      <w:r>
        <w:t xml:space="preserve"> Steve – [Control Officer in the United Kingdom, Executive Editor and Moderator of the Orion’s Arm Universe Project, Contributing Author for the Orion’s Arm Novella Collection, “WHY NO TIME TRAVEL IN OA”, 1-1, </w:t>
      </w:r>
      <w:hyperlink r:id="rId13" w:history="1">
        <w:r w:rsidRPr="00191301">
          <w:rPr>
            <w:rStyle w:val="Hyperlink"/>
          </w:rPr>
          <w:t>https://orionsarm.com/page/77</w:t>
        </w:r>
      </w:hyperlink>
      <w:r>
        <w:rPr>
          <w:rStyle w:val="Hyperlink"/>
        </w:rPr>
        <w:t>] Recut Justin</w:t>
      </w:r>
    </w:p>
    <w:p w14:paraId="42B21816" w14:textId="77777777" w:rsidR="000E4A41" w:rsidRPr="00BA4C6E" w:rsidRDefault="000E4A41" w:rsidP="000E4A41">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8C2EDA">
        <w:rPr>
          <w:rStyle w:val="Emphasis"/>
          <w:highlight w:val="green"/>
        </w:rPr>
        <w:t>universe</w:t>
      </w:r>
      <w:r w:rsidRPr="00D24093">
        <w:rPr>
          <w:rStyle w:val="Emphasis"/>
        </w:rPr>
        <w:t xml:space="preserve"> of today </w:t>
      </w:r>
      <w:r w:rsidRPr="008C2EDA">
        <w:rPr>
          <w:rStyle w:val="Emphasis"/>
          <w:highlight w:val="green"/>
        </w:rPr>
        <w:t>will be overrun with</w:t>
      </w:r>
      <w:r w:rsidRPr="00D24093">
        <w:rPr>
          <w:rStyle w:val="Emphasis"/>
        </w:rPr>
        <w:t xml:space="preserve"> </w:t>
      </w:r>
      <w:r w:rsidRPr="008C2EDA">
        <w:rPr>
          <w:rStyle w:val="Emphasis"/>
          <w:highlight w:val="green"/>
        </w:rPr>
        <w:t>travellers</w:t>
      </w:r>
      <w:r w:rsidRPr="00D24093">
        <w:rPr>
          <w:rStyle w:val="Emphasis"/>
        </w:rPr>
        <w:t xml:space="preserve"> from the future</w:t>
      </w:r>
      <w:r w:rsidRPr="0017486A">
        <w:rPr>
          <w:sz w:val="12"/>
        </w:rPr>
        <w:t xml:space="preserve">. Even if there is no 'Big Rip' where the </w:t>
      </w:r>
      <w:r w:rsidRPr="008C2EDA">
        <w:rPr>
          <w:rStyle w:val="Emphasis"/>
          <w:highlight w:val="green"/>
        </w:rPr>
        <w:t>Universe tears itself</w:t>
      </w:r>
      <w:r w:rsidRPr="00D24093">
        <w:rPr>
          <w:rStyle w:val="Emphasis"/>
        </w:rPr>
        <w:t xml:space="preserve"> apart </w:t>
      </w:r>
      <w:r w:rsidRPr="008C2EDA">
        <w:rPr>
          <w:rStyle w:val="Emphasis"/>
          <w:highlight w:val="green"/>
        </w:rPr>
        <w:t>through accelerating 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civilisations.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17486A">
        <w:rPr>
          <w:rStyle w:val="Emphasis"/>
        </w:rPr>
        <w:t xml:space="preserve">whole </w:t>
      </w:r>
      <w:r w:rsidRPr="008C2EDA">
        <w:rPr>
          <w:rStyle w:val="Emphasis"/>
          <w:highlight w:val="green"/>
        </w:rPr>
        <w:t xml:space="preserve">galaxies of </w:t>
      </w:r>
      <w:r w:rsidRPr="0017486A">
        <w:rPr>
          <w:rStyle w:val="Emphasis"/>
        </w:rPr>
        <w:t xml:space="preserve">material </w:t>
      </w:r>
      <w:r w:rsidRPr="008C2EDA">
        <w:rPr>
          <w:rStyle w:val="Emphasis"/>
          <w:highlight w:val="green"/>
        </w:rPr>
        <w:t xml:space="preserve">particles will </w:t>
      </w:r>
      <w:r w:rsidRPr="0017486A">
        <w:rPr>
          <w:rStyle w:val="Emphasis"/>
        </w:rPr>
        <w:t xml:space="preserve">begin to </w:t>
      </w:r>
      <w:r w:rsidRPr="008C2EDA">
        <w:rPr>
          <w:rStyle w:val="Emphasis"/>
          <w:highlight w:val="green"/>
        </w:rPr>
        <w:t xml:space="preserve">exist in space time </w:t>
      </w:r>
      <w:r w:rsidRPr="0017486A">
        <w:rPr>
          <w:rStyle w:val="Emphasis"/>
        </w:rPr>
        <w:t xml:space="preserve">reference </w:t>
      </w:r>
      <w:r w:rsidRPr="008C2EDA">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8C2EDA">
        <w:rPr>
          <w:rStyle w:val="Emphasis"/>
          <w:highlight w:val="green"/>
        </w:rPr>
        <w:t>increasing</w:t>
      </w:r>
      <w:r w:rsidRPr="0017486A">
        <w:rPr>
          <w:sz w:val="12"/>
        </w:rPr>
        <w:t xml:space="preserve"> the </w:t>
      </w:r>
      <w:r w:rsidRPr="008C2EDA">
        <w:rPr>
          <w:rStyle w:val="Emphasis"/>
          <w:highlight w:val="green"/>
        </w:rPr>
        <w:t xml:space="preserve">mass of the </w:t>
      </w:r>
      <w:r w:rsidRPr="0017486A">
        <w:rPr>
          <w:rStyle w:val="Emphasis"/>
        </w:rPr>
        <w:t xml:space="preserve">present day </w:t>
      </w:r>
      <w:r w:rsidRPr="008C2EDA">
        <w:rPr>
          <w:rStyle w:val="Emphasis"/>
          <w:highlight w:val="green"/>
        </w:rPr>
        <w:t>universe until it collapses</w:t>
      </w:r>
      <w:r w:rsidRPr="00D24093">
        <w:rPr>
          <w:rStyle w:val="Emphasis"/>
        </w:rPr>
        <w:t>.</w:t>
      </w:r>
      <w:r w:rsidRPr="0017486A">
        <w:rPr>
          <w:sz w:val="12"/>
        </w:rPr>
        <w:t xml:space="preserve"> The </w:t>
      </w:r>
      <w:r w:rsidRPr="00D24093">
        <w:rPr>
          <w:rStyle w:val="StyleUnderline"/>
        </w:rPr>
        <w:t>collapse will get closer to the present day, until it eventually happened yesterday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4552CDCC" w14:textId="2829F1A8" w:rsidR="000E4A41" w:rsidRDefault="000E4A41" w:rsidP="000E4A41"/>
    <w:p w14:paraId="66542204" w14:textId="77777777" w:rsidR="000E4A41" w:rsidRPr="00D92DD6" w:rsidRDefault="000E4A41" w:rsidP="000E4A41">
      <w:pPr>
        <w:pStyle w:val="Heading4"/>
      </w:pPr>
      <w:r w:rsidRPr="00D92DD6">
        <w:t xml:space="preserve">Super lasers are coming </w:t>
      </w:r>
      <w:r>
        <w:t>and cause universe destruction.</w:t>
      </w:r>
    </w:p>
    <w:p w14:paraId="44A9EAAA" w14:textId="77777777" w:rsidR="000E4A41" w:rsidRPr="00F57A56" w:rsidRDefault="000E4A41" w:rsidP="000E4A41">
      <w:r w:rsidRPr="00F57A56">
        <w:rPr>
          <w:rStyle w:val="Style13ptBold"/>
        </w:rPr>
        <w:t>Cartlidge 18 –</w:t>
      </w:r>
      <w:r w:rsidRPr="00F57A56">
        <w:t xml:space="preserve"> Edwin Cartlidge, MSc in Science Communication from Imperial College London, </w:t>
      </w:r>
      <w:proofErr w:type="spellStart"/>
      <w:r w:rsidRPr="00F57A56">
        <w:t>MPhy</w:t>
      </w:r>
      <w:proofErr w:type="spellEnd"/>
      <w:r w:rsidRPr="00F57A56">
        <w:t xml:space="preserve"> in Physics from Manchester University, News Editor of Physics World and Freelance Science Writer, “Physicists Are Planning To Build Lasers So Powerful They Could Rip Apart Empty Space”, Science Magazine, 1-24, https://www.sciencemag.org/news/2018/01/physicists-are-planning-build-lasers-so-powerful-they-could-rip-apart-empty-space</w:t>
      </w:r>
    </w:p>
    <w:p w14:paraId="459C5539" w14:textId="77777777" w:rsidR="000E4A41" w:rsidRPr="00F57A56" w:rsidRDefault="000E4A41" w:rsidP="000E4A41">
      <w:pPr>
        <w:rPr>
          <w:sz w:val="16"/>
        </w:rPr>
      </w:pPr>
      <w:r w:rsidRPr="00F57A56">
        <w:rPr>
          <w:sz w:val="16"/>
        </w:rPr>
        <w:t xml:space="preserve">Inside a cramped laboratory in Shanghai, </w:t>
      </w:r>
      <w:r w:rsidRPr="00BB4C61">
        <w:rPr>
          <w:rStyle w:val="StyleUnderline"/>
          <w:highlight w:val="green"/>
        </w:rPr>
        <w:t>China</w:t>
      </w:r>
      <w:r w:rsidRPr="00F57A56">
        <w:rPr>
          <w:sz w:val="16"/>
        </w:rPr>
        <w:t xml:space="preserve">, physicist </w:t>
      </w:r>
      <w:proofErr w:type="spellStart"/>
      <w:r w:rsidRPr="00F57A56">
        <w:rPr>
          <w:sz w:val="16"/>
        </w:rPr>
        <w:t>Ruxin</w:t>
      </w:r>
      <w:proofErr w:type="spellEnd"/>
      <w:r w:rsidRPr="00F57A56">
        <w:rPr>
          <w:sz w:val="16"/>
        </w:rPr>
        <w:t xml:space="preserve"> Li and colleagues are breaking records with the most powerful pulses of light the world has ever seen. At the heart of their laser, called the Shanghai </w:t>
      </w:r>
      <w:proofErr w:type="spellStart"/>
      <w:r w:rsidRPr="00F57A56">
        <w:rPr>
          <w:sz w:val="16"/>
        </w:rPr>
        <w:t>Superintense</w:t>
      </w:r>
      <w:proofErr w:type="spellEnd"/>
      <w:r w:rsidRPr="00F57A56">
        <w:rPr>
          <w:sz w:val="16"/>
        </w:rPr>
        <w:t xml:space="preserve"> Ultrafast Laser Facility (SULF), is a single cylinder of titanium-doped sapphire about the width of a Frisbee. After kindling light in the crystal and shunting it through a system of lenses and mirrors, the SULF distills it into pulses of mind-boggling power. In 2016, it achieved an unprecedented 5.3 million billion watts, or petawatts (PW). The lights in Shanghai do not dim each time the laser fires, however. Although the pulses are extraordinarily powerful, they are also infinitesimally brief, lasting less than a trillionth of a second. The researchers are now upgrading their laser and hope to beat their own record by the end of this year with a 10-PW shot, which would pack more than 1000 times the power of all the world's electrical grids combined.</w:t>
      </w:r>
    </w:p>
    <w:p w14:paraId="197E40E7" w14:textId="77777777" w:rsidR="000E4A41" w:rsidRPr="00F57A56" w:rsidRDefault="000E4A41" w:rsidP="000E4A41">
      <w:pPr>
        <w:rPr>
          <w:sz w:val="16"/>
        </w:rPr>
      </w:pPr>
      <w:r w:rsidRPr="00F57A56">
        <w:rPr>
          <w:sz w:val="16"/>
        </w:rPr>
        <w:t xml:space="preserve">The group's ambitions don't end there. </w:t>
      </w:r>
      <w:r w:rsidRPr="00661E67">
        <w:rPr>
          <w:rStyle w:val="StyleUnderline"/>
        </w:rPr>
        <w:t>This year</w:t>
      </w:r>
      <w:r w:rsidRPr="00661E67">
        <w:rPr>
          <w:sz w:val="16"/>
        </w:rPr>
        <w:t xml:space="preserve">, Li and colleagues </w:t>
      </w:r>
      <w:r w:rsidRPr="00661E67">
        <w:rPr>
          <w:rStyle w:val="StyleUnderline"/>
        </w:rPr>
        <w:t>inten</w:t>
      </w:r>
      <w:r w:rsidRPr="00F57A56">
        <w:rPr>
          <w:rStyle w:val="StyleUnderline"/>
        </w:rPr>
        <w:t xml:space="preserve">d to </w:t>
      </w:r>
      <w:r w:rsidRPr="00BB4C61">
        <w:rPr>
          <w:rStyle w:val="StyleUnderline"/>
          <w:highlight w:val="green"/>
        </w:rPr>
        <w:t>start</w:t>
      </w:r>
      <w:r w:rsidRPr="00F57A56">
        <w:rPr>
          <w:rStyle w:val="StyleUnderline"/>
        </w:rPr>
        <w:t xml:space="preserve"> building </w:t>
      </w:r>
      <w:r w:rsidRPr="00BB4C61">
        <w:rPr>
          <w:rStyle w:val="StyleUnderline"/>
          <w:highlight w:val="green"/>
        </w:rPr>
        <w:t>a 100-PW laser</w:t>
      </w:r>
      <w:r w:rsidRPr="00F57A56">
        <w:rPr>
          <w:rStyle w:val="StyleUnderline"/>
        </w:rPr>
        <w:t xml:space="preserve"> known as the Station of Extreme Light (SEL). </w:t>
      </w:r>
      <w:r w:rsidRPr="00BB4C61">
        <w:rPr>
          <w:rStyle w:val="StyleUnderline"/>
          <w:highlight w:val="green"/>
        </w:rPr>
        <w:t xml:space="preserve">By </w:t>
      </w:r>
      <w:r w:rsidRPr="00BB4C61">
        <w:rPr>
          <w:highlight w:val="green"/>
          <w:u w:val="single"/>
        </w:rPr>
        <w:t>2023</w:t>
      </w:r>
      <w:r w:rsidRPr="00BB4C61">
        <w:rPr>
          <w:rStyle w:val="StyleUnderline"/>
          <w:highlight w:val="green"/>
        </w:rPr>
        <w:t>, it could</w:t>
      </w:r>
      <w:r w:rsidRPr="00F57A56">
        <w:rPr>
          <w:rStyle w:val="StyleUnderline"/>
        </w:rPr>
        <w:t xml:space="preserve"> be </w:t>
      </w:r>
      <w:r w:rsidRPr="00BB4C61">
        <w:rPr>
          <w:rStyle w:val="StyleUnderline"/>
          <w:highlight w:val="green"/>
        </w:rPr>
        <w:t>fling</w:t>
      </w:r>
      <w:r w:rsidRPr="00F57A56">
        <w:rPr>
          <w:rStyle w:val="StyleUnderline"/>
        </w:rPr>
        <w:t xml:space="preserve">ing </w:t>
      </w:r>
      <w:r w:rsidRPr="00BB4C61">
        <w:rPr>
          <w:rStyle w:val="StyleUnderline"/>
          <w:highlight w:val="green"/>
        </w:rPr>
        <w:t>pulses</w:t>
      </w:r>
      <w:r w:rsidRPr="00F57A56">
        <w:rPr>
          <w:sz w:val="16"/>
        </w:rPr>
        <w:t xml:space="preserve"> into a chamber 20 meters underground, </w:t>
      </w:r>
      <w:r w:rsidRPr="00F57A56">
        <w:rPr>
          <w:rStyle w:val="StyleUnderline"/>
        </w:rPr>
        <w:t>subjecting targets to extremes of temperature and pressure not normally found on Earth</w:t>
      </w:r>
      <w:r w:rsidRPr="00F57A56">
        <w:rPr>
          <w:sz w:val="16"/>
        </w:rPr>
        <w:t xml:space="preserve">, a boon to astrophysicists and materials scientists alike. The laser could also power demonstrations of a new way to accelerate particles for use in medicine and high-energy physics. But </w:t>
      </w:r>
      <w:r w:rsidRPr="00F57A56">
        <w:rPr>
          <w:rStyle w:val="StyleUnderline"/>
        </w:rPr>
        <w:t>most alluring</w:t>
      </w:r>
      <w:r w:rsidRPr="00F57A56">
        <w:rPr>
          <w:sz w:val="16"/>
        </w:rPr>
        <w:t xml:space="preserve">, Li says, </w:t>
      </w:r>
      <w:r w:rsidRPr="00F57A56">
        <w:rPr>
          <w:rStyle w:val="StyleUnderline"/>
        </w:rPr>
        <w:t xml:space="preserve">would be </w:t>
      </w:r>
      <w:r w:rsidRPr="00BB4C61">
        <w:rPr>
          <w:rStyle w:val="StyleUnderline"/>
          <w:highlight w:val="green"/>
        </w:rPr>
        <w:t>showing</w:t>
      </w:r>
      <w:r w:rsidRPr="00F57A56">
        <w:rPr>
          <w:rStyle w:val="StyleUnderline"/>
        </w:rPr>
        <w:t xml:space="preserve"> that </w:t>
      </w:r>
      <w:r w:rsidRPr="00BB4C61">
        <w:rPr>
          <w:rStyle w:val="StyleUnderline"/>
          <w:highlight w:val="green"/>
        </w:rPr>
        <w:t xml:space="preserve">light </w:t>
      </w:r>
      <w:r w:rsidRPr="00661E67">
        <w:rPr>
          <w:rStyle w:val="StyleUnderline"/>
        </w:rPr>
        <w:t xml:space="preserve">could </w:t>
      </w:r>
      <w:r w:rsidRPr="00BB4C61">
        <w:rPr>
          <w:rStyle w:val="StyleUnderline"/>
          <w:highlight w:val="green"/>
        </w:rPr>
        <w:t>tear electrons and</w:t>
      </w:r>
      <w:r w:rsidRPr="00F57A56">
        <w:rPr>
          <w:rStyle w:val="StyleUnderline"/>
        </w:rPr>
        <w:t xml:space="preserve"> their antimatter counterparts, </w:t>
      </w:r>
      <w:r w:rsidRPr="00BB4C61">
        <w:rPr>
          <w:rStyle w:val="StyleUnderline"/>
          <w:highlight w:val="green"/>
        </w:rPr>
        <w:t>positrons, from empty space</w:t>
      </w:r>
      <w:r w:rsidRPr="00F57A56">
        <w:rPr>
          <w:rStyle w:val="StyleUnderline"/>
        </w:rPr>
        <w:t xml:space="preserve">—a phenomenon known as </w:t>
      </w:r>
      <w:r w:rsidRPr="00BB4C61">
        <w:rPr>
          <w:highlight w:val="green"/>
          <w:u w:val="single"/>
        </w:rPr>
        <w:t>"breaking the vacuum."</w:t>
      </w:r>
      <w:r w:rsidRPr="00F57A56">
        <w:rPr>
          <w:sz w:val="16"/>
        </w:rPr>
        <w:t xml:space="preserve"> It would be a striking illustration that matter and energy are interchangeable, as Albert Einstein's famous E=mc2 equation states. Although nuclear weapons attest to the conversion of matter into immense amounts of heat and light, doing the reverse is not so easy. But Li says the SEL is up to the task. "That would be very exciting," he says. "It would mean you could generate something from nothing."</w:t>
      </w:r>
    </w:p>
    <w:p w14:paraId="1B8CA58D" w14:textId="77777777" w:rsidR="000E4A41" w:rsidRPr="00F57A56" w:rsidRDefault="000E4A41" w:rsidP="000E4A41">
      <w:pPr>
        <w:rPr>
          <w:sz w:val="16"/>
        </w:rPr>
      </w:pPr>
      <w:r w:rsidRPr="00F57A56">
        <w:rPr>
          <w:sz w:val="16"/>
        </w:rPr>
        <w:t xml:space="preserve">The Chinese group is "definitely leading the way" to 100 PW, says Philip </w:t>
      </w:r>
      <w:proofErr w:type="spellStart"/>
      <w:r w:rsidRPr="00F57A56">
        <w:rPr>
          <w:sz w:val="16"/>
        </w:rPr>
        <w:t>Bucksbaum</w:t>
      </w:r>
      <w:proofErr w:type="spellEnd"/>
      <w:r w:rsidRPr="00F57A56">
        <w:rPr>
          <w:sz w:val="16"/>
        </w:rPr>
        <w:t>, an atomic physicist at Stanford University in Palo Alto, California. But there is plenty of competition. In the next few years, 10-PW devices should switch on in Romania and the Czech Republic as part of Europe's Extreme Light Infrastructure, although the project recently put off its goal of building a 100-PW-scale device. Physicists in Russia have drawn up a design for a 180-PW laser known as the Exawatt Center for Extreme Light Studies (XCELS), while Japanese researchers have put forward proposals for a 30-PW device.</w:t>
      </w:r>
    </w:p>
    <w:p w14:paraId="7DB7DE92" w14:textId="77777777" w:rsidR="000E4A41" w:rsidRPr="00F57A56" w:rsidRDefault="000E4A41" w:rsidP="000E4A41">
      <w:pPr>
        <w:rPr>
          <w:sz w:val="14"/>
        </w:rPr>
      </w:pPr>
      <w:r w:rsidRPr="00F57A56">
        <w:rPr>
          <w:sz w:val="14"/>
        </w:rPr>
        <w:t xml:space="preserve">Largely missing from the fray are U.S. scientists, who have fallen behind in the race to high powers, according to a study published last month by a National Academies of Sciences, Engineering, and Medicine group that was chaired by </w:t>
      </w:r>
      <w:proofErr w:type="spellStart"/>
      <w:r w:rsidRPr="00F57A56">
        <w:rPr>
          <w:sz w:val="14"/>
        </w:rPr>
        <w:t>Bucksbaum</w:t>
      </w:r>
      <w:proofErr w:type="spellEnd"/>
      <w:r w:rsidRPr="00F57A56">
        <w:rPr>
          <w:sz w:val="14"/>
        </w:rPr>
        <w:t xml:space="preserve">. The study calls on the Department of Energy to plan for at least one high-power laser facility, and that gives hope to researchers at the University of Rochester in New York, who are developing plans for a 75-PW laser, the Optical Parametric Amplifier Line (OPAL). It would take advantage of beamlines at OMEGA-EP, one of the country's most powerful lasers. "The [Academies] report is encouraging," says Jonathan </w:t>
      </w:r>
      <w:proofErr w:type="spellStart"/>
      <w:r w:rsidRPr="00F57A56">
        <w:rPr>
          <w:sz w:val="14"/>
        </w:rPr>
        <w:t>Zuegel</w:t>
      </w:r>
      <w:proofErr w:type="spellEnd"/>
      <w:r w:rsidRPr="00F57A56">
        <w:rPr>
          <w:sz w:val="14"/>
        </w:rPr>
        <w:t>, who heads the OPAL.</w:t>
      </w:r>
    </w:p>
    <w:p w14:paraId="11E28AC4" w14:textId="77777777" w:rsidR="000E4A41" w:rsidRPr="00F57A56" w:rsidRDefault="000E4A41" w:rsidP="000E4A41">
      <w:pPr>
        <w:rPr>
          <w:sz w:val="14"/>
        </w:rPr>
      </w:pPr>
      <w:r w:rsidRPr="00F57A56">
        <w:rPr>
          <w:sz w:val="14"/>
        </w:rPr>
        <w:t>Invented in 1960, lasers use an external "pump," such as a flash lamp, to excite electrons within the atoms of a lasing material—usually a gas, crystal, or semiconductor. When one of these excited electrons falls back to its original state it emits a photon, which in turn stimulates another electron to emit a photon, and so on. Unlike the spreading beams of a flashlight, the photons in a laser emerge in a tightly packed stream at specific wavelengths.</w:t>
      </w:r>
    </w:p>
    <w:p w14:paraId="3AF24144" w14:textId="77777777" w:rsidR="000E4A41" w:rsidRPr="00F57A56" w:rsidRDefault="000E4A41" w:rsidP="000E4A41">
      <w:pPr>
        <w:rPr>
          <w:sz w:val="14"/>
        </w:rPr>
      </w:pPr>
      <w:r w:rsidRPr="00F57A56">
        <w:rPr>
          <w:sz w:val="14"/>
        </w:rPr>
        <w:t xml:space="preserve">Because power equals energy divided by time, there are basically two ways to maximize it: Either boost the energy of your laser, or shorten the duration of its pulses. In the 1970s, researchers at Lawrence Livermore National Laboratory (LLNL) in California focused on the former, boosting laser energy by routing beams through additional lasing crystals made of glass doped with neodymium. Beams above a certain intensity, however, can damage the amplifiers. To avoid this, LLNL had to make the amplifiers ever larger, many tens of centimeters in diameter. But in 1983, Gerard </w:t>
      </w:r>
      <w:proofErr w:type="spellStart"/>
      <w:r w:rsidRPr="00F57A56">
        <w:rPr>
          <w:sz w:val="14"/>
        </w:rPr>
        <w:t>Mourou</w:t>
      </w:r>
      <w:proofErr w:type="spellEnd"/>
      <w:r w:rsidRPr="00F57A56">
        <w:rPr>
          <w:sz w:val="14"/>
        </w:rPr>
        <w:t>, now at the École Polytechnique near Paris, and his colleagues made a breakthrough. He realized that a short laser pulse could be stretched in time—thereby making it less intense—by a diffraction grating that spreads the pulse into its component colors. After being safely amplified to higher energies, the light could be recompressed with a second grating. The end result: a more powerful pulse and an intact amplifier.</w:t>
      </w:r>
    </w:p>
    <w:p w14:paraId="7ABEB327" w14:textId="77777777" w:rsidR="000E4A41" w:rsidRPr="00F57A56" w:rsidRDefault="000E4A41" w:rsidP="000E4A41">
      <w:pPr>
        <w:rPr>
          <w:sz w:val="14"/>
        </w:rPr>
      </w:pPr>
      <w:r w:rsidRPr="00F57A56">
        <w:rPr>
          <w:sz w:val="14"/>
        </w:rPr>
        <w:t>This "chirped-pulse amplification" has become a staple of high-power lasers. In 1996, it enabled LLNL researchers to generate the world's first petawatt pulse with the Nova laser. Since then, LLNL has pushed to higher energies in pursuit of laser-driven fusion. The lab's National Ignition Facility (NIF) creates pulses with a mammoth 1.8 megajoules of energy in an effort to heat tiny capsules of hydrogen to fusion temperatures. However, those pulses are comparatively long and they still generate only about 1 PW of power.</w:t>
      </w:r>
    </w:p>
    <w:p w14:paraId="00EBDD20" w14:textId="77777777" w:rsidR="000E4A41" w:rsidRPr="00F57A56" w:rsidRDefault="000E4A41" w:rsidP="000E4A41">
      <w:pPr>
        <w:rPr>
          <w:sz w:val="14"/>
        </w:rPr>
      </w:pPr>
      <w:r w:rsidRPr="00F57A56">
        <w:rPr>
          <w:sz w:val="14"/>
        </w:rPr>
        <w:t>To get to higher powers, scientists have turned to the time domain: packing the energy of a pulse into ever-shorter durations. One approach is to amplify the light in titanium-doped sapphire crystals, which produce light with a large spread of frequencies. In a mirrored laser chamber, those pulses bounce back and forth, and the individual frequency components can be made to cancel each other out over most of their pulse length, while reinforcing each other in a fleeting pulse just a few tens of femtoseconds long. Pump those pulses with a few hundred joules of energy and you get 10 PW of peak power. That's how the SULF and other sapphire-based lasers can break power records with equipment that fits in a large room and costs just tens of millions of dollars, whereas NIF costs $3.5 billion and needs a building 10 stories high that covers the area of three U.S. football fields.</w:t>
      </w:r>
    </w:p>
    <w:p w14:paraId="738ED523" w14:textId="77777777" w:rsidR="000E4A41" w:rsidRPr="00F57A56" w:rsidRDefault="000E4A41" w:rsidP="000E4A41">
      <w:pPr>
        <w:rPr>
          <w:sz w:val="14"/>
        </w:rPr>
      </w:pPr>
      <w:r w:rsidRPr="00F57A56">
        <w:rPr>
          <w:sz w:val="14"/>
        </w:rPr>
        <w:t>Raising pulse power by another order of magnitude, from 10 PW to 100 PW, will require more wizardry. One approach is to boost the energy of the pulse from hundreds to thousands of joules. But titanium-sapphire lasers struggle to achieve those energies because the big crystals needed for damage-free amplification tend to lase at right angles to the beam—thereby sapping energy from the pulses. So scientists at the SEL, XCELS, and OPAL are pinning their hopes on what are known as optical parametric amplifiers. These take a pulse stretched out by an optical grating and send it into an artificial "nonlinear" crystal, in which the energy of a second, "pump" beam can be channeled into the pulse. Recompressing the resulting high-energy pulse raises its power.</w:t>
      </w:r>
    </w:p>
    <w:p w14:paraId="4993889E" w14:textId="77777777" w:rsidR="000E4A41" w:rsidRPr="00F57A56" w:rsidRDefault="000E4A41" w:rsidP="000E4A41">
      <w:pPr>
        <w:rPr>
          <w:sz w:val="14"/>
        </w:rPr>
      </w:pPr>
      <w:r w:rsidRPr="00F57A56">
        <w:rPr>
          <w:sz w:val="14"/>
        </w:rPr>
        <w:t>To approach 100 PW, one option is to combine several such pulses—four 30-PW pulses in the case of the SEL and a dozen 15-PW pulses at the XCELS. But precisely overlapping pulses just tens of femtoseconds long will be "very, very difficult," says LLNL laser physicist Constantin Haefner. They could be thrown off course by even the smallest vibration or change in temperature, he argues. The OPAL, in contrast, will attempt to generate 75 PW using a single beam.</w:t>
      </w:r>
    </w:p>
    <w:p w14:paraId="3BECDFCE" w14:textId="77777777" w:rsidR="000E4A41" w:rsidRPr="00F57A56" w:rsidRDefault="000E4A41" w:rsidP="000E4A41">
      <w:pPr>
        <w:rPr>
          <w:sz w:val="14"/>
        </w:rPr>
      </w:pPr>
      <w:proofErr w:type="spellStart"/>
      <w:r w:rsidRPr="00F57A56">
        <w:rPr>
          <w:sz w:val="14"/>
        </w:rPr>
        <w:t>Mourou</w:t>
      </w:r>
      <w:proofErr w:type="spellEnd"/>
      <w:r w:rsidRPr="00F57A56">
        <w:rPr>
          <w:sz w:val="14"/>
        </w:rPr>
        <w:t xml:space="preserve"> envisions a different route to 100 PW: adding a second round of pulse compression. He proposes using thin plastic films to broaden the spectrum of 10-PW laser pulses, then squeezing the pulses to as little as a couple of femtoseconds to boost their power to about 100 PW.</w:t>
      </w:r>
    </w:p>
    <w:p w14:paraId="0952A37A" w14:textId="77777777" w:rsidR="000E4A41" w:rsidRPr="00F57A56" w:rsidRDefault="000E4A41" w:rsidP="000E4A41">
      <w:pPr>
        <w:rPr>
          <w:sz w:val="16"/>
        </w:rPr>
      </w:pPr>
      <w:r w:rsidRPr="00F57A56">
        <w:rPr>
          <w:sz w:val="16"/>
        </w:rPr>
        <w:t xml:space="preserve">Once the laser builders summon the power, another challenge will loom: bringing the beams to a singularly tight focus. Many scientists care more about intensity—the power per unit area—than the total number of petawatts. Achieve a sharper focus, and the intensity goes up. </w:t>
      </w:r>
      <w:r w:rsidRPr="00F57A56">
        <w:rPr>
          <w:rStyle w:val="StyleUnderline"/>
        </w:rPr>
        <w:t>If a 100-PW pulse can be focused to a spot measuring just 3 micrometers across</w:t>
      </w:r>
      <w:r w:rsidRPr="00F57A56">
        <w:rPr>
          <w:sz w:val="16"/>
        </w:rPr>
        <w:t xml:space="preserve">, as Li is planning for the SEL, </w:t>
      </w:r>
      <w:r w:rsidRPr="00F57A56">
        <w:rPr>
          <w:rStyle w:val="StyleUnderline"/>
        </w:rPr>
        <w:t xml:space="preserve">the </w:t>
      </w:r>
      <w:r w:rsidRPr="00BB4C61">
        <w:rPr>
          <w:rStyle w:val="StyleUnderline"/>
          <w:highlight w:val="green"/>
        </w:rPr>
        <w:t>intensity</w:t>
      </w:r>
      <w:r w:rsidRPr="00F57A56">
        <w:rPr>
          <w:rStyle w:val="StyleUnderline"/>
        </w:rPr>
        <w:t xml:space="preserve"> in that tiny area </w:t>
      </w:r>
      <w:r w:rsidRPr="00BB4C61">
        <w:rPr>
          <w:rStyle w:val="StyleUnderline"/>
          <w:highlight w:val="green"/>
        </w:rPr>
        <w:t>will be</w:t>
      </w:r>
      <w:r w:rsidRPr="00F57A56">
        <w:rPr>
          <w:rStyle w:val="StyleUnderline"/>
        </w:rPr>
        <w:t xml:space="preserve"> an astonishing </w:t>
      </w:r>
      <w:r w:rsidRPr="00BB4C61">
        <w:rPr>
          <w:rStyle w:val="StyleUnderline"/>
          <w:highlight w:val="green"/>
        </w:rPr>
        <w:t>1024 watts per</w:t>
      </w:r>
      <w:r w:rsidRPr="00F57A56">
        <w:rPr>
          <w:rStyle w:val="StyleUnderline"/>
        </w:rPr>
        <w:t xml:space="preserve"> square </w:t>
      </w:r>
      <w:r w:rsidRPr="00BB4C61">
        <w:rPr>
          <w:rStyle w:val="StyleUnderline"/>
          <w:highlight w:val="green"/>
        </w:rPr>
        <w:t>centimeter</w:t>
      </w:r>
      <w:r w:rsidRPr="00F57A56">
        <w:rPr>
          <w:sz w:val="16"/>
        </w:rPr>
        <w:t xml:space="preserve"> (W/cm2)—</w:t>
      </w:r>
      <w:r w:rsidRPr="00F57A56">
        <w:rPr>
          <w:rStyle w:val="StyleUnderline"/>
        </w:rPr>
        <w:t xml:space="preserve">some 25 orders of magnitude, or </w:t>
      </w:r>
      <w:r w:rsidRPr="00BB4C61">
        <w:rPr>
          <w:highlight w:val="green"/>
          <w:u w:val="single"/>
        </w:rPr>
        <w:t xml:space="preserve">10 trillion </w:t>
      </w:r>
      <w:proofErr w:type="spellStart"/>
      <w:r w:rsidRPr="00BB4C61">
        <w:rPr>
          <w:highlight w:val="green"/>
          <w:u w:val="single"/>
        </w:rPr>
        <w:t>trillion</w:t>
      </w:r>
      <w:proofErr w:type="spellEnd"/>
      <w:r w:rsidRPr="00BB4C61">
        <w:rPr>
          <w:highlight w:val="green"/>
          <w:u w:val="single"/>
        </w:rPr>
        <w:t xml:space="preserve"> times, more intense than</w:t>
      </w:r>
      <w:r w:rsidRPr="0022193C">
        <w:rPr>
          <w:u w:val="single"/>
        </w:rPr>
        <w:t xml:space="preserve"> the </w:t>
      </w:r>
      <w:r w:rsidRPr="00BB4C61">
        <w:rPr>
          <w:highlight w:val="green"/>
          <w:u w:val="single"/>
        </w:rPr>
        <w:t>sunlight</w:t>
      </w:r>
      <w:r w:rsidRPr="00F57A56">
        <w:rPr>
          <w:rStyle w:val="StyleUnderline"/>
        </w:rPr>
        <w:t xml:space="preserve"> striking Earth</w:t>
      </w:r>
      <w:r w:rsidRPr="00F57A56">
        <w:rPr>
          <w:sz w:val="16"/>
        </w:rPr>
        <w:t>.</w:t>
      </w:r>
    </w:p>
    <w:p w14:paraId="4256374B" w14:textId="77777777" w:rsidR="000E4A41" w:rsidRPr="00F57A56" w:rsidRDefault="000E4A41" w:rsidP="000E4A41">
      <w:pPr>
        <w:rPr>
          <w:sz w:val="16"/>
        </w:rPr>
      </w:pPr>
      <w:r w:rsidRPr="00BB4C61">
        <w:rPr>
          <w:rStyle w:val="StyleUnderline"/>
          <w:highlight w:val="green"/>
        </w:rPr>
        <w:t>Those</w:t>
      </w:r>
      <w:r w:rsidRPr="00F57A56">
        <w:rPr>
          <w:rStyle w:val="StyleUnderline"/>
        </w:rPr>
        <w:t xml:space="preserve"> intensities </w:t>
      </w:r>
      <w:r w:rsidRPr="00BB4C61">
        <w:rPr>
          <w:rStyle w:val="StyleUnderline"/>
          <w:highlight w:val="green"/>
        </w:rPr>
        <w:t>will</w:t>
      </w:r>
      <w:r w:rsidRPr="00F57A56">
        <w:rPr>
          <w:rStyle w:val="StyleUnderline"/>
        </w:rPr>
        <w:t xml:space="preserve"> open the possibility of </w:t>
      </w:r>
      <w:r w:rsidRPr="00BB4C61">
        <w:rPr>
          <w:highlight w:val="green"/>
          <w:u w:val="single"/>
        </w:rPr>
        <w:t>break</w:t>
      </w:r>
      <w:r w:rsidRPr="0022193C">
        <w:rPr>
          <w:u w:val="single"/>
        </w:rPr>
        <w:t xml:space="preserve">ing </w:t>
      </w:r>
      <w:r w:rsidRPr="00BB4C61">
        <w:rPr>
          <w:highlight w:val="green"/>
          <w:u w:val="single"/>
        </w:rPr>
        <w:t>the vacuum</w:t>
      </w:r>
      <w:r w:rsidRPr="00F57A56">
        <w:rPr>
          <w:rStyle w:val="StyleUnderline"/>
        </w:rPr>
        <w:t>. According to</w:t>
      </w:r>
      <w:r w:rsidRPr="00F57A56">
        <w:rPr>
          <w:sz w:val="16"/>
        </w:rPr>
        <w:t xml:space="preserve"> the theory of </w:t>
      </w:r>
      <w:r w:rsidRPr="00F57A56">
        <w:rPr>
          <w:rStyle w:val="StyleUnderline"/>
        </w:rPr>
        <w:t>quantum electrodynamics</w:t>
      </w:r>
      <w:r w:rsidRPr="00F57A56">
        <w:rPr>
          <w:sz w:val="16"/>
        </w:rPr>
        <w:t xml:space="preserve"> (QED), which describes how electromagnetic fields interact with matter, </w:t>
      </w:r>
      <w:r w:rsidRPr="00F57A56">
        <w:rPr>
          <w:rStyle w:val="StyleUnderline"/>
        </w:rPr>
        <w:t>the vacuum is not as empty as classical physics would have us believe</w:t>
      </w:r>
      <w:r w:rsidRPr="00F57A56">
        <w:rPr>
          <w:sz w:val="16"/>
        </w:rPr>
        <w:t xml:space="preserve">. Over extremely short time scales, </w:t>
      </w:r>
      <w:r w:rsidRPr="00F57A56">
        <w:rPr>
          <w:rStyle w:val="StyleUnderline"/>
        </w:rPr>
        <w:t>pairs of electrons and positrons</w:t>
      </w:r>
      <w:r w:rsidRPr="00F57A56">
        <w:rPr>
          <w:sz w:val="16"/>
        </w:rPr>
        <w:t xml:space="preserve">, their antimatter counterparts, </w:t>
      </w:r>
      <w:r w:rsidRPr="00F57A56">
        <w:rPr>
          <w:rStyle w:val="StyleUnderline"/>
        </w:rPr>
        <w:t>flicker into existence, born of quantum</w:t>
      </w:r>
      <w:r w:rsidRPr="00F57A56">
        <w:rPr>
          <w:sz w:val="16"/>
        </w:rPr>
        <w:t xml:space="preserve"> mechanical </w:t>
      </w:r>
      <w:r w:rsidRPr="00F57A56">
        <w:rPr>
          <w:rStyle w:val="StyleUnderline"/>
        </w:rPr>
        <w:t>uncertainty</w:t>
      </w:r>
      <w:r w:rsidRPr="00F57A56">
        <w:rPr>
          <w:sz w:val="16"/>
        </w:rPr>
        <w:t>. Because of their mutual attraction, they annihilate each another almost as soon as they form.</w:t>
      </w:r>
    </w:p>
    <w:p w14:paraId="00940607" w14:textId="77777777" w:rsidR="000E4A41" w:rsidRPr="00F57A56" w:rsidRDefault="000E4A41" w:rsidP="000E4A41">
      <w:pPr>
        <w:rPr>
          <w:sz w:val="16"/>
        </w:rPr>
      </w:pPr>
      <w:r w:rsidRPr="00F57A56">
        <w:rPr>
          <w:sz w:val="16"/>
        </w:rPr>
        <w:t xml:space="preserve">But </w:t>
      </w:r>
      <w:r w:rsidRPr="00BB4C61">
        <w:rPr>
          <w:rStyle w:val="StyleUnderline"/>
          <w:highlight w:val="green"/>
        </w:rPr>
        <w:t>a</w:t>
      </w:r>
      <w:r w:rsidRPr="00F57A56">
        <w:rPr>
          <w:rStyle w:val="StyleUnderline"/>
        </w:rPr>
        <w:t xml:space="preserve"> very intense </w:t>
      </w:r>
      <w:r w:rsidRPr="00BB4C61">
        <w:rPr>
          <w:rStyle w:val="StyleUnderline"/>
          <w:highlight w:val="green"/>
        </w:rPr>
        <w:t>laser could</w:t>
      </w:r>
      <w:r w:rsidRPr="00F57A56">
        <w:rPr>
          <w:sz w:val="16"/>
        </w:rPr>
        <w:t xml:space="preserve">, in principle, </w:t>
      </w:r>
      <w:r w:rsidRPr="00BB4C61">
        <w:rPr>
          <w:rStyle w:val="StyleUnderline"/>
          <w:highlight w:val="green"/>
        </w:rPr>
        <w:t>separate</w:t>
      </w:r>
      <w:r w:rsidRPr="00F57A56">
        <w:rPr>
          <w:rStyle w:val="StyleUnderline"/>
        </w:rPr>
        <w:t xml:space="preserve"> the </w:t>
      </w:r>
      <w:r w:rsidRPr="00BB4C61">
        <w:rPr>
          <w:rStyle w:val="StyleUnderline"/>
          <w:highlight w:val="green"/>
        </w:rPr>
        <w:t xml:space="preserve">particles before </w:t>
      </w:r>
      <w:r w:rsidRPr="00661E67">
        <w:rPr>
          <w:rStyle w:val="StyleUnderline"/>
        </w:rPr>
        <w:t xml:space="preserve">they </w:t>
      </w:r>
      <w:r w:rsidRPr="00BB4C61">
        <w:rPr>
          <w:rStyle w:val="StyleUnderline"/>
          <w:highlight w:val="green"/>
        </w:rPr>
        <w:t>collide</w:t>
      </w:r>
      <w:r w:rsidRPr="00F57A56">
        <w:rPr>
          <w:sz w:val="16"/>
        </w:rPr>
        <w:t xml:space="preserve">. Like any electromagnetic wave, a laser beam contains an electric field that whips back and forth. As the beam's intensity rises, so, too, does the strength of its electric field. </w:t>
      </w:r>
      <w:r w:rsidRPr="00F57A56">
        <w:rPr>
          <w:rStyle w:val="StyleUnderline"/>
        </w:rPr>
        <w:t>At intensities around 1024 W/cm2, the field would be strong enough to start to break the mutual attraction between some of the electron-positron pairs</w:t>
      </w:r>
      <w:r w:rsidRPr="00F57A56">
        <w:rPr>
          <w:sz w:val="16"/>
        </w:rPr>
        <w:t xml:space="preserve">, says Alexander </w:t>
      </w:r>
      <w:proofErr w:type="spellStart"/>
      <w:r w:rsidRPr="00F57A56">
        <w:rPr>
          <w:sz w:val="16"/>
        </w:rPr>
        <w:t>Sergeev</w:t>
      </w:r>
      <w:proofErr w:type="spellEnd"/>
      <w:r w:rsidRPr="00F57A56">
        <w:rPr>
          <w:sz w:val="16"/>
        </w:rPr>
        <w:t xml:space="preserve">, former director of the Russian Academy of </w:t>
      </w:r>
      <w:proofErr w:type="spellStart"/>
      <w:r w:rsidRPr="00F57A56">
        <w:rPr>
          <w:sz w:val="16"/>
        </w:rPr>
        <w:t>Sciences's</w:t>
      </w:r>
      <w:proofErr w:type="spellEnd"/>
      <w:r w:rsidRPr="00F57A56">
        <w:rPr>
          <w:sz w:val="16"/>
        </w:rPr>
        <w:t xml:space="preserve"> (RAS's) Institute of Applied Physics (IAP) in Nizhny Novgorod and now president of RAS. </w:t>
      </w:r>
      <w:r w:rsidRPr="00F57A56">
        <w:rPr>
          <w:rStyle w:val="StyleUnderline"/>
        </w:rPr>
        <w:t xml:space="preserve">The laser field would then shake the particles, </w:t>
      </w:r>
      <w:r w:rsidRPr="00BB4C61">
        <w:rPr>
          <w:rStyle w:val="StyleUnderline"/>
          <w:highlight w:val="green"/>
        </w:rPr>
        <w:t>causing them to emit</w:t>
      </w:r>
      <w:r w:rsidRPr="00F57A56">
        <w:rPr>
          <w:sz w:val="16"/>
        </w:rPr>
        <w:t xml:space="preserve"> electromagnetic waves—in this case, </w:t>
      </w:r>
      <w:r w:rsidRPr="00BB4C61">
        <w:rPr>
          <w:rStyle w:val="StyleUnderline"/>
          <w:highlight w:val="green"/>
        </w:rPr>
        <w:t>gamma rays</w:t>
      </w:r>
      <w:r w:rsidRPr="00F57A56">
        <w:rPr>
          <w:rStyle w:val="StyleUnderline"/>
        </w:rPr>
        <w:t>. The gamma rays would</w:t>
      </w:r>
      <w:r w:rsidRPr="00F57A56">
        <w:rPr>
          <w:sz w:val="16"/>
        </w:rPr>
        <w:t xml:space="preserve">, in turn, </w:t>
      </w:r>
      <w:r w:rsidRPr="00F57A56">
        <w:rPr>
          <w:rStyle w:val="StyleUnderline"/>
        </w:rPr>
        <w:t>generate new electron-positron pairs</w:t>
      </w:r>
      <w:r w:rsidRPr="00F57A56">
        <w:rPr>
          <w:sz w:val="16"/>
        </w:rPr>
        <w:t xml:space="preserve">, and so on, </w:t>
      </w:r>
      <w:r w:rsidRPr="00BB4C61">
        <w:rPr>
          <w:rStyle w:val="StyleUnderline"/>
          <w:highlight w:val="green"/>
        </w:rPr>
        <w:t xml:space="preserve">resulting in </w:t>
      </w:r>
      <w:r w:rsidRPr="00661E67">
        <w:rPr>
          <w:rStyle w:val="StyleUnderline"/>
        </w:rPr>
        <w:t xml:space="preserve">an </w:t>
      </w:r>
      <w:r w:rsidRPr="00BB4C61">
        <w:rPr>
          <w:highlight w:val="green"/>
          <w:u w:val="single"/>
        </w:rPr>
        <w:t>avalanche</w:t>
      </w:r>
      <w:r w:rsidRPr="00BB4C61">
        <w:rPr>
          <w:rStyle w:val="StyleUnderline"/>
          <w:highlight w:val="green"/>
        </w:rPr>
        <w:t xml:space="preserve"> of particles</w:t>
      </w:r>
      <w:r w:rsidRPr="00F57A56">
        <w:rPr>
          <w:rStyle w:val="StyleUnderline"/>
        </w:rPr>
        <w:t xml:space="preserve"> and radiation that could be detected. "This will be </w:t>
      </w:r>
      <w:r w:rsidRPr="0022193C">
        <w:rPr>
          <w:u w:val="single"/>
        </w:rPr>
        <w:t>completely new physics</w:t>
      </w:r>
      <w:r w:rsidRPr="00F57A56">
        <w:rPr>
          <w:rStyle w:val="StyleUnderline"/>
        </w:rPr>
        <w:t>,"</w:t>
      </w:r>
      <w:r w:rsidRPr="00F57A56">
        <w:rPr>
          <w:sz w:val="16"/>
        </w:rPr>
        <w:t xml:space="preserve"> </w:t>
      </w:r>
      <w:proofErr w:type="spellStart"/>
      <w:r w:rsidRPr="00F57A56">
        <w:rPr>
          <w:sz w:val="16"/>
        </w:rPr>
        <w:t>Sergeev</w:t>
      </w:r>
      <w:proofErr w:type="spellEnd"/>
      <w:r w:rsidRPr="00F57A56">
        <w:rPr>
          <w:sz w:val="16"/>
        </w:rPr>
        <w:t xml:space="preserve"> says. He adds that the gamma ray photons would be energetic enough to push atomic nuclei into excited states, ushering in a new branch of physics known as "nuclear photonics"—the use of intense light to control nuclear processes.</w:t>
      </w:r>
    </w:p>
    <w:p w14:paraId="49B7DC7C" w14:textId="77777777" w:rsidR="000E4A41" w:rsidRDefault="000E4A41" w:rsidP="000E4A41"/>
    <w:p w14:paraId="6C286FC1" w14:textId="77777777" w:rsidR="000E4A41" w:rsidRDefault="000E4A41" w:rsidP="000E4A41"/>
    <w:p w14:paraId="3C4B9109" w14:textId="77777777" w:rsidR="000E4A41" w:rsidRPr="00435411" w:rsidRDefault="000E4A41" w:rsidP="000E4A41">
      <w:pPr>
        <w:pStyle w:val="Heading4"/>
      </w:pPr>
      <w:r>
        <w:t xml:space="preserve">The military is developing </w:t>
      </w:r>
      <w:r>
        <w:rPr>
          <w:u w:val="single"/>
        </w:rPr>
        <w:t>isomer bombs</w:t>
      </w:r>
      <w:r>
        <w:t xml:space="preserve"> – </w:t>
      </w:r>
      <w:r>
        <w:rPr>
          <w:u w:val="single"/>
        </w:rPr>
        <w:t>testing</w:t>
      </w:r>
      <w:r>
        <w:t xml:space="preserve"> destroys the universe.</w:t>
      </w:r>
    </w:p>
    <w:p w14:paraId="3A07D4A5" w14:textId="77777777" w:rsidR="000E4A41" w:rsidRDefault="000E4A41" w:rsidP="000E4A41">
      <w:r>
        <w:t xml:space="preserve">Gary S. </w:t>
      </w:r>
      <w:proofErr w:type="spellStart"/>
      <w:r w:rsidRPr="002D3221">
        <w:rPr>
          <w:rStyle w:val="Style13ptBold"/>
        </w:rPr>
        <w:t>Bekkum</w:t>
      </w:r>
      <w:proofErr w:type="spellEnd"/>
      <w:r w:rsidRPr="002D3221">
        <w:rPr>
          <w:rStyle w:val="Style13ptBold"/>
        </w:rPr>
        <w:t xml:space="preserve"> 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hyperlink r:id="rId14" w:history="1">
        <w:r>
          <w:rPr>
            <w:rStyle w:val="Hyperlink"/>
          </w:rPr>
          <w:t>https://www.pravdareport.com/science/5527-weapons/</w:t>
        </w:r>
      </w:hyperlink>
    </w:p>
    <w:p w14:paraId="597597A1" w14:textId="77777777" w:rsidR="000E4A41" w:rsidRPr="00115930" w:rsidRDefault="000E4A41" w:rsidP="000E4A41">
      <w:pPr>
        <w:rPr>
          <w:sz w:val="16"/>
        </w:rPr>
      </w:pPr>
      <w:r w:rsidRPr="00182F86">
        <w:rPr>
          <w:rStyle w:val="Emphasis"/>
        </w:rPr>
        <w:t xml:space="preserve">In recent years it has been discovered that </w:t>
      </w:r>
      <w:r w:rsidRPr="008C2EDA">
        <w:rPr>
          <w:rStyle w:val="Emphasis"/>
          <w:highlight w:val="green"/>
        </w:rPr>
        <w:t>our universe is being blown apart by</w:t>
      </w:r>
      <w:r w:rsidRPr="00182F86">
        <w:rPr>
          <w:rStyle w:val="Emphasis"/>
        </w:rPr>
        <w:t xml:space="preserve"> a mysterious anti-gravity effect called "</w:t>
      </w:r>
      <w:r w:rsidRPr="008C2ED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82F86">
        <w:rPr>
          <w:rStyle w:val="Emphasis"/>
        </w:rPr>
        <w:t xml:space="preserve">The </w:t>
      </w:r>
      <w:r w:rsidRPr="008C2EDA">
        <w:rPr>
          <w:rStyle w:val="Emphasis"/>
          <w:highlight w:val="green"/>
        </w:rPr>
        <w:t>universe</w:t>
      </w:r>
      <w:r w:rsidRPr="00182F86">
        <w:rPr>
          <w:rStyle w:val="Emphasis"/>
        </w:rPr>
        <w:t xml:space="preserve"> now appears to be </w:t>
      </w:r>
      <w:r w:rsidRPr="008C2EDA">
        <w:rPr>
          <w:rStyle w:val="Emphasis"/>
          <w:highlight w:val="green"/>
        </w:rPr>
        <w:t xml:space="preserve">made of </w:t>
      </w:r>
      <w:r w:rsidRPr="00334EF2">
        <w:rPr>
          <w:rStyle w:val="Emphasis"/>
        </w:rPr>
        <w:t>two unknowns - roughly</w:t>
      </w:r>
      <w:r w:rsidRPr="00182F86">
        <w:rPr>
          <w:rStyle w:val="Emphasis"/>
        </w:rPr>
        <w:t xml:space="preserve"> 23% is "</w:t>
      </w:r>
      <w:r w:rsidRPr="008C2EDA">
        <w:rPr>
          <w:rStyle w:val="Emphasis"/>
          <w:highlight w:val="green"/>
        </w:rPr>
        <w:t>dark matter</w:t>
      </w:r>
      <w:r w:rsidRPr="00182F86">
        <w:rPr>
          <w:rStyle w:val="Emphasis"/>
        </w:rPr>
        <w:t xml:space="preserve">", an invisible source of gravity, </w:t>
      </w:r>
      <w:r w:rsidRPr="008C2EDA">
        <w:rPr>
          <w:rStyle w:val="Emphasis"/>
          <w:highlight w:val="green"/>
        </w:rPr>
        <w:t>and</w:t>
      </w:r>
      <w:r w:rsidRPr="00182F86">
        <w:rPr>
          <w:rStyle w:val="Emphasis"/>
        </w:rPr>
        <w:t xml:space="preserve"> roughly 73% is "</w:t>
      </w:r>
      <w:r w:rsidRPr="008C2ED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8C2EDA">
        <w:rPr>
          <w:rStyle w:val="StyleUnderline"/>
          <w:highlight w:val="green"/>
        </w:rPr>
        <w:t>military is pursuing new</w:t>
      </w:r>
      <w:r w:rsidRPr="00D24093">
        <w:rPr>
          <w:sz w:val="16"/>
        </w:rPr>
        <w:t xml:space="preserve"> types of exotic </w:t>
      </w:r>
      <w:r w:rsidRPr="008C2ED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8C2EDA">
        <w:rPr>
          <w:rStyle w:val="Emphasis"/>
          <w:highlight w:val="green"/>
        </w:rPr>
        <w:t xml:space="preserve">would trigger </w:t>
      </w:r>
      <w:r w:rsidRPr="00334EF2">
        <w:rPr>
          <w:rStyle w:val="Emphasis"/>
        </w:rPr>
        <w:t xml:space="preserve">the </w:t>
      </w:r>
      <w:r w:rsidRPr="008C2EDA">
        <w:rPr>
          <w:rStyle w:val="Emphasis"/>
          <w:highlight w:val="green"/>
        </w:rPr>
        <w:t xml:space="preserve">release of energy by absorbing radiation, and </w:t>
      </w:r>
      <w:r w:rsidRPr="00334EF2">
        <w:rPr>
          <w:rStyle w:val="Emphasis"/>
        </w:rPr>
        <w:t xml:space="preserve">respond by </w:t>
      </w:r>
      <w:r w:rsidRPr="008C2EDA">
        <w:rPr>
          <w:rStyle w:val="Emphasis"/>
          <w:highlight w:val="green"/>
        </w:rPr>
        <w:t xml:space="preserve">re-emitting </w:t>
      </w:r>
      <w:r w:rsidRPr="00334EF2">
        <w:rPr>
          <w:rStyle w:val="Emphasis"/>
        </w:rPr>
        <w:t xml:space="preserve">a far more powerful </w:t>
      </w:r>
      <w:r w:rsidRPr="008C2ED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0F46E597" w14:textId="77777777" w:rsidR="000E4A41" w:rsidRPr="00115930" w:rsidRDefault="000E4A41" w:rsidP="000E4A41">
      <w:pPr>
        <w:rPr>
          <w:sz w:val="16"/>
        </w:rPr>
      </w:pPr>
      <w:r w:rsidRPr="00115930">
        <w:rPr>
          <w:sz w:val="16"/>
        </w:rPr>
        <w:t>"Such research should be forbidden!"</w:t>
      </w:r>
    </w:p>
    <w:p w14:paraId="2DE28D20" w14:textId="77777777" w:rsidR="000E4A41" w:rsidRPr="00D24093" w:rsidRDefault="000E4A41" w:rsidP="000E4A41">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D24093">
        <w:rPr>
          <w:rStyle w:val="StyleUnderline"/>
        </w:rPr>
        <w:t xml:space="preserve">the father of the Soviet hydrogen bomb, expressing his concern about research into the phase transitions of the vacuum. </w:t>
      </w:r>
      <w:r w:rsidRPr="008C2EDA">
        <w:rPr>
          <w:rStyle w:val="Emphasis"/>
          <w:highlight w:val="green"/>
        </w:rPr>
        <w:t xml:space="preserve">If </w:t>
      </w:r>
      <w:r w:rsidRPr="00902980">
        <w:rPr>
          <w:rStyle w:val="Emphasis"/>
        </w:rPr>
        <w:t xml:space="preserve">the </w:t>
      </w:r>
      <w:r w:rsidRPr="008C2EDA">
        <w:rPr>
          <w:rStyle w:val="Emphasis"/>
          <w:highlight w:val="green"/>
        </w:rPr>
        <w:t xml:space="preserve">wall between vacuum states </w:t>
      </w:r>
      <w:r w:rsidRPr="00902980">
        <w:rPr>
          <w:rStyle w:val="Emphasis"/>
        </w:rPr>
        <w:t xml:space="preserve">was to be </w:t>
      </w:r>
      <w:r w:rsidRPr="008C2EDA">
        <w:rPr>
          <w:rStyle w:val="Emphasis"/>
          <w:highlight w:val="green"/>
        </w:rPr>
        <w:t>breached, calculations show</w:t>
      </w:r>
      <w:r w:rsidRPr="00902980">
        <w:rPr>
          <w:rStyle w:val="Emphasis"/>
        </w:rPr>
        <w:t xml:space="preserve">ed that </w:t>
      </w:r>
      <w:r w:rsidRPr="008C2EDA">
        <w:rPr>
          <w:rStyle w:val="Emphasis"/>
          <w:highlight w:val="green"/>
        </w:rPr>
        <w:t xml:space="preserve">an unstoppable </w:t>
      </w:r>
      <w:r w:rsidRPr="00115930">
        <w:rPr>
          <w:rStyle w:val="Emphasis"/>
        </w:rPr>
        <w:t xml:space="preserve">expanding </w:t>
      </w:r>
      <w:r w:rsidRPr="008C2EDA">
        <w:rPr>
          <w:rStyle w:val="Emphasis"/>
          <w:highlight w:val="green"/>
        </w:rPr>
        <w:t xml:space="preserve">bubble would </w:t>
      </w:r>
      <w:r w:rsidRPr="00902980">
        <w:rPr>
          <w:rStyle w:val="Emphasis"/>
        </w:rPr>
        <w:t xml:space="preserve">continue to </w:t>
      </w:r>
      <w:r w:rsidRPr="008C2EDA">
        <w:rPr>
          <w:rStyle w:val="Emphasis"/>
          <w:highlight w:val="green"/>
        </w:rPr>
        <w:t xml:space="preserve">grow until it destroyed our </w:t>
      </w:r>
      <w:r w:rsidRPr="00115930">
        <w:rPr>
          <w:rStyle w:val="Emphasis"/>
        </w:rPr>
        <w:t xml:space="preserve">entire </w:t>
      </w:r>
      <w:r w:rsidRPr="008C2ED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674CD219" w14:textId="77777777" w:rsidR="000E4A41" w:rsidRDefault="000E4A41" w:rsidP="000E4A41"/>
    <w:p w14:paraId="6DB46C05" w14:textId="77777777" w:rsidR="000E4A41" w:rsidRDefault="000E4A41" w:rsidP="000E4A41">
      <w:pPr>
        <w:pStyle w:val="Heading3"/>
      </w:pPr>
      <w:r>
        <w:t>1NC – Overview</w:t>
      </w:r>
    </w:p>
    <w:p w14:paraId="3DA0EF48" w14:textId="77777777" w:rsidR="000E4A41" w:rsidRPr="00D27DA5" w:rsidRDefault="000E4A41" w:rsidP="000E4A41">
      <w:pPr>
        <w:pStyle w:val="Heading4"/>
      </w:pPr>
      <w:r>
        <w:t xml:space="preserve">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warrants—don’t fill in gaps for them. Reject new 1ar extinction evidence—we based our 1nc strategy off of bad impact evidence. </w:t>
      </w:r>
      <w:r w:rsidRPr="002A1477">
        <w:rPr>
          <w:u w:val="single"/>
        </w:rPr>
        <w:t>Study indicts</w:t>
      </w:r>
      <w:r>
        <w:t xml:space="preserve"> and answers to our impacts/transition solves but </w:t>
      </w:r>
      <w:r w:rsidRPr="002A1477">
        <w:rPr>
          <w:u w:val="single"/>
        </w:rPr>
        <w:t>discourages</w:t>
      </w:r>
      <w:r>
        <w:t xml:space="preserve"> sandbagging good ev until after the 1nc.</w:t>
      </w:r>
    </w:p>
    <w:p w14:paraId="6208738C" w14:textId="77777777" w:rsidR="000E4A41" w:rsidRDefault="000E4A41" w:rsidP="000E4A41"/>
    <w:p w14:paraId="7945AC41" w14:textId="77777777" w:rsidR="000E4A41" w:rsidRDefault="000E4A41" w:rsidP="000E4A41">
      <w:pPr>
        <w:pStyle w:val="Heading4"/>
      </w:pPr>
      <w:r>
        <w:t xml:space="preserve">We don’t have to win much – 100 can </w:t>
      </w:r>
      <w:r w:rsidRPr="00A83031">
        <w:rPr>
          <w:u w:val="single"/>
        </w:rPr>
        <w:t>repopulate</w:t>
      </w:r>
      <w:r>
        <w:t xml:space="preserve"> civilization.</w:t>
      </w:r>
    </w:p>
    <w:p w14:paraId="00EE371F" w14:textId="77777777" w:rsidR="000E4A41" w:rsidRPr="00BA022D" w:rsidRDefault="000E4A41" w:rsidP="000E4A41">
      <w:r>
        <w:t xml:space="preserve">Corey S. </w:t>
      </w:r>
      <w:r w:rsidRPr="00BA022D">
        <w:rPr>
          <w:rStyle w:val="Style13ptBold"/>
        </w:rPr>
        <w:t>Powell 18</w:t>
      </w:r>
      <w:r w:rsidRPr="00BA022D">
        <w:t>, 8-13-2018, "How many humans would it take to keep our species alive? One scientist's surprising answer," NBC News, https://www.nbcnews.com/mach/science/how-many-humans-would-it-take-keep-our-species-alive-ncna900151</w:t>
      </w:r>
    </w:p>
    <w:p w14:paraId="4DC55D54" w14:textId="77777777" w:rsidR="000E4A41" w:rsidRPr="00661E67" w:rsidRDefault="000E4A41" w:rsidP="000E4A41">
      <w:pPr>
        <w:rPr>
          <w:sz w:val="16"/>
        </w:rPr>
      </w:pPr>
      <w:r w:rsidRPr="00661E67">
        <w:rPr>
          <w:sz w:val="16"/>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BA022D">
        <w:rPr>
          <w:rStyle w:val="StyleUnderline"/>
        </w:rPr>
        <w:t>Could we safeguard our species</w:t>
      </w:r>
      <w:r w:rsidRPr="00661E67">
        <w:rPr>
          <w:sz w:val="16"/>
        </w:rPr>
        <w:t xml:space="preserve"> by sending a space ark to a new home, a la "Battlestar Galactica" or the movie "Passengers</w:t>
      </w:r>
      <w:r w:rsidRPr="00BA022D">
        <w:rPr>
          <w:rStyle w:val="StyleUnderline"/>
        </w:rPr>
        <w:t>?</w:t>
      </w:r>
      <w:r w:rsidRPr="00661E67">
        <w:rPr>
          <w:sz w:val="16"/>
        </w:rPr>
        <w:t xml:space="preserve">" </w:t>
      </w:r>
      <w:r w:rsidRPr="00BA022D">
        <w:rPr>
          <w:rStyle w:val="StyleUnderline"/>
        </w:rPr>
        <w:t>Frédéric Marin is</w:t>
      </w:r>
      <w:r w:rsidRPr="00661E67">
        <w:rPr>
          <w:sz w:val="16"/>
        </w:rPr>
        <w:t xml:space="preserve"> among those who are </w:t>
      </w:r>
      <w:r w:rsidRPr="00BA022D">
        <w:rPr>
          <w:rStyle w:val="StyleUnderline"/>
        </w:rPr>
        <w:t>doing the hard thinking</w:t>
      </w:r>
      <w:r w:rsidRPr="00661E67">
        <w:rPr>
          <w:sz w:val="16"/>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661E67">
        <w:rPr>
          <w:rStyle w:val="StyleUnderline"/>
        </w:rPr>
        <w:t xml:space="preserve">what is the </w:t>
      </w:r>
      <w:r w:rsidRPr="0058289E">
        <w:rPr>
          <w:rStyle w:val="StyleUnderline"/>
          <w:highlight w:val="green"/>
        </w:rPr>
        <w:t xml:space="preserve">minimum </w:t>
      </w:r>
      <w:r w:rsidRPr="00661E67">
        <w:rPr>
          <w:rStyle w:val="StyleUnderline"/>
        </w:rPr>
        <w:t xml:space="preserve">number of </w:t>
      </w:r>
      <w:r w:rsidRPr="0058289E">
        <w:rPr>
          <w:rStyle w:val="StyleUnderline"/>
          <w:highlight w:val="green"/>
        </w:rPr>
        <w:t xml:space="preserve">people </w:t>
      </w:r>
      <w:r w:rsidRPr="00A83031">
        <w:rPr>
          <w:rStyle w:val="StyleUnderline"/>
        </w:rPr>
        <w:t>required to</w:t>
      </w:r>
      <w:r w:rsidRPr="00661E67">
        <w:rPr>
          <w:sz w:val="16"/>
        </w:rPr>
        <w:t xml:space="preserve"> deliver and successfully </w:t>
      </w:r>
      <w:r w:rsidRPr="00A83031">
        <w:rPr>
          <w:rStyle w:val="StyleUnderline"/>
        </w:rPr>
        <w:t>plant a self-sustaining population</w:t>
      </w:r>
      <w:r w:rsidRPr="00661E67">
        <w:rPr>
          <w:sz w:val="16"/>
        </w:rPr>
        <w:t xml:space="preserve"> of Homo sapiens on another Earth</w:t>
      </w:r>
      <w:r w:rsidRPr="00A83031">
        <w:rPr>
          <w:rStyle w:val="StyleUnderline"/>
        </w:rPr>
        <w:t>?</w:t>
      </w:r>
      <w:r w:rsidRPr="00661E67">
        <w:rPr>
          <w:sz w:val="16"/>
        </w:rPr>
        <w:t xml:space="preserve">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RPr="00661E67">
        <w:rPr>
          <w:rStyle w:val="StyleUnderline"/>
        </w:rPr>
        <w:t>The number Marin</w:t>
      </w:r>
      <w:r w:rsidRPr="00BA022D">
        <w:rPr>
          <w:rStyle w:val="StyleUnderline"/>
        </w:rPr>
        <w:t xml:space="preserve"> came up with </w:t>
      </w:r>
      <w:r w:rsidRPr="0058289E">
        <w:rPr>
          <w:rStyle w:val="StyleUnderline"/>
          <w:highlight w:val="green"/>
        </w:rPr>
        <w:t>is</w:t>
      </w:r>
      <w:r w:rsidRPr="00BA022D">
        <w:rPr>
          <w:rStyle w:val="StyleUnderline"/>
        </w:rPr>
        <w:t xml:space="preserve"> </w:t>
      </w:r>
      <w:r w:rsidRPr="00661E67">
        <w:rPr>
          <w:sz w:val="16"/>
        </w:rPr>
        <w:t xml:space="preserve">98. </w:t>
      </w:r>
      <w:r w:rsidRPr="00A83031">
        <w:rPr>
          <w:rStyle w:val="Emphasis"/>
        </w:rPr>
        <w:t xml:space="preserve">Just </w:t>
      </w:r>
      <w:r w:rsidRPr="0058289E">
        <w:rPr>
          <w:rStyle w:val="Emphasis"/>
          <w:highlight w:val="green"/>
        </w:rPr>
        <w:t>98</w:t>
      </w:r>
      <w:r w:rsidRPr="00BA022D">
        <w:rPr>
          <w:rStyle w:val="Emphasis"/>
        </w:rPr>
        <w:t xml:space="preserve"> healthy people</w:t>
      </w:r>
      <w:r w:rsidRPr="00661E67">
        <w:rPr>
          <w:sz w:val="16"/>
        </w:rPr>
        <w:t xml:space="preserve"> would be needed to operate the ship over many generations and to set up a healthy (non-inbred) population on another world, he estimates. That number holds even for his test case of a space ark mission </w:t>
      </w:r>
      <w:r w:rsidRPr="0058289E">
        <w:rPr>
          <w:rStyle w:val="StyleUnderline"/>
          <w:highlight w:val="green"/>
        </w:rPr>
        <w:t>lasting</w:t>
      </w:r>
      <w:r w:rsidRPr="00BA022D">
        <w:rPr>
          <w:rStyle w:val="StyleUnderline"/>
        </w:rPr>
        <w:t xml:space="preserve"> </w:t>
      </w:r>
      <w:r w:rsidRPr="00A83031">
        <w:rPr>
          <w:rStyle w:val="StyleUnderline"/>
        </w:rPr>
        <w:t xml:space="preserve">more than </w:t>
      </w:r>
      <w:r w:rsidRPr="0058289E">
        <w:rPr>
          <w:rStyle w:val="StyleUnderline"/>
          <w:highlight w:val="green"/>
        </w:rPr>
        <w:t>6,000 years</w:t>
      </w:r>
      <w:r w:rsidRPr="00661E67">
        <w:rPr>
          <w:sz w:val="16"/>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58289E">
        <w:rPr>
          <w:rStyle w:val="Emphasis"/>
          <w:highlight w:val="green"/>
        </w:rPr>
        <w:t xml:space="preserve">even if billions </w:t>
      </w:r>
      <w:r w:rsidRPr="00A83031">
        <w:rPr>
          <w:rStyle w:val="Emphasis"/>
        </w:rPr>
        <w:t xml:space="preserve">of humans </w:t>
      </w:r>
      <w:r w:rsidRPr="0058289E">
        <w:rPr>
          <w:rStyle w:val="Emphasis"/>
          <w:highlight w:val="green"/>
        </w:rPr>
        <w:t>were wiped</w:t>
      </w:r>
      <w:r w:rsidRPr="00BA022D">
        <w:rPr>
          <w:rStyle w:val="Emphasis"/>
        </w:rPr>
        <w:t xml:space="preserve"> out by some catastrophe, </w:t>
      </w:r>
      <w:r w:rsidRPr="0058289E">
        <w:rPr>
          <w:rStyle w:val="Emphasis"/>
          <w:highlight w:val="green"/>
        </w:rPr>
        <w:t xml:space="preserve">as long as </w:t>
      </w:r>
      <w:r w:rsidRPr="00A83031">
        <w:rPr>
          <w:rStyle w:val="Emphasis"/>
        </w:rPr>
        <w:t xml:space="preserve">a suitable group of </w:t>
      </w:r>
      <w:r w:rsidRPr="0058289E">
        <w:rPr>
          <w:rStyle w:val="Emphasis"/>
          <w:highlight w:val="green"/>
        </w:rPr>
        <w:t>98 survived</w:t>
      </w:r>
      <w:r w:rsidRPr="00661E67">
        <w:rPr>
          <w:sz w:val="16"/>
        </w:rPr>
        <w:t xml:space="preserve"> and were able to mate, Marin says, </w:t>
      </w:r>
      <w:r w:rsidRPr="00661E67">
        <w:rPr>
          <w:rStyle w:val="StyleUnderline"/>
        </w:rPr>
        <w:t xml:space="preserve">they could </w:t>
      </w:r>
      <w:r w:rsidRPr="0058289E">
        <w:rPr>
          <w:rStyle w:val="StyleUnderline"/>
          <w:highlight w:val="green"/>
        </w:rPr>
        <w:t xml:space="preserve">carry </w:t>
      </w:r>
      <w:r w:rsidRPr="00A83031">
        <w:rPr>
          <w:rStyle w:val="StyleUnderline"/>
        </w:rPr>
        <w:t xml:space="preserve">enough </w:t>
      </w:r>
      <w:r w:rsidRPr="0058289E">
        <w:rPr>
          <w:rStyle w:val="StyleUnderline"/>
          <w:highlight w:val="green"/>
        </w:rPr>
        <w:t xml:space="preserve">genetic diversity to propagate the species </w:t>
      </w:r>
      <w:r w:rsidRPr="00A83031">
        <w:rPr>
          <w:rStyle w:val="StyleUnderline"/>
        </w:rPr>
        <w:t>and rebuild the</w:t>
      </w:r>
      <w:r w:rsidRPr="00BA022D">
        <w:rPr>
          <w:rStyle w:val="StyleUnderline"/>
        </w:rPr>
        <w:t xml:space="preserve"> population</w:t>
      </w:r>
      <w:r w:rsidRPr="00661E67">
        <w:rPr>
          <w:sz w:val="16"/>
        </w:rPr>
        <w:t xml:space="preserve">. Rival calculation Marin acknowledges that </w:t>
      </w:r>
      <w:r w:rsidRPr="00661E67">
        <w:rPr>
          <w:rStyle w:val="StyleUnderline"/>
        </w:rPr>
        <w:t>98 sounds like a</w:t>
      </w:r>
      <w:r w:rsidRPr="00661E67">
        <w:rPr>
          <w:sz w:val="16"/>
        </w:rPr>
        <w:t xml:space="preserve">n awfully </w:t>
      </w:r>
      <w:r w:rsidRPr="00661E67">
        <w:rPr>
          <w:rStyle w:val="StyleUnderline"/>
        </w:rPr>
        <w:t>small number</w:t>
      </w:r>
      <w:r w:rsidRPr="00661E67">
        <w:rPr>
          <w:sz w:val="16"/>
        </w:rPr>
        <w:t xml:space="preserve">. </w:t>
      </w:r>
      <w:r w:rsidRPr="00661E67">
        <w:rPr>
          <w:rStyle w:val="StyleUnderline"/>
        </w:rPr>
        <w:t>But</w:t>
      </w:r>
      <w:r w:rsidRPr="00661E67">
        <w:rPr>
          <w:sz w:val="16"/>
        </w:rPr>
        <w:t xml:space="preserve"> he </w:t>
      </w:r>
      <w:r w:rsidRPr="00A83031">
        <w:rPr>
          <w:rStyle w:val="StyleUnderline"/>
        </w:rPr>
        <w:t>insists it makes sense</w:t>
      </w:r>
      <w:r w:rsidRPr="00661E67">
        <w:rPr>
          <w:sz w:val="16"/>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58289E">
        <w:rPr>
          <w:rStyle w:val="StyleUnderline"/>
          <w:highlight w:val="green"/>
        </w:rPr>
        <w:t xml:space="preserve">hunter-gatherer </w:t>
      </w:r>
      <w:r w:rsidRPr="00661E67">
        <w:rPr>
          <w:rStyle w:val="StyleUnderline"/>
        </w:rPr>
        <w:t xml:space="preserve">societies </w:t>
      </w:r>
      <w:r w:rsidRPr="0058289E">
        <w:rPr>
          <w:rStyle w:val="StyleUnderline"/>
          <w:highlight w:val="green"/>
        </w:rPr>
        <w:t xml:space="preserve">survive in </w:t>
      </w:r>
      <w:r w:rsidRPr="00A83031">
        <w:rPr>
          <w:rStyle w:val="StyleUnderline"/>
        </w:rPr>
        <w:t xml:space="preserve">groups of about </w:t>
      </w:r>
      <w:r w:rsidRPr="0058289E">
        <w:rPr>
          <w:rStyle w:val="StyleUnderline"/>
          <w:highlight w:val="green"/>
        </w:rPr>
        <w:t>100</w:t>
      </w:r>
      <w:r w:rsidRPr="00661E67">
        <w:rPr>
          <w:sz w:val="16"/>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0925023F" w14:textId="3A909B42" w:rsidR="000E4A41" w:rsidRDefault="000E4A41" w:rsidP="000E4A41"/>
    <w:p w14:paraId="31D5095F" w14:textId="77777777" w:rsidR="000E4A41" w:rsidRDefault="000E4A41" w:rsidP="000E4A41">
      <w:pPr>
        <w:pStyle w:val="Heading3"/>
      </w:pPr>
      <w:r>
        <w:t>1NC – Robock and Toon</w:t>
      </w:r>
    </w:p>
    <w:p w14:paraId="54D54F49" w14:textId="77777777" w:rsidR="000E4A41" w:rsidRPr="002315BE" w:rsidRDefault="000E4A41" w:rsidP="000E4A41">
      <w:pPr>
        <w:pStyle w:val="Heading4"/>
      </w:pPr>
      <w:r w:rsidRPr="002315BE">
        <w:t xml:space="preserve">Their models are </w:t>
      </w:r>
      <w:r w:rsidRPr="002315BE">
        <w:rPr>
          <w:u w:val="single"/>
        </w:rPr>
        <w:t>inaccurate</w:t>
      </w:r>
      <w:r w:rsidRPr="002315BE">
        <w:t xml:space="preserve"> representations.</w:t>
      </w:r>
    </w:p>
    <w:p w14:paraId="164F9231" w14:textId="77777777" w:rsidR="000E4A41" w:rsidRPr="0045179A" w:rsidRDefault="000E4A41" w:rsidP="000E4A41">
      <w:r>
        <w:rPr>
          <w:rStyle w:val="Style13ptBold"/>
        </w:rPr>
        <w:t>Walker 18</w:t>
      </w:r>
      <w:r w:rsidRPr="00DF2F42">
        <w:t xml:space="preserve"> </w:t>
      </w:r>
      <w:r>
        <w:t xml:space="preserve">– Robert Walker, </w:t>
      </w:r>
      <w:proofErr w:type="spellStart"/>
      <w:r>
        <w:t>M.Hum</w:t>
      </w:r>
      <w:proofErr w:type="spellEnd"/>
      <w:r>
        <w:t xml:space="preserve"> in Philosophy from York University, BA in Mathematics from York University, Software Developer, March 6, 2018, [“Debunked: Nuclear Winter and Radioactive Fallout myths,” Debunking Doomsday] Recut Justin</w:t>
      </w:r>
    </w:p>
    <w:p w14:paraId="05A82025" w14:textId="77777777" w:rsidR="000E4A41" w:rsidRDefault="000E4A41" w:rsidP="000E4A41">
      <w:pPr>
        <w:rPr>
          <w:sz w:val="12"/>
        </w:rPr>
      </w:pPr>
      <w:r w:rsidRPr="00A01726">
        <w:rPr>
          <w:rStyle w:val="StyleUnderline"/>
        </w:rPr>
        <w:t xml:space="preserve">The </w:t>
      </w:r>
      <w:proofErr w:type="spellStart"/>
      <w:r w:rsidRPr="00A01726">
        <w:rPr>
          <w:rStyle w:val="Emphasis"/>
          <w:highlight w:val="green"/>
        </w:rPr>
        <w:t>Robok</w:t>
      </w:r>
      <w:proofErr w:type="spellEnd"/>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r w:rsidRPr="00A117DA">
        <w:rPr>
          <w:rStyle w:val="Emphasis"/>
        </w:rPr>
        <w:t xml:space="preserve">However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2315BE">
        <w:rPr>
          <w:rStyle w:val="Emphasis"/>
        </w:rPr>
        <w:t>or the way the cities burn, or lofting of soot into the atmos</w:t>
      </w:r>
      <w:r w:rsidRPr="003F3DC7">
        <w:rPr>
          <w:rStyle w:val="Emphasis"/>
        </w:rPr>
        <w:t xml:space="preserve">phere </w:t>
      </w:r>
      <w:r w:rsidRPr="00A01726">
        <w:rPr>
          <w:rStyle w:val="Emphasis"/>
          <w:highlight w:val="green"/>
        </w:rPr>
        <w:t>or</w:t>
      </w:r>
      <w:r w:rsidRPr="003F3DC7">
        <w:rPr>
          <w:rStyle w:val="Emphasis"/>
        </w:rPr>
        <w:t xml:space="preserve"> the </w:t>
      </w:r>
      <w:r w:rsidRPr="00596148">
        <w:rPr>
          <w:rStyle w:val="Emphasis"/>
        </w:rPr>
        <w:t>interactions</w:t>
      </w:r>
      <w:r w:rsidRPr="003F3DC7">
        <w:rPr>
          <w:rStyle w:val="Emphasis"/>
        </w:rPr>
        <w:t xml:space="preserve"> of the soot </w:t>
      </w:r>
      <w:r w:rsidRPr="00596148">
        <w:rPr>
          <w:rStyle w:val="Emphasis"/>
        </w:rPr>
        <w:t xml:space="preserve">with </w:t>
      </w:r>
      <w:r w:rsidRPr="00A01726">
        <w:rPr>
          <w:rStyle w:val="Emphasis"/>
          <w:highlight w:val="green"/>
        </w:rPr>
        <w:t xml:space="preserve">water </w:t>
      </w:r>
      <w:proofErr w:type="spellStart"/>
      <w:r w:rsidRPr="00A01726">
        <w:rPr>
          <w:rStyle w:val="Emphasis"/>
          <w:highlight w:val="green"/>
        </w:rPr>
        <w:t>vapour</w:t>
      </w:r>
      <w:proofErr w:type="spellEnd"/>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 xml:space="preserve">started </w:t>
      </w:r>
      <w:r w:rsidRPr="00596148">
        <w:rPr>
          <w:rStyle w:val="StyleUnderline"/>
        </w:rPr>
        <w:t xml:space="preserve">their model </w:t>
      </w:r>
      <w:r w:rsidRPr="00A01726">
        <w:rPr>
          <w:rStyle w:val="StyleUnderline"/>
          <w:highlight w:val="green"/>
        </w:rPr>
        <w:t>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2315BE">
        <w:rPr>
          <w:rStyle w:val="Emphasis"/>
        </w:rPr>
        <w:t>soot</w:t>
      </w:r>
      <w:r w:rsidRPr="002315BE">
        <w:rPr>
          <w:rStyle w:val="StyleUnderline"/>
        </w:rPr>
        <w:t xml:space="preserve"> and then ran it forward</w:t>
      </w:r>
      <w:r w:rsidRPr="002315BE">
        <w:rPr>
          <w:sz w:val="12"/>
        </w:rPr>
        <w:t xml:space="preserve">. </w:t>
      </w:r>
      <w:r w:rsidRPr="002315BE">
        <w:rPr>
          <w:rStyle w:val="StyleUnderline"/>
        </w:rPr>
        <w:t xml:space="preserve">It gets its data about the soot in the upper atmosphere </w:t>
      </w:r>
      <w:r w:rsidRPr="002315BE">
        <w:rPr>
          <w:rStyle w:val="Emphasis"/>
        </w:rPr>
        <w:t>from those earli</w:t>
      </w:r>
      <w:r w:rsidRPr="00A117DA">
        <w:rPr>
          <w:rStyle w:val="Emphasis"/>
        </w:rPr>
        <w:t xml:space="preserve">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596148">
        <w:rPr>
          <w:rStyle w:val="Emphasis"/>
        </w:rPr>
        <w:t xml:space="preserve">they </w:t>
      </w:r>
      <w:r w:rsidRPr="00A01726">
        <w:rPr>
          <w:rStyle w:val="Emphasis"/>
          <w:highlight w:val="green"/>
        </w:rPr>
        <w:t>don’t</w:t>
      </w:r>
      <w:r w:rsidRPr="00A01726">
        <w:rPr>
          <w:sz w:val="12"/>
        </w:rPr>
        <w:t xml:space="preserve"> do is </w:t>
      </w:r>
      <w:r w:rsidRPr="00A01726">
        <w:rPr>
          <w:rStyle w:val="Emphasis"/>
          <w:highlight w:val="green"/>
        </w:rPr>
        <w:t>discuss whether</w:t>
      </w:r>
      <w:r w:rsidRPr="003F3DC7">
        <w:rPr>
          <w:rStyle w:val="Emphasis"/>
        </w:rPr>
        <w:t xml:space="preserve"> or not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That is the very point that lead Carl Sagan and the others</w:t>
      </w:r>
      <w:r w:rsidRPr="00A117DA">
        <w:rPr>
          <w:rStyle w:val="StyleUnderline"/>
        </w:rPr>
        <w:t xml:space="preserve"> to revise their </w:t>
      </w:r>
      <w:r w:rsidRPr="002315BE">
        <w:rPr>
          <w:rStyle w:val="StyleUnderline"/>
        </w:rPr>
        <w:t>models</w:t>
      </w:r>
      <w:r w:rsidRPr="002315BE">
        <w:rPr>
          <w:sz w:val="12"/>
        </w:rPr>
        <w:t xml:space="preserve">. So - </w:t>
      </w:r>
      <w:r w:rsidRPr="002315BE">
        <w:rPr>
          <w:rStyle w:val="Emphasis"/>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2315BE">
        <w:rPr>
          <w:rStyle w:val="StyleUnderline"/>
        </w:rPr>
        <w:t xml:space="preserve">in cities, </w:t>
      </w:r>
      <w:r w:rsidRPr="002315BE">
        <w:rPr>
          <w:rStyle w:val="Emphasis"/>
        </w:rPr>
        <w:t>some</w:t>
      </w:r>
      <w:r w:rsidRPr="00A117DA">
        <w:rPr>
          <w:rStyle w:val="Emphasis"/>
        </w:rPr>
        <w:t xml:space="preserv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Would they combine together to make a firestorm?</w:t>
      </w:r>
      <w:r w:rsidRPr="00A01726">
        <w:rPr>
          <w:sz w:val="12"/>
        </w:rPr>
        <w:t xml:space="preserve"> </w:t>
      </w:r>
      <w:r w:rsidRPr="00596148">
        <w:rPr>
          <w:rStyle w:val="Emphasis"/>
        </w:rPr>
        <w:t xml:space="preserve">They </w:t>
      </w:r>
      <w:r w:rsidRPr="00A01726">
        <w:rPr>
          <w:rStyle w:val="Emphasis"/>
          <w:highlight w:val="green"/>
        </w:rPr>
        <w:t>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 xml:space="preserve">an airburst like the one for Nagasaki would not produce a </w:t>
      </w:r>
      <w:proofErr w:type="spellStart"/>
      <w:r w:rsidRPr="00A117DA">
        <w:rPr>
          <w:rStyle w:val="StyleUnderline"/>
        </w:rPr>
        <w:t>firestsorm</w:t>
      </w:r>
      <w:proofErr w:type="spellEnd"/>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 xml:space="preserve">did not reach </w:t>
      </w:r>
      <w:r w:rsidRPr="002315BE">
        <w:rPr>
          <w:rStyle w:val="Emphasis"/>
        </w:rPr>
        <w:t xml:space="preserve">the </w:t>
      </w:r>
      <w:r w:rsidRPr="00A01726">
        <w:rPr>
          <w:rStyle w:val="Emphasis"/>
          <w:highlight w:val="green"/>
        </w:rPr>
        <w:t>stratosphere</w:t>
      </w:r>
      <w:r w:rsidRPr="00A01726">
        <w:rPr>
          <w:sz w:val="12"/>
        </w:rPr>
        <w:t xml:space="preserve">. Also </w:t>
      </w:r>
      <w:r w:rsidRPr="003B43FF">
        <w:rPr>
          <w:rStyle w:val="Emphasis"/>
        </w:rPr>
        <w:t xml:space="preserve">water </w:t>
      </w:r>
      <w:proofErr w:type="spellStart"/>
      <w:r w:rsidRPr="003B43FF">
        <w:rPr>
          <w:rStyle w:val="Emphasis"/>
        </w:rPr>
        <w:t>vapour</w:t>
      </w:r>
      <w:proofErr w:type="spellEnd"/>
      <w:r w:rsidRPr="003B43FF">
        <w:rPr>
          <w:rStyle w:val="Emphasis"/>
        </w:rPr>
        <w:t xml:space="preserve"> is another complicating factor</w:t>
      </w:r>
      <w:r w:rsidRPr="00A01726">
        <w:rPr>
          <w:sz w:val="12"/>
        </w:rPr>
        <w:t xml:space="preserve">. </w:t>
      </w:r>
      <w:r w:rsidRPr="00596148">
        <w:rPr>
          <w:rStyle w:val="StyleUnderline"/>
        </w:rPr>
        <w:t xml:space="preserve">The </w:t>
      </w:r>
      <w:r w:rsidRPr="00A01726">
        <w:rPr>
          <w:rStyle w:val="StyleUnderline"/>
          <w:highlight w:val="green"/>
        </w:rPr>
        <w:t>fires</w:t>
      </w:r>
      <w:r w:rsidRPr="003B43FF">
        <w:rPr>
          <w:rStyle w:val="StyleUnderline"/>
        </w:rPr>
        <w:t xml:space="preserve"> themselves </w:t>
      </w:r>
      <w:r w:rsidRPr="00A01726">
        <w:rPr>
          <w:rStyle w:val="Emphasis"/>
          <w:highlight w:val="green"/>
        </w:rPr>
        <w:t xml:space="preserve">produce water </w:t>
      </w:r>
      <w:proofErr w:type="spellStart"/>
      <w:r w:rsidRPr="00A01726">
        <w:rPr>
          <w:rStyle w:val="Emphasis"/>
          <w:highlight w:val="green"/>
        </w:rPr>
        <w:t>vapour</w:t>
      </w:r>
      <w:proofErr w:type="spellEnd"/>
      <w:r w:rsidRPr="00A01726">
        <w:rPr>
          <w:rStyle w:val="Emphasis"/>
          <w:highlight w:val="green"/>
        </w:rPr>
        <w:t xml:space="preserve">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Also </w:t>
      </w:r>
      <w:r w:rsidRPr="00596148">
        <w:rPr>
          <w:rStyle w:val="StyleUnderline"/>
        </w:rPr>
        <w:t>once the fires stop</w:t>
      </w:r>
      <w:r w:rsidRPr="00596148">
        <w:rPr>
          <w:sz w:val="12"/>
        </w:rPr>
        <w:t xml:space="preserve"> - </w:t>
      </w:r>
      <w:r w:rsidRPr="00596148">
        <w:rPr>
          <w:rStyle w:val="StyleUnderline"/>
        </w:rPr>
        <w:t xml:space="preserve">and </w:t>
      </w:r>
      <w:r w:rsidRPr="00596148">
        <w:rPr>
          <w:rStyle w:val="Emphasis"/>
        </w:rPr>
        <w:t>unlike the Kuwaiti oil fires they would not burn for months but be over in a short while like any other large fire (weeks at most if forests catch fire)</w:t>
      </w:r>
      <w:r w:rsidRPr="00596148">
        <w:rPr>
          <w:sz w:val="12"/>
        </w:rPr>
        <w:t xml:space="preserve"> - </w:t>
      </w:r>
      <w:r w:rsidRPr="00596148">
        <w:rPr>
          <w:rStyle w:val="StyleUnderline"/>
        </w:rPr>
        <w:t xml:space="preserve">the </w:t>
      </w:r>
      <w:r w:rsidRPr="00596148">
        <w:rPr>
          <w:rStyle w:val="Emphasis"/>
        </w:rPr>
        <w:t>excess moisture rains out taking soot and dust with it</w:t>
      </w:r>
      <w:r w:rsidRPr="00596148">
        <w:rPr>
          <w:sz w:val="12"/>
        </w:rPr>
        <w:t xml:space="preserve">. </w:t>
      </w:r>
      <w:r w:rsidRPr="00596148">
        <w:rPr>
          <w:rStyle w:val="StyleUnderline"/>
        </w:rPr>
        <w:t>And if forests do catch fire</w:t>
      </w:r>
      <w:r w:rsidRPr="00596148">
        <w:rPr>
          <w:sz w:val="12"/>
        </w:rPr>
        <w:t xml:space="preserve"> - </w:t>
      </w:r>
      <w:r w:rsidRPr="00596148">
        <w:rPr>
          <w:rStyle w:val="StyleUnderline"/>
        </w:rPr>
        <w:t>then it is like the forest fires we get every year</w:t>
      </w:r>
      <w:r w:rsidRPr="00596148">
        <w:rPr>
          <w:sz w:val="12"/>
        </w:rPr>
        <w:t xml:space="preserve"> - </w:t>
      </w:r>
      <w:r w:rsidRPr="00596148">
        <w:rPr>
          <w:rStyle w:val="StyleUnderline"/>
        </w:rPr>
        <w:t xml:space="preserve">and </w:t>
      </w:r>
      <w:r w:rsidRPr="00596148">
        <w:rPr>
          <w:rStyle w:val="Emphasis"/>
        </w:rPr>
        <w:t>they do not cause global winter</w:t>
      </w:r>
      <w:r w:rsidRPr="00596148">
        <w:rPr>
          <w:rStyle w:val="StyleUnderline"/>
        </w:rPr>
        <w:t>, or</w:t>
      </w:r>
      <w:r w:rsidRPr="00596148">
        <w:rPr>
          <w:sz w:val="12"/>
        </w:rPr>
        <w:t xml:space="preserve"> indeed, </w:t>
      </w:r>
      <w:r w:rsidRPr="00596148">
        <w:rPr>
          <w:rStyle w:val="StyleUnderline"/>
        </w:rPr>
        <w:t xml:space="preserve">have </w:t>
      </w:r>
      <w:r w:rsidRPr="00596148">
        <w:rPr>
          <w:rStyle w:val="Emphasis"/>
        </w:rPr>
        <w:t>any widespread cooling effect at all</w:t>
      </w:r>
      <w:r w:rsidRPr="00596148">
        <w:rPr>
          <w:rStyle w:val="StyleUnderline"/>
        </w:rPr>
        <w:t>, even when they are extensive and rage for weeks</w:t>
      </w:r>
      <w:r w:rsidRPr="00596148">
        <w:rPr>
          <w:sz w:val="12"/>
        </w:rPr>
        <w:t xml:space="preserve">. The whole thing is very complex. Here is </w:t>
      </w:r>
      <w:r w:rsidRPr="00596148">
        <w:rPr>
          <w:rStyle w:val="StyleUnderline"/>
        </w:rPr>
        <w:t>William Cohen</w:t>
      </w:r>
      <w:r w:rsidRPr="00596148">
        <w:rPr>
          <w:sz w:val="12"/>
        </w:rPr>
        <w:t xml:space="preserve"> talking about it in his 2007 book. He </w:t>
      </w:r>
      <w:r w:rsidRPr="00596148">
        <w:rPr>
          <w:rStyle w:val="StyleUnderline"/>
        </w:rPr>
        <w:t xml:space="preserve">is one of the experts who started off by supporting Carl Sagan’s nuclear winter models but doesn't </w:t>
      </w:r>
      <w:proofErr w:type="gramStart"/>
      <w:r w:rsidRPr="00596148">
        <w:rPr>
          <w:rStyle w:val="StyleUnderline"/>
        </w:rPr>
        <w:t>any more</w:t>
      </w:r>
      <w:proofErr w:type="gramEnd"/>
      <w:r w:rsidRPr="00596148">
        <w:rPr>
          <w:sz w:val="12"/>
        </w:rPr>
        <w:t>. (Many of the</w:t>
      </w:r>
      <w:r w:rsidRPr="00A01726">
        <w:rPr>
          <w:sz w:val="12"/>
        </w:rPr>
        <w:t xml:space="preserv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2315BE">
        <w:rPr>
          <w:rStyle w:val="Emphasis"/>
        </w:rPr>
        <w:t xml:space="preserve">the </w:t>
      </w:r>
      <w:r w:rsidRPr="00A01726">
        <w:rPr>
          <w:rStyle w:val="Emphasis"/>
          <w:highlight w:val="green"/>
        </w:rPr>
        <w:t>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So in short it's a </w:t>
      </w:r>
      <w:proofErr w:type="gramStart"/>
      <w:r w:rsidRPr="00A01726">
        <w:rPr>
          <w:sz w:val="12"/>
        </w:rPr>
        <w:t>wide ranging</w:t>
      </w:r>
      <w:proofErr w:type="gramEnd"/>
      <w:r w:rsidRPr="00A01726">
        <w:rPr>
          <w:sz w:val="12"/>
        </w:rPr>
        <w:t xml:space="preserve">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2315BE">
        <w:rPr>
          <w:rStyle w:val="StyleUnderline"/>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w:t>
      </w:r>
      <w:r w:rsidRPr="002315BE">
        <w:rPr>
          <w:rStyle w:val="StyleUnderline"/>
        </w:rPr>
        <w:t xml:space="preserve">of a true nuclear winter, turning summer into winter, is </w:t>
      </w:r>
      <w:r w:rsidRPr="002315BE">
        <w:rPr>
          <w:rStyle w:val="Emphasis"/>
        </w:rPr>
        <w:t xml:space="preserve">no longer on the table, except for Alan </w:t>
      </w:r>
      <w:proofErr w:type="spellStart"/>
      <w:r w:rsidRPr="002315BE">
        <w:rPr>
          <w:rStyle w:val="Emphasis"/>
        </w:rPr>
        <w:t>Robok</w:t>
      </w:r>
      <w:proofErr w:type="spellEnd"/>
      <w:r w:rsidRPr="002315BE">
        <w:rPr>
          <w:rStyle w:val="StyleUnderline"/>
        </w:rPr>
        <w:t xml:space="preserve">, who as far as I know </w:t>
      </w:r>
      <w:r w:rsidRPr="002315BE">
        <w:rPr>
          <w:rStyle w:val="Emphasis"/>
        </w:rPr>
        <w:t>has not given a good reason based on modern views of how fire plumes work for their pre-loading of the upper atmosphere</w:t>
      </w:r>
      <w:r w:rsidRPr="002315BE">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It's rather similar to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 xml:space="preserve">It is a very similar situation to the situation after a </w:t>
      </w:r>
      <w:proofErr w:type="spellStart"/>
      <w:r w:rsidRPr="003D799A">
        <w:rPr>
          <w:rStyle w:val="StyleUnderline"/>
        </w:rPr>
        <w:t>supervolcano</w:t>
      </w:r>
      <w:proofErr w:type="spellEnd"/>
      <w:r w:rsidRPr="00A01726">
        <w:rPr>
          <w:sz w:val="12"/>
        </w:rPr>
        <w:t xml:space="preserve">, so I cover that in the section What really happens if Yellowstone erupts as a </w:t>
      </w:r>
      <w:proofErr w:type="spellStart"/>
      <w:r w:rsidRPr="00A01726">
        <w:rPr>
          <w:sz w:val="12"/>
        </w:rPr>
        <w:t>supervolcano</w:t>
      </w:r>
      <w:proofErr w:type="spellEnd"/>
      <w:r w:rsidRPr="00A01726">
        <w:rPr>
          <w:sz w:val="12"/>
        </w:rPr>
        <w:t xml:space="preserve">, or if some other </w:t>
      </w:r>
      <w:proofErr w:type="spellStart"/>
      <w:r w:rsidRPr="00A01726">
        <w:rPr>
          <w:sz w:val="12"/>
        </w:rPr>
        <w:t>supervolcano</w:t>
      </w:r>
      <w:proofErr w:type="spellEnd"/>
      <w:r w:rsidRPr="00A01726">
        <w:rPr>
          <w:sz w:val="12"/>
        </w:rPr>
        <w:t xml:space="preserve">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1DE5E3B7" w14:textId="77777777" w:rsidR="000E4A41" w:rsidRPr="0084674F" w:rsidRDefault="000E4A41" w:rsidP="000E4A41">
      <w:pPr>
        <w:rPr>
          <w:sz w:val="12"/>
        </w:rPr>
      </w:pPr>
    </w:p>
    <w:p w14:paraId="175DA6C5" w14:textId="77777777" w:rsidR="000E4A41" w:rsidRPr="00472583" w:rsidRDefault="000E4A41" w:rsidP="000E4A41">
      <w:pPr>
        <w:pStyle w:val="Heading4"/>
      </w:pPr>
      <w:bookmarkStart w:id="0" w:name="_Hlk32922941"/>
      <w:r>
        <w:t xml:space="preserve">They </w:t>
      </w:r>
      <w:r w:rsidRPr="002315BE">
        <w:t xml:space="preserve">just </w:t>
      </w:r>
      <w:r w:rsidRPr="00A01726">
        <w:rPr>
          <w:u w:val="single"/>
        </w:rPr>
        <w:t>assum</w:t>
      </w:r>
      <w:r>
        <w:rPr>
          <w:u w:val="single"/>
        </w:rPr>
        <w:t>e</w:t>
      </w:r>
      <w:r w:rsidRPr="00472583">
        <w:t xml:space="preserve"> the smoke ends up the atmosphere</w:t>
      </w:r>
      <w:r>
        <w:t>.</w:t>
      </w:r>
    </w:p>
    <w:p w14:paraId="7ED38B62" w14:textId="77777777" w:rsidR="000E4A41" w:rsidRPr="00472583" w:rsidRDefault="000E4A41" w:rsidP="000E4A41">
      <w:r w:rsidRPr="00472583">
        <w:rPr>
          <w:rStyle w:val="Style13ptBold"/>
        </w:rPr>
        <w:t>Seitz 6</w:t>
      </w:r>
      <w:r w:rsidRPr="00472583">
        <w:t xml:space="preserve"> – Visiting Scholar at Harvard’s Center of International Affairs (Russell, “The ‘Nuclear Winter’ Meltdown”  </w:t>
      </w:r>
      <w:hyperlink r:id="rId15" w:history="1">
        <w:r w:rsidRPr="008E3DAC">
          <w:rPr>
            <w:rStyle w:val="Hyperlink"/>
          </w:rPr>
          <w:t>http://adamant.typepad.com/seitz/2006/12/preherein_honor.html</w:t>
        </w:r>
      </w:hyperlink>
      <w:r w:rsidRPr="00472583">
        <w:t>)</w:t>
      </w:r>
      <w:r>
        <w:t xml:space="preserve"> Recut Justin</w:t>
      </w:r>
    </w:p>
    <w:p w14:paraId="14973B2C" w14:textId="77777777" w:rsidR="000E4A41" w:rsidRDefault="000E4A41" w:rsidP="000E4A41">
      <w:pPr>
        <w:rPr>
          <w:bCs/>
          <w:i/>
          <w:sz w:val="12"/>
        </w:rPr>
      </w:pPr>
      <w:r w:rsidRPr="00A01726">
        <w:rPr>
          <w:u w:val="single"/>
        </w:rPr>
        <w:t xml:space="preserve">Dark </w:t>
      </w:r>
      <w:r w:rsidRPr="00A01726">
        <w:rPr>
          <w:highlight w:val="green"/>
          <w:u w:val="single"/>
        </w:rPr>
        <w:t xml:space="preserve">smoke </w:t>
      </w:r>
      <w:r w:rsidRPr="00596148">
        <w:rPr>
          <w:u w:val="single"/>
        </w:rPr>
        <w:t xml:space="preserve">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w:t>
      </w:r>
      <w:r w:rsidRPr="00596148">
        <w:rPr>
          <w:rStyle w:val="Emphasis"/>
        </w:rPr>
        <w:t xml:space="preserve">long </w:t>
      </w:r>
      <w:r w:rsidRPr="0084674F">
        <w:rPr>
          <w:rStyle w:val="Emphasis"/>
          <w:highlight w:val="green"/>
        </w:rPr>
        <w:t xml:space="preserve">enough </w:t>
      </w:r>
      <w:r w:rsidRPr="00596148">
        <w:rPr>
          <w:rStyle w:val="Emphasis"/>
        </w:rPr>
        <w:t>to spread across</w:t>
      </w:r>
      <w:r w:rsidRPr="0084674F">
        <w:rPr>
          <w:rStyle w:val="Emphasis"/>
        </w:rPr>
        <w:t xml:space="preserve">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596148">
        <w:rPr>
          <w:u w:val="single"/>
        </w:rPr>
        <w:t xml:space="preserve">washing them out of the sky in a matter of days to weeks- not long enough to sustain a global pall. Real world weather </w:t>
      </w:r>
      <w:r w:rsidRPr="00A01726">
        <w:rPr>
          <w:highlight w:val="green"/>
          <w:u w:val="single"/>
        </w:rPr>
        <w:t xml:space="preserve">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w:t>
      </w:r>
      <w:proofErr w:type="gramStart"/>
      <w:r w:rsidRPr="00FE5811">
        <w:rPr>
          <w:u w:val="single"/>
        </w:rPr>
        <w:t>smoke stack</w:t>
      </w:r>
      <w:proofErr w:type="gramEnd"/>
      <w:r w:rsidRPr="00FE5811">
        <w:rPr>
          <w:u w:val="single"/>
        </w:rPr>
        <w:t xml:space="preserve"> scrubbers. </w:t>
      </w:r>
      <w:r w:rsidRPr="00A01726">
        <w:rPr>
          <w:b/>
          <w:u w:val="single"/>
        </w:rPr>
        <w:t xml:space="preserve">Robock acknowledges this- </w:t>
      </w:r>
      <w:r w:rsidRPr="00A01726">
        <w:rPr>
          <w:b/>
          <w:highlight w:val="green"/>
          <w:u w:val="single"/>
        </w:rPr>
        <w:t>not</w:t>
      </w:r>
      <w:r w:rsidRPr="00D62A4B">
        <w:rPr>
          <w:sz w:val="12"/>
        </w:rPr>
        <w:t xml:space="preserve"> even </w:t>
      </w:r>
      <w:r w:rsidRPr="00A01726">
        <w:rPr>
          <w:b/>
          <w:highlight w:val="green"/>
          <w:u w:val="single"/>
        </w:rPr>
        <w:t xml:space="preserve">a single degree of cooling </w:t>
      </w:r>
      <w:r w:rsidRPr="002315BE">
        <w:rPr>
          <w:b/>
          <w:u w:val="single"/>
        </w:rPr>
        <w:t xml:space="preserve">results </w:t>
      </w:r>
      <w:r w:rsidRPr="00A01726">
        <w:rPr>
          <w:b/>
          <w:u w:val="single"/>
        </w:rPr>
        <w:t xml:space="preserve">when soot is </w:t>
      </w:r>
      <w:r w:rsidRPr="00596148">
        <w:rPr>
          <w:b/>
          <w:u w:val="single"/>
        </w:rPr>
        <w:t>released at lower elevations in his models</w:t>
      </w:r>
      <w:r w:rsidRPr="00596148">
        <w:rPr>
          <w:u w:val="single"/>
        </w:rPr>
        <w:t>. The</w:t>
      </w:r>
      <w:r w:rsidRPr="002315BE">
        <w:rPr>
          <w:u w:val="single"/>
        </w:rPr>
        <w:t xml:space="preserve"> workaround</w:t>
      </w:r>
      <w:r w:rsidRPr="00A01726">
        <w:rPr>
          <w:u w:val="single"/>
        </w:rPr>
        <w:t xml:space="preserve"> is to </w:t>
      </w:r>
      <w:r w:rsidRPr="00A01726">
        <w:rPr>
          <w:highlight w:val="green"/>
          <w:u w:val="single"/>
        </w:rPr>
        <w:t xml:space="preserve">inject </w:t>
      </w:r>
      <w:r w:rsidRPr="00A01726">
        <w:rPr>
          <w:u w:val="single"/>
        </w:rPr>
        <w:t xml:space="preserve">the </w:t>
      </w:r>
      <w:r w:rsidRPr="00596148">
        <w:rPr>
          <w:u w:val="single"/>
        </w:rPr>
        <w:t xml:space="preserve">imaginary </w:t>
      </w:r>
      <w:r w:rsidRPr="00A01726">
        <w:rPr>
          <w:highlight w:val="green"/>
          <w:u w:val="single"/>
        </w:rPr>
        <w:t xml:space="preserve">aerosol at </w:t>
      </w:r>
      <w:r w:rsidRPr="00A01726">
        <w:rPr>
          <w:u w:val="single"/>
        </w:rPr>
        <w:t xml:space="preserve">truly </w:t>
      </w:r>
      <w:r w:rsidRPr="00A01726">
        <w:rPr>
          <w:highlight w:val="green"/>
          <w:u w:val="single"/>
        </w:rPr>
        <w:t>Himalayan elevations</w:t>
      </w:r>
      <w:r w:rsidRPr="00D62A4B">
        <w:rPr>
          <w:sz w:val="12"/>
        </w:rPr>
        <w:t xml:space="preserve"> - pressure altitudes of 300 millibar and higher , where the computer model's vertical transport function modules pass it off to their even higher neighbors in the stratosphere ,</w:t>
      </w:r>
      <w:r w:rsidRPr="00FE5811">
        <w:rPr>
          <w:u w:val="single"/>
        </w:rPr>
        <w:t xml:space="preserve"> where it does not rain and particles </w:t>
      </w:r>
      <w:r w:rsidRPr="002315BE">
        <w:rPr>
          <w:u w:val="single"/>
        </w:rPr>
        <w:t>linger.</w:t>
      </w:r>
      <w:r w:rsidRPr="002315BE">
        <w:rPr>
          <w:sz w:val="12"/>
        </w:rPr>
        <w:t xml:space="preserve"> </w:t>
      </w:r>
      <w:r w:rsidRPr="002315BE">
        <w:rPr>
          <w:u w:val="single"/>
        </w:rPr>
        <w:t>The new studies like the old suffer from the disconnect between a desire to paint the sky black and the vicissitudes of natural history</w:t>
      </w:r>
      <w:r w:rsidRPr="002315BE">
        <w:rPr>
          <w:sz w:val="12"/>
        </w:rPr>
        <w:t xml:space="preserve">. As with many exercise in worst case models </w:t>
      </w:r>
      <w:proofErr w:type="gramStart"/>
      <w:r w:rsidRPr="002315BE">
        <w:rPr>
          <w:sz w:val="12"/>
        </w:rPr>
        <w:t>both at</w:t>
      </w:r>
      <w:proofErr w:type="gramEnd"/>
      <w:r w:rsidRPr="002315BE">
        <w:rPr>
          <w:sz w:val="12"/>
        </w:rPr>
        <w:t xml:space="preserve"> invoke rare phenomena as commonplace, claiming it prudent to assume the</w:t>
      </w:r>
      <w:r w:rsidRPr="00D62A4B">
        <w:rPr>
          <w:sz w:val="12"/>
        </w:rPr>
        <w:t xml:space="preserve"> worst. But the real world is subject to Murphy's </w:t>
      </w:r>
      <w:proofErr w:type="gramStart"/>
      <w:r w:rsidRPr="00D62A4B">
        <w:rPr>
          <w:sz w:val="12"/>
        </w:rPr>
        <w:t>lesser known</w:t>
      </w:r>
      <w:proofErr w:type="gramEnd"/>
      <w:r w:rsidRPr="00D62A4B">
        <w:rPr>
          <w:sz w:val="12"/>
        </w:rPr>
        <w:t xml:space="preserve"> second law- if everything must go wrong, don't bet on it. </w:t>
      </w:r>
      <w:r w:rsidRPr="00FE5811">
        <w:rPr>
          <w:u w:val="single"/>
        </w:rPr>
        <w:t xml:space="preserve">In 2006 as in 1983 firestorms and forest fires that send smoke into the stratosphere rise </w:t>
      </w:r>
      <w:r w:rsidRPr="00D62A4B">
        <w:rPr>
          <w:sz w:val="12"/>
        </w:rPr>
        <w:t xml:space="preserve">to alien prominence </w:t>
      </w:r>
      <w:r w:rsidRPr="00FE5811">
        <w:rPr>
          <w:u w:val="single"/>
        </w:rPr>
        <w:t xml:space="preserve">in the </w:t>
      </w:r>
      <w:r w:rsidRPr="002315BE">
        <w:rPr>
          <w:u w:val="single"/>
        </w:rPr>
        <w:t xml:space="preserve">modelers re-imagined </w:t>
      </w:r>
      <w:r w:rsidRPr="00596148">
        <w:rPr>
          <w:u w:val="single"/>
        </w:rPr>
        <w:t>world , but in the real one remains a very different place</w:t>
      </w:r>
      <w:r w:rsidRPr="00596148">
        <w:rPr>
          <w:sz w:val="12"/>
        </w:rPr>
        <w:t xml:space="preserve">, where though </w:t>
      </w:r>
      <w:r w:rsidRPr="00596148">
        <w:rPr>
          <w:u w:val="single"/>
        </w:rPr>
        <w:t>every month sees forest fires burning areas the size of cities</w:t>
      </w:r>
      <w:r w:rsidRPr="00596148">
        <w:rPr>
          <w:sz w:val="12"/>
        </w:rPr>
        <w:t xml:space="preserve"> - 2,500 hectares or larger , </w:t>
      </w:r>
      <w:r w:rsidRPr="00596148">
        <w:rPr>
          <w:u w:val="single"/>
        </w:rPr>
        <w:t xml:space="preserve">stratospheric smoke </w:t>
      </w:r>
      <w:r w:rsidRPr="00596148">
        <w:rPr>
          <w:rStyle w:val="Emphasis"/>
        </w:rPr>
        <w:t>injections arise but once in a blue moon</w:t>
      </w:r>
      <w:r w:rsidRPr="00596148">
        <w:rPr>
          <w:sz w:val="12"/>
        </w:rPr>
        <w:t xml:space="preserve">. So </w:t>
      </w:r>
      <w:r w:rsidRPr="00596148">
        <w:rPr>
          <w:u w:val="single"/>
        </w:rPr>
        <w:t>how come these neo</w:t>
      </w:r>
      <w:r w:rsidRPr="00FE5811">
        <w:rPr>
          <w:u w:val="single"/>
        </w:rPr>
        <w:t xml:space="preserve">-nuclear winter models feature so much smoke so far aloft for so long? </w:t>
      </w:r>
      <w:r w:rsidRPr="00D62A4B">
        <w:rPr>
          <w:sz w:val="12"/>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apocalypse ,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 xml:space="preserve">not </w:t>
      </w:r>
      <w:proofErr w:type="gramStart"/>
      <w:r w:rsidRPr="0084674F">
        <w:rPr>
          <w:rStyle w:val="Emphasis"/>
        </w:rPr>
        <w:t>physics</w:t>
      </w:r>
      <w:r w:rsidRPr="00B30948">
        <w:rPr>
          <w:rStyle w:val="StyleUnderline"/>
        </w:rPr>
        <w:t>,</w:t>
      </w:r>
      <w:proofErr w:type="gramEnd"/>
      <w:r w:rsidRPr="00B30948">
        <w:rPr>
          <w:rStyle w:val="StyleUnderline"/>
        </w:rPr>
        <w:t xml:space="preserve"> it is </w:t>
      </w:r>
      <w:r w:rsidRPr="0084674F">
        <w:rPr>
          <w:rStyle w:val="Emphasis"/>
          <w:sz w:val="24"/>
          <w:szCs w:val="24"/>
        </w:rPr>
        <w:t>computer gamesmanship</w:t>
      </w:r>
      <w:r w:rsidRPr="00D62A4B">
        <w:rPr>
          <w:sz w:val="12"/>
          <w:szCs w:val="24"/>
        </w:rPr>
        <w:t xml:space="preserve"> </w:t>
      </w:r>
      <w:r w:rsidRPr="00D62A4B">
        <w:rPr>
          <w:sz w:val="12"/>
        </w:rPr>
        <w:t xml:space="preserve">carried over to a new generation of X-Box. I must now return to getting and vetting the new papers and their references- this has been a </w:t>
      </w:r>
      <w:proofErr w:type="spellStart"/>
      <w:r w:rsidRPr="00D62A4B">
        <w:rPr>
          <w:sz w:val="12"/>
        </w:rPr>
        <w:t>prelimnary</w:t>
      </w:r>
      <w:proofErr w:type="spellEnd"/>
      <w:r w:rsidRPr="00D62A4B">
        <w:rPr>
          <w:sz w:val="12"/>
        </w:rPr>
        <w:t xml:space="preserve"> examination of what the public has been told, and more detailed critiques of the science will doubtless be </w:t>
      </w:r>
      <w:proofErr w:type="spellStart"/>
      <w:r w:rsidRPr="00D62A4B">
        <w:rPr>
          <w:sz w:val="12"/>
        </w:rPr>
        <w:t>direected</w:t>
      </w:r>
      <w:proofErr w:type="spellEnd"/>
      <w:r w:rsidRPr="00D62A4B">
        <w:rPr>
          <w:sz w:val="12"/>
        </w:rPr>
        <w:t xml:space="preserve"> to the journals were the new work appeared . This time round , the details are scarcely worth arguing, because the global frost made famous by the original 'TTAPS' model has disappeared . From the truly frigid 7,000 degree-day "</w:t>
      </w:r>
      <w:proofErr w:type="spellStart"/>
      <w:r w:rsidRPr="00D62A4B">
        <w:rPr>
          <w:sz w:val="12"/>
        </w:rPr>
        <w:t>baseine</w:t>
      </w:r>
      <w:proofErr w:type="spellEnd"/>
      <w:r w:rsidRPr="00D62A4B">
        <w:rPr>
          <w:sz w:val="12"/>
        </w:rPr>
        <w:t xml:space="preserve"> case" advertised as hard science in 1983 to a tepid results of today, "Nuclear Winter has well and truly melted down. The 1986 review of TTAPS reception follows. </w:t>
      </w:r>
      <w:r w:rsidRPr="00D62A4B">
        <w:rPr>
          <w:bCs/>
          <w:i/>
          <w:sz w:val="12"/>
        </w:rPr>
        <w:t xml:space="preserve">The Melting of 'Nuclear Winter' </w:t>
      </w:r>
      <w:bookmarkEnd w:id="0"/>
    </w:p>
    <w:p w14:paraId="08C5B12C" w14:textId="77777777" w:rsidR="000E4A41" w:rsidRPr="00D62A4B" w:rsidRDefault="000E4A41" w:rsidP="000E4A41">
      <w:pPr>
        <w:rPr>
          <w:sz w:val="12"/>
        </w:rPr>
      </w:pPr>
    </w:p>
    <w:p w14:paraId="232AA294" w14:textId="77777777" w:rsidR="000E4A41" w:rsidRDefault="000E4A41" w:rsidP="000E4A41">
      <w:pPr>
        <w:pStyle w:val="Heading4"/>
      </w:pPr>
      <w:r>
        <w:t xml:space="preserve">They conduct their study in a continent where it </w:t>
      </w:r>
      <w:r w:rsidRPr="000418C0">
        <w:rPr>
          <w:u w:val="single"/>
        </w:rPr>
        <w:t>doesn’t rain</w:t>
      </w:r>
      <w:r>
        <w:t>.</w:t>
      </w:r>
    </w:p>
    <w:p w14:paraId="35ABC715" w14:textId="293022C5" w:rsidR="000E4A41" w:rsidRPr="000418C0" w:rsidRDefault="000E4A41" w:rsidP="000E4A41">
      <w:r w:rsidRPr="00826175">
        <w:rPr>
          <w:rStyle w:val="Style13ptBold"/>
        </w:rPr>
        <w:t>Robock and Toon</w:t>
      </w:r>
      <w:r w:rsidRPr="00826175">
        <w:t xml:space="preserve"> (Alan,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Vol. 302, Issue 1 </w:t>
      </w:r>
      <w:proofErr w:type="spellStart"/>
      <w:r w:rsidRPr="00826175">
        <w:t>pg</w:t>
      </w:r>
      <w:proofErr w:type="spellEnd"/>
      <w:r w:rsidRPr="00826175">
        <w:t xml:space="preserve"> 74-81)</w:t>
      </w:r>
    </w:p>
    <w:p w14:paraId="1A0136C4" w14:textId="77777777" w:rsidR="000E4A41" w:rsidRDefault="000E4A41" w:rsidP="000E4A41">
      <w:pPr>
        <w:rPr>
          <w:sz w:val="12"/>
        </w:rPr>
      </w:pPr>
      <w:r w:rsidRPr="000418C0">
        <w:rPr>
          <w:highlight w:val="green"/>
          <w:u w:val="single"/>
        </w:rPr>
        <w:t>Robock</w:t>
      </w:r>
      <w:r w:rsidRPr="000418C0">
        <w:rPr>
          <w:u w:val="single"/>
        </w:rPr>
        <w:t xml:space="preserve"> and his colleagues</w:t>
      </w:r>
      <w:r w:rsidRPr="00D62A4B">
        <w:rPr>
          <w:sz w:val="12"/>
        </w:rPr>
        <w:t xml:space="preserve">, being conservative, </w:t>
      </w:r>
      <w:r w:rsidRPr="000418C0">
        <w:rPr>
          <w:highlight w:val="green"/>
          <w:u w:val="single"/>
        </w:rPr>
        <w:t>put</w:t>
      </w:r>
      <w:r w:rsidRPr="000418C0">
        <w:rPr>
          <w:u w:val="single"/>
        </w:rPr>
        <w:t xml:space="preserve"> five </w:t>
      </w:r>
      <w:proofErr w:type="spellStart"/>
      <w:r w:rsidRPr="000418C0">
        <w:rPr>
          <w:u w:val="single"/>
        </w:rPr>
        <w:t>teragrams</w:t>
      </w:r>
      <w:proofErr w:type="spellEnd"/>
      <w:r w:rsidRPr="000418C0">
        <w:rPr>
          <w:u w:val="single"/>
        </w:rPr>
        <w:t xml:space="preserve"> of </w:t>
      </w:r>
      <w:r w:rsidRPr="000418C0">
        <w:rPr>
          <w:highlight w:val="green"/>
          <w:u w:val="single"/>
        </w:rPr>
        <w:t xml:space="preserve">smoke into </w:t>
      </w:r>
      <w:r w:rsidRPr="000418C0">
        <w:rPr>
          <w:u w:val="single"/>
        </w:rPr>
        <w:t xml:space="preserve">their modeled upper </w:t>
      </w:r>
      <w:r w:rsidRPr="000418C0">
        <w:rPr>
          <w:highlight w:val="green"/>
          <w:u w:val="single"/>
        </w:rPr>
        <w:t>troposphere</w:t>
      </w:r>
      <w:r w:rsidRPr="00D62A4B">
        <w:rPr>
          <w:sz w:val="12"/>
        </w:rPr>
        <w:t xml:space="preserve"> over India and Pakistan on an imaginary May 15. The model calculated how winds would blow the smoke around the world and how the smoke particles would settle out from the atmosphere. </w:t>
      </w:r>
      <w:r w:rsidRPr="000418C0">
        <w:rPr>
          <w:highlight w:val="green"/>
          <w:u w:val="single"/>
        </w:rPr>
        <w:t>The smoke covered</w:t>
      </w:r>
      <w:r w:rsidRPr="000418C0">
        <w:rPr>
          <w:u w:val="single"/>
        </w:rPr>
        <w:t xml:space="preserve"> all </w:t>
      </w:r>
      <w:r w:rsidRPr="000418C0">
        <w:rPr>
          <w:highlight w:val="green"/>
          <w:u w:val="single"/>
        </w:rPr>
        <w:t>the continent</w:t>
      </w:r>
      <w:r w:rsidRPr="000418C0">
        <w:rPr>
          <w:u w:val="single"/>
        </w:rPr>
        <w:t>s within two weeks.</w:t>
      </w:r>
      <w:r w:rsidRPr="00D62A4B">
        <w:rPr>
          <w:sz w:val="12"/>
        </w:rPr>
        <w:t xml:space="preserve"> The black, sooty smoke absorbed sunlight, warmed and rose into the stratosphere. </w:t>
      </w:r>
      <w:r w:rsidRPr="00D62A4B">
        <w:rPr>
          <w:rStyle w:val="Emphasis"/>
          <w:sz w:val="24"/>
          <w:szCs w:val="24"/>
          <w:highlight w:val="green"/>
        </w:rPr>
        <w:t>Rain never falls there</w:t>
      </w:r>
      <w:r w:rsidRPr="000418C0">
        <w:rPr>
          <w:highlight w:val="green"/>
          <w:u w:val="single"/>
        </w:rPr>
        <w:t xml:space="preserve">, so the air is </w:t>
      </w:r>
      <w:r w:rsidRPr="00D62A4B">
        <w:rPr>
          <w:rStyle w:val="Emphasis"/>
          <w:highlight w:val="green"/>
        </w:rPr>
        <w:t>never cleansed</w:t>
      </w:r>
      <w:r w:rsidRPr="000418C0">
        <w:rPr>
          <w:u w:val="single"/>
        </w:rPr>
        <w:t xml:space="preserve"> by precipitation</w:t>
      </w:r>
      <w:r w:rsidRPr="00D62A4B">
        <w:rPr>
          <w:sz w:val="12"/>
        </w:rPr>
        <w:t xml:space="preserve">; </w:t>
      </w:r>
      <w:r w:rsidRPr="000418C0">
        <w:rPr>
          <w:u w:val="single"/>
        </w:rPr>
        <w:t>particles</w:t>
      </w:r>
      <w:r w:rsidRPr="00D62A4B">
        <w:rPr>
          <w:sz w:val="12"/>
        </w:rPr>
        <w:t xml:space="preserve"> very slowly </w:t>
      </w:r>
      <w:r w:rsidRPr="000418C0">
        <w:rPr>
          <w:u w:val="single"/>
        </w:rPr>
        <w:t>settle out by falling, with air resisting them</w:t>
      </w:r>
      <w:r w:rsidRPr="00D62A4B">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3B9EB147" w14:textId="77777777" w:rsidR="000E4A41" w:rsidRPr="00D62A4B" w:rsidRDefault="000E4A41" w:rsidP="000E4A41">
      <w:pPr>
        <w:rPr>
          <w:sz w:val="12"/>
        </w:rPr>
      </w:pPr>
    </w:p>
    <w:p w14:paraId="5203D3D9" w14:textId="77777777" w:rsidR="000E4A41" w:rsidRDefault="000E4A41" w:rsidP="000E4A41">
      <w:pPr>
        <w:pStyle w:val="Heading4"/>
      </w:pPr>
      <w:r>
        <w:t xml:space="preserve">Robock et al </w:t>
      </w:r>
      <w:r w:rsidRPr="000418C0">
        <w:rPr>
          <w:u w:val="single"/>
        </w:rPr>
        <w:t>causally assert</w:t>
      </w:r>
      <w:r>
        <w:t xml:space="preserve"> the famine impact without </w:t>
      </w:r>
      <w:r w:rsidRPr="000418C0">
        <w:rPr>
          <w:u w:val="single"/>
        </w:rPr>
        <w:t>running any tests</w:t>
      </w:r>
      <w:r>
        <w:t>.</w:t>
      </w:r>
    </w:p>
    <w:p w14:paraId="77E30A9D" w14:textId="65A04957" w:rsidR="000E4A41" w:rsidRPr="000418C0" w:rsidRDefault="000E4A41" w:rsidP="000E4A41">
      <w:r w:rsidRPr="00826175">
        <w:rPr>
          <w:rStyle w:val="Style13ptBold"/>
        </w:rPr>
        <w:t xml:space="preserve">Robock and Toon </w:t>
      </w:r>
      <w:r w:rsidRPr="00826175">
        <w:t xml:space="preserve">(Alan,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Jan, Vol. 302, Issue 1 </w:t>
      </w:r>
      <w:proofErr w:type="spellStart"/>
      <w:r w:rsidRPr="00826175">
        <w:t>pg</w:t>
      </w:r>
      <w:proofErr w:type="spellEnd"/>
      <w:r w:rsidRPr="00826175">
        <w:t xml:space="preserve"> 74-81)</w:t>
      </w:r>
    </w:p>
    <w:p w14:paraId="5C1B209F" w14:textId="77777777" w:rsidR="000E4A41" w:rsidRDefault="000E4A41" w:rsidP="000E4A41">
      <w:pPr>
        <w:rPr>
          <w:u w:val="single"/>
        </w:rPr>
      </w:pPr>
      <w:r w:rsidRPr="004630E1">
        <w:rPr>
          <w:sz w:val="12"/>
        </w:rPr>
        <w:t xml:space="preserve">We have used such analogues to test and improve our models in the past. But </w:t>
      </w:r>
      <w:r w:rsidRPr="000418C0">
        <w:rPr>
          <w:highlight w:val="green"/>
          <w:u w:val="single"/>
        </w:rPr>
        <w:t>we hope</w:t>
      </w:r>
      <w:r w:rsidRPr="000418C0">
        <w:rPr>
          <w:u w:val="single"/>
        </w:rPr>
        <w:t xml:space="preserve"> more </w:t>
      </w:r>
      <w:r w:rsidRPr="000418C0">
        <w:rPr>
          <w:highlight w:val="green"/>
          <w:u w:val="single"/>
        </w:rPr>
        <w:t>people will</w:t>
      </w:r>
      <w:r w:rsidRPr="000418C0">
        <w:rPr>
          <w:u w:val="single"/>
        </w:rPr>
        <w:t xml:space="preserve"> do further work. Independent models that </w:t>
      </w:r>
      <w:r w:rsidRPr="000418C0">
        <w:rPr>
          <w:highlight w:val="green"/>
          <w:u w:val="single"/>
        </w:rPr>
        <w:t>either verify or contradict ours</w:t>
      </w:r>
      <w:r w:rsidRPr="000418C0">
        <w:rPr>
          <w:u w:val="single"/>
        </w:rPr>
        <w:t xml:space="preserve"> would be very instructive</w:t>
      </w:r>
      <w:r w:rsidRPr="004630E1">
        <w:rPr>
          <w:sz w:val="12"/>
        </w:rPr>
        <w:t xml:space="preserve">. </w:t>
      </w:r>
      <w:r w:rsidRPr="000418C0">
        <w:rPr>
          <w:highlight w:val="green"/>
          <w:u w:val="single"/>
        </w:rPr>
        <w:t>Agricultural</w:t>
      </w:r>
      <w:r w:rsidRPr="000418C0">
        <w:rPr>
          <w:u w:val="single"/>
        </w:rPr>
        <w:t xml:space="preserve"> impact </w:t>
      </w:r>
      <w:r w:rsidRPr="000418C0">
        <w:rPr>
          <w:highlight w:val="green"/>
          <w:u w:val="single"/>
        </w:rPr>
        <w:t>studies</w:t>
      </w:r>
      <w:r w:rsidRPr="000418C0">
        <w:rPr>
          <w:u w:val="single"/>
        </w:rPr>
        <w:t xml:space="preserve">, which </w:t>
      </w:r>
      <w:r w:rsidRPr="00E52DCA">
        <w:rPr>
          <w:rStyle w:val="Emphasis"/>
          <w:highlight w:val="green"/>
        </w:rPr>
        <w:t>we have not conducted</w:t>
      </w:r>
      <w:r w:rsidRPr="000418C0">
        <w:rPr>
          <w:u w:val="single"/>
        </w:rPr>
        <w:t>, would be particularly welcomed.</w:t>
      </w:r>
    </w:p>
    <w:p w14:paraId="17BF49B5" w14:textId="77777777" w:rsidR="000E4A41" w:rsidRDefault="000E4A41" w:rsidP="000E4A41">
      <w:pPr>
        <w:rPr>
          <w:u w:val="single"/>
        </w:rPr>
      </w:pPr>
    </w:p>
    <w:p w14:paraId="207B6558" w14:textId="77777777" w:rsidR="000E4A41" w:rsidRDefault="000E4A41" w:rsidP="000E4A41">
      <w:pPr>
        <w:pStyle w:val="Heading4"/>
      </w:pPr>
      <w:r>
        <w:t xml:space="preserve">Robock et al. changed their models – </w:t>
      </w:r>
      <w:r w:rsidRPr="002315BE">
        <w:rPr>
          <w:u w:val="single"/>
        </w:rPr>
        <w:t>cut updates</w:t>
      </w:r>
      <w:r>
        <w:t>.</w:t>
      </w:r>
    </w:p>
    <w:p w14:paraId="38EBAA79" w14:textId="77777777" w:rsidR="000E4A41" w:rsidRPr="0084674F" w:rsidRDefault="000E4A41" w:rsidP="000E4A41">
      <w:r w:rsidRPr="0084674F">
        <w:rPr>
          <w:rStyle w:val="Style13ptBold"/>
        </w:rPr>
        <w:t>Hamill 19</w:t>
      </w:r>
      <w:r>
        <w:t xml:space="preserve"> [</w:t>
      </w:r>
      <w:r w:rsidRPr="00665FC2">
        <w:t>Jasper Hamill</w:t>
      </w:r>
      <w:r>
        <w:t>, Rutgers doctoral student and numerous atmospheric scientists, “</w:t>
      </w:r>
      <w:r w:rsidRPr="0084674F">
        <w:t>Life after an apocalyptic nuclear war might not be quite as grim as expected, scientists say</w:t>
      </w:r>
      <w:r>
        <w:t xml:space="preserve">,” 08/09/19, Metro, </w:t>
      </w:r>
      <w:hyperlink r:id="rId16" w:history="1">
        <w:r w:rsidRPr="008E3DAC">
          <w:rPr>
            <w:rStyle w:val="Hyperlink"/>
          </w:rPr>
          <w:t>https://metro.co.uk/2019/08/09/life-apocalyptic-nuclear-war-might-not-quite-grim-expected-scientists-say-10545690/</w:t>
        </w:r>
      </w:hyperlink>
      <w:r>
        <w:t>] Justin</w:t>
      </w:r>
    </w:p>
    <w:p w14:paraId="43F7C510" w14:textId="77777777" w:rsidR="000E4A41" w:rsidRDefault="000E4A41" w:rsidP="000E4A41">
      <w:pPr>
        <w:rPr>
          <w:sz w:val="16"/>
        </w:rPr>
      </w:pPr>
      <w:r w:rsidRPr="00C31788">
        <w:rPr>
          <w:sz w:val="16"/>
        </w:rPr>
        <w:t xml:space="preserve">Estimates of exactly how many people will die during the bleak winter vary wildly, with </w:t>
      </w:r>
      <w:r w:rsidRPr="002315BE">
        <w:rPr>
          <w:sz w:val="16"/>
        </w:rPr>
        <w:t xml:space="preserve">some </w:t>
      </w:r>
      <w:r w:rsidRPr="002315BE">
        <w:rPr>
          <w:u w:val="single"/>
        </w:rPr>
        <w:t xml:space="preserve">pessimistic scientists convinced that even a relatively small war between states like India and Pakistan could cause almost </w:t>
      </w:r>
      <w:r w:rsidRPr="002315BE">
        <w:rPr>
          <w:rStyle w:val="Emphasis"/>
        </w:rPr>
        <w:t>one third of people on Earth to starve to death</w:t>
      </w:r>
      <w:r w:rsidRPr="002315BE">
        <w:rPr>
          <w:sz w:val="16"/>
        </w:rPr>
        <w:t>. The International Physicians for the Prevention of Nuclear War fears a nuclear conflict between these two countries alone would interrupt food production in China and the US so dramatically that up to two billion people are at risk of starvation. So we’re glad to report that a new piece of research has lightened the picture a little bit, although it’s still very, very dark. To</w:t>
      </w:r>
      <w:r w:rsidRPr="00C31788">
        <w:rPr>
          <w:sz w:val="16"/>
        </w:rPr>
        <w:t xml:space="preserve"> find out what might happen in a nuclear winter, A team from the University of Colorado analysed thunderstorms generated by a group of giant wildfires in 2017 and found they ‘injected a small volcano’s worth of aerosol into the stratosphere’ and created a smoke plume that lasted for almost nine months. ‘</w:t>
      </w:r>
      <w:r w:rsidRPr="00596148">
        <w:rPr>
          <w:u w:val="single"/>
        </w:rPr>
        <w:t xml:space="preserve">We </w:t>
      </w:r>
      <w:r w:rsidRPr="0084674F">
        <w:rPr>
          <w:rStyle w:val="Emphasis"/>
          <w:highlight w:val="green"/>
        </w:rPr>
        <w:t>compared observations</w:t>
      </w:r>
      <w:r w:rsidRPr="006F3416">
        <w:rPr>
          <w:u w:val="single"/>
        </w:rPr>
        <w:t xml:space="preserve"> with model calculations of the smoke plume</w:t>
      </w:r>
      <w:r w:rsidRPr="00C31788">
        <w:rPr>
          <w:sz w:val="16"/>
        </w:rPr>
        <w:t xml:space="preserve">,’ said scientist Karen </w:t>
      </w:r>
      <w:proofErr w:type="spellStart"/>
      <w:r w:rsidRPr="00C31788">
        <w:rPr>
          <w:sz w:val="16"/>
        </w:rPr>
        <w:t>Rosenlof</w:t>
      </w:r>
      <w:proofErr w:type="spellEnd"/>
      <w:r w:rsidRPr="00C31788">
        <w:rPr>
          <w:sz w:val="16"/>
        </w:rPr>
        <w:t xml:space="preserve">. ‘That helped us understand why the smoke plume rose so high and persisted so long, which can be applied to other stratospheric aerosol injections, such as from volcanoes or nuclear explosions.’ The wildfires offered scientists the rare chance to watch great towers of smoke rising and spreading into the atmosphere – which is what would happen as cities burn after being hit by nuclear doomsday weapons. Although </w:t>
      </w:r>
      <w:r w:rsidRPr="002315BE">
        <w:rPr>
          <w:u w:val="single"/>
        </w:rPr>
        <w:t xml:space="preserve">the </w:t>
      </w:r>
      <w:r w:rsidRPr="0084674F">
        <w:rPr>
          <w:highlight w:val="green"/>
          <w:u w:val="single"/>
        </w:rPr>
        <w:t>smoke</w:t>
      </w:r>
      <w:r w:rsidRPr="00C31788">
        <w:rPr>
          <w:sz w:val="16"/>
        </w:rPr>
        <w:t xml:space="preserve"> behaved as expected when it formed </w:t>
      </w:r>
      <w:proofErr w:type="spellStart"/>
      <w:r w:rsidRPr="00C31788">
        <w:rPr>
          <w:sz w:val="16"/>
        </w:rPr>
        <w:t>pyrocumulonibus</w:t>
      </w:r>
      <w:proofErr w:type="spellEnd"/>
      <w:r w:rsidRPr="00C31788">
        <w:rPr>
          <w:sz w:val="16"/>
        </w:rPr>
        <w:t xml:space="preserve"> clouds and ‘erupted violently’ into the atmosphere, </w:t>
      </w:r>
      <w:r w:rsidRPr="0084674F">
        <w:rPr>
          <w:u w:val="single"/>
        </w:rPr>
        <w:t xml:space="preserve">it </w:t>
      </w:r>
      <w:r w:rsidRPr="0084674F">
        <w:rPr>
          <w:rStyle w:val="Emphasis"/>
          <w:highlight w:val="green"/>
        </w:rPr>
        <w:t>lingered</w:t>
      </w:r>
      <w:r w:rsidRPr="0084674F">
        <w:rPr>
          <w:rStyle w:val="Emphasis"/>
        </w:rPr>
        <w:t xml:space="preserve"> in the stratosphere</w:t>
      </w:r>
      <w:r w:rsidRPr="0084674F">
        <w:rPr>
          <w:u w:val="single"/>
        </w:rPr>
        <w:t xml:space="preserve"> </w:t>
      </w:r>
      <w:r w:rsidRPr="0084674F">
        <w:rPr>
          <w:highlight w:val="green"/>
          <w:u w:val="single"/>
        </w:rPr>
        <w:t xml:space="preserve">for 40% less </w:t>
      </w:r>
      <w:r w:rsidRPr="002315BE">
        <w:rPr>
          <w:u w:val="single"/>
        </w:rPr>
        <w:t xml:space="preserve">time </w:t>
      </w:r>
      <w:r w:rsidRPr="0084674F">
        <w:rPr>
          <w:highlight w:val="green"/>
          <w:u w:val="single"/>
        </w:rPr>
        <w:t xml:space="preserve">than </w:t>
      </w:r>
      <w:r w:rsidRPr="0084674F">
        <w:rPr>
          <w:rStyle w:val="Emphasis"/>
          <w:highlight w:val="green"/>
        </w:rPr>
        <w:t>expected</w:t>
      </w:r>
      <w:r w:rsidRPr="00C31788">
        <w:rPr>
          <w:sz w:val="16"/>
        </w:rPr>
        <w:t xml:space="preserve">, </w:t>
      </w:r>
      <w:r w:rsidRPr="0084674F">
        <w:rPr>
          <w:highlight w:val="green"/>
          <w:u w:val="single"/>
        </w:rPr>
        <w:t>suggesting</w:t>
      </w:r>
      <w:r w:rsidRPr="0084674F">
        <w:rPr>
          <w:u w:val="single"/>
        </w:rPr>
        <w:t xml:space="preserve"> </w:t>
      </w:r>
      <w:r w:rsidRPr="0084674F">
        <w:rPr>
          <w:rStyle w:val="Emphasis"/>
        </w:rPr>
        <w:t>previous calculations</w:t>
      </w:r>
      <w:r w:rsidRPr="0084674F">
        <w:rPr>
          <w:u w:val="single"/>
        </w:rPr>
        <w:t xml:space="preserve"> about the length of a </w:t>
      </w:r>
      <w:r w:rsidRPr="0084674F">
        <w:rPr>
          <w:highlight w:val="green"/>
          <w:u w:val="single"/>
        </w:rPr>
        <w:t>nuclear winter</w:t>
      </w:r>
      <w:r w:rsidRPr="0084674F">
        <w:rPr>
          <w:u w:val="single"/>
        </w:rPr>
        <w:t xml:space="preserve"> may have been </w:t>
      </w:r>
      <w:r w:rsidRPr="0084674F">
        <w:rPr>
          <w:rStyle w:val="Emphasis"/>
          <w:highlight w:val="green"/>
        </w:rPr>
        <w:t>exaggerated</w:t>
      </w:r>
      <w:r w:rsidRPr="00C31788">
        <w:rPr>
          <w:sz w:val="16"/>
        </w:rPr>
        <w:t xml:space="preserve">. It’s possible that </w:t>
      </w:r>
      <w:r w:rsidRPr="0084674F">
        <w:rPr>
          <w:u w:val="single"/>
        </w:rPr>
        <w:t xml:space="preserve">the </w:t>
      </w:r>
      <w:r w:rsidRPr="0084674F">
        <w:rPr>
          <w:highlight w:val="green"/>
          <w:u w:val="single"/>
        </w:rPr>
        <w:t xml:space="preserve">cooling </w:t>
      </w:r>
      <w:r w:rsidRPr="002315BE">
        <w:rPr>
          <w:u w:val="single"/>
        </w:rPr>
        <w:t>impacts</w:t>
      </w:r>
      <w:r w:rsidRPr="0084674F">
        <w:rPr>
          <w:u w:val="single"/>
        </w:rPr>
        <w:t xml:space="preserve"> of a nuclear winter could </w:t>
      </w:r>
      <w:r w:rsidRPr="0084674F">
        <w:rPr>
          <w:highlight w:val="green"/>
          <w:u w:val="single"/>
        </w:rPr>
        <w:t>last</w:t>
      </w:r>
      <w:r w:rsidRPr="0084674F">
        <w:rPr>
          <w:u w:val="single"/>
        </w:rPr>
        <w:t xml:space="preserve"> somewhat </w:t>
      </w:r>
      <w:r w:rsidRPr="0084674F">
        <w:rPr>
          <w:highlight w:val="green"/>
          <w:u w:val="single"/>
        </w:rPr>
        <w:t xml:space="preserve">less </w:t>
      </w:r>
      <w:r w:rsidRPr="002315BE">
        <w:rPr>
          <w:u w:val="single"/>
        </w:rPr>
        <w:t xml:space="preserve">long </w:t>
      </w:r>
      <w:r w:rsidRPr="0084674F">
        <w:rPr>
          <w:highlight w:val="green"/>
          <w:u w:val="single"/>
        </w:rPr>
        <w:t xml:space="preserve">than models </w:t>
      </w:r>
      <w:r w:rsidRPr="008A1DA0">
        <w:rPr>
          <w:u w:val="single"/>
        </w:rPr>
        <w:t xml:space="preserve">have </w:t>
      </w:r>
      <w:r w:rsidRPr="0084674F">
        <w:rPr>
          <w:rStyle w:val="Emphasis"/>
          <w:highlight w:val="green"/>
        </w:rPr>
        <w:t>predicted</w:t>
      </w:r>
      <w:r w:rsidRPr="0084674F">
        <w:rPr>
          <w:rStyle w:val="Emphasis"/>
        </w:rPr>
        <w:t xml:space="preserve"> to date</w:t>
      </w:r>
      <w:r w:rsidRPr="00C31788">
        <w:rPr>
          <w:sz w:val="16"/>
        </w:rPr>
        <w:t xml:space="preserve"> ‘The team found that organic observed </w:t>
      </w:r>
      <w:r w:rsidRPr="002315BE">
        <w:rPr>
          <w:u w:val="single"/>
        </w:rPr>
        <w:t xml:space="preserve">smoke </w:t>
      </w:r>
      <w:r w:rsidRPr="0084674F">
        <w:rPr>
          <w:highlight w:val="green"/>
          <w:u w:val="single"/>
        </w:rPr>
        <w:t xml:space="preserve">lifetime </w:t>
      </w:r>
      <w:r w:rsidRPr="002315BE">
        <w:rPr>
          <w:u w:val="single"/>
        </w:rPr>
        <w:t xml:space="preserve">in the stratosphere </w:t>
      </w:r>
      <w:r w:rsidRPr="0084674F">
        <w:rPr>
          <w:highlight w:val="green"/>
          <w:u w:val="single"/>
        </w:rPr>
        <w:t xml:space="preserve">was </w:t>
      </w:r>
      <w:r w:rsidRPr="002315BE">
        <w:rPr>
          <w:rStyle w:val="Emphasis"/>
        </w:rPr>
        <w:t xml:space="preserve">40% </w:t>
      </w:r>
      <w:r w:rsidRPr="0084674F">
        <w:rPr>
          <w:rStyle w:val="Emphasis"/>
          <w:highlight w:val="green"/>
        </w:rPr>
        <w:t>shorter</w:t>
      </w:r>
      <w:r w:rsidRPr="00C31788">
        <w:rPr>
          <w:sz w:val="16"/>
        </w:rPr>
        <w:t xml:space="preserve">, </w:t>
      </w:r>
      <w:r w:rsidRPr="0084674F">
        <w:rPr>
          <w:u w:val="single"/>
        </w:rPr>
        <w:t xml:space="preserve">the </w:t>
      </w:r>
      <w:r w:rsidRPr="002315BE">
        <w:rPr>
          <w:u w:val="single"/>
        </w:rPr>
        <w:t xml:space="preserve">authors say, than what would be </w:t>
      </w:r>
      <w:r w:rsidRPr="002315BE">
        <w:rPr>
          <w:rStyle w:val="Emphasis"/>
        </w:rPr>
        <w:t>calculated</w:t>
      </w:r>
      <w:r w:rsidRPr="002315BE">
        <w:rPr>
          <w:u w:val="single"/>
        </w:rPr>
        <w:t xml:space="preserve"> using a standard model</w:t>
      </w:r>
      <w:r w:rsidRPr="002315BE">
        <w:rPr>
          <w:sz w:val="16"/>
        </w:rPr>
        <w:t>,’ the University of Color</w:t>
      </w:r>
      <w:r w:rsidRPr="00C31788">
        <w:rPr>
          <w:sz w:val="16"/>
        </w:rPr>
        <w:t xml:space="preserve">ado </w:t>
      </w:r>
      <w:r w:rsidRPr="0084674F">
        <w:rPr>
          <w:highlight w:val="green"/>
          <w:u w:val="single"/>
        </w:rPr>
        <w:t xml:space="preserve">quoted </w:t>
      </w:r>
      <w:r w:rsidRPr="002315BE">
        <w:rPr>
          <w:rStyle w:val="Emphasis"/>
        </w:rPr>
        <w:t xml:space="preserve">Brian </w:t>
      </w:r>
      <w:r w:rsidRPr="0084674F">
        <w:rPr>
          <w:rStyle w:val="Emphasis"/>
          <w:highlight w:val="green"/>
        </w:rPr>
        <w:t>Toon</w:t>
      </w:r>
      <w:r w:rsidRPr="00C31788">
        <w:rPr>
          <w:sz w:val="16"/>
        </w:rPr>
        <w:t xml:space="preserve"> as saying. Work is now ongoing to establish ‘what the findings mean for the climate impacts of nuclear explosions, which include a severe cooling impact dubbed “nuclear winter”‘.</w:t>
      </w:r>
    </w:p>
    <w:p w14:paraId="134FE03D" w14:textId="77777777" w:rsidR="000E4A41" w:rsidRDefault="000E4A41" w:rsidP="000E4A41">
      <w:pPr>
        <w:rPr>
          <w:sz w:val="16"/>
        </w:rPr>
      </w:pPr>
    </w:p>
    <w:p w14:paraId="7A5A4D70" w14:textId="77777777" w:rsidR="000E4A41" w:rsidRDefault="000E4A41" w:rsidP="000E4A41">
      <w:pPr>
        <w:pStyle w:val="Heading4"/>
        <w:rPr>
          <w:rStyle w:val="Emphasis"/>
          <w:rFonts w:cstheme="majorBidi"/>
          <w:b/>
          <w:iCs/>
          <w:sz w:val="26"/>
          <w:u w:val="none"/>
        </w:rPr>
      </w:pPr>
      <w:r>
        <w:rPr>
          <w:rStyle w:val="Emphasis"/>
          <w:rFonts w:cstheme="majorBidi"/>
          <w:b/>
          <w:iCs/>
          <w:sz w:val="26"/>
          <w:u w:val="none"/>
        </w:rPr>
        <w:t xml:space="preserve">Their physicist flows </w:t>
      </w:r>
      <w:r w:rsidRPr="00153E13">
        <w:rPr>
          <w:rStyle w:val="Emphasis"/>
          <w:rFonts w:cstheme="majorBidi"/>
          <w:b/>
          <w:iCs/>
          <w:sz w:val="26"/>
        </w:rPr>
        <w:t>neg</w:t>
      </w:r>
      <w:r>
        <w:rPr>
          <w:rStyle w:val="Emphasis"/>
          <w:rFonts w:cstheme="majorBidi"/>
          <w:b/>
          <w:iCs/>
          <w:sz w:val="26"/>
          <w:u w:val="none"/>
        </w:rPr>
        <w:t xml:space="preserve"> – </w:t>
      </w:r>
      <w:r w:rsidRPr="00153E13">
        <w:rPr>
          <w:rStyle w:val="Emphasis"/>
          <w:rFonts w:cstheme="majorBidi"/>
          <w:b/>
          <w:iCs/>
          <w:sz w:val="26"/>
          <w:u w:val="none"/>
        </w:rPr>
        <w:t>no</w:t>
      </w:r>
      <w:r>
        <w:rPr>
          <w:rStyle w:val="Emphasis"/>
          <w:rFonts w:cstheme="majorBidi"/>
          <w:b/>
          <w:iCs/>
          <w:sz w:val="26"/>
          <w:u w:val="none"/>
        </w:rPr>
        <w:t xml:space="preserve"> extinction but </w:t>
      </w:r>
      <w:r w:rsidRPr="00184F01">
        <w:rPr>
          <w:rStyle w:val="Emphasis"/>
          <w:rFonts w:cstheme="majorBidi"/>
          <w:b/>
          <w:iCs/>
          <w:sz w:val="26"/>
        </w:rPr>
        <w:t>yes</w:t>
      </w:r>
      <w:r>
        <w:rPr>
          <w:rStyle w:val="Emphasis"/>
          <w:rFonts w:cstheme="majorBidi"/>
          <w:b/>
          <w:iCs/>
          <w:sz w:val="26"/>
          <w:u w:val="none"/>
        </w:rPr>
        <w:t xml:space="preserve"> transition.</w:t>
      </w:r>
    </w:p>
    <w:p w14:paraId="7559B440" w14:textId="77777777" w:rsidR="000E4A41" w:rsidRPr="00D62A4B" w:rsidRDefault="000E4A41" w:rsidP="000E4A41">
      <w:r w:rsidRPr="00D62A4B">
        <w:rPr>
          <w:rStyle w:val="Style13ptBold"/>
        </w:rPr>
        <w:t>Haberman 16</w:t>
      </w:r>
      <w:r>
        <w:t xml:space="preserve"> – Clyde, 4/4/16, [“</w:t>
      </w:r>
      <w:r w:rsidRPr="00D62A4B">
        <w:t>Global Warming Gives Science Behind Nuclear Winter a New Purpose</w:t>
      </w:r>
      <w:r>
        <w:t xml:space="preserve">,” New York Times, </w:t>
      </w:r>
      <w:hyperlink r:id="rId17" w:history="1">
        <w:r w:rsidRPr="00112594">
          <w:rPr>
            <w:rStyle w:val="Hyperlink"/>
          </w:rPr>
          <w:t>https://www.nytimes.com/2016/04/04/us/global-warming-gives-science-behind-nuclear-winter-a-new-purpose.html</w:t>
        </w:r>
      </w:hyperlink>
      <w:r>
        <w:t>] Justin</w:t>
      </w:r>
    </w:p>
    <w:p w14:paraId="0D64F11E" w14:textId="77777777" w:rsidR="000E4A41" w:rsidRDefault="000E4A41" w:rsidP="000E4A41">
      <w:pPr>
        <w:rPr>
          <w:sz w:val="12"/>
        </w:rPr>
      </w:pPr>
      <w:r w:rsidRPr="004630E1">
        <w:rPr>
          <w:sz w:val="12"/>
        </w:rPr>
        <w:t xml:space="preserve">Actually, he said, </w:t>
      </w:r>
      <w:r w:rsidRPr="008A1DA0">
        <w:rPr>
          <w:u w:val="single"/>
        </w:rPr>
        <w:t xml:space="preserve">he </w:t>
      </w:r>
      <w:r w:rsidRPr="00D62A4B">
        <w:rPr>
          <w:rStyle w:val="Emphasis"/>
          <w:highlight w:val="green"/>
        </w:rPr>
        <w:t>never</w:t>
      </w:r>
      <w:r w:rsidRPr="00D62A4B">
        <w:rPr>
          <w:highlight w:val="green"/>
          <w:u w:val="single"/>
        </w:rPr>
        <w:t xml:space="preserve"> believed human</w:t>
      </w:r>
      <w:r w:rsidRPr="008A1DA0">
        <w:rPr>
          <w:u w:val="single"/>
        </w:rPr>
        <w:t xml:space="preserve">kind </w:t>
      </w:r>
      <w:r w:rsidRPr="00D62A4B">
        <w:rPr>
          <w:highlight w:val="green"/>
          <w:u w:val="single"/>
        </w:rPr>
        <w:t>was</w:t>
      </w:r>
      <w:r w:rsidRPr="00D62A4B">
        <w:rPr>
          <w:u w:val="single"/>
        </w:rPr>
        <w:t xml:space="preserve"> likely </w:t>
      </w:r>
      <w:r w:rsidRPr="008A1DA0">
        <w:rPr>
          <w:u w:val="single"/>
        </w:rPr>
        <w:t xml:space="preserve">to be </w:t>
      </w:r>
      <w:r w:rsidRPr="00D62A4B">
        <w:rPr>
          <w:highlight w:val="green"/>
          <w:u w:val="single"/>
        </w:rPr>
        <w:t>wiped out</w:t>
      </w:r>
      <w:r w:rsidRPr="004630E1">
        <w:rPr>
          <w:sz w:val="12"/>
        </w:rPr>
        <w:t>. “</w:t>
      </w:r>
      <w:r w:rsidRPr="00D62A4B">
        <w:rPr>
          <w:highlight w:val="green"/>
          <w:u w:val="single"/>
        </w:rPr>
        <w:t>That was</w:t>
      </w:r>
      <w:r w:rsidRPr="00D62A4B">
        <w:rPr>
          <w:u w:val="single"/>
        </w:rPr>
        <w:t xml:space="preserve"> a </w:t>
      </w:r>
      <w:r w:rsidRPr="00D62A4B">
        <w:rPr>
          <w:rStyle w:val="Emphasis"/>
          <w:highlight w:val="green"/>
        </w:rPr>
        <w:t>speculation</w:t>
      </w:r>
      <w:r w:rsidRPr="004630E1">
        <w:rPr>
          <w:sz w:val="12"/>
        </w:rPr>
        <w:t xml:space="preserve"> of others, including Carl Sagan,” </w:t>
      </w:r>
      <w:r w:rsidRPr="008A1DA0">
        <w:rPr>
          <w:sz w:val="12"/>
        </w:rPr>
        <w:t>he said. “</w:t>
      </w:r>
      <w:r w:rsidRPr="008A1DA0">
        <w:rPr>
          <w:u w:val="single"/>
        </w:rPr>
        <w:t xml:space="preserve">My </w:t>
      </w:r>
      <w:r w:rsidRPr="008A1DA0">
        <w:rPr>
          <w:rStyle w:val="Emphasis"/>
        </w:rPr>
        <w:t>personal opinion</w:t>
      </w:r>
      <w:r w:rsidRPr="008A1DA0">
        <w:rPr>
          <w:u w:val="single"/>
        </w:rPr>
        <w:t xml:space="preserve"> is that</w:t>
      </w:r>
      <w:r w:rsidRPr="00D62A4B">
        <w:rPr>
          <w:u w:val="single"/>
        </w:rPr>
        <w:t xml:space="preserve"> the </w:t>
      </w:r>
      <w:r w:rsidRPr="00D62A4B">
        <w:rPr>
          <w:highlight w:val="green"/>
          <w:u w:val="single"/>
        </w:rPr>
        <w:t>human</w:t>
      </w:r>
      <w:r w:rsidRPr="00D62A4B">
        <w:rPr>
          <w:u w:val="single"/>
        </w:rPr>
        <w:t xml:space="preserve"> race </w:t>
      </w:r>
      <w:r w:rsidRPr="00D62A4B">
        <w:rPr>
          <w:rStyle w:val="Emphasis"/>
          <w:highlight w:val="green"/>
        </w:rPr>
        <w:t>wouldn’t become extinct</w:t>
      </w:r>
      <w:r w:rsidRPr="00D62A4B">
        <w:rPr>
          <w:highlight w:val="green"/>
          <w:u w:val="single"/>
        </w:rPr>
        <w:t xml:space="preserve">, but </w:t>
      </w:r>
      <w:r w:rsidRPr="00D62A4B">
        <w:rPr>
          <w:rStyle w:val="Emphasis"/>
          <w:highlight w:val="green"/>
        </w:rPr>
        <w:t>civilization</w:t>
      </w:r>
      <w:r w:rsidRPr="00D62A4B">
        <w:rPr>
          <w:u w:val="single"/>
        </w:rPr>
        <w:t xml:space="preserve"> as we know it </w:t>
      </w:r>
      <w:r w:rsidRPr="008A1DA0">
        <w:rPr>
          <w:rStyle w:val="Emphasis"/>
        </w:rPr>
        <w:t xml:space="preserve">certainly </w:t>
      </w:r>
      <w:r w:rsidRPr="00D62A4B">
        <w:rPr>
          <w:rStyle w:val="Emphasis"/>
          <w:highlight w:val="green"/>
        </w:rPr>
        <w:t>would</w:t>
      </w:r>
      <w:r w:rsidRPr="004630E1">
        <w:rPr>
          <w:sz w:val="12"/>
        </w:rPr>
        <w:t>.”</w:t>
      </w:r>
    </w:p>
    <w:p w14:paraId="7482B4BB" w14:textId="77777777" w:rsidR="000E4A41" w:rsidRPr="00184F01" w:rsidRDefault="000E4A41" w:rsidP="000E4A41"/>
    <w:p w14:paraId="555C69E9" w14:textId="77777777" w:rsidR="000E4A41" w:rsidRDefault="000E4A41" w:rsidP="000E4A41">
      <w:pPr>
        <w:pStyle w:val="Heading4"/>
      </w:pPr>
      <w:r>
        <w:t>Robock agrees too.</w:t>
      </w:r>
    </w:p>
    <w:p w14:paraId="5557F2C6" w14:textId="77777777" w:rsidR="000E4A41" w:rsidRPr="007966F9" w:rsidRDefault="000E4A41" w:rsidP="000E4A41">
      <w:r w:rsidRPr="007966F9">
        <w:rPr>
          <w:rStyle w:val="Style13ptBold"/>
        </w:rPr>
        <w:t>Robock 10.</w:t>
      </w:r>
      <w:r>
        <w:t xml:space="preserve"> [You know who they are, “Nuclear Winter” </w:t>
      </w:r>
      <w:hyperlink r:id="rId18" w:history="1">
        <w:r w:rsidRPr="00BE0E32">
          <w:rPr>
            <w:rStyle w:val="Hyperlink"/>
          </w:rPr>
          <w:t>https://sci-hub.se/https://doi.org/10.1002/wcc.45</w:t>
        </w:r>
      </w:hyperlink>
      <w:r>
        <w:t>] Justin</w:t>
      </w:r>
    </w:p>
    <w:p w14:paraId="2A097BAF" w14:textId="77777777" w:rsidR="000E4A41" w:rsidRDefault="000E4A41" w:rsidP="000E4A41">
      <w:pPr>
        <w:rPr>
          <w:sz w:val="16"/>
        </w:rPr>
      </w:pPr>
      <w:r w:rsidRPr="007966F9">
        <w:rPr>
          <w:u w:val="single"/>
        </w:rPr>
        <w:t xml:space="preserve">While it is important to point out the consequences of nuclear winter, it is also important to point out what will not be the consequences. Although </w:t>
      </w:r>
      <w:r w:rsidRPr="008328F3">
        <w:rPr>
          <w:highlight w:val="green"/>
          <w:u w:val="single"/>
        </w:rPr>
        <w:t>extinction</w:t>
      </w:r>
      <w:r w:rsidRPr="007966F9">
        <w:rPr>
          <w:u w:val="single"/>
        </w:rPr>
        <w:t xml:space="preserve"> of our species was not ruled out in initial studies by biologists, it now seems that </w:t>
      </w:r>
      <w:r w:rsidRPr="008328F3">
        <w:rPr>
          <w:rStyle w:val="Emphasis"/>
        </w:rPr>
        <w:t xml:space="preserve">this </w:t>
      </w:r>
      <w:r w:rsidRPr="008328F3">
        <w:rPr>
          <w:rStyle w:val="Emphasis"/>
          <w:highlight w:val="green"/>
        </w:rPr>
        <w:t>would not take place</w:t>
      </w:r>
      <w:r w:rsidRPr="008328F3">
        <w:rPr>
          <w:sz w:val="16"/>
        </w:rPr>
        <w:t xml:space="preserve">. Especially </w:t>
      </w:r>
      <w:r w:rsidRPr="007966F9">
        <w:rPr>
          <w:u w:val="single"/>
        </w:rPr>
        <w:t xml:space="preserve">in </w:t>
      </w:r>
      <w:r w:rsidRPr="008328F3">
        <w:rPr>
          <w:rStyle w:val="Emphasis"/>
          <w:highlight w:val="green"/>
        </w:rPr>
        <w:t>Australia</w:t>
      </w:r>
      <w:r w:rsidRPr="008328F3">
        <w:rPr>
          <w:highlight w:val="green"/>
          <w:u w:val="single"/>
        </w:rPr>
        <w:t xml:space="preserve"> and </w:t>
      </w:r>
      <w:r w:rsidRPr="008328F3">
        <w:rPr>
          <w:rStyle w:val="Emphasis"/>
          <w:highlight w:val="green"/>
        </w:rPr>
        <w:t>New Zealand</w:t>
      </w:r>
      <w:r w:rsidRPr="007966F9">
        <w:rPr>
          <w:u w:val="single"/>
        </w:rPr>
        <w:t xml:space="preserve">, humans would </w:t>
      </w:r>
      <w:r w:rsidRPr="008328F3">
        <w:rPr>
          <w:highlight w:val="green"/>
          <w:u w:val="single"/>
        </w:rPr>
        <w:t>have a</w:t>
      </w:r>
      <w:r w:rsidRPr="007966F9">
        <w:rPr>
          <w:u w:val="single"/>
        </w:rPr>
        <w:t xml:space="preserve"> better </w:t>
      </w:r>
      <w:r w:rsidRPr="008328F3">
        <w:rPr>
          <w:highlight w:val="green"/>
          <w:u w:val="single"/>
        </w:rPr>
        <w:t>chance to survive</w:t>
      </w:r>
      <w:r w:rsidRPr="008328F3">
        <w:rPr>
          <w:sz w:val="16"/>
        </w:rPr>
        <w:t xml:space="preserve">. Also, </w:t>
      </w:r>
      <w:r w:rsidRPr="008328F3">
        <w:rPr>
          <w:highlight w:val="green"/>
          <w:u w:val="single"/>
        </w:rPr>
        <w:t>Earth will not be plunged into</w:t>
      </w:r>
      <w:r w:rsidRPr="007966F9">
        <w:rPr>
          <w:u w:val="single"/>
        </w:rPr>
        <w:t xml:space="preserve"> an </w:t>
      </w:r>
      <w:r w:rsidRPr="008328F3">
        <w:rPr>
          <w:highlight w:val="green"/>
          <w:u w:val="single"/>
        </w:rPr>
        <w:t>ice age. Ice sheets</w:t>
      </w:r>
      <w:r w:rsidRPr="007966F9">
        <w:rPr>
          <w:u w:val="single"/>
        </w:rPr>
        <w:t xml:space="preserve">, which covered North America and Europe only 18,000 years ago and were more than 3-km thick, </w:t>
      </w:r>
      <w:r w:rsidRPr="008328F3">
        <w:rPr>
          <w:highlight w:val="green"/>
          <w:u w:val="single"/>
        </w:rPr>
        <w:t>take</w:t>
      </w:r>
      <w:r w:rsidRPr="007966F9">
        <w:rPr>
          <w:u w:val="single"/>
        </w:rPr>
        <w:t xml:space="preserve"> many </w:t>
      </w:r>
      <w:r w:rsidRPr="008328F3">
        <w:rPr>
          <w:rStyle w:val="Emphasis"/>
          <w:highlight w:val="green"/>
        </w:rPr>
        <w:t>thousands of years to build</w:t>
      </w:r>
      <w:r w:rsidRPr="008328F3">
        <w:rPr>
          <w:rStyle w:val="Emphasis"/>
        </w:rPr>
        <w:t xml:space="preserve"> up from annual snow layers</w:t>
      </w:r>
      <w:r w:rsidRPr="007966F9">
        <w:rPr>
          <w:u w:val="single"/>
        </w:rPr>
        <w:t xml:space="preserve">, </w:t>
      </w:r>
      <w:r w:rsidRPr="008328F3">
        <w:rPr>
          <w:highlight w:val="green"/>
          <w:u w:val="single"/>
        </w:rPr>
        <w:t>and</w:t>
      </w:r>
      <w:r w:rsidRPr="007966F9">
        <w:rPr>
          <w:u w:val="single"/>
        </w:rPr>
        <w:t xml:space="preserve"> the climatic </w:t>
      </w:r>
      <w:r w:rsidRPr="008328F3">
        <w:rPr>
          <w:highlight w:val="green"/>
          <w:u w:val="single"/>
        </w:rPr>
        <w:t>disruptions would not last long enough</w:t>
      </w:r>
      <w:r w:rsidRPr="007966F9">
        <w:rPr>
          <w:u w:val="single"/>
        </w:rPr>
        <w:t xml:space="preserve"> to produce them.</w:t>
      </w:r>
      <w:r w:rsidRPr="008328F3">
        <w:rPr>
          <w:sz w:val="16"/>
        </w:rPr>
        <w:t xml:space="preserve"> The oxygen consumption by the fires would be inconsequential, as would the effect on the atmospheric greenhouse by carbon dioxide production. The consequences of nuclear winter are extreme enough without these additional effects, however.</w:t>
      </w:r>
    </w:p>
    <w:p w14:paraId="48DAB5AD" w14:textId="77777777" w:rsidR="000E4A41" w:rsidRPr="00596148" w:rsidRDefault="000E4A41" w:rsidP="000E4A41"/>
    <w:p w14:paraId="0978842B" w14:textId="77777777" w:rsidR="000E4A41" w:rsidRDefault="000E4A41" w:rsidP="000E4A41">
      <w:pPr>
        <w:pStyle w:val="Heading4"/>
      </w:pPr>
      <w:r>
        <w:t>How more explicit do they have to say it??</w:t>
      </w:r>
    </w:p>
    <w:p w14:paraId="6F7322AF" w14:textId="77777777" w:rsidR="000E4A41" w:rsidRPr="00D62A4B" w:rsidRDefault="000E4A41" w:rsidP="000E4A41">
      <w:proofErr w:type="spellStart"/>
      <w:r w:rsidRPr="00D62A4B">
        <w:rPr>
          <w:rStyle w:val="Style13ptBold"/>
        </w:rPr>
        <w:t>Brasch</w:t>
      </w:r>
      <w:proofErr w:type="spellEnd"/>
      <w:r w:rsidRPr="00D62A4B">
        <w:rPr>
          <w:rStyle w:val="Style13ptBold"/>
        </w:rPr>
        <w:t xml:space="preserve"> 20</w:t>
      </w:r>
      <w:r>
        <w:t xml:space="preserve"> – Sam </w:t>
      </w:r>
      <w:proofErr w:type="spellStart"/>
      <w:r w:rsidRPr="00D62A4B">
        <w:t>Brasch</w:t>
      </w:r>
      <w:proofErr w:type="spellEnd"/>
      <w:r w:rsidRPr="00D62A4B">
        <w:t xml:space="preserve"> covers climate and the environment for CPR News. Sam came to CPR in 2015 as the recipient of the organization’s first news fellowship</w:t>
      </w:r>
      <w:r>
        <w:t>, [“</w:t>
      </w:r>
      <w:r w:rsidRPr="00D62A4B">
        <w:t>A Colorado Professor Is Warning The World Of Nuclear Winter — Again</w:t>
      </w:r>
      <w:r>
        <w:t xml:space="preserve">,” CPR News, </w:t>
      </w:r>
      <w:hyperlink r:id="rId19" w:history="1">
        <w:r w:rsidRPr="00112594">
          <w:rPr>
            <w:rStyle w:val="Hyperlink"/>
          </w:rPr>
          <w:t>https://www.cpr.org/2020/01/09/a-colorado-professor-is-warning-the-world-of-nuclear-winter-again/</w:t>
        </w:r>
      </w:hyperlink>
      <w:r>
        <w:t>] Justin</w:t>
      </w:r>
    </w:p>
    <w:p w14:paraId="2F069534" w14:textId="77777777" w:rsidR="000E4A41" w:rsidRPr="004630E1" w:rsidRDefault="000E4A41" w:rsidP="000E4A41">
      <w:pPr>
        <w:rPr>
          <w:sz w:val="12"/>
        </w:rPr>
      </w:pPr>
      <w:r w:rsidRPr="004630E1">
        <w:rPr>
          <w:sz w:val="12"/>
        </w:rPr>
        <w:t xml:space="preserve">About 30 years later, </w:t>
      </w:r>
      <w:r w:rsidRPr="00D62A4B">
        <w:rPr>
          <w:highlight w:val="green"/>
          <w:u w:val="single"/>
        </w:rPr>
        <w:t>Toon</w:t>
      </w:r>
      <w:r w:rsidRPr="00D62A4B">
        <w:rPr>
          <w:u w:val="single"/>
        </w:rPr>
        <w:t xml:space="preserve"> said he </w:t>
      </w:r>
      <w:r w:rsidRPr="00D62A4B">
        <w:rPr>
          <w:highlight w:val="green"/>
          <w:u w:val="single"/>
        </w:rPr>
        <w:t xml:space="preserve">received a </w:t>
      </w:r>
      <w:r w:rsidRPr="00D62A4B">
        <w:rPr>
          <w:rStyle w:val="Emphasis"/>
          <w:highlight w:val="green"/>
        </w:rPr>
        <w:t>phone call</w:t>
      </w:r>
      <w:r w:rsidRPr="00D62A4B">
        <w:rPr>
          <w:highlight w:val="green"/>
          <w:u w:val="single"/>
        </w:rPr>
        <w:t xml:space="preserve"> from a reporter</w:t>
      </w:r>
      <w:r w:rsidRPr="00D62A4B">
        <w:rPr>
          <w:u w:val="single"/>
        </w:rPr>
        <w:t xml:space="preserve">. Tensions between India and Pakistan were on the rise once again. The </w:t>
      </w:r>
      <w:r w:rsidRPr="00D62A4B">
        <w:rPr>
          <w:highlight w:val="green"/>
          <w:u w:val="single"/>
        </w:rPr>
        <w:t>journalist wanted to know if a war</w:t>
      </w:r>
      <w:r w:rsidRPr="00D62A4B">
        <w:rPr>
          <w:u w:val="single"/>
        </w:rPr>
        <w:t xml:space="preserve"> between the two countries </w:t>
      </w:r>
      <w:r w:rsidRPr="00D62A4B">
        <w:rPr>
          <w:highlight w:val="green"/>
          <w:u w:val="single"/>
        </w:rPr>
        <w:t xml:space="preserve">could </w:t>
      </w:r>
      <w:r w:rsidRPr="00D62A4B">
        <w:rPr>
          <w:rStyle w:val="Emphasis"/>
          <w:highlight w:val="green"/>
        </w:rPr>
        <w:t>trigger</w:t>
      </w:r>
      <w:r w:rsidRPr="00D62A4B">
        <w:rPr>
          <w:highlight w:val="green"/>
          <w:u w:val="single"/>
        </w:rPr>
        <w:t xml:space="preserve"> a nuclear winter</w:t>
      </w:r>
      <w:r w:rsidRPr="00D62A4B">
        <w:rPr>
          <w:u w:val="single"/>
        </w:rPr>
        <w:t>.</w:t>
      </w:r>
    </w:p>
    <w:p w14:paraId="2A96A8A9" w14:textId="77777777" w:rsidR="000E4A41" w:rsidRDefault="000E4A41" w:rsidP="000E4A41">
      <w:pPr>
        <w:rPr>
          <w:rStyle w:val="Emphasis"/>
          <w:sz w:val="24"/>
          <w:szCs w:val="24"/>
        </w:rPr>
      </w:pPr>
      <w:r w:rsidRPr="00D62A4B">
        <w:rPr>
          <w:rStyle w:val="Emphasis"/>
          <w:sz w:val="24"/>
          <w:szCs w:val="24"/>
          <w:highlight w:val="green"/>
        </w:rPr>
        <w:t xml:space="preserve">Toon said it </w:t>
      </w:r>
      <w:r w:rsidRPr="00184F01">
        <w:rPr>
          <w:rStyle w:val="Emphasis"/>
          <w:sz w:val="24"/>
          <w:szCs w:val="24"/>
        </w:rPr>
        <w:t xml:space="preserve">probably </w:t>
      </w:r>
      <w:r w:rsidRPr="00D62A4B">
        <w:rPr>
          <w:rStyle w:val="Emphasis"/>
          <w:sz w:val="24"/>
          <w:szCs w:val="24"/>
          <w:highlight w:val="green"/>
        </w:rPr>
        <w:t>wouldn’t.</w:t>
      </w:r>
      <w:r w:rsidRPr="00D62A4B">
        <w:rPr>
          <w:rStyle w:val="Emphasis"/>
          <w:sz w:val="24"/>
          <w:szCs w:val="24"/>
        </w:rPr>
        <w:t xml:space="preserve"> </w:t>
      </w:r>
    </w:p>
    <w:p w14:paraId="58A0F49D" w14:textId="4365A481" w:rsidR="000E4A41" w:rsidRDefault="000E4A41" w:rsidP="000E4A41"/>
    <w:p w14:paraId="2D64B238" w14:textId="08123192" w:rsidR="000E4A41" w:rsidRDefault="000E4A41" w:rsidP="000E4A41">
      <w:pPr>
        <w:pStyle w:val="Heading3"/>
      </w:pPr>
      <w:r>
        <w:t>---AT: PND</w:t>
      </w:r>
    </w:p>
    <w:p w14:paraId="0E8DE546" w14:textId="77777777" w:rsidR="000E4A41" w:rsidRPr="00184F01" w:rsidRDefault="000E4A41" w:rsidP="000E4A41">
      <w:pPr>
        <w:pStyle w:val="Heading4"/>
      </w:pPr>
      <w:r>
        <w:t>Reject PND:</w:t>
      </w:r>
    </w:p>
    <w:p w14:paraId="74A159F6" w14:textId="618CF181" w:rsidR="000E4A41" w:rsidRDefault="000E4A41" w:rsidP="000E4A41">
      <w:pPr>
        <w:pStyle w:val="Heading4"/>
      </w:pPr>
      <w:r>
        <w:t>1] Same old flawed studies</w:t>
      </w:r>
      <w:r w:rsidR="004B6DFE">
        <w:t xml:space="preserve">—inserted below in </w:t>
      </w:r>
      <w:r w:rsidR="004B6DFE" w:rsidRPr="004B6DFE">
        <w:rPr>
          <w:highlight w:val="green"/>
        </w:rPr>
        <w:t>green</w:t>
      </w:r>
      <w:r w:rsidR="004B6DFE">
        <w:t>.</w:t>
      </w:r>
    </w:p>
    <w:p w14:paraId="6D0520A9" w14:textId="77777777" w:rsidR="000E4A41" w:rsidRPr="00184F01" w:rsidRDefault="000E4A41" w:rsidP="000E4A41">
      <w:r w:rsidRPr="006E2B13">
        <w:rPr>
          <w:rStyle w:val="Style13ptBold"/>
        </w:rPr>
        <w:t>PND 16</w:t>
      </w:r>
      <w:r w:rsidRPr="00EE4443">
        <w:t xml:space="preserve">. </w:t>
      </w:r>
      <w:r w:rsidRPr="004B6DFE">
        <w:rPr>
          <w:rStyle w:val="Emphasis"/>
          <w:highlight w:val="green"/>
        </w:rPr>
        <w:t>internally citing</w:t>
      </w:r>
      <w:r w:rsidRPr="00EE4443">
        <w:t xml:space="preserve"> Zbigniew Brzezinski, Council of Foreign Relations and former national security adviser to President Carter, </w:t>
      </w:r>
      <w:r w:rsidRPr="004B6DFE">
        <w:rPr>
          <w:rStyle w:val="Emphasis"/>
          <w:highlight w:val="green"/>
        </w:rPr>
        <w:t>Toon and Robock’s 2012 study on nuclear winter</w:t>
      </w:r>
      <w:r w:rsidRPr="00184F01">
        <w:rPr>
          <w:u w:val="single"/>
        </w:rPr>
        <w:t xml:space="preserve"> in the Bulletin of Atomic Scientists</w:t>
      </w:r>
      <w:r w:rsidRPr="00184F01">
        <w:t xml:space="preserve">,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184F01">
          <w:rPr>
            <w:rStyle w:val="Hyperlink"/>
          </w:rPr>
          <w:t>http://www.reachingcriticalwill.org/images/documents/Disarmament-fora/OEWG/2016/Documents/NGO13.pdf</w:t>
        </w:r>
      </w:hyperlink>
      <w:r w:rsidRPr="00184F01">
        <w:t xml:space="preserve"> //Re-cut by Elmer</w:t>
      </w:r>
    </w:p>
    <w:p w14:paraId="78C2DB9E" w14:textId="77777777" w:rsidR="000E4A41" w:rsidRDefault="000E4A41" w:rsidP="000E4A41">
      <w:pPr>
        <w:rPr>
          <w:sz w:val="16"/>
        </w:rPr>
      </w:pPr>
      <w:r w:rsidRPr="00184F01">
        <w:rPr>
          <w:sz w:val="12"/>
          <w:szCs w:val="12"/>
        </w:rPr>
        <w:t xml:space="preserve">Consequences human survival 12. </w:t>
      </w:r>
      <w:r w:rsidRPr="00153E13">
        <w:rPr>
          <w:sz w:val="12"/>
          <w:szCs w:val="12"/>
        </w:rPr>
        <w:t>Even if the 'other' side does NOT launch in response the smoke</w:t>
      </w:r>
      <w:r w:rsidRPr="00184F01">
        <w:rPr>
          <w:sz w:val="12"/>
          <w:szCs w:val="12"/>
        </w:rPr>
        <w:t xml:space="preserve"> from 'their' burning cities (incinerated by 'us') </w:t>
      </w:r>
      <w:r w:rsidRPr="00153E13">
        <w:rPr>
          <w:sz w:val="12"/>
          <w:szCs w:val="12"/>
        </w:rPr>
        <w:t>will still make</w:t>
      </w:r>
      <w:r w:rsidRPr="00184F01">
        <w:rPr>
          <w:sz w:val="12"/>
          <w:szCs w:val="12"/>
        </w:rPr>
        <w:t xml:space="preserve"> 'our' country (and </w:t>
      </w:r>
      <w:r w:rsidRPr="00153E13">
        <w:rPr>
          <w:sz w:val="12"/>
          <w:szCs w:val="12"/>
        </w:rPr>
        <w:t>the rest of the world</w:t>
      </w:r>
      <w:r w:rsidRPr="00184F01">
        <w:rPr>
          <w:sz w:val="12"/>
          <w:szCs w:val="12"/>
        </w:rPr>
        <w:t xml:space="preserve">) </w:t>
      </w:r>
      <w:r w:rsidRPr="00153E13">
        <w:rPr>
          <w:sz w:val="12"/>
          <w:szCs w:val="12"/>
        </w:rPr>
        <w:t>uninhabitable</w:t>
      </w:r>
      <w:r w:rsidRPr="00184F01">
        <w:rPr>
          <w:sz w:val="12"/>
          <w:szCs w:val="12"/>
        </w:rPr>
        <w:t xml:space="preserve">, potentially </w:t>
      </w:r>
      <w:r w:rsidRPr="00153E13">
        <w:rPr>
          <w:sz w:val="12"/>
          <w:szCs w:val="12"/>
        </w:rPr>
        <w:t>inducing global famine lasting</w:t>
      </w:r>
      <w:r w:rsidRPr="00184F01">
        <w:rPr>
          <w:sz w:val="12"/>
          <w:szCs w:val="12"/>
        </w:rPr>
        <w:t xml:space="preserve"> up to </w:t>
      </w:r>
      <w:r w:rsidRPr="00153E13">
        <w:rPr>
          <w:sz w:val="12"/>
          <w:szCs w:val="12"/>
        </w:rPr>
        <w:t>decades.</w:t>
      </w:r>
      <w:r w:rsidRPr="00184F01">
        <w:rPr>
          <w:sz w:val="16"/>
        </w:rPr>
        <w:t xml:space="preserve"> </w:t>
      </w:r>
      <w:r w:rsidRPr="004B6DFE">
        <w:rPr>
          <w:rStyle w:val="Emphasis"/>
          <w:highlight w:val="green"/>
        </w:rPr>
        <w:t>Toon and Robock</w:t>
      </w:r>
      <w:r w:rsidRPr="00184F01">
        <w:rPr>
          <w:rStyle w:val="Emphasis"/>
        </w:rPr>
        <w:t xml:space="preserve"> note</w:t>
      </w:r>
      <w:r w:rsidRPr="00184F01">
        <w:rPr>
          <w:sz w:val="12"/>
          <w:szCs w:val="12"/>
        </w:rPr>
        <w:t xml:space="preserve"> in ‘Self Assured</w:t>
      </w:r>
      <w:r w:rsidRPr="006F3416">
        <w:rPr>
          <w:sz w:val="12"/>
          <w:szCs w:val="12"/>
        </w:rPr>
        <w:t xml:space="preserve"> Destruction’, in the Bulletin of Atomic Scientists 68/5, 2012, that: 13. “</w:t>
      </w:r>
      <w:r w:rsidRPr="00153E13">
        <w:rPr>
          <w:sz w:val="12"/>
          <w:szCs w:val="12"/>
        </w:rPr>
        <w:t>A nuclear war between Russia and the United States, even after the arsenal reductions planned under New START, could produce a nuclear winter</w:t>
      </w:r>
      <w:r w:rsidRPr="006F3416">
        <w:rPr>
          <w:sz w:val="12"/>
          <w:szCs w:val="12"/>
        </w:rPr>
        <w:t xml:space="preserve">. Hence, an attack by either side could be suicidal, </w:t>
      </w:r>
      <w:r w:rsidRPr="00153E13">
        <w:rPr>
          <w:sz w:val="12"/>
          <w:szCs w:val="12"/>
        </w:rPr>
        <w:t xml:space="preserve">resulting in </w:t>
      </w:r>
      <w:proofErr w:type="spellStart"/>
      <w:r w:rsidRPr="00153E13">
        <w:rPr>
          <w:sz w:val="12"/>
          <w:szCs w:val="12"/>
        </w:rPr>
        <w:t>self assured</w:t>
      </w:r>
      <w:proofErr w:type="spellEnd"/>
      <w:r w:rsidRPr="00153E13">
        <w:rPr>
          <w:sz w:val="12"/>
          <w:szCs w:val="12"/>
        </w:rPr>
        <w:t xml:space="preserve"> destruction. Even a 'small' nuclear war </w:t>
      </w:r>
      <w:r w:rsidRPr="006F3416">
        <w:rPr>
          <w:sz w:val="12"/>
          <w:szCs w:val="12"/>
        </w:rPr>
        <w:t xml:space="preserve">between India and Pakistan, with each country detonating 50 Hiroshima-size atom bombs--only about 0.03 percent of the global nuclear arsenal's explosive power--as air bursts in urban areas, </w:t>
      </w:r>
      <w:r w:rsidRPr="00153E13">
        <w:rPr>
          <w:sz w:val="12"/>
          <w:szCs w:val="12"/>
        </w:rPr>
        <w:t>could produce so much smoke that temperatures would fall below those of the Little Ice Age</w:t>
      </w:r>
      <w:r w:rsidRPr="006F3416">
        <w:rPr>
          <w:sz w:val="12"/>
          <w:szCs w:val="12"/>
        </w:rPr>
        <w:t xml:space="preserve"> of the fourteenth to nineteenth centuries, </w:t>
      </w:r>
      <w:r w:rsidRPr="00153E13">
        <w:rPr>
          <w:sz w:val="12"/>
          <w:szCs w:val="12"/>
        </w:rPr>
        <w:t>shortening the growing season around the world and threatening the global food supply</w:t>
      </w:r>
      <w:r w:rsidRPr="006F3416">
        <w:rPr>
          <w:sz w:val="12"/>
          <w:szCs w:val="12"/>
        </w:rPr>
        <w:t xml:space="preserve">. Furthermore, there would be </w:t>
      </w:r>
      <w:r w:rsidRPr="00153E13">
        <w:rPr>
          <w:sz w:val="12"/>
          <w:szCs w:val="12"/>
        </w:rPr>
        <w:t>massive ozone depletion, allowing more ultraviolet radiation</w:t>
      </w:r>
      <w:r w:rsidRPr="006F3416">
        <w:rPr>
          <w:sz w:val="12"/>
          <w:szCs w:val="12"/>
        </w:rPr>
        <w:t xml:space="preserve"> to reach Earth's surface. </w:t>
      </w:r>
      <w:r w:rsidRPr="00153E13">
        <w:rPr>
          <w:sz w:val="12"/>
          <w:szCs w:val="12"/>
        </w:rPr>
        <w:t>Recent studies predict that agricultural production in parts of the U</w:t>
      </w:r>
      <w:r w:rsidRPr="006F3416">
        <w:rPr>
          <w:sz w:val="12"/>
          <w:szCs w:val="12"/>
        </w:rPr>
        <w:t xml:space="preserve">nited </w:t>
      </w:r>
      <w:r w:rsidRPr="00153E13">
        <w:rPr>
          <w:sz w:val="12"/>
          <w:szCs w:val="12"/>
        </w:rPr>
        <w:t>S</w:t>
      </w:r>
      <w:r w:rsidRPr="006F3416">
        <w:rPr>
          <w:sz w:val="12"/>
          <w:szCs w:val="12"/>
        </w:rPr>
        <w:t xml:space="preserve">tates </w:t>
      </w:r>
      <w:r w:rsidRPr="00153E13">
        <w:rPr>
          <w:sz w:val="12"/>
          <w:szCs w:val="12"/>
        </w:rPr>
        <w:t>and China would decline by about 20 percent</w:t>
      </w:r>
      <w:r w:rsidRPr="006F3416">
        <w:rPr>
          <w:sz w:val="12"/>
          <w:szCs w:val="12"/>
        </w:rPr>
        <w:t xml:space="preserve"> for four years, and by 10 percent for a decade.” 14. A conflagration involving USA/NATO forces and those of Russian federation would </w:t>
      </w:r>
      <w:r w:rsidRPr="00153E13">
        <w:rPr>
          <w:sz w:val="12"/>
          <w:szCs w:val="12"/>
        </w:rPr>
        <w:t>most likely cause the deaths of most/nearly all/all humans (and severely impact/extinguish other species)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6F3416">
        <w:rPr>
          <w:sz w:val="12"/>
          <w:szCs w:val="12"/>
        </w:rPr>
        <w:t xml:space="preserve">. 15. </w:t>
      </w:r>
      <w:r w:rsidRPr="00153E13">
        <w:rPr>
          <w:sz w:val="12"/>
          <w:szCs w:val="12"/>
        </w:rPr>
        <w:t>Though human ingenuity and resilience shouldn't be underestimated, human survival itself is arguably problematic</w:t>
      </w:r>
      <w:r w:rsidRPr="006F3416">
        <w:rPr>
          <w:sz w:val="12"/>
          <w:szCs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153E13">
        <w:rPr>
          <w:sz w:val="12"/>
          <w:szCs w:val="12"/>
        </w:rPr>
        <w:t>Gareth Evans’ ICNND (International Commission on Nuclear Non-proliferation and Disarmament) Report made it clear that it saw the threat posed by nuclear weapons use as one that</w:t>
      </w:r>
      <w:r w:rsidRPr="006F3416">
        <w:rPr>
          <w:sz w:val="12"/>
          <w:szCs w:val="12"/>
        </w:rPr>
        <w:t xml:space="preserve"> at least threatens what we now call 'civilization' and that potentially </w:t>
      </w:r>
      <w:r w:rsidRPr="00153E13">
        <w:rPr>
          <w:sz w:val="12"/>
          <w:szCs w:val="12"/>
        </w:rPr>
        <w:t>threatens human survival with an immediacy that even climate change does not</w:t>
      </w:r>
      <w:r w:rsidRPr="006F3416">
        <w:rPr>
          <w:sz w:val="12"/>
          <w:szCs w:val="12"/>
        </w:rPr>
        <w:t>, though we can see the results of climate change here and now and of course the immediate post-nuclear results for Hiroshima and Nagasaki as well.</w:t>
      </w:r>
      <w:r w:rsidRPr="00055D8B">
        <w:rPr>
          <w:sz w:val="16"/>
        </w:rPr>
        <w:t xml:space="preserve"> </w:t>
      </w:r>
    </w:p>
    <w:p w14:paraId="66702FB6" w14:textId="77777777" w:rsidR="000E4A41" w:rsidRDefault="000E4A41" w:rsidP="000E4A41">
      <w:pPr>
        <w:pStyle w:val="Heading4"/>
      </w:pPr>
      <w:r>
        <w:t>Before you talk about other studies PND cites—double-check who those studies cite—hint, it’s Robock and Toon. Independently, PND was written by the scientists of the Robock and Toon study.</w:t>
      </w:r>
    </w:p>
    <w:p w14:paraId="78E347EF" w14:textId="0EEB39F5" w:rsidR="000E4A41" w:rsidRPr="00F82F5B" w:rsidRDefault="000E4A41" w:rsidP="000E4A41">
      <w:pPr>
        <w:pStyle w:val="Heading4"/>
      </w:pPr>
      <w:r>
        <w:t xml:space="preserve">2] </w:t>
      </w:r>
      <w:r w:rsidRPr="00F82F5B">
        <w:t>Non-definitive</w:t>
      </w:r>
      <w:r>
        <w:t xml:space="preserve"> and concludes it destroys industrial civilization—</w:t>
      </w:r>
      <w:r>
        <w:t>inserted</w:t>
      </w:r>
      <w:r>
        <w:t xml:space="preserve"> </w:t>
      </w:r>
      <w:r w:rsidRPr="00E14598">
        <w:rPr>
          <w:highlight w:val="yellow"/>
        </w:rPr>
        <w:t>yellow</w:t>
      </w:r>
      <w:r>
        <w:t>.</w:t>
      </w:r>
    </w:p>
    <w:p w14:paraId="424B8E77" w14:textId="77777777" w:rsidR="000E4A41" w:rsidRPr="00F82F5B" w:rsidRDefault="000E4A41" w:rsidP="000E4A41">
      <w:r w:rsidRPr="00184F01">
        <w:rPr>
          <w:rStyle w:val="Style13ptBold"/>
        </w:rPr>
        <w:t>PND 16</w:t>
      </w:r>
      <w:r w:rsidRPr="00F82F5B">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67A541C5" w14:textId="77777777" w:rsidR="000E4A41" w:rsidRPr="00F82F5B" w:rsidRDefault="000E4A41" w:rsidP="000E4A41">
      <w:r w:rsidRPr="00F82F5B">
        <w:t xml:space="preserve">Consequences human survival 12. </w:t>
      </w:r>
      <w:r w:rsidRPr="00F82F5B">
        <w:rPr>
          <w:highlight w:val="cyan"/>
        </w:rPr>
        <w:t>Even if the 'other'</w:t>
      </w:r>
      <w:r w:rsidRPr="00F82F5B">
        <w:t xml:space="preserve"> side </w:t>
      </w:r>
      <w:r w:rsidRPr="00F82F5B">
        <w:rPr>
          <w:highlight w:val="cyan"/>
        </w:rPr>
        <w:t>does NOT launch</w:t>
      </w:r>
      <w:r w:rsidRPr="00F82F5B">
        <w:t xml:space="preserve"> in response the smoke from 'their' burning cities (incinerated by </w:t>
      </w:r>
      <w:r w:rsidRPr="002A1477">
        <w:t>'us') will still make 'our' country (and the</w:t>
      </w:r>
      <w:r w:rsidRPr="00F82F5B">
        <w:t xml:space="preserve"> rest of </w:t>
      </w:r>
      <w:r w:rsidRPr="00F82F5B">
        <w:rPr>
          <w:highlight w:val="cyan"/>
        </w:rPr>
        <w:t>the world</w:t>
      </w:r>
      <w:r w:rsidRPr="00F82F5B">
        <w:t xml:space="preserve">) </w:t>
      </w:r>
      <w:r w:rsidRPr="00F82F5B">
        <w:rPr>
          <w:highlight w:val="cyan"/>
        </w:rPr>
        <w:t>uninhabitable</w:t>
      </w:r>
      <w:r w:rsidRPr="00F82F5B">
        <w:t xml:space="preserve">, </w:t>
      </w:r>
      <w:r w:rsidRPr="00F82F5B">
        <w:rPr>
          <w:highlight w:val="yellow"/>
        </w:rPr>
        <w:t>potentially</w:t>
      </w:r>
      <w:r w:rsidRPr="00F82F5B">
        <w:t xml:space="preserve"> </w:t>
      </w:r>
      <w:r w:rsidRPr="00F82F5B">
        <w:rPr>
          <w:highlight w:val="cyan"/>
        </w:rPr>
        <w:t>inducing global famine lasting</w:t>
      </w:r>
      <w:r w:rsidRPr="00F82F5B">
        <w:t xml:space="preserve"> up to </w:t>
      </w:r>
      <w:r w:rsidRPr="00F82F5B">
        <w:rPr>
          <w:highlight w:val="cyan"/>
        </w:rPr>
        <w:t>decades</w:t>
      </w:r>
      <w:r w:rsidRPr="00F82F5B">
        <w:t xml:space="preserve">. Toon and Robock note in ‘Self Assured Destruction’, in the Bulletin of Atomic Scientists 68/5, 2012, that: 13. “A nuclear war between Russia and the United States, even after the arsenal reductions planned under New START, </w:t>
      </w:r>
      <w:r w:rsidRPr="00F82F5B">
        <w:rPr>
          <w:highlight w:val="yellow"/>
        </w:rPr>
        <w:t>could</w:t>
      </w:r>
      <w:r w:rsidRPr="00F82F5B">
        <w:t xml:space="preserve"> produce a nuclear winter. Hence, an attack by either side could be suicidal, </w:t>
      </w:r>
      <w:r w:rsidRPr="00F82F5B">
        <w:rPr>
          <w:highlight w:val="cyan"/>
        </w:rPr>
        <w:t xml:space="preserve">resulting in </w:t>
      </w:r>
      <w:proofErr w:type="spellStart"/>
      <w:r w:rsidRPr="00F82F5B">
        <w:rPr>
          <w:highlight w:val="cyan"/>
        </w:rPr>
        <w:t>self assured</w:t>
      </w:r>
      <w:proofErr w:type="spellEnd"/>
      <w:r w:rsidRPr="00F82F5B">
        <w:rPr>
          <w:highlight w:val="cyan"/>
        </w:rPr>
        <w:t xml:space="preserve"> destruction. Even a 'small' nuclear war between India and Pakistan</w:t>
      </w:r>
      <w:r w:rsidRPr="00F82F5B">
        <w:t xml:space="preserve">, with each country detonating 50 Hiroshima-size atom bombs--only about 0.03 percent of the global nuclear arsenal's explosive power--as air bursts in urban areas, could </w:t>
      </w:r>
      <w:r w:rsidRPr="00F82F5B">
        <w:rPr>
          <w:highlight w:val="cyan"/>
        </w:rPr>
        <w:t>produce</w:t>
      </w:r>
      <w:r w:rsidRPr="00F82F5B">
        <w:t xml:space="preserve"> so much </w:t>
      </w:r>
      <w:r w:rsidRPr="00F82F5B">
        <w:rPr>
          <w:highlight w:val="cyan"/>
        </w:rPr>
        <w:t>smoke</w:t>
      </w:r>
      <w:r w:rsidRPr="00F82F5B">
        <w:t xml:space="preserve"> that temperatures would fall below those of the Little Ice Age of the fourteenth to nineteenth centuries, shortening the growing season around the world </w:t>
      </w:r>
      <w:r w:rsidRPr="00F82F5B">
        <w:rPr>
          <w:highlight w:val="cyan"/>
        </w:rPr>
        <w:t>and</w:t>
      </w:r>
      <w:r w:rsidRPr="00F82F5B">
        <w:t xml:space="preserve"> threatening the global food supply. Furthermore, there would be massive ozone depletion, allowing more </w:t>
      </w:r>
      <w:r w:rsidRPr="00F82F5B">
        <w:rPr>
          <w:highlight w:val="cyan"/>
        </w:rPr>
        <w:t>ultraviolet</w:t>
      </w:r>
      <w:r w:rsidRPr="00F82F5B">
        <w:t xml:space="preserve"> </w:t>
      </w:r>
      <w:r w:rsidRPr="00F82F5B">
        <w:rPr>
          <w:highlight w:val="cyan"/>
        </w:rPr>
        <w:t>radiation</w:t>
      </w:r>
      <w:r w:rsidRPr="00F82F5B">
        <w:t xml:space="preserve"> to reach Earth's surface. </w:t>
      </w:r>
      <w:r w:rsidRPr="00F82F5B">
        <w:rPr>
          <w:highlight w:val="cyan"/>
        </w:rPr>
        <w:t>Recent studies predict that agricultural production</w:t>
      </w:r>
      <w:r w:rsidRPr="00F82F5B">
        <w:t xml:space="preserve"> in parts of the United States and China </w:t>
      </w:r>
      <w:r w:rsidRPr="00F82F5B">
        <w:rPr>
          <w:highlight w:val="cyan"/>
        </w:rPr>
        <w:t>would decline</w:t>
      </w:r>
      <w:r w:rsidRPr="00F82F5B">
        <w:t xml:space="preserve"> by about 20 percent for </w:t>
      </w:r>
      <w:r w:rsidRPr="00F82F5B">
        <w:rPr>
          <w:highlight w:val="yellow"/>
        </w:rPr>
        <w:t>four years, and by 10 percent for a decade</w:t>
      </w:r>
      <w:r w:rsidRPr="00F82F5B">
        <w:t xml:space="preserve">.” 14. A conflagration involving USA/NATO forces and those of Russian federation would </w:t>
      </w:r>
      <w:r w:rsidRPr="00F82F5B">
        <w:rPr>
          <w:highlight w:val="cyan"/>
        </w:rPr>
        <w:t>most likely cause the deaths of</w:t>
      </w:r>
      <w:r w:rsidRPr="00F82F5B">
        <w:t xml:space="preserve"> </w:t>
      </w:r>
      <w:r w:rsidRPr="00F82F5B">
        <w:rPr>
          <w:highlight w:val="yellow"/>
        </w:rPr>
        <w:t>most/nearly all/</w:t>
      </w:r>
      <w:r w:rsidRPr="00F82F5B">
        <w:rPr>
          <w:highlight w:val="cyan"/>
        </w:rPr>
        <w:t>all humans</w:t>
      </w:r>
      <w:r w:rsidRPr="00F82F5B">
        <w:t xml:space="preserve"> (</w:t>
      </w:r>
      <w:r w:rsidRPr="00F82F5B">
        <w:rPr>
          <w:highlight w:val="cyan"/>
        </w:rPr>
        <w:t>and</w:t>
      </w:r>
      <w:r w:rsidRPr="00F82F5B">
        <w:t xml:space="preserve"> </w:t>
      </w:r>
      <w:r w:rsidRPr="00F82F5B">
        <w:rPr>
          <w:highlight w:val="yellow"/>
        </w:rPr>
        <w:t>severely impact</w:t>
      </w:r>
      <w:r w:rsidRPr="00F82F5B">
        <w:t xml:space="preserve">/extinguish </w:t>
      </w:r>
      <w:r w:rsidRPr="00F82F5B">
        <w:rPr>
          <w:highlight w:val="cyan"/>
        </w:rPr>
        <w:t>other species</w:t>
      </w:r>
      <w:r w:rsidRPr="00F82F5B">
        <w:t xml:space="preserve">) </w:t>
      </w:r>
      <w:r w:rsidRPr="00F82F5B">
        <w:rPr>
          <w:highlight w:val="cyan"/>
        </w:rPr>
        <w:t xml:space="preserve">as well as </w:t>
      </w:r>
      <w:r w:rsidRPr="002A1477">
        <w:rPr>
          <w:highlight w:val="yellow"/>
        </w:rPr>
        <w:t>destroying the delicate interwoven techno-structure on which latter-day 'civilization' has come to depend</w:t>
      </w:r>
      <w:r w:rsidRPr="00F82F5B">
        <w:t xml:space="preserve">. Temperatures would drop to below those of the last ice-age for up to 30 years as a result of the lofting of up to 180 million tonnes of very black soot into the stratosphere where it would remain for decades. 15. Though human ingenuity and </w:t>
      </w:r>
      <w:r w:rsidRPr="00F82F5B">
        <w:rPr>
          <w:highlight w:val="yellow"/>
        </w:rPr>
        <w:t>resilience shouldn't be underestimated</w:t>
      </w:r>
      <w:r w:rsidRPr="00F82F5B">
        <w:t xml:space="preserve">, human survival itself is arguably problematic, to put it mildly, under a 2000+ warhead USA/Russian federation scenario. 16. </w:t>
      </w:r>
      <w:r w:rsidRPr="002A1477">
        <w:rPr>
          <w:highlight w:val="yellow"/>
        </w:rPr>
        <w:t>The Joint Statement</w:t>
      </w:r>
      <w:r w:rsidRPr="00F82F5B">
        <w:t xml:space="preserve"> on Catastrophic Humanitarian Consequences signed October 2013 by 146 governments </w:t>
      </w:r>
      <w:r w:rsidRPr="002A1477">
        <w:rPr>
          <w:highlight w:val="yellow"/>
        </w:rPr>
        <w:t>mentioned 'Human Survival'</w:t>
      </w:r>
      <w:r w:rsidRPr="00F82F5B">
        <w:t xml:space="preserve"> no less than 5 times. The most recent (December 2014) one gives it a highly prominent place. Gareth Evans’ ICNND (International Commission on Nuclear Non-proliferation and Disarmament) Report made it clear that it saw the threat posed by </w:t>
      </w:r>
      <w:r w:rsidRPr="00F82F5B">
        <w:rPr>
          <w:highlight w:val="cyan"/>
        </w:rPr>
        <w:t>nuclear weapons use</w:t>
      </w:r>
      <w:r w:rsidRPr="00F82F5B">
        <w:t xml:space="preserve"> as one that at least threatens what we now call 'civilization' and that potentially </w:t>
      </w:r>
      <w:r w:rsidRPr="00F82F5B">
        <w:rPr>
          <w:highlight w:val="cyan"/>
        </w:rPr>
        <w:t>threatens human survival with an immediacy that even climate change does not</w:t>
      </w:r>
      <w:r w:rsidRPr="00F82F5B">
        <w:t xml:space="preserve">, though we can see the results of climate change here and now and of course the immediate post-nuclear results for Hiroshima and Nagasaki as well. </w:t>
      </w:r>
    </w:p>
    <w:p w14:paraId="3D0469E8" w14:textId="52C4F645" w:rsidR="000E4A41" w:rsidRDefault="000E4A41" w:rsidP="000E4A41"/>
    <w:p w14:paraId="5574DB24" w14:textId="77777777" w:rsidR="000E4A41" w:rsidRDefault="000E4A41" w:rsidP="000E4A41">
      <w:pPr>
        <w:pStyle w:val="Heading3"/>
      </w:pPr>
      <w:r>
        <w:t>1NC – Famine</w:t>
      </w:r>
    </w:p>
    <w:p w14:paraId="7F07CED0" w14:textId="77777777" w:rsidR="000E4A41" w:rsidRDefault="000E4A41" w:rsidP="000E4A41">
      <w:pPr>
        <w:pStyle w:val="Heading4"/>
      </w:pPr>
      <w:r>
        <w:t>Odd food sources solve.</w:t>
      </w:r>
    </w:p>
    <w:p w14:paraId="6996007D" w14:textId="77777777" w:rsidR="000E4A41" w:rsidRPr="00F846C7" w:rsidRDefault="000E4A41" w:rsidP="000E4A41">
      <w:r>
        <w:t xml:space="preserve">David </w:t>
      </w:r>
      <w:proofErr w:type="spellStart"/>
      <w:r w:rsidRPr="00F846C7">
        <w:rPr>
          <w:rStyle w:val="Style13ptBold"/>
        </w:rPr>
        <w:t>Denkenberger</w:t>
      </w:r>
      <w:proofErr w:type="spellEnd"/>
      <w:r w:rsidRPr="00F846C7">
        <w:rPr>
          <w:rStyle w:val="Style13ptBold"/>
        </w:rPr>
        <w:t xml:space="preserve"> et al. 17</w:t>
      </w:r>
      <w:r>
        <w:t xml:space="preserve"> International Journal of Disaster Risk Reduction, Global Catastrophic Risk Institute. 1-5-2017. “Feeding Everyone if the Sun is Obscured and Industry is </w:t>
      </w:r>
      <w:r w:rsidRPr="00F846C7">
        <w:rPr>
          <w:strike/>
        </w:rPr>
        <w:t>Disabled</w:t>
      </w:r>
      <w:r>
        <w:t xml:space="preserve"> [Shut Down].” </w:t>
      </w:r>
      <w:r w:rsidRPr="00497A0B">
        <w:t>https://www-sciencedirect-com.proxy.lib.umich.edu/science/article/pii/S2212420916305453%7d</w:t>
      </w:r>
    </w:p>
    <w:p w14:paraId="3A9DB039" w14:textId="77777777" w:rsidR="000E4A41" w:rsidRPr="00BB0AAB" w:rsidRDefault="000E4A41" w:rsidP="000E4A41">
      <w:pPr>
        <w:rPr>
          <w:sz w:val="12"/>
        </w:rPr>
      </w:pPr>
      <w:r w:rsidRPr="00661E67">
        <w:rPr>
          <w:rStyle w:val="Emphasis"/>
        </w:rPr>
        <w:t>For combined sun blocking and industrial failure scenarios</w:t>
      </w:r>
      <w:r w:rsidRPr="00497A0B">
        <w:rPr>
          <w:rStyle w:val="StyleUnderline"/>
        </w:rPr>
        <w:t xml:space="preserve">, </w:t>
      </w:r>
      <w:r w:rsidRPr="00D3797B">
        <w:rPr>
          <w:rStyle w:val="StyleUnderline"/>
        </w:rPr>
        <w:t>the reduced output of conventional agriculture would present a threat of causing mass</w:t>
      </w:r>
      <w:r w:rsidRPr="00497A0B">
        <w:rPr>
          <w:rStyle w:val="StyleUnderline"/>
        </w:rPr>
        <w:t xml:space="preserve"> starvation. This study showed</w:t>
      </w:r>
      <w:r w:rsidRPr="00BB0AAB">
        <w:rPr>
          <w:sz w:val="12"/>
        </w:rPr>
        <w:t xml:space="preserve"> that </w:t>
      </w:r>
      <w:r w:rsidRPr="00497A0B">
        <w:rPr>
          <w:rStyle w:val="StyleUnderline"/>
        </w:rPr>
        <w:t>one solution</w:t>
      </w:r>
      <w:r w:rsidRPr="00BB0AAB">
        <w:rPr>
          <w:sz w:val="12"/>
        </w:rPr>
        <w:t xml:space="preserve"> in the short term </w:t>
      </w:r>
      <w:r w:rsidRPr="00497A0B">
        <w:rPr>
          <w:rStyle w:val="StyleUnderline"/>
        </w:rPr>
        <w:t xml:space="preserve">is </w:t>
      </w:r>
      <w:r w:rsidRPr="008C2EDA">
        <w:rPr>
          <w:rStyle w:val="StyleUnderline"/>
          <w:highlight w:val="green"/>
        </w:rPr>
        <w:t>extracting</w:t>
      </w:r>
      <w:r w:rsidRPr="00497A0B">
        <w:rPr>
          <w:rStyle w:val="StyleUnderline"/>
        </w:rPr>
        <w:t xml:space="preserve"> edible </w:t>
      </w:r>
      <w:r w:rsidRPr="008C2EDA">
        <w:rPr>
          <w:rStyle w:val="StyleUnderline"/>
          <w:highlight w:val="green"/>
        </w:rPr>
        <w:t xml:space="preserve">calories from </w:t>
      </w:r>
      <w:r w:rsidRPr="00661E67">
        <w:rPr>
          <w:rStyle w:val="StyleUnderline"/>
        </w:rPr>
        <w:t xml:space="preserve">killed </w:t>
      </w:r>
      <w:r w:rsidRPr="008C2EDA">
        <w:rPr>
          <w:rStyle w:val="StyleUnderline"/>
          <w:highlight w:val="green"/>
        </w:rPr>
        <w:t>leaves</w:t>
      </w:r>
      <w:r w:rsidRPr="00497A0B">
        <w:rPr>
          <w:rStyle w:val="StyleUnderline"/>
        </w:rPr>
        <w:t xml:space="preserve"> using distributed mechanical processes. </w:t>
      </w:r>
      <w:r w:rsidRPr="00D3797B">
        <w:rPr>
          <w:rStyle w:val="StyleUnderline"/>
        </w:rPr>
        <w:t>Then a constrained food web could be formed where</w:t>
      </w:r>
      <w:r w:rsidRPr="00D3797B">
        <w:rPr>
          <w:sz w:val="12"/>
        </w:rPr>
        <w:t xml:space="preserve"> part</w:t>
      </w:r>
      <w:r w:rsidRPr="00BB0AAB">
        <w:rPr>
          <w:sz w:val="12"/>
        </w:rPr>
        <w:t xml:space="preserve"> of </w:t>
      </w:r>
      <w:r w:rsidRPr="00497A0B">
        <w:rPr>
          <w:rStyle w:val="StyleUnderline"/>
        </w:rPr>
        <w:t xml:space="preserve">the </w:t>
      </w:r>
      <w:r w:rsidRPr="00661E67">
        <w:rPr>
          <w:rStyle w:val="StyleUnderline"/>
        </w:rPr>
        <w:t>remainder</w:t>
      </w:r>
      <w:r w:rsidRPr="00BB0AAB">
        <w:rPr>
          <w:sz w:val="12"/>
        </w:rPr>
        <w:t xml:space="preserve"> from this </w:t>
      </w:r>
      <w:r w:rsidRPr="00497A0B">
        <w:rPr>
          <w:rStyle w:val="StyleUnderline"/>
        </w:rPr>
        <w:t xml:space="preserve">could be </w:t>
      </w:r>
      <w:r w:rsidRPr="008C2EDA">
        <w:rPr>
          <w:rStyle w:val="StyleUnderline"/>
          <w:highlight w:val="green"/>
        </w:rPr>
        <w:t>fed to chickens, and</w:t>
      </w:r>
      <w:r w:rsidRPr="00497A0B">
        <w:rPr>
          <w:rStyle w:val="StyleUnderline"/>
        </w:rPr>
        <w:t xml:space="preserve"> the rest coupled with leaf litter could </w:t>
      </w:r>
      <w:r w:rsidRPr="008C2EDA">
        <w:rPr>
          <w:rStyle w:val="StyleUnderline"/>
          <w:highlight w:val="green"/>
        </w:rPr>
        <w:t xml:space="preserve">have mushrooms </w:t>
      </w:r>
      <w:r w:rsidRPr="00661E67">
        <w:rPr>
          <w:rStyle w:val="StyleUnderline"/>
        </w:rPr>
        <w:t xml:space="preserve">grown </w:t>
      </w:r>
      <w:r w:rsidRPr="00D3797B">
        <w:rPr>
          <w:rStyle w:val="StyleUnderline"/>
        </w:rPr>
        <w:t>on it. A second</w:t>
      </w:r>
      <w:r w:rsidRPr="00BB0AAB">
        <w:rPr>
          <w:sz w:val="12"/>
        </w:rPr>
        <w:t xml:space="preserve"> group of </w:t>
      </w:r>
      <w:r w:rsidRPr="00497A0B">
        <w:rPr>
          <w:rStyle w:val="StyleUnderline"/>
        </w:rPr>
        <w:t>solution</w:t>
      </w:r>
      <w:r w:rsidRPr="00BB0AAB">
        <w:rPr>
          <w:sz w:val="12"/>
        </w:rPr>
        <w:t xml:space="preserve">s is </w:t>
      </w:r>
      <w:r w:rsidRPr="008C2EDA">
        <w:rPr>
          <w:rStyle w:val="StyleUnderline"/>
          <w:highlight w:val="green"/>
        </w:rPr>
        <w:t xml:space="preserve">growing mushrooms </w:t>
      </w:r>
      <w:r w:rsidRPr="00661E67">
        <w:rPr>
          <w:rStyle w:val="StyleUnderline"/>
        </w:rPr>
        <w:t xml:space="preserve">on dead trees </w:t>
      </w:r>
      <w:r w:rsidRPr="008C2EDA">
        <w:rPr>
          <w:rStyle w:val="StyleUnderline"/>
          <w:highlight w:val="green"/>
        </w:rPr>
        <w:t>and</w:t>
      </w:r>
      <w:r w:rsidRPr="00497A0B">
        <w:rPr>
          <w:rStyle w:val="StyleUnderline"/>
        </w:rPr>
        <w:t xml:space="preserve"> the residue going to </w:t>
      </w:r>
      <w:r w:rsidRPr="008C2EDA">
        <w:rPr>
          <w:rStyle w:val="StyleUnderline"/>
          <w:highlight w:val="green"/>
        </w:rPr>
        <w:t>cellulose digesting animals</w:t>
      </w:r>
      <w:r w:rsidRPr="00BB0AAB">
        <w:rPr>
          <w:sz w:val="12"/>
        </w:rPr>
        <w:t xml:space="preserve"> such as cattle and rabbits. Typically, in these catastrophes the sun is not blocked completely, so </w:t>
      </w:r>
      <w:r w:rsidRPr="00497A0B">
        <w:rPr>
          <w:rStyle w:val="StyleUnderline"/>
        </w:rPr>
        <w:t>some agriculture would be possible based off of existing farming in extreme environments</w:t>
      </w:r>
      <w:r w:rsidRPr="00BB0AAB">
        <w:rPr>
          <w:sz w:val="12"/>
        </w:rPr>
        <w:t xml:space="preserve"> (e.g. </w:t>
      </w:r>
      <w:r w:rsidRPr="00497A0B">
        <w:rPr>
          <w:rStyle w:val="StyleUnderline"/>
        </w:rPr>
        <w:t xml:space="preserve">growing </w:t>
      </w:r>
      <w:r w:rsidRPr="008C2EDA">
        <w:rPr>
          <w:rStyle w:val="Emphasis"/>
          <w:highlight w:val="green"/>
        </w:rPr>
        <w:t>UV and cold tolerant crops</w:t>
      </w:r>
      <w:r w:rsidRPr="008C2EDA">
        <w:rPr>
          <w:rStyle w:val="StyleUnderline"/>
          <w:highlight w:val="green"/>
        </w:rPr>
        <w:t xml:space="preserve"> in </w:t>
      </w:r>
      <w:r w:rsidRPr="00D3797B">
        <w:rPr>
          <w:rStyle w:val="StyleUnderline"/>
        </w:rPr>
        <w:t xml:space="preserve">the </w:t>
      </w:r>
      <w:r w:rsidRPr="008C2EDA">
        <w:rPr>
          <w:rStyle w:val="StyleUnderline"/>
          <w:highlight w:val="green"/>
        </w:rPr>
        <w:t>tropics</w:t>
      </w:r>
      <w:r w:rsidRPr="00BB0AAB">
        <w:rPr>
          <w:sz w:val="12"/>
        </w:rPr>
        <w:t xml:space="preserve">). Furthermore, </w:t>
      </w:r>
      <w:r w:rsidRPr="00497A0B">
        <w:rPr>
          <w:rStyle w:val="StyleUnderline"/>
        </w:rPr>
        <w:t xml:space="preserve">the cooling climate would </w:t>
      </w:r>
      <w:r w:rsidRPr="008C2EDA">
        <w:rPr>
          <w:rStyle w:val="StyleUnderline"/>
          <w:highlight w:val="green"/>
        </w:rPr>
        <w:t>cool the</w:t>
      </w:r>
      <w:r w:rsidRPr="00497A0B">
        <w:rPr>
          <w:rStyle w:val="StyleUnderline"/>
        </w:rPr>
        <w:t xml:space="preserve"> upper layer of the </w:t>
      </w:r>
      <w:r w:rsidRPr="008C2EDA">
        <w:rPr>
          <w:rStyle w:val="StyleUnderline"/>
          <w:highlight w:val="green"/>
        </w:rPr>
        <w:t xml:space="preserve">ocean, causing </w:t>
      </w:r>
      <w:r w:rsidRPr="00D3797B">
        <w:rPr>
          <w:rStyle w:val="StyleUnderline"/>
        </w:rPr>
        <w:t>upwelling of</w:t>
      </w:r>
      <w:r w:rsidRPr="008C2EDA">
        <w:rPr>
          <w:rStyle w:val="StyleUnderline"/>
          <w:highlight w:val="green"/>
        </w:rPr>
        <w:t xml:space="preserve"> </w:t>
      </w:r>
      <w:r w:rsidRPr="008C2EDA">
        <w:rPr>
          <w:rStyle w:val="Emphasis"/>
          <w:highlight w:val="green"/>
        </w:rPr>
        <w:t>nutrient</w:t>
      </w:r>
      <w:r w:rsidRPr="00497A0B">
        <w:rPr>
          <w:rStyle w:val="Emphasis"/>
        </w:rPr>
        <w:t xml:space="preserve">-rich </w:t>
      </w:r>
      <w:r w:rsidRPr="008C2EDA">
        <w:rPr>
          <w:rStyle w:val="Emphasis"/>
          <w:highlight w:val="green"/>
        </w:rPr>
        <w:t>deep ocean water</w:t>
      </w:r>
      <w:r w:rsidRPr="00BB0AAB">
        <w:rPr>
          <w:sz w:val="12"/>
        </w:rPr>
        <w:t xml:space="preserve">. This would facilitate algae growth in the ocean, feeding fish; </w:t>
      </w:r>
      <w:r w:rsidRPr="00497A0B">
        <w:rPr>
          <w:rStyle w:val="StyleUnderline"/>
        </w:rPr>
        <w:t xml:space="preserve">retrofitting of ships to be sail powered could </w:t>
      </w:r>
      <w:r w:rsidRPr="008C2EDA">
        <w:rPr>
          <w:rStyle w:val="StyleUnderline"/>
          <w:highlight w:val="green"/>
        </w:rPr>
        <w:t xml:space="preserve">enable </w:t>
      </w:r>
      <w:r w:rsidRPr="00D3797B">
        <w:rPr>
          <w:rStyle w:val="StyleUnderline"/>
        </w:rPr>
        <w:t xml:space="preserve">significant </w:t>
      </w:r>
      <w:r w:rsidRPr="008C2EDA">
        <w:rPr>
          <w:rStyle w:val="Emphasis"/>
          <w:highlight w:val="green"/>
        </w:rPr>
        <w:t>fishing</w:t>
      </w:r>
      <w:r w:rsidRPr="00BB0AAB">
        <w:rPr>
          <w:sz w:val="12"/>
        </w:rPr>
        <w:t xml:space="preserve">. The results of this study show </w:t>
      </w:r>
      <w:r w:rsidRPr="00497A0B">
        <w:rPr>
          <w:rStyle w:val="Emphasis"/>
        </w:rPr>
        <w:t>these solutions could enable the feeding of everyo</w:t>
      </w:r>
      <w:r w:rsidRPr="00497A0B">
        <w:rPr>
          <w:rStyle w:val="StyleUnderline"/>
        </w:rPr>
        <w:t>ne given minimal preparation</w:t>
      </w:r>
      <w:r w:rsidRPr="00BB0AAB">
        <w:rPr>
          <w:sz w:val="12"/>
        </w:rPr>
        <w:t>, and this preparation should be a high priority now.</w:t>
      </w:r>
    </w:p>
    <w:p w14:paraId="4E7E5B5D" w14:textId="77777777" w:rsidR="000E4A41" w:rsidRDefault="000E4A41" w:rsidP="000E4A41"/>
    <w:p w14:paraId="6083E4C3" w14:textId="77777777" w:rsidR="000E4A41" w:rsidRPr="008C2EDA" w:rsidRDefault="000E4A41" w:rsidP="000E4A41">
      <w:pPr>
        <w:pStyle w:val="Heading4"/>
      </w:pPr>
      <w:r w:rsidRPr="008C2EDA">
        <w:t>Read their studies skeptically</w:t>
      </w:r>
      <w:r>
        <w:t xml:space="preserve"> – </w:t>
      </w:r>
      <w:r w:rsidRPr="008C2EDA">
        <w:t>most say famines kill billions and some assert everyone die</w:t>
      </w:r>
      <w:r>
        <w:t xml:space="preserve">s but </w:t>
      </w:r>
      <w:r w:rsidRPr="008C2EDA">
        <w:t>that’s</w:t>
      </w:r>
      <w:r>
        <w:t xml:space="preserve"> not</w:t>
      </w:r>
      <w:r w:rsidRPr="008C2EDA">
        <w:t xml:space="preserve"> warranted</w:t>
      </w:r>
      <w:r>
        <w:t>.</w:t>
      </w:r>
    </w:p>
    <w:p w14:paraId="3EEBEED9" w14:textId="77777777" w:rsidR="000E4A41" w:rsidRDefault="000E4A41" w:rsidP="000E4A41">
      <w:r>
        <w:t xml:space="preserve">David S. </w:t>
      </w:r>
      <w:r w:rsidRPr="008C2EDA">
        <w:rPr>
          <w:rStyle w:val="Style13ptBold"/>
        </w:rPr>
        <w:t>Stevenson 17</w:t>
      </w:r>
      <w:r>
        <w:t>. Professor of planetary science at Caltech. 2017. “Agents of Mass Destruction.” The Nature of Life and Its Potential to Survive, Springer, Cham, pp. 273–340. link.springer.com, doi:10.1007/978-3-319-52911-0_7.</w:t>
      </w:r>
    </w:p>
    <w:p w14:paraId="7C36C4C8" w14:textId="77777777" w:rsidR="000E4A41" w:rsidRPr="008C2EDA" w:rsidRDefault="000E4A41" w:rsidP="000E4A41">
      <w:pPr>
        <w:rPr>
          <w:sz w:val="12"/>
        </w:rPr>
      </w:pPr>
      <w:r w:rsidRPr="008C2EDA">
        <w:rPr>
          <w:rStyle w:val="StyleUnderline"/>
        </w:rPr>
        <w:t xml:space="preserve">What </w:t>
      </w:r>
      <w:r w:rsidRPr="00661E67">
        <w:rPr>
          <w:rStyle w:val="StyleUnderline"/>
        </w:rPr>
        <w:t>of humanity? Could it survive?</w:t>
      </w:r>
      <w:r w:rsidRPr="00661E67">
        <w:rPr>
          <w:sz w:val="12"/>
        </w:rPr>
        <w:t xml:space="preserve"> In short, </w:t>
      </w:r>
      <w:r w:rsidRPr="00661E67">
        <w:rPr>
          <w:rStyle w:val="Emphasis"/>
        </w:rPr>
        <w:t>yes, if we are</w:t>
      </w:r>
      <w:r w:rsidRPr="008C2EDA">
        <w:rPr>
          <w:rStyle w:val="Emphasis"/>
        </w:rPr>
        <w:t xml:space="preserve"> prepared</w:t>
      </w:r>
      <w:r w:rsidRPr="00EC268B">
        <w:rPr>
          <w:rStyle w:val="StyleUnderline"/>
        </w:rPr>
        <w:t xml:space="preserve"> </w:t>
      </w:r>
      <w:r w:rsidRPr="00EC268B">
        <w:rPr>
          <w:rStyle w:val="Emphasis"/>
        </w:rPr>
        <w:t>to adapt</w:t>
      </w:r>
      <w:r w:rsidRPr="00EC268B">
        <w:rPr>
          <w:rStyle w:val="StyleUnderline"/>
        </w:rPr>
        <w:t xml:space="preserve"> to a life underground</w:t>
      </w:r>
      <w:r w:rsidRPr="008C2EDA">
        <w:rPr>
          <w:sz w:val="12"/>
        </w:rPr>
        <w:t xml:space="preserve">. Here, </w:t>
      </w:r>
      <w:r w:rsidRPr="00661E67">
        <w:rPr>
          <w:rStyle w:val="StyleUnderline"/>
        </w:rPr>
        <w:t xml:space="preserve">small </w:t>
      </w:r>
      <w:r w:rsidRPr="008C2EDA">
        <w:rPr>
          <w:rStyle w:val="StyleUnderline"/>
          <w:highlight w:val="green"/>
        </w:rPr>
        <w:t>communities of people</w:t>
      </w:r>
      <w:r w:rsidRPr="00EC268B">
        <w:rPr>
          <w:rStyle w:val="StyleUnderline"/>
        </w:rPr>
        <w:t xml:space="preserve"> could </w:t>
      </w:r>
      <w:r w:rsidRPr="008C2EDA">
        <w:rPr>
          <w:rStyle w:val="StyleUnderline"/>
          <w:highlight w:val="green"/>
        </w:rPr>
        <w:t>live on</w:t>
      </w:r>
      <w:r w:rsidRPr="008C2EDA">
        <w:rPr>
          <w:sz w:val="12"/>
        </w:rPr>
        <w:t xml:space="preserve">, feeding directly from </w:t>
      </w:r>
      <w:r w:rsidRPr="008C2EDA">
        <w:rPr>
          <w:u w:val="single"/>
        </w:rPr>
        <w:t>the remnant biosphere</w:t>
      </w:r>
      <w:r w:rsidRPr="008C2EDA">
        <w:rPr>
          <w:sz w:val="12"/>
        </w:rPr>
        <w:t xml:space="preserve">, or from </w:t>
      </w:r>
      <w:r w:rsidRPr="008C2EDA">
        <w:rPr>
          <w:u w:val="single"/>
        </w:rPr>
        <w:t>artificially lit greenhouse-cultivated plants</w:t>
      </w:r>
      <w:r w:rsidRPr="008C2EDA">
        <w:rPr>
          <w:sz w:val="12"/>
        </w:rPr>
        <w:t xml:space="preserve">. </w:t>
      </w:r>
      <w:r w:rsidRPr="008C2EDA">
        <w:rPr>
          <w:rStyle w:val="StyleUnderline"/>
          <w:highlight w:val="green"/>
        </w:rPr>
        <w:t xml:space="preserve">Humanity </w:t>
      </w:r>
      <w:r w:rsidRPr="00661E67">
        <w:rPr>
          <w:rStyle w:val="StyleUnderline"/>
        </w:rPr>
        <w:t xml:space="preserve">could </w:t>
      </w:r>
      <w:r w:rsidRPr="008C2EDA">
        <w:rPr>
          <w:rStyle w:val="StyleUnderline"/>
          <w:highlight w:val="green"/>
        </w:rPr>
        <w:t>persist</w:t>
      </w:r>
      <w:r w:rsidRPr="00EC268B">
        <w:rPr>
          <w:rStyle w:val="StyleUnderline"/>
        </w:rPr>
        <w:t xml:space="preserve"> in a vast </w:t>
      </w:r>
      <w:r w:rsidRPr="008C2EDA">
        <w:rPr>
          <w:rStyle w:val="StyleUnderline"/>
          <w:highlight w:val="green"/>
        </w:rPr>
        <w:t>underground</w:t>
      </w:r>
      <w:r w:rsidRPr="00EC268B">
        <w:rPr>
          <w:rStyle w:val="StyleUnderline"/>
        </w:rPr>
        <w:t xml:space="preserve"> ark</w:t>
      </w:r>
      <w:r w:rsidRPr="008C2EDA">
        <w:rPr>
          <w:sz w:val="12"/>
        </w:rPr>
        <w:t xml:space="preserve">. </w:t>
      </w:r>
      <w:r w:rsidRPr="00EC268B">
        <w:rPr>
          <w:rStyle w:val="Emphasis"/>
        </w:rPr>
        <w:t xml:space="preserve">Here </w:t>
      </w:r>
      <w:r w:rsidRPr="00661E67">
        <w:rPr>
          <w:rStyle w:val="Emphasis"/>
        </w:rPr>
        <w:t xml:space="preserve">we could </w:t>
      </w:r>
      <w:r w:rsidRPr="008C2EDA">
        <w:rPr>
          <w:rStyle w:val="Emphasis"/>
          <w:highlight w:val="green"/>
        </w:rPr>
        <w:t xml:space="preserve">continue </w:t>
      </w:r>
      <w:r w:rsidRPr="00EC268B">
        <w:rPr>
          <w:rStyle w:val="Emphasis"/>
        </w:rPr>
        <w:t xml:space="preserve">as a subterranean species, </w:t>
      </w:r>
      <w:r w:rsidRPr="008C2EDA">
        <w:rPr>
          <w:rStyle w:val="Emphasis"/>
          <w:highlight w:val="green"/>
        </w:rPr>
        <w:t>living for billions of years</w:t>
      </w:r>
      <w:r w:rsidRPr="00EC268B">
        <w:rPr>
          <w:rStyle w:val="Emphasis"/>
        </w:rPr>
        <w:t>.</w:t>
      </w:r>
      <w:r w:rsidRPr="008C2EDA">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EC268B">
        <w:rPr>
          <w:rStyle w:val="StyleUnderline"/>
        </w:rPr>
        <w:t xml:space="preserve">the number of </w:t>
      </w:r>
      <w:r w:rsidRPr="008C2EDA">
        <w:rPr>
          <w:rStyle w:val="StyleUnderline"/>
          <w:highlight w:val="green"/>
        </w:rPr>
        <w:t>survivors</w:t>
      </w:r>
      <w:r w:rsidRPr="00EC268B">
        <w:rPr>
          <w:rStyle w:val="StyleUnderline"/>
        </w:rPr>
        <w:t xml:space="preserve"> in such caves </w:t>
      </w:r>
      <w:r w:rsidRPr="008C2EDA">
        <w:rPr>
          <w:rStyle w:val="StyleUnderline"/>
        </w:rPr>
        <w:t xml:space="preserve">might be </w:t>
      </w:r>
      <w:r w:rsidRPr="008C2EDA">
        <w:rPr>
          <w:rStyle w:val="StyleUnderline"/>
          <w:highlight w:val="green"/>
        </w:rPr>
        <w:t xml:space="preserve">measured in </w:t>
      </w:r>
      <w:r w:rsidRPr="00661E67">
        <w:rPr>
          <w:rStyle w:val="StyleUnderline"/>
        </w:rPr>
        <w:t xml:space="preserve">the </w:t>
      </w:r>
      <w:r w:rsidRPr="008C2EDA">
        <w:rPr>
          <w:rStyle w:val="StyleUnderline"/>
          <w:highlight w:val="green"/>
        </w:rPr>
        <w:t>hundreds</w:t>
      </w:r>
      <w:r w:rsidRPr="008C2EDA">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p w14:paraId="5C283792" w14:textId="77777777" w:rsidR="000E4A41" w:rsidRPr="00661E67" w:rsidRDefault="000E4A41" w:rsidP="000E4A41"/>
    <w:p w14:paraId="0DE8D341" w14:textId="77777777" w:rsidR="000E4A41" w:rsidRDefault="000E4A41" w:rsidP="000E4A41">
      <w:pPr>
        <w:pStyle w:val="Heading3"/>
      </w:pPr>
      <w:r>
        <w:t>1NC – Ozone</w:t>
      </w:r>
    </w:p>
    <w:p w14:paraId="37FD17B7" w14:textId="77777777" w:rsidR="000E4A41" w:rsidRDefault="000E4A41" w:rsidP="000E4A41">
      <w:pPr>
        <w:pStyle w:val="Heading4"/>
      </w:pPr>
      <w:r>
        <w:t>Ozone impacts are out of the question – only actual study.</w:t>
      </w:r>
    </w:p>
    <w:p w14:paraId="03839CAE" w14:textId="77777777" w:rsidR="000E4A41" w:rsidRPr="008427ED" w:rsidRDefault="000E4A41" w:rsidP="000E4A41">
      <w:r w:rsidRPr="008427ED">
        <w:rPr>
          <w:rStyle w:val="Style13ptBold"/>
        </w:rPr>
        <w:t>Kearney 87</w:t>
      </w:r>
      <w:r>
        <w:t xml:space="preserve">. [Cresson. </w:t>
      </w:r>
      <w:r w:rsidRPr="008427ED">
        <w:t>In 1961 he took a position doing civil defense research with the Hudson Institute. In 1964 he joined the Oak Ridge National Laboratory civil defense project. During the Vietnam War, Kearny served as a civilian advisor to the U.S. Army, making several trips to the theater of operations.[9] Much of the supporting research that went into his most famous work, Nuclear War Survival Skills (NWSS), was conducted during the 1970s. Including a study on how the US might be affected by a potential nuclear war from the Sino-Soviet split, specifically focusing on the question; what would be the severity and how might the US deal with contamination of CONUS milk supplies that might result from the "trans-pacific" nuclear fallout that would originate over China.[10] Along with other more long-term survival publications such as "Maintaining nutritional adequacy during a prolonged food crisis [Basic foods for post-nuclear attack use]".[11]</w:t>
      </w:r>
      <w:r>
        <w:t xml:space="preserve"> “</w:t>
      </w:r>
      <w:r w:rsidRPr="008427ED">
        <w:t>Nuclear War Survival Skills Updated and Expanded</w:t>
      </w:r>
      <w:r>
        <w:t xml:space="preserve">”. </w:t>
      </w:r>
      <w:hyperlink r:id="rId21" w:history="1">
        <w:r w:rsidRPr="00BE0E32">
          <w:rPr>
            <w:rStyle w:val="Hyperlink"/>
          </w:rPr>
          <w:t>http://www.oism.org/nwss/s73p904.htm</w:t>
        </w:r>
      </w:hyperlink>
      <w:r>
        <w:t>] Justin</w:t>
      </w:r>
    </w:p>
    <w:p w14:paraId="6B1E607A" w14:textId="77777777" w:rsidR="000E4A41" w:rsidRPr="008427ED" w:rsidRDefault="000E4A41" w:rsidP="000E4A41">
      <w:pPr>
        <w:rPr>
          <w:u w:val="single"/>
        </w:rPr>
      </w:pPr>
      <w:r w:rsidRPr="00511378">
        <w:rPr>
          <w:sz w:val="14"/>
        </w:rPr>
        <w:t xml:space="preserve">° Facts: </w:t>
      </w:r>
      <w:r w:rsidRPr="008427ED">
        <w:rPr>
          <w:u w:val="single"/>
        </w:rPr>
        <w:t>Large nuclear explosions do inject huge amounts of nitrogen oxides</w:t>
      </w:r>
      <w:r w:rsidRPr="00511378">
        <w:rPr>
          <w:sz w:val="14"/>
        </w:rPr>
        <w:t xml:space="preserve"> (gasses that destroy ozone) </w:t>
      </w:r>
      <w:r w:rsidRPr="008427ED">
        <w:rPr>
          <w:u w:val="single"/>
        </w:rPr>
        <w:t>into the stratosphere.</w:t>
      </w:r>
      <w:r w:rsidRPr="00511378">
        <w:rPr>
          <w:sz w:val="14"/>
        </w:rPr>
        <w:t xml:space="preserve"> </w:t>
      </w:r>
      <w:r w:rsidRPr="00661E67">
        <w:rPr>
          <w:sz w:val="14"/>
        </w:rPr>
        <w:t xml:space="preserve">However, </w:t>
      </w:r>
      <w:r w:rsidRPr="00661E67">
        <w:rPr>
          <w:u w:val="single"/>
        </w:rPr>
        <w:t>the percent of the</w:t>
      </w:r>
      <w:r w:rsidRPr="008427ED">
        <w:rPr>
          <w:u w:val="single"/>
        </w:rPr>
        <w:t xml:space="preserve"> stratospheric </w:t>
      </w:r>
      <w:r w:rsidRPr="008427ED">
        <w:rPr>
          <w:highlight w:val="green"/>
          <w:u w:val="single"/>
        </w:rPr>
        <w:t>ozone destroyed by</w:t>
      </w:r>
      <w:r w:rsidRPr="008427ED">
        <w:rPr>
          <w:u w:val="single"/>
        </w:rPr>
        <w:t xml:space="preserve"> a given amount of </w:t>
      </w:r>
      <w:r w:rsidRPr="008427ED">
        <w:rPr>
          <w:highlight w:val="green"/>
          <w:u w:val="single"/>
        </w:rPr>
        <w:t xml:space="preserve">nitrogen oxides </w:t>
      </w:r>
      <w:r w:rsidRPr="00661E67">
        <w:rPr>
          <w:u w:val="single"/>
        </w:rPr>
        <w:t>has been greatly</w:t>
      </w:r>
      <w:r w:rsidRPr="008427ED">
        <w:rPr>
          <w:u w:val="single"/>
        </w:rPr>
        <w:t xml:space="preserve"> </w:t>
      </w:r>
      <w:r w:rsidRPr="00511378">
        <w:rPr>
          <w:rStyle w:val="Emphasis"/>
          <w:sz w:val="24"/>
          <w:szCs w:val="24"/>
          <w:highlight w:val="green"/>
        </w:rPr>
        <w:t>overestimated in</w:t>
      </w:r>
      <w:r w:rsidRPr="00511378">
        <w:rPr>
          <w:rStyle w:val="Emphasis"/>
          <w:sz w:val="24"/>
          <w:szCs w:val="24"/>
        </w:rPr>
        <w:t xml:space="preserve"> almost </w:t>
      </w:r>
      <w:r w:rsidRPr="00511378">
        <w:rPr>
          <w:rStyle w:val="Emphasis"/>
          <w:sz w:val="24"/>
          <w:szCs w:val="24"/>
          <w:highlight w:val="green"/>
        </w:rPr>
        <w:t xml:space="preserve">all </w:t>
      </w:r>
      <w:r w:rsidRPr="00661E67">
        <w:rPr>
          <w:rStyle w:val="Emphasis"/>
          <w:sz w:val="24"/>
          <w:szCs w:val="24"/>
        </w:rPr>
        <w:t xml:space="preserve">theoretical </w:t>
      </w:r>
      <w:r w:rsidRPr="00511378">
        <w:rPr>
          <w:rStyle w:val="Emphasis"/>
          <w:sz w:val="24"/>
          <w:szCs w:val="24"/>
          <w:highlight w:val="green"/>
        </w:rPr>
        <w:t>calculations</w:t>
      </w:r>
      <w:r w:rsidRPr="00511378">
        <w:rPr>
          <w:rStyle w:val="Emphasis"/>
          <w:sz w:val="24"/>
          <w:szCs w:val="24"/>
        </w:rPr>
        <w:t xml:space="preserve"> and models</w:t>
      </w:r>
      <w:r w:rsidRPr="00511378">
        <w:rPr>
          <w:sz w:val="14"/>
        </w:rPr>
        <w:t xml:space="preserve">. For example, </w:t>
      </w:r>
      <w:r w:rsidRPr="008427ED">
        <w:rPr>
          <w:u w:val="single"/>
        </w:rPr>
        <w:t xml:space="preserve">the Soviet and U.S. atmospheric </w:t>
      </w:r>
      <w:r w:rsidRPr="008427ED">
        <w:rPr>
          <w:highlight w:val="green"/>
          <w:u w:val="single"/>
        </w:rPr>
        <w:t xml:space="preserve">nuclear test </w:t>
      </w:r>
      <w:r w:rsidRPr="00661E67">
        <w:rPr>
          <w:u w:val="single"/>
        </w:rPr>
        <w:t>explosions of large weapons in 1952</w:t>
      </w:r>
      <w:r w:rsidRPr="008427ED">
        <w:rPr>
          <w:u w:val="single"/>
        </w:rPr>
        <w:t>-1962 were calculated by Foley and Ruderman to result in a reduction of more than 10 percent in total ozone</w:t>
      </w:r>
      <w:r w:rsidRPr="00511378">
        <w:rPr>
          <w:sz w:val="14"/>
        </w:rPr>
        <w:t xml:space="preserve">. (See M. H. Foley and M. A. Ruderman, 'Stratospheric NO from Past Nuclear Explosions", Journal of Geophysics, Res. 78, 4441-4450.) Yet </w:t>
      </w:r>
      <w:r w:rsidRPr="008427ED">
        <w:rPr>
          <w:u w:val="single"/>
        </w:rPr>
        <w:t xml:space="preserve">observations that they </w:t>
      </w:r>
      <w:r w:rsidRPr="008427ED">
        <w:rPr>
          <w:highlight w:val="green"/>
          <w:u w:val="single"/>
        </w:rPr>
        <w:t>cited</w:t>
      </w:r>
      <w:r w:rsidRPr="008427ED">
        <w:rPr>
          <w:u w:val="single"/>
        </w:rPr>
        <w:t xml:space="preserve"> </w:t>
      </w:r>
      <w:r w:rsidRPr="00511378">
        <w:rPr>
          <w:rStyle w:val="Emphasis"/>
        </w:rPr>
        <w:t xml:space="preserve">showed </w:t>
      </w:r>
      <w:r w:rsidRPr="00511378">
        <w:rPr>
          <w:rStyle w:val="Emphasis"/>
          <w:highlight w:val="green"/>
        </w:rPr>
        <w:t>no reductions in ozone</w:t>
      </w:r>
      <w:r w:rsidRPr="008427ED">
        <w:rPr>
          <w:highlight w:val="green"/>
          <w:u w:val="single"/>
        </w:rPr>
        <w:t xml:space="preserve">. Nor did ultraviolet </w:t>
      </w:r>
      <w:r w:rsidRPr="00661E67">
        <w:rPr>
          <w:u w:val="single"/>
        </w:rPr>
        <w:t>increase</w:t>
      </w:r>
      <w:r w:rsidRPr="008427ED">
        <w:rPr>
          <w:u w:val="single"/>
        </w:rPr>
        <w:t xml:space="preserve">. Other theoreticians calculated </w:t>
      </w:r>
      <w:r w:rsidRPr="00511378">
        <w:rPr>
          <w:rStyle w:val="Emphasis"/>
        </w:rPr>
        <w:t>sizable reductions in total</w:t>
      </w:r>
      <w:r w:rsidRPr="008427ED">
        <w:rPr>
          <w:u w:val="single"/>
        </w:rPr>
        <w:t xml:space="preserve"> </w:t>
      </w:r>
      <w:r w:rsidRPr="00511378">
        <w:rPr>
          <w:rStyle w:val="Emphasis"/>
        </w:rPr>
        <w:t>ozone</w:t>
      </w:r>
      <w:r w:rsidRPr="008427ED">
        <w:rPr>
          <w:u w:val="single"/>
        </w:rPr>
        <w:t>, but interpreted the observational data to indicate either no reduction, or much smaller reductions than their calculated ones.</w:t>
      </w:r>
    </w:p>
    <w:p w14:paraId="07681B0A" w14:textId="77777777" w:rsidR="000E4A41" w:rsidRDefault="000E4A41" w:rsidP="000E4A41">
      <w:pPr>
        <w:rPr>
          <w:u w:val="single"/>
        </w:rPr>
      </w:pPr>
      <w:r w:rsidRPr="008427ED">
        <w:rPr>
          <w:u w:val="single"/>
        </w:rPr>
        <w:t xml:space="preserve">A realistic </w:t>
      </w:r>
      <w:r w:rsidRPr="00661E67">
        <w:rPr>
          <w:rStyle w:val="Emphasis"/>
        </w:rPr>
        <w:t>simplified</w:t>
      </w:r>
      <w:r w:rsidRPr="00661E67">
        <w:rPr>
          <w:u w:val="single"/>
        </w:rPr>
        <w:t xml:space="preserve"> </w:t>
      </w:r>
      <w:r w:rsidRPr="008427ED">
        <w:rPr>
          <w:highlight w:val="green"/>
          <w:u w:val="single"/>
        </w:rPr>
        <w:t xml:space="preserve">estimate of </w:t>
      </w:r>
      <w:r w:rsidRPr="008427ED">
        <w:rPr>
          <w:u w:val="single"/>
        </w:rPr>
        <w:t xml:space="preserve">the increased </w:t>
      </w:r>
      <w:r w:rsidRPr="00661E67">
        <w:rPr>
          <w:u w:val="single"/>
        </w:rPr>
        <w:t xml:space="preserve">ultraviolet light </w:t>
      </w:r>
      <w:r w:rsidRPr="008427ED">
        <w:rPr>
          <w:highlight w:val="green"/>
          <w:u w:val="single"/>
        </w:rPr>
        <w:t>dangers</w:t>
      </w:r>
      <w:r w:rsidRPr="008427ED">
        <w:rPr>
          <w:u w:val="single"/>
        </w:rPr>
        <w:t xml:space="preserve"> to American </w:t>
      </w:r>
      <w:r w:rsidRPr="00511378">
        <w:rPr>
          <w:rStyle w:val="Emphasis"/>
        </w:rPr>
        <w:t>survivors</w:t>
      </w:r>
      <w:r w:rsidRPr="008427ED">
        <w:rPr>
          <w:u w:val="single"/>
        </w:rPr>
        <w:t xml:space="preserve"> of a large nuclear war </w:t>
      </w:r>
      <w:r w:rsidRPr="008427ED">
        <w:rPr>
          <w:highlight w:val="green"/>
          <w:u w:val="single"/>
        </w:rPr>
        <w:t>equates</w:t>
      </w:r>
      <w:r w:rsidRPr="008427ED">
        <w:rPr>
          <w:u w:val="single"/>
        </w:rPr>
        <w:t xml:space="preserve"> these hazards to </w:t>
      </w:r>
      <w:r w:rsidRPr="008427ED">
        <w:rPr>
          <w:highlight w:val="green"/>
          <w:u w:val="single"/>
        </w:rPr>
        <w:t>moving</w:t>
      </w:r>
      <w:r w:rsidRPr="008427ED">
        <w:rPr>
          <w:u w:val="single"/>
        </w:rPr>
        <w:t xml:space="preserve"> from San Francisco </w:t>
      </w:r>
      <w:r w:rsidRPr="008427ED">
        <w:rPr>
          <w:highlight w:val="green"/>
          <w:u w:val="single"/>
        </w:rPr>
        <w:t>to sea level</w:t>
      </w:r>
      <w:r w:rsidRPr="008427ED">
        <w:rPr>
          <w:u w:val="single"/>
        </w:rPr>
        <w:t xml:space="preserve"> at the equator, where the sea level incidence of skin cancers</w:t>
      </w:r>
      <w:r w:rsidRPr="00511378">
        <w:rPr>
          <w:sz w:val="14"/>
        </w:rPr>
        <w:t xml:space="preserve"> (seldom fatal) </w:t>
      </w:r>
      <w:r w:rsidRPr="008427ED">
        <w:rPr>
          <w:u w:val="single"/>
        </w:rPr>
        <w:t>is highest</w:t>
      </w:r>
      <w:r w:rsidRPr="00511378">
        <w:rPr>
          <w:sz w:val="14"/>
        </w:rPr>
        <w:t xml:space="preserve">- about 10 times higher than the incidence at San Francisco. Many additional thousands of American survivors might get skin cancer, but little or no increase in skin cancers might result if in the post-attack world deliberate sun tanning and going around hatless went out of fashion. Furthermore, </w:t>
      </w:r>
      <w:r w:rsidRPr="008427ED">
        <w:rPr>
          <w:u w:val="single"/>
        </w:rPr>
        <w:t xml:space="preserve">almost </w:t>
      </w:r>
      <w:r w:rsidRPr="00661E67">
        <w:rPr>
          <w:u w:val="single"/>
        </w:rPr>
        <w:t xml:space="preserve">all of </w:t>
      </w:r>
      <w:r w:rsidRPr="00511378">
        <w:rPr>
          <w:highlight w:val="green"/>
          <w:u w:val="single"/>
        </w:rPr>
        <w:t>today's warheads are smaller</w:t>
      </w:r>
      <w:r w:rsidRPr="008427ED">
        <w:rPr>
          <w:u w:val="single"/>
        </w:rPr>
        <w:t xml:space="preserve"> than those exploded in the large- weapons tests mentioned above; most would </w:t>
      </w:r>
      <w:r w:rsidRPr="00511378">
        <w:rPr>
          <w:highlight w:val="green"/>
          <w:u w:val="single"/>
        </w:rPr>
        <w:t>inject</w:t>
      </w:r>
      <w:r w:rsidRPr="008427ED">
        <w:rPr>
          <w:u w:val="single"/>
        </w:rPr>
        <w:t xml:space="preserve"> much </w:t>
      </w:r>
      <w:r w:rsidRPr="00511378">
        <w:rPr>
          <w:highlight w:val="green"/>
          <w:u w:val="single"/>
        </w:rPr>
        <w:t xml:space="preserve">smaller </w:t>
      </w:r>
      <w:r w:rsidRPr="00511378">
        <w:rPr>
          <w:rStyle w:val="Emphasis"/>
          <w:highlight w:val="green"/>
        </w:rPr>
        <w:t xml:space="preserve">amounts </w:t>
      </w:r>
      <w:r w:rsidRPr="00661E67">
        <w:rPr>
          <w:rStyle w:val="Emphasis"/>
        </w:rPr>
        <w:t>of ozone-destroying gasses, or no gasses, into the stratosphere</w:t>
      </w:r>
      <w:r w:rsidRPr="00511378">
        <w:rPr>
          <w:sz w:val="14"/>
        </w:rPr>
        <w:t xml:space="preserve">, where ozone deficiencies may persist for years. </w:t>
      </w:r>
      <w:r w:rsidRPr="008427ED">
        <w:rPr>
          <w:u w:val="single"/>
        </w:rPr>
        <w:t xml:space="preserve">And </w:t>
      </w:r>
      <w:r w:rsidRPr="00511378">
        <w:rPr>
          <w:highlight w:val="green"/>
          <w:u w:val="single"/>
        </w:rPr>
        <w:t>nuclear weapons</w:t>
      </w:r>
      <w:r w:rsidRPr="008427ED">
        <w:rPr>
          <w:u w:val="single"/>
        </w:rPr>
        <w:t xml:space="preserve"> smaller than 500 kilotons </w:t>
      </w:r>
      <w:r w:rsidRPr="00511378">
        <w:rPr>
          <w:highlight w:val="green"/>
          <w:u w:val="single"/>
        </w:rPr>
        <w:t>result in increases</w:t>
      </w:r>
      <w:r w:rsidRPr="008427ED">
        <w:rPr>
          <w:u w:val="single"/>
        </w:rPr>
        <w:t xml:space="preserve"> (</w:t>
      </w:r>
      <w:r w:rsidRPr="00511378">
        <w:rPr>
          <w:highlight w:val="green"/>
          <w:u w:val="single"/>
        </w:rPr>
        <w:t>due to smog reactions</w:t>
      </w:r>
      <w:r w:rsidRPr="00661E67">
        <w:rPr>
          <w:u w:val="single"/>
        </w:rPr>
        <w:t>) in upper tropospheric ozone. In a nuclear war, these increases woul</w:t>
      </w:r>
      <w:r w:rsidRPr="008427ED">
        <w:rPr>
          <w:u w:val="single"/>
        </w:rPr>
        <w:t xml:space="preserve">d </w:t>
      </w:r>
      <w:r w:rsidRPr="00511378">
        <w:rPr>
          <w:rStyle w:val="Emphasis"/>
        </w:rPr>
        <w:t xml:space="preserve">partially </w:t>
      </w:r>
      <w:r w:rsidRPr="00511378">
        <w:rPr>
          <w:rStyle w:val="Emphasis"/>
          <w:highlight w:val="green"/>
        </w:rPr>
        <w:t>compensate</w:t>
      </w:r>
      <w:r w:rsidRPr="00511378">
        <w:rPr>
          <w:highlight w:val="green"/>
          <w:u w:val="single"/>
        </w:rPr>
        <w:t xml:space="preserve"> for</w:t>
      </w:r>
      <w:r w:rsidRPr="008427ED">
        <w:rPr>
          <w:u w:val="single"/>
        </w:rPr>
        <w:t xml:space="preserve"> the upper-level </w:t>
      </w:r>
      <w:r w:rsidRPr="00661E67">
        <w:rPr>
          <w:u w:val="single"/>
        </w:rPr>
        <w:t xml:space="preserve">tropospheric </w:t>
      </w:r>
      <w:r w:rsidRPr="00511378">
        <w:rPr>
          <w:highlight w:val="green"/>
          <w:u w:val="single"/>
        </w:rPr>
        <w:t>decreases</w:t>
      </w:r>
      <w:r w:rsidRPr="008427ED">
        <w:rPr>
          <w:u w:val="single"/>
        </w:rPr>
        <w:t xml:space="preserve">-as explained by Julius S. Chang and Donald J. </w:t>
      </w:r>
      <w:proofErr w:type="spellStart"/>
      <w:r w:rsidRPr="008427ED">
        <w:rPr>
          <w:u w:val="single"/>
        </w:rPr>
        <w:t>Wuebbles</w:t>
      </w:r>
      <w:proofErr w:type="spellEnd"/>
      <w:r w:rsidRPr="008427ED">
        <w:rPr>
          <w:u w:val="single"/>
        </w:rPr>
        <w:t xml:space="preserve"> of Lawrence Livermore National Laboratory.</w:t>
      </w:r>
    </w:p>
    <w:p w14:paraId="3FE205B5" w14:textId="77777777" w:rsidR="000E4A41" w:rsidRPr="00132EB0" w:rsidRDefault="000E4A41" w:rsidP="000E4A41">
      <w:pPr>
        <w:pStyle w:val="Heading4"/>
        <w:rPr>
          <w:rFonts w:cs="Calibri"/>
        </w:rPr>
      </w:pPr>
      <w:r>
        <w:rPr>
          <w:rFonts w:cs="Calibri"/>
        </w:rPr>
        <w:t xml:space="preserve">Rigorous tests </w:t>
      </w:r>
      <w:r w:rsidRPr="007E35A2">
        <w:rPr>
          <w:rFonts w:cs="Calibri"/>
          <w:u w:val="single"/>
        </w:rPr>
        <w:t>disprove</w:t>
      </w:r>
      <w:r>
        <w:rPr>
          <w:rFonts w:cs="Calibri"/>
        </w:rPr>
        <w:t xml:space="preserve"> the impacts.</w:t>
      </w:r>
    </w:p>
    <w:p w14:paraId="5D01B7A2" w14:textId="77777777" w:rsidR="000E4A41" w:rsidRPr="00132EB0" w:rsidRDefault="000E4A41" w:rsidP="000E4A41">
      <w:r w:rsidRPr="00132EB0">
        <w:rPr>
          <w:rStyle w:val="Style13ptBold"/>
        </w:rPr>
        <w:t>Frankel et al. 15</w:t>
      </w:r>
      <w:r w:rsidRPr="00132EB0">
        <w:t xml:space="preserve"> </w:t>
      </w:r>
      <w:r>
        <w:t>– S</w:t>
      </w:r>
      <w:r w:rsidRPr="00132EB0">
        <w:t xml:space="preserve">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132EB0">
        <w:t>Scouras</w:t>
      </w:r>
      <w:proofErr w:type="spellEnd"/>
      <w:r w:rsidRPr="00132EB0">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w:t>
      </w:r>
      <w:r>
        <w:t>, 4/15/15 [</w:t>
      </w:r>
      <w:r w:rsidRPr="00132EB0">
        <w:t>“The Uncertain Consequences of Nuclear Weapons Use</w:t>
      </w:r>
      <w:r>
        <w:t>,</w:t>
      </w:r>
      <w:r w:rsidRPr="00132EB0">
        <w:t>” The Johns Hopkins University Applied Physics Laboratory</w:t>
      </w:r>
      <w:r>
        <w:t>,</w:t>
      </w:r>
      <w:r w:rsidRPr="00132EB0">
        <w:t xml:space="preserve"> DTIC</w:t>
      </w:r>
      <w:r>
        <w:t>,</w:t>
      </w:r>
      <w:r w:rsidRPr="00132EB0">
        <w:t xml:space="preserve"> </w:t>
      </w:r>
      <w:hyperlink r:id="rId22" w:history="1">
        <w:r w:rsidRPr="00132EB0">
          <w:rPr>
            <w:rStyle w:val="Hyperlink"/>
          </w:rPr>
          <w:t>https://apps.dtic.mil/dtic/tr/fulltext/u2/a618999.pdf</w:t>
        </w:r>
      </w:hyperlink>
      <w:r w:rsidRPr="00132EB0">
        <w:rPr>
          <w:rStyle w:val="Hyperlink"/>
        </w:rPr>
        <w:t>] Justin</w:t>
      </w:r>
    </w:p>
    <w:p w14:paraId="25EEBB9D" w14:textId="77777777" w:rsidR="000E4A41" w:rsidRPr="008C2EDA" w:rsidRDefault="000E4A41" w:rsidP="000E4A41">
      <w:pPr>
        <w:rPr>
          <w:sz w:val="12"/>
        </w:rPr>
      </w:pPr>
      <w:r w:rsidRPr="00A01726">
        <w:rPr>
          <w:rStyle w:val="StyleUnderline"/>
          <w:highlight w:val="green"/>
        </w:rPr>
        <w:t xml:space="preserve">Scientific </w:t>
      </w:r>
      <w:r w:rsidRPr="00132EB0">
        <w:rPr>
          <w:rStyle w:val="StyleUnderline"/>
        </w:rPr>
        <w:t xml:space="preserve">work based on real </w:t>
      </w:r>
      <w:r w:rsidRPr="00A01726">
        <w:rPr>
          <w:rStyle w:val="StyleUnderline"/>
          <w:highlight w:val="green"/>
        </w:rPr>
        <w:t>data</w:t>
      </w:r>
      <w:r w:rsidRPr="00132EB0">
        <w:rPr>
          <w:rStyle w:val="StyleUnderline"/>
        </w:rPr>
        <w:t>, rather than models</w:t>
      </w:r>
      <w:r w:rsidRPr="007E35A2">
        <w:rPr>
          <w:sz w:val="12"/>
        </w:rPr>
        <w:t xml:space="preserve">, also </w:t>
      </w:r>
      <w:r w:rsidRPr="00A01726">
        <w:rPr>
          <w:rStyle w:val="StyleUnderline"/>
          <w:highlight w:val="green"/>
        </w:rPr>
        <w:t xml:space="preserve">cast </w:t>
      </w:r>
      <w:r w:rsidRPr="00132EB0">
        <w:rPr>
          <w:rStyle w:val="Emphasis"/>
        </w:rPr>
        <w:t xml:space="preserve">additional </w:t>
      </w:r>
      <w:r w:rsidRPr="00A01726">
        <w:rPr>
          <w:rStyle w:val="Emphasis"/>
          <w:highlight w:val="green"/>
        </w:rPr>
        <w:t>doubt</w:t>
      </w:r>
      <w:r w:rsidRPr="00132EB0">
        <w:rPr>
          <w:rStyle w:val="Emphasis"/>
        </w:rPr>
        <w:t xml:space="preserve"> on the basic premise</w:t>
      </w:r>
      <w:r w:rsidRPr="007E35A2">
        <w:rPr>
          <w:sz w:val="12"/>
        </w:rPr>
        <w:t xml:space="preserve">. Interestingly, publication of several contradictory papers describing experimental observations actually predated Schell’s work. In 1973, nine years before publication of The Fate of the Earth, </w:t>
      </w:r>
      <w:r w:rsidRPr="00132EB0">
        <w:rPr>
          <w:rStyle w:val="StyleUnderline"/>
        </w:rPr>
        <w:t xml:space="preserve">a published </w:t>
      </w:r>
      <w:r w:rsidRPr="00661E67">
        <w:rPr>
          <w:rStyle w:val="StyleUnderline"/>
        </w:rPr>
        <w:t xml:space="preserve">report </w:t>
      </w:r>
      <w:r w:rsidRPr="00A01726">
        <w:rPr>
          <w:rStyle w:val="StyleUnderline"/>
          <w:highlight w:val="green"/>
        </w:rPr>
        <w:t xml:space="preserve">failed to find </w:t>
      </w:r>
      <w:r w:rsidRPr="00132EB0">
        <w:rPr>
          <w:rStyle w:val="StyleUnderline"/>
        </w:rPr>
        <w:t xml:space="preserve">any </w:t>
      </w:r>
      <w:r w:rsidRPr="00A01726">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661E67">
        <w:rPr>
          <w:rStyle w:val="Emphasis"/>
        </w:rPr>
        <w:t xml:space="preserve">nuclear </w:t>
      </w:r>
      <w:r w:rsidRPr="00A01726">
        <w:rPr>
          <w:rStyle w:val="Emphasis"/>
          <w:highlight w:val="green"/>
        </w:rPr>
        <w:t>testing</w:t>
      </w:r>
      <w:r w:rsidRPr="007E35A2">
        <w:rPr>
          <w:sz w:val="12"/>
        </w:rPr>
        <w:t xml:space="preserve">.26 In another work published in 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7E35A2">
        <w:rPr>
          <w:sz w:val="12"/>
        </w:rPr>
        <w:t xml:space="preserve">27 At present, </w:t>
      </w:r>
      <w:r w:rsidRPr="00132EB0">
        <w:rPr>
          <w:rStyle w:val="StyleUnderline"/>
        </w:rPr>
        <w:t>with</w:t>
      </w:r>
      <w:r w:rsidRPr="007E35A2">
        <w:rPr>
          <w:sz w:val="12"/>
        </w:rPr>
        <w:t xml:space="preserve"> the </w:t>
      </w:r>
      <w:r w:rsidRPr="00A01726">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7E35A2">
        <w:rPr>
          <w:sz w:val="12"/>
        </w:rPr>
        <w:t xml:space="preserve"> on the scale of Cold War planning scenarios, </w:t>
      </w:r>
      <w:r w:rsidRPr="00132EB0">
        <w:rPr>
          <w:rStyle w:val="StyleUnderline"/>
        </w:rPr>
        <w:t>official concern over nuclear ozone depletion has essentially fallen off the table</w:t>
      </w:r>
      <w:r w:rsidRPr="007E35A2">
        <w:rPr>
          <w:sz w:val="12"/>
        </w:rPr>
        <w:t xml:space="preserve">. Yet </w:t>
      </w:r>
      <w:r w:rsidRPr="00132EB0">
        <w:rPr>
          <w:rStyle w:val="StyleUnderline"/>
        </w:rPr>
        <w:t xml:space="preserve">continuing </w:t>
      </w:r>
      <w:r w:rsidRPr="00661E67">
        <w:rPr>
          <w:rStyle w:val="StyleUnderline"/>
        </w:rPr>
        <w:t xml:space="preserve">scientific studies by a </w:t>
      </w:r>
      <w:proofErr w:type="gramStart"/>
      <w:r w:rsidRPr="00661E67">
        <w:rPr>
          <w:rStyle w:val="StyleUnderline"/>
        </w:rPr>
        <w:t>small dedicated</w:t>
      </w:r>
      <w:proofErr w:type="gramEnd"/>
      <w:r w:rsidRPr="00661E67">
        <w:rPr>
          <w:rStyle w:val="StyleUnderline"/>
        </w:rPr>
        <w:t xml:space="preserve"> community of researchers suggest the potential for dire consequences</w:t>
      </w:r>
      <w:r w:rsidRPr="00661E67">
        <w:rPr>
          <w:sz w:val="12"/>
        </w:rPr>
        <w:t xml:space="preserve">, even for relatively small regional nuclear wars involving </w:t>
      </w:r>
      <w:proofErr w:type="spellStart"/>
      <w:r w:rsidRPr="00661E67">
        <w:rPr>
          <w:sz w:val="12"/>
        </w:rPr>
        <w:t>Hiroshimasize</w:t>
      </w:r>
      <w:proofErr w:type="spellEnd"/>
      <w:r w:rsidRPr="00661E67">
        <w:rPr>
          <w:sz w:val="12"/>
        </w:rPr>
        <w:t xml:space="preserve"> bombs. Nuclear Winter The possibility of catastrophic climate changes came as yet another surprise to Department</w:t>
      </w:r>
      <w:r w:rsidRPr="007E35A2">
        <w:rPr>
          <w:sz w:val="12"/>
        </w:rPr>
        <w:t xml:space="preserve"> of Defense scientists. In 1982, Crutzen and Birks highlighted the potential effects of high-altitude smoke on climate,29 and in 1983, </w:t>
      </w:r>
      <w:r w:rsidRPr="00132EB0">
        <w:rPr>
          <w:rStyle w:val="StyleUnderline"/>
        </w:rPr>
        <w:t>a research team</w:t>
      </w:r>
      <w:r w:rsidRPr="007E35A2">
        <w:rPr>
          <w:sz w:val="12"/>
        </w:rPr>
        <w:t xml:space="preserve"> consisting of Turco, Toon, Ackerman, Pollack, and Sagan (</w:t>
      </w:r>
      <w:r w:rsidRPr="00132EB0">
        <w:rPr>
          <w:rStyle w:val="StyleUnderline"/>
        </w:rPr>
        <w:t>referred to as TTAPS</w:t>
      </w:r>
      <w:r w:rsidRPr="007E35A2">
        <w:rPr>
          <w:sz w:val="12"/>
        </w:rPr>
        <w:t xml:space="preserve">) </w:t>
      </w:r>
      <w:r w:rsidRPr="00132EB0">
        <w:rPr>
          <w:rStyle w:val="StyleUnderline"/>
        </w:rPr>
        <w:t>suggested that a five-thousand-megaton strategic exchange of weapons</w:t>
      </w:r>
      <w:r w:rsidRPr="007E35A2">
        <w:rPr>
          <w:sz w:val="12"/>
        </w:rPr>
        <w:t xml:space="preserve"> between the United States and the Soviet Union </w:t>
      </w:r>
      <w:r w:rsidRPr="00132EB0">
        <w:rPr>
          <w:rStyle w:val="StyleUnderline"/>
        </w:rPr>
        <w:t>could effectively spell national suicide for both belligerents</w:t>
      </w:r>
      <w:r w:rsidRPr="007E35A2">
        <w:rPr>
          <w:sz w:val="12"/>
        </w:rPr>
        <w:t xml:space="preserve">.30 </w:t>
      </w:r>
      <w:r w:rsidRPr="00132EB0">
        <w:rPr>
          <w:rStyle w:val="StyleUnderline"/>
        </w:rPr>
        <w:t>They argued that a massive nuclear exchange between the United States and the Soviet Union would inject copious amounts of soot</w:t>
      </w:r>
      <w:r w:rsidRPr="007E35A2">
        <w:rPr>
          <w:sz w:val="12"/>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7E35A2">
        <w:rPr>
          <w:sz w:val="12"/>
        </w:rPr>
        <w:t xml:space="preserve"> and a lively debate ensued between passionate critics of and defenders of the analysis. Some </w:t>
      </w:r>
      <w:r w:rsidRPr="00132EB0">
        <w:rPr>
          <w:rStyle w:val="StyleUnderline"/>
        </w:rPr>
        <w:t xml:space="preserve">of the technical objections </w:t>
      </w:r>
      <w:r w:rsidRPr="00A01726">
        <w:rPr>
          <w:rStyle w:val="StyleUnderline"/>
          <w:highlight w:val="green"/>
        </w:rPr>
        <w:t>critics raised</w:t>
      </w:r>
      <w:r w:rsidRPr="00132EB0">
        <w:rPr>
          <w:rStyle w:val="StyleUnderline"/>
        </w:rPr>
        <w:t xml:space="preserve"> included </w:t>
      </w:r>
      <w:r w:rsidRPr="00661E67">
        <w:rPr>
          <w:rStyle w:val="StyleUnderline"/>
        </w:rPr>
        <w:t>the</w:t>
      </w:r>
      <w:r w:rsidRPr="00132EB0">
        <w:rPr>
          <w:rStyle w:val="StyleUnderline"/>
        </w:rPr>
        <w:t xml:space="preserve"> TTAPS team’s neglect of the potentially significant role of cloud</w:t>
      </w:r>
      <w:r w:rsidRPr="007E35A2">
        <w:rPr>
          <w:sz w:val="12"/>
        </w:rPr>
        <w:t xml:space="preserve">s;32 </w:t>
      </w:r>
      <w:r w:rsidRPr="00A01726">
        <w:rPr>
          <w:rStyle w:val="StyleUnderline"/>
          <w:highlight w:val="green"/>
        </w:rPr>
        <w:t>lack of a</w:t>
      </w:r>
      <w:r w:rsidRPr="00661E67">
        <w:rPr>
          <w:rStyle w:val="StyleUnderline"/>
        </w:rPr>
        <w:t xml:space="preserve">n </w:t>
      </w:r>
      <w:r w:rsidRPr="00661E67">
        <w:rPr>
          <w:rStyle w:val="Emphasis"/>
        </w:rPr>
        <w:t xml:space="preserve">accurate </w:t>
      </w:r>
      <w:r w:rsidRPr="00A01726">
        <w:rPr>
          <w:rStyle w:val="Emphasis"/>
          <w:highlight w:val="green"/>
        </w:rPr>
        <w:t>model</w:t>
      </w:r>
      <w:r w:rsidRPr="007E35A2">
        <w:rPr>
          <w:rStyle w:val="StyleUnderline"/>
        </w:rPr>
        <w:t xml:space="preserve"> </w:t>
      </w:r>
      <w:r w:rsidRPr="007E35A2">
        <w:rPr>
          <w:sz w:val="12"/>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A01726">
        <w:rPr>
          <w:rStyle w:val="Emphasis"/>
          <w:highlight w:val="green"/>
        </w:rPr>
        <w:t>careful analysis</w:t>
      </w:r>
      <w:r w:rsidRPr="00132EB0">
        <w:rPr>
          <w:rStyle w:val="Emphasis"/>
        </w:rPr>
        <w:t xml:space="preserve"> of the range of uncertainties associated with the widely varying published estimates of fuel quantities and properties </w:t>
      </w:r>
      <w:r w:rsidRPr="00A01726">
        <w:rPr>
          <w:rStyle w:val="Emphasis"/>
          <w:highlight w:val="green"/>
        </w:rPr>
        <w:t>suggested</w:t>
      </w:r>
      <w:r w:rsidRPr="00132EB0">
        <w:rPr>
          <w:rStyle w:val="Emphasis"/>
        </w:rPr>
        <w:t xml:space="preserve"> a possible range of outcomes encompassing much </w:t>
      </w:r>
      <w:r w:rsidRPr="00A01726">
        <w:rPr>
          <w:rStyle w:val="Emphasis"/>
          <w:highlight w:val="green"/>
        </w:rPr>
        <w:t xml:space="preserve">milder impacts </w:t>
      </w:r>
      <w:r w:rsidRPr="00132EB0">
        <w:rPr>
          <w:rStyle w:val="Emphasis"/>
        </w:rPr>
        <w:t>than anything predicted by TTAPS</w:t>
      </w:r>
      <w:r w:rsidRPr="007E35A2">
        <w:rPr>
          <w:sz w:val="12"/>
        </w:rPr>
        <w:t xml:space="preserve">.37 Aside from the technical issues critics raised, </w:t>
      </w:r>
      <w:r w:rsidRPr="00132EB0">
        <w:rPr>
          <w:rStyle w:val="StyleUnderline"/>
        </w:rPr>
        <w:t xml:space="preserve">the five-thousand-megaton baseline exchange scenario TTAPS envisioned was rendered obsolete when </w:t>
      </w:r>
      <w:r w:rsidRPr="007E35A2">
        <w:rPr>
          <w:sz w:val="12"/>
        </w:rPr>
        <w:t xml:space="preserve">the </w:t>
      </w:r>
      <w:r w:rsidRPr="00132EB0">
        <w:rPr>
          <w:rStyle w:val="StyleUnderline"/>
        </w:rPr>
        <w:t>major powers decreased both their nuclear arsenals and the average yield of the remaining weapons</w:t>
      </w:r>
      <w:r w:rsidRPr="007E35A2">
        <w:rPr>
          <w:sz w:val="12"/>
        </w:rPr>
        <w:t xml:space="preserve">. With the demise of the Soviet Union, </w:t>
      </w:r>
      <w:r w:rsidRPr="00132EB0">
        <w:rPr>
          <w:rStyle w:val="StyleUnderline"/>
        </w:rPr>
        <w:t>the nuclear winter issue essentially fell off the radar screen for Department of Defense scientists</w:t>
      </w:r>
      <w:r w:rsidRPr="007E35A2">
        <w:rPr>
          <w:sz w:val="12"/>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sidRPr="007E35A2">
        <w:rPr>
          <w:sz w:val="12"/>
        </w:rPr>
        <w:t>fifteenkiloton</w:t>
      </w:r>
      <w:proofErr w:type="spellEnd"/>
      <w:r w:rsidRPr="007E35A2">
        <w:rPr>
          <w:sz w:val="12"/>
        </w:rPr>
        <w:t xml:space="preserve">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7E35A2">
        <w:rPr>
          <w:sz w:val="12"/>
        </w:rPr>
        <w:t>.</w:t>
      </w:r>
    </w:p>
    <w:p w14:paraId="52A02FE1" w14:textId="3C9B654B" w:rsidR="000E4A41" w:rsidRDefault="000E4A41" w:rsidP="000E4A41"/>
    <w:p w14:paraId="3089D0EE" w14:textId="781A6ECB" w:rsidR="00BB303C" w:rsidRDefault="00BB303C" w:rsidP="00BB303C">
      <w:pPr>
        <w:pStyle w:val="Heading3"/>
      </w:pPr>
      <w:r>
        <w:t>If Time</w:t>
      </w:r>
    </w:p>
    <w:p w14:paraId="4C70C8CD" w14:textId="77777777" w:rsidR="00BB303C" w:rsidRDefault="00BB303C" w:rsidP="00BB303C">
      <w:pPr>
        <w:pStyle w:val="Heading4"/>
      </w:pPr>
      <w:r>
        <w:t xml:space="preserve">The mini-nuclear winter </w:t>
      </w:r>
      <w:r w:rsidRPr="009072D4">
        <w:rPr>
          <w:u w:val="single"/>
        </w:rPr>
        <w:t>solves warming</w:t>
      </w:r>
      <w:r>
        <w:t xml:space="preserve"> without causing extinction.</w:t>
      </w:r>
    </w:p>
    <w:p w14:paraId="1DD444E1" w14:textId="77777777" w:rsidR="00BB303C" w:rsidRDefault="00BB303C" w:rsidP="00BB303C">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23" w:history="1">
        <w:r w:rsidRPr="00927036">
          <w:rPr>
            <w:rStyle w:val="Hyperlink"/>
          </w:rPr>
          <w:t>https://matei.org/ithink/2012/03/26/a-modest-proposal-for-solving-global-warming-nuclear-war/</w:t>
        </w:r>
      </w:hyperlink>
      <w:r>
        <w:rPr>
          <w:rStyle w:val="Hyperlink"/>
        </w:rPr>
        <w:t>] Recut Justin</w:t>
      </w:r>
    </w:p>
    <w:p w14:paraId="73632E7F" w14:textId="77777777" w:rsidR="00BB303C" w:rsidRPr="009072D4" w:rsidRDefault="00BB303C" w:rsidP="00BB303C">
      <w:pPr>
        <w:rPr>
          <w:sz w:val="12"/>
        </w:rPr>
      </w:pPr>
      <w:r w:rsidRPr="00970A5F">
        <w:rPr>
          <w:rStyle w:val="StyleUnderline"/>
        </w:rPr>
        <w:t xml:space="preserve">We </w:t>
      </w:r>
      <w:r w:rsidRPr="009072D4">
        <w:rPr>
          <w:rStyle w:val="Emphasis"/>
        </w:rPr>
        <w:t xml:space="preserve">finally have </w:t>
      </w:r>
      <w:r w:rsidRPr="008C2EDA">
        <w:rPr>
          <w:rStyle w:val="Emphasis"/>
          <w:highlight w:val="green"/>
        </w:rPr>
        <w:t>a solution</w:t>
      </w:r>
      <w:r w:rsidRPr="008C2EDA">
        <w:rPr>
          <w:rStyle w:val="StyleUnderline"/>
          <w:highlight w:val="green"/>
        </w:rPr>
        <w:t xml:space="preserve"> </w:t>
      </w:r>
      <w:r w:rsidRPr="000D21CE">
        <w:rPr>
          <w:rStyle w:val="StyleUnderline"/>
        </w:rPr>
        <w:t xml:space="preserve">for </w:t>
      </w:r>
      <w:r w:rsidRPr="008C2EDA">
        <w:rPr>
          <w:rStyle w:val="StyleUnderline"/>
          <w:highlight w:val="green"/>
        </w:rPr>
        <w:t>global warming</w:t>
      </w:r>
      <w:r w:rsidRPr="009072D4">
        <w:rPr>
          <w:sz w:val="12"/>
        </w:rPr>
        <w:t>. A discussion on the board </w:t>
      </w:r>
      <w:hyperlink r:id="rId24"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8C2EDA">
        <w:rPr>
          <w:rStyle w:val="StyleUnderline"/>
          <w:highlight w:val="green"/>
        </w:rPr>
        <w:t>nuclear war</w:t>
      </w:r>
      <w:r w:rsidRPr="00970A5F">
        <w:rPr>
          <w:rStyle w:val="StyleUnderline"/>
        </w:rPr>
        <w:t xml:space="preserve"> on a large scale </w:t>
      </w:r>
      <w:r w:rsidRPr="000D21CE">
        <w:rPr>
          <w:rStyle w:val="StyleUnderline"/>
        </w:rPr>
        <w:t xml:space="preserve">could </w:t>
      </w:r>
      <w:r w:rsidRPr="008C2EDA">
        <w:rPr>
          <w:rStyle w:val="StyleUnderline"/>
          <w:highlight w:val="green"/>
        </w:rPr>
        <w:t>produce</w:t>
      </w:r>
      <w:r w:rsidRPr="00970A5F">
        <w:rPr>
          <w:rStyle w:val="StyleUnderline"/>
        </w:rPr>
        <w:t xml:space="preserve"> a </w:t>
      </w:r>
      <w:r w:rsidRPr="008C2EDA">
        <w:rPr>
          <w:rStyle w:val="Emphasis"/>
          <w:highlight w:val="green"/>
        </w:rPr>
        <w:t>mini-nuclear winter</w:t>
      </w:r>
      <w:r w:rsidRPr="009072D4">
        <w:rPr>
          <w:sz w:val="12"/>
        </w:rPr>
        <w:t xml:space="preserve">. Why? </w:t>
      </w:r>
      <w:r w:rsidRPr="00970A5F">
        <w:rPr>
          <w:rStyle w:val="StyleUnderline"/>
        </w:rPr>
        <w:t xml:space="preserve">Well, the </w:t>
      </w:r>
      <w:r w:rsidRPr="008C2EDA">
        <w:rPr>
          <w:rStyle w:val="Emphasis"/>
          <w:highlight w:val="green"/>
        </w:rPr>
        <w:t xml:space="preserve">dust </w:t>
      </w:r>
      <w:r w:rsidRPr="000D21CE">
        <w:rPr>
          <w:rStyle w:val="Emphasis"/>
        </w:rPr>
        <w:t xml:space="preserve">and </w:t>
      </w:r>
      <w:r w:rsidRPr="008C2EDA">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8C2EDA">
        <w:rPr>
          <w:rStyle w:val="StyleUnderline"/>
          <w:highlight w:val="green"/>
        </w:rPr>
        <w:t>plus</w:t>
      </w:r>
      <w:r w:rsidRPr="00970A5F">
        <w:rPr>
          <w:rStyle w:val="StyleUnderline"/>
        </w:rPr>
        <w:t xml:space="preserve"> the </w:t>
      </w:r>
      <w:r w:rsidRPr="008C2EDA">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8C2EDA">
        <w:rPr>
          <w:rStyle w:val="StyleUnderline"/>
          <w:highlight w:val="green"/>
        </w:rPr>
        <w:t xml:space="preserve">lower </w:t>
      </w:r>
      <w:r w:rsidRPr="000D21CE">
        <w:rPr>
          <w:rStyle w:val="StyleUnderline"/>
        </w:rPr>
        <w:t xml:space="preserve">the </w:t>
      </w:r>
      <w:r w:rsidRPr="008C2EDA">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25"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26"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8C2EDA">
        <w:rPr>
          <w:rStyle w:val="Emphasis"/>
          <w:highlight w:val="green"/>
        </w:rPr>
        <w:t>decline</w:t>
      </w:r>
      <w:r w:rsidRPr="008C2EDA">
        <w:rPr>
          <w:rStyle w:val="StyleUnderline"/>
          <w:highlight w:val="green"/>
        </w:rPr>
        <w:t xml:space="preserve"> in </w:t>
      </w:r>
      <w:r w:rsidRPr="000D21CE">
        <w:rPr>
          <w:rStyle w:val="Emphasis"/>
        </w:rPr>
        <w:t xml:space="preserve">industrial </w:t>
      </w:r>
      <w:r w:rsidRPr="008C2EDA">
        <w:rPr>
          <w:rStyle w:val="Emphasis"/>
          <w:highlight w:val="green"/>
        </w:rPr>
        <w:t>production</w:t>
      </w:r>
      <w:r w:rsidRPr="008C2EDA">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8C2EDA">
        <w:rPr>
          <w:rStyle w:val="Emphasis"/>
          <w:highlight w:val="green"/>
        </w:rPr>
        <w:t>consumption</w:t>
      </w:r>
      <w:r w:rsidRPr="00970A5F">
        <w:rPr>
          <w:rStyle w:val="StyleUnderline"/>
        </w:rPr>
        <w:t xml:space="preserve"> due to industrial denuding of most large nations and global </w:t>
      </w:r>
      <w:r w:rsidRPr="008C2EDA">
        <w:rPr>
          <w:rStyle w:val="StyleUnderline"/>
          <w:highlight w:val="green"/>
        </w:rPr>
        <w:t>warming</w:t>
      </w:r>
      <w:r w:rsidRPr="00970A5F">
        <w:rPr>
          <w:rStyle w:val="StyleUnderline"/>
        </w:rPr>
        <w:t xml:space="preserve"> </w:t>
      </w:r>
      <w:r w:rsidRPr="009072D4">
        <w:rPr>
          <w:rStyle w:val="Emphasis"/>
          <w:sz w:val="24"/>
          <w:szCs w:val="24"/>
        </w:rPr>
        <w:t>simply</w:t>
      </w:r>
      <w:r w:rsidRPr="009072D4">
        <w:rPr>
          <w:rStyle w:val="StyleUnderline"/>
          <w:sz w:val="24"/>
          <w:szCs w:val="24"/>
        </w:rPr>
        <w:t xml:space="preserve"> </w:t>
      </w:r>
      <w:r w:rsidRPr="008C2EDA">
        <w:rPr>
          <w:rStyle w:val="Emphasis"/>
          <w:sz w:val="24"/>
          <w:szCs w:val="24"/>
          <w:highlight w:val="green"/>
        </w:rPr>
        <w:t>goes away</w:t>
      </w:r>
      <w:r w:rsidRPr="009072D4">
        <w:rPr>
          <w:sz w:val="12"/>
        </w:rPr>
        <w:t>. I wonder what </w:t>
      </w:r>
      <w:hyperlink r:id="rId27" w:history="1">
        <w:r w:rsidRPr="009072D4">
          <w:rPr>
            <w:rStyle w:val="Hyperlink"/>
            <w:sz w:val="12"/>
          </w:rPr>
          <w:t>Jonathan Swift would have thought about this proposal?</w:t>
        </w:r>
      </w:hyperlink>
    </w:p>
    <w:p w14:paraId="3EFBB845" w14:textId="77777777" w:rsidR="00BB303C" w:rsidRDefault="00BB303C" w:rsidP="00BB303C">
      <w:pPr>
        <w:rPr>
          <w:u w:val="single"/>
        </w:rPr>
      </w:pPr>
    </w:p>
    <w:p w14:paraId="59D90BE7" w14:textId="77777777" w:rsidR="00BB303C" w:rsidRPr="004C0DE1" w:rsidRDefault="00BB303C" w:rsidP="00BB303C">
      <w:pPr>
        <w:pStyle w:val="Heading4"/>
      </w:pPr>
      <w:r>
        <w:t>Extinction</w:t>
      </w:r>
    </w:p>
    <w:p w14:paraId="76AA78C7" w14:textId="77777777" w:rsidR="00BB303C" w:rsidRPr="004C0DE1" w:rsidRDefault="00BB303C" w:rsidP="00BB303C">
      <w:r w:rsidRPr="004C0DE1">
        <w:rPr>
          <w:rStyle w:val="Style13ptBold"/>
        </w:rPr>
        <w:t xml:space="preserve">Ng 19 </w:t>
      </w:r>
      <w:r w:rsidRPr="008A6DFC">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04E85EA9" w14:textId="77777777" w:rsidR="00BB303C" w:rsidRPr="004C0DE1" w:rsidRDefault="00BB303C" w:rsidP="00BB303C">
      <w:pPr>
        <w:rPr>
          <w:sz w:val="16"/>
        </w:rPr>
      </w:pPr>
      <w:r w:rsidRPr="004C0DE1">
        <w:rPr>
          <w:sz w:val="16"/>
        </w:rPr>
        <w:t xml:space="preserve">Catastrophic </w:t>
      </w:r>
      <w:r w:rsidRPr="008C2EDA">
        <w:rPr>
          <w:rStyle w:val="StyleUnderline"/>
          <w:highlight w:val="green"/>
        </w:rPr>
        <w:t>climate change</w:t>
      </w:r>
    </w:p>
    <w:p w14:paraId="61843051" w14:textId="77777777" w:rsidR="00BB303C" w:rsidRPr="004C0DE1" w:rsidRDefault="00BB303C" w:rsidP="00BB303C">
      <w:pPr>
        <w:rPr>
          <w:sz w:val="16"/>
        </w:rPr>
      </w:pPr>
      <w:r w:rsidRPr="004C0DE1">
        <w:rPr>
          <w:sz w:val="16"/>
        </w:rPr>
        <w:t xml:space="preserve">Though by no means certain, CCC </w:t>
      </w:r>
      <w:r w:rsidRPr="008C2EDA">
        <w:rPr>
          <w:rStyle w:val="StyleUnderline"/>
          <w:highlight w:val="green"/>
        </w:rPr>
        <w:t xml:space="preserve">causing </w:t>
      </w:r>
      <w:r w:rsidRPr="00547C88">
        <w:rPr>
          <w:rStyle w:val="Emphasis"/>
        </w:rPr>
        <w:t xml:space="preserve">global </w:t>
      </w:r>
      <w:r w:rsidRPr="008C2EDA">
        <w:rPr>
          <w:rStyle w:val="Emphasis"/>
          <w:highlight w:val="green"/>
        </w:rPr>
        <w:t>extinction</w:t>
      </w:r>
      <w:r w:rsidRPr="004C0DE1">
        <w:rPr>
          <w:rStyle w:val="StyleUnderline"/>
        </w:rPr>
        <w:t xml:space="preserve"> is </w:t>
      </w:r>
      <w:r w:rsidRPr="00357E2E">
        <w:rPr>
          <w:rStyle w:val="StyleUnderline"/>
        </w:rPr>
        <w:t xml:space="preserve">possible due to </w:t>
      </w:r>
      <w:r w:rsidRPr="00357E2E">
        <w:rPr>
          <w:rStyle w:val="Emphasis"/>
        </w:rPr>
        <w:t>interrelated factors</w:t>
      </w:r>
      <w:r w:rsidRPr="00357E2E">
        <w:rPr>
          <w:rStyle w:val="StyleUnderline"/>
        </w:rPr>
        <w:t xml:space="preserve"> of </w:t>
      </w:r>
      <w:r w:rsidRPr="00357E2E">
        <w:rPr>
          <w:rStyle w:val="Emphasis"/>
        </w:rPr>
        <w:t>non‐linearity</w:t>
      </w:r>
      <w:r w:rsidRPr="00357E2E">
        <w:rPr>
          <w:rStyle w:val="StyleUnderline"/>
        </w:rPr>
        <w:t xml:space="preserve">, </w:t>
      </w:r>
      <w:r w:rsidRPr="00357E2E">
        <w:rPr>
          <w:rStyle w:val="Emphasis"/>
        </w:rPr>
        <w:t>cascading effects</w:t>
      </w:r>
      <w:r w:rsidRPr="00357E2E">
        <w:rPr>
          <w:rStyle w:val="StyleUnderline"/>
        </w:rPr>
        <w:t xml:space="preserve">, </w:t>
      </w:r>
      <w:r w:rsidRPr="00357E2E">
        <w:rPr>
          <w:rStyle w:val="Emphasis"/>
        </w:rPr>
        <w:t>positive feedbacks</w:t>
      </w:r>
      <w:r w:rsidRPr="00357E2E">
        <w:rPr>
          <w:rStyle w:val="StyleUnderline"/>
        </w:rPr>
        <w:t xml:space="preserve">, </w:t>
      </w:r>
      <w:r w:rsidRPr="00357E2E">
        <w:rPr>
          <w:rStyle w:val="Emphasis"/>
        </w:rPr>
        <w:t>multiplicative factors</w:t>
      </w:r>
      <w:r w:rsidRPr="00357E2E">
        <w:rPr>
          <w:rStyle w:val="StyleUnderline"/>
        </w:rPr>
        <w:t xml:space="preserve">, </w:t>
      </w:r>
      <w:r w:rsidRPr="00357E2E">
        <w:rPr>
          <w:rStyle w:val="Emphasis"/>
        </w:rPr>
        <w:t>critical thresholds</w:t>
      </w:r>
      <w:r w:rsidRPr="00357E2E">
        <w:rPr>
          <w:rStyle w:val="StyleUnderline"/>
        </w:rPr>
        <w:t xml:space="preserve"> and </w:t>
      </w:r>
      <w:r w:rsidRPr="00357E2E">
        <w:rPr>
          <w:rStyle w:val="Emphasis"/>
        </w:rPr>
        <w:t>tipping points</w:t>
      </w:r>
      <w:r w:rsidRPr="00357E2E">
        <w:rPr>
          <w:sz w:val="16"/>
        </w:rPr>
        <w:t xml:space="preserve"> (e.g. </w:t>
      </w:r>
      <w:proofErr w:type="spellStart"/>
      <w:r w:rsidRPr="00357E2E">
        <w:rPr>
          <w:sz w:val="16"/>
        </w:rPr>
        <w:t>Barnosky</w:t>
      </w:r>
      <w:proofErr w:type="spellEnd"/>
      <w:r w:rsidRPr="00357E2E">
        <w:rPr>
          <w:sz w:val="16"/>
        </w:rPr>
        <w:t xml:space="preserve"> and </w:t>
      </w:r>
      <w:proofErr w:type="spellStart"/>
      <w:r w:rsidRPr="00357E2E">
        <w:rPr>
          <w:sz w:val="16"/>
        </w:rPr>
        <w:t>Hadly</w:t>
      </w:r>
      <w:proofErr w:type="spellEnd"/>
      <w:r w:rsidRPr="00357E2E">
        <w:rPr>
          <w:sz w:val="16"/>
        </w:rPr>
        <w:t>, </w:t>
      </w:r>
      <w:hyperlink r:id="rId28" w:anchor="gpol12647-bib-0005" w:history="1">
        <w:r w:rsidRPr="00357E2E">
          <w:rPr>
            <w:rStyle w:val="Hyperlink"/>
            <w:sz w:val="16"/>
          </w:rPr>
          <w:t>2016</w:t>
        </w:r>
      </w:hyperlink>
      <w:r w:rsidRPr="00357E2E">
        <w:rPr>
          <w:sz w:val="16"/>
        </w:rPr>
        <w:t xml:space="preserve">; </w:t>
      </w:r>
      <w:proofErr w:type="spellStart"/>
      <w:r w:rsidRPr="00357E2E">
        <w:rPr>
          <w:sz w:val="16"/>
        </w:rPr>
        <w:t>Belaia</w:t>
      </w:r>
      <w:proofErr w:type="spellEnd"/>
      <w:r w:rsidRPr="00357E2E">
        <w:rPr>
          <w:sz w:val="16"/>
        </w:rPr>
        <w:t xml:space="preserve"> et al., </w:t>
      </w:r>
      <w:hyperlink r:id="rId29" w:anchor="gpol12647-bib-0008" w:history="1">
        <w:r w:rsidRPr="00357E2E">
          <w:rPr>
            <w:rStyle w:val="Hyperlink"/>
            <w:sz w:val="16"/>
          </w:rPr>
          <w:t>2017</w:t>
        </w:r>
      </w:hyperlink>
      <w:r w:rsidRPr="00357E2E">
        <w:rPr>
          <w:sz w:val="16"/>
        </w:rPr>
        <w:t xml:space="preserve">; </w:t>
      </w:r>
      <w:proofErr w:type="spellStart"/>
      <w:r w:rsidRPr="00357E2E">
        <w:rPr>
          <w:sz w:val="16"/>
        </w:rPr>
        <w:t>Buldyrev</w:t>
      </w:r>
      <w:proofErr w:type="spellEnd"/>
      <w:r w:rsidRPr="00357E2E">
        <w:rPr>
          <w:sz w:val="16"/>
        </w:rPr>
        <w:t xml:space="preserve"> et al., </w:t>
      </w:r>
      <w:hyperlink r:id="rId30" w:anchor="gpol12647-bib-0016" w:history="1">
        <w:r w:rsidRPr="00357E2E">
          <w:rPr>
            <w:rStyle w:val="Hyperlink"/>
            <w:sz w:val="16"/>
          </w:rPr>
          <w:t>2010</w:t>
        </w:r>
      </w:hyperlink>
      <w:r w:rsidRPr="00357E2E">
        <w:rPr>
          <w:sz w:val="16"/>
        </w:rPr>
        <w:t>; Grainger, </w:t>
      </w:r>
      <w:hyperlink r:id="rId31" w:anchor="gpol12647-bib-0027" w:history="1">
        <w:r w:rsidRPr="00357E2E">
          <w:rPr>
            <w:rStyle w:val="Hyperlink"/>
            <w:sz w:val="16"/>
          </w:rPr>
          <w:t>2017</w:t>
        </w:r>
      </w:hyperlink>
      <w:r w:rsidRPr="00357E2E">
        <w:rPr>
          <w:sz w:val="16"/>
        </w:rPr>
        <w:t>; Ha</w:t>
      </w:r>
      <w:r w:rsidRPr="004C0DE1">
        <w:rPr>
          <w:sz w:val="16"/>
        </w:rPr>
        <w:t>nsen and Sato, </w:t>
      </w:r>
      <w:hyperlink r:id="rId32" w:anchor="gpol12647-bib-0029" w:history="1">
        <w:r w:rsidRPr="004C0DE1">
          <w:rPr>
            <w:rStyle w:val="Hyperlink"/>
            <w:sz w:val="16"/>
          </w:rPr>
          <w:t>2012</w:t>
        </w:r>
      </w:hyperlink>
      <w:r w:rsidRPr="004C0DE1">
        <w:rPr>
          <w:sz w:val="16"/>
        </w:rPr>
        <w:t>; IPCC </w:t>
      </w:r>
      <w:hyperlink r:id="rId33" w:anchor="gpol12647-bib-0031" w:history="1">
        <w:r w:rsidRPr="004C0DE1">
          <w:rPr>
            <w:rStyle w:val="Hyperlink"/>
            <w:sz w:val="16"/>
          </w:rPr>
          <w:t>2014</w:t>
        </w:r>
      </w:hyperlink>
      <w:r w:rsidRPr="004C0DE1">
        <w:rPr>
          <w:sz w:val="16"/>
        </w:rPr>
        <w:t>; Kareiva and Carranza, </w:t>
      </w:r>
      <w:hyperlink r:id="rId34"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 </w:t>
      </w:r>
      <w:hyperlink r:id="rId35" w:anchor="gpol12647-bib-0056" w:history="1">
        <w:r w:rsidRPr="004C0DE1">
          <w:rPr>
            <w:rStyle w:val="Hyperlink"/>
            <w:sz w:val="16"/>
          </w:rPr>
          <w:t>2017</w:t>
        </w:r>
      </w:hyperlink>
      <w:r w:rsidRPr="004C0DE1">
        <w:rPr>
          <w:sz w:val="16"/>
        </w:rPr>
        <w:t>; Rothman, </w:t>
      </w:r>
      <w:hyperlink r:id="rId36" w:anchor="gpol12647-bib-0066" w:history="1">
        <w:r w:rsidRPr="004C0DE1">
          <w:rPr>
            <w:rStyle w:val="Hyperlink"/>
            <w:sz w:val="16"/>
          </w:rPr>
          <w:t>2017</w:t>
        </w:r>
      </w:hyperlink>
      <w:r w:rsidRPr="004C0DE1">
        <w:rPr>
          <w:sz w:val="16"/>
        </w:rPr>
        <w:t>; Schuur et al., </w:t>
      </w:r>
      <w:hyperlink r:id="rId37"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 </w:t>
      </w:r>
      <w:hyperlink r:id="rId38" w:anchor="gpol12647-bib-0072" w:history="1">
        <w:r w:rsidRPr="004C0DE1">
          <w:rPr>
            <w:rStyle w:val="Hyperlink"/>
            <w:sz w:val="16"/>
          </w:rPr>
          <w:t>2016</w:t>
        </w:r>
      </w:hyperlink>
      <w:r w:rsidRPr="004C0DE1">
        <w:rPr>
          <w:sz w:val="16"/>
        </w:rPr>
        <w:t>; Van Aalst, </w:t>
      </w:r>
      <w:hyperlink r:id="rId39" w:anchor="gpol12647-bib-0079" w:history="1">
        <w:r w:rsidRPr="004C0DE1">
          <w:rPr>
            <w:rStyle w:val="Hyperlink"/>
            <w:sz w:val="16"/>
          </w:rPr>
          <w:t>2006</w:t>
        </w:r>
      </w:hyperlink>
      <w:r w:rsidRPr="004C0DE1">
        <w:rPr>
          <w:sz w:val="16"/>
        </w:rPr>
        <w:t>).</w:t>
      </w:r>
      <w:hyperlink r:id="rId40" w:anchor="gpol12647-note-1009_67" w:tooltip="Link to note" w:history="1">
        <w:r w:rsidRPr="004C0DE1">
          <w:rPr>
            <w:rStyle w:val="Hyperlink"/>
            <w:sz w:val="16"/>
          </w:rPr>
          <w:t>7</w:t>
        </w:r>
      </w:hyperlink>
    </w:p>
    <w:p w14:paraId="273E72BD" w14:textId="77777777" w:rsidR="00BB303C" w:rsidRPr="004C0DE1" w:rsidRDefault="00BB303C" w:rsidP="00BB303C">
      <w:pPr>
        <w:rPr>
          <w:sz w:val="16"/>
        </w:rPr>
      </w:pPr>
      <w:r w:rsidRPr="00357E2E">
        <w:rPr>
          <w:rStyle w:val="StyleUnderline"/>
        </w:rPr>
        <w:t>A</w:t>
      </w:r>
      <w:r w:rsidRPr="00357E2E">
        <w:rPr>
          <w:sz w:val="16"/>
        </w:rPr>
        <w:t xml:space="preserve"> possibly</w:t>
      </w:r>
      <w:r w:rsidRPr="004C0DE1">
        <w:rPr>
          <w:sz w:val="16"/>
        </w:rPr>
        <w:t xml:space="preserve"> </w:t>
      </w:r>
      <w:r w:rsidRPr="00357E2E">
        <w:rPr>
          <w:rStyle w:val="Emphasis"/>
        </w:rPr>
        <w:t>imminent</w:t>
      </w:r>
      <w:r w:rsidRPr="00357E2E">
        <w:rPr>
          <w:rStyle w:val="StyleUnderline"/>
        </w:rPr>
        <w:t xml:space="preserve"> </w:t>
      </w:r>
      <w:r w:rsidRPr="008C2EDA">
        <w:rPr>
          <w:rStyle w:val="StyleUnderline"/>
          <w:highlight w:val="green"/>
        </w:rPr>
        <w:t>tipping point could be</w:t>
      </w:r>
      <w:r w:rsidRPr="004C0DE1">
        <w:rPr>
          <w:sz w:val="16"/>
        </w:rPr>
        <w:t xml:space="preserve"> in the form of </w:t>
      </w:r>
      <w:r w:rsidRPr="004C0DE1">
        <w:rPr>
          <w:rStyle w:val="StyleUnderline"/>
        </w:rPr>
        <w:t>‘</w:t>
      </w:r>
      <w:r w:rsidRPr="008A6DFC">
        <w:rPr>
          <w:rStyle w:val="StyleUnderline"/>
        </w:rPr>
        <w:t xml:space="preserve">an </w:t>
      </w:r>
      <w:r w:rsidRPr="00547C88">
        <w:rPr>
          <w:rStyle w:val="StyleUnderline"/>
        </w:rPr>
        <w:t xml:space="preserve">abrupt </w:t>
      </w:r>
      <w:r w:rsidRPr="008C2EDA">
        <w:rPr>
          <w:rStyle w:val="Emphasis"/>
          <w:highlight w:val="green"/>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 al., </w:t>
      </w:r>
      <w:hyperlink r:id="rId41"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p>
    <w:p w14:paraId="21C471F0" w14:textId="77777777" w:rsidR="00BB303C" w:rsidRPr="004C0DE1" w:rsidRDefault="00BB303C" w:rsidP="00BB303C">
      <w:pPr>
        <w:pStyle w:val="ListParagraph"/>
        <w:numPr>
          <w:ilvl w:val="0"/>
          <w:numId w:val="19"/>
        </w:numPr>
        <w:rPr>
          <w:sz w:val="16"/>
        </w:rPr>
      </w:pPr>
      <w:r w:rsidRPr="004C0DE1">
        <w:rPr>
          <w:sz w:val="16"/>
        </w:rPr>
        <w:t xml:space="preserve">the </w:t>
      </w:r>
      <w:r w:rsidRPr="008C2EDA">
        <w:rPr>
          <w:rStyle w:val="StyleUnderline"/>
          <w:highlight w:val="green"/>
        </w:rPr>
        <w:t xml:space="preserve">replacement of </w:t>
      </w:r>
      <w:r w:rsidRPr="00547C88">
        <w:rPr>
          <w:rStyle w:val="StyleUnderline"/>
        </w:rPr>
        <w:t xml:space="preserve">an </w:t>
      </w:r>
      <w:r w:rsidRPr="008C2EDA">
        <w:rPr>
          <w:rStyle w:val="StyleUnderline"/>
          <w:highlight w:val="green"/>
        </w:rPr>
        <w:t>ice</w:t>
      </w:r>
      <w:r w:rsidRPr="004C0DE1">
        <w:rPr>
          <w:rStyle w:val="StyleUnderline"/>
        </w:rPr>
        <w:t xml:space="preserve"> sea </w:t>
      </w:r>
      <w:r w:rsidRPr="008C2EDA">
        <w:rPr>
          <w:rStyle w:val="StyleUnderline"/>
          <w:highlight w:val="green"/>
        </w:rPr>
        <w:t xml:space="preserve">by </w:t>
      </w:r>
      <w:r w:rsidRPr="00547C88">
        <w:rPr>
          <w:rStyle w:val="StyleUnderline"/>
        </w:rPr>
        <w:t xml:space="preserve">a </w:t>
      </w:r>
      <w:r w:rsidRPr="008C2EDA">
        <w:rPr>
          <w:rStyle w:val="StyleUnderline"/>
          <w:highlight w:val="green"/>
        </w:rPr>
        <w:t>liquid</w:t>
      </w:r>
      <w:r w:rsidRPr="004C0DE1">
        <w:rPr>
          <w:sz w:val="16"/>
        </w:rPr>
        <w:t xml:space="preserve"> ocean </w:t>
      </w:r>
      <w:r w:rsidRPr="004C0DE1">
        <w:rPr>
          <w:rStyle w:val="StyleUnderline"/>
        </w:rPr>
        <w:t>surface from melting</w:t>
      </w:r>
      <w:r w:rsidRPr="004C0DE1">
        <w:rPr>
          <w:sz w:val="16"/>
        </w:rPr>
        <w:t xml:space="preserve"> reduces the reflection and </w:t>
      </w:r>
      <w:r w:rsidRPr="008C2EDA">
        <w:rPr>
          <w:rStyle w:val="Emphasis"/>
          <w:highlight w:val="green"/>
        </w:rPr>
        <w:t>increases</w:t>
      </w:r>
      <w:r w:rsidRPr="004C0DE1">
        <w:rPr>
          <w:sz w:val="16"/>
        </w:rPr>
        <w:t xml:space="preserve"> the </w:t>
      </w:r>
      <w:r w:rsidRPr="008C2EDA">
        <w:rPr>
          <w:rStyle w:val="Emphasis"/>
          <w:highlight w:val="green"/>
        </w:rPr>
        <w:t>absorption</w:t>
      </w:r>
      <w:r w:rsidRPr="008C2EDA">
        <w:rPr>
          <w:rStyle w:val="StyleUnderline"/>
          <w:highlight w:val="green"/>
        </w:rPr>
        <w:t xml:space="preserve"> of sunlight, leading to </w:t>
      </w:r>
      <w:r w:rsidRPr="008C2EDA">
        <w:rPr>
          <w:rStyle w:val="Emphasis"/>
          <w:highlight w:val="green"/>
        </w:rPr>
        <w:t>faster warming</w:t>
      </w:r>
      <w:r w:rsidRPr="004C0DE1">
        <w:rPr>
          <w:sz w:val="16"/>
        </w:rPr>
        <w:t>;</w:t>
      </w:r>
    </w:p>
    <w:p w14:paraId="0853BD49" w14:textId="77777777" w:rsidR="00BB303C" w:rsidRPr="004C0DE1" w:rsidRDefault="00BB303C" w:rsidP="00BB303C">
      <w:pPr>
        <w:pStyle w:val="ListParagraph"/>
        <w:numPr>
          <w:ilvl w:val="0"/>
          <w:numId w:val="19"/>
        </w:numPr>
        <w:rPr>
          <w:sz w:val="16"/>
        </w:rPr>
      </w:pPr>
      <w:r w:rsidRPr="004C0DE1">
        <w:rPr>
          <w:sz w:val="16"/>
        </w:rPr>
        <w:t xml:space="preserve">the </w:t>
      </w:r>
      <w:r w:rsidRPr="008C2EDA">
        <w:rPr>
          <w:rStyle w:val="StyleUnderline"/>
          <w:highlight w:val="green"/>
        </w:rPr>
        <w:t xml:space="preserve">drying </w:t>
      </w:r>
      <w:r w:rsidRPr="00547C88">
        <w:rPr>
          <w:rStyle w:val="StyleUnderline"/>
        </w:rPr>
        <w:t xml:space="preserve">of </w:t>
      </w:r>
      <w:r w:rsidRPr="008C2EDA">
        <w:rPr>
          <w:rStyle w:val="Emphasis"/>
          <w:highlight w:val="green"/>
        </w:rPr>
        <w:t>forests</w:t>
      </w:r>
      <w:r w:rsidRPr="004C0DE1">
        <w:rPr>
          <w:sz w:val="16"/>
        </w:rPr>
        <w:t xml:space="preserve"> from warming </w:t>
      </w:r>
      <w:r w:rsidRPr="008C2EDA">
        <w:rPr>
          <w:rStyle w:val="StyleUnderline"/>
          <w:highlight w:val="green"/>
        </w:rPr>
        <w:t>increases forest fires and</w:t>
      </w:r>
      <w:r w:rsidRPr="004C0DE1">
        <w:rPr>
          <w:sz w:val="16"/>
        </w:rPr>
        <w:t xml:space="preserve"> the </w:t>
      </w:r>
      <w:r w:rsidRPr="008C2EDA">
        <w:rPr>
          <w:rStyle w:val="StyleUnderline"/>
          <w:highlight w:val="green"/>
        </w:rPr>
        <w:t>release</w:t>
      </w:r>
      <w:r w:rsidRPr="004C0DE1">
        <w:rPr>
          <w:rStyle w:val="StyleUnderline"/>
        </w:rPr>
        <w:t xml:space="preserve"> of </w:t>
      </w:r>
      <w:r w:rsidRPr="008A6DFC">
        <w:rPr>
          <w:rStyle w:val="Emphasis"/>
        </w:rPr>
        <w:t xml:space="preserve">more </w:t>
      </w:r>
      <w:r w:rsidRPr="008C2EDA">
        <w:rPr>
          <w:rStyle w:val="Emphasis"/>
          <w:highlight w:val="green"/>
        </w:rPr>
        <w:t>carbon</w:t>
      </w:r>
      <w:r w:rsidRPr="004C0DE1">
        <w:rPr>
          <w:sz w:val="16"/>
        </w:rPr>
        <w:t>; and</w:t>
      </w:r>
    </w:p>
    <w:p w14:paraId="0F915CBC" w14:textId="77777777" w:rsidR="00BB303C" w:rsidRPr="004C0DE1" w:rsidRDefault="00BB303C" w:rsidP="00BB303C">
      <w:pPr>
        <w:pStyle w:val="ListParagraph"/>
        <w:numPr>
          <w:ilvl w:val="0"/>
          <w:numId w:val="19"/>
        </w:numPr>
        <w:rPr>
          <w:sz w:val="16"/>
        </w:rPr>
      </w:pPr>
      <w:r w:rsidRPr="004C0DE1">
        <w:rPr>
          <w:sz w:val="16"/>
        </w:rPr>
        <w:t xml:space="preserve">higher </w:t>
      </w:r>
      <w:r w:rsidRPr="008C2EDA">
        <w:rPr>
          <w:rStyle w:val="StyleUnderline"/>
          <w:highlight w:val="green"/>
        </w:rPr>
        <w:t>ocean temp</w:t>
      </w:r>
      <w:r w:rsidRPr="008A6DFC">
        <w:rPr>
          <w:rStyle w:val="StyleUnderline"/>
        </w:rPr>
        <w:t>eratures</w:t>
      </w:r>
      <w:r w:rsidRPr="004C0DE1">
        <w:rPr>
          <w:sz w:val="16"/>
        </w:rPr>
        <w:t xml:space="preserve"> may </w:t>
      </w:r>
      <w:r w:rsidRPr="004C0DE1">
        <w:rPr>
          <w:rStyle w:val="StyleUnderline"/>
        </w:rPr>
        <w:t>lead to</w:t>
      </w:r>
      <w:r w:rsidRPr="004C0DE1">
        <w:rPr>
          <w:sz w:val="16"/>
        </w:rPr>
        <w:t xml:space="preserve"> the </w:t>
      </w:r>
      <w:r w:rsidRPr="008C2EDA">
        <w:rPr>
          <w:rStyle w:val="StyleUnderline"/>
          <w:highlight w:val="green"/>
        </w:rPr>
        <w:t>release</w:t>
      </w:r>
      <w:r w:rsidRPr="004C0DE1">
        <w:rPr>
          <w:rStyle w:val="StyleUnderline"/>
        </w:rPr>
        <w:t xml:space="preserve"> of </w:t>
      </w:r>
      <w:r w:rsidRPr="008C2EDA">
        <w:rPr>
          <w:rStyle w:val="Emphasis"/>
          <w:highlight w:val="green"/>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p>
    <w:p w14:paraId="569F4926" w14:textId="77777777" w:rsidR="00BB303C" w:rsidRPr="00D2098E" w:rsidRDefault="00BB303C" w:rsidP="00BB303C">
      <w:pPr>
        <w:rPr>
          <w:sz w:val="16"/>
        </w:rPr>
      </w:pPr>
      <w:r w:rsidRPr="004C0DE1">
        <w:rPr>
          <w:sz w:val="16"/>
        </w:rPr>
        <w:t>Though there are also avenues for negative feedback, the scientific consensus is for an overall net positive feedback (Roe and Baker, </w:t>
      </w:r>
      <w:hyperlink r:id="rId42" w:anchor="gpol12647-bib-0065" w:history="1">
        <w:r w:rsidRPr="004C0DE1">
          <w:rPr>
            <w:rStyle w:val="Hyperlink"/>
            <w:sz w:val="16"/>
          </w:rPr>
          <w:t>2007</w:t>
        </w:r>
      </w:hyperlink>
      <w:r w:rsidRPr="004C0DE1">
        <w:rPr>
          <w:sz w:val="16"/>
        </w:rPr>
        <w:t>). Thus, the Global Challenges Foundation (</w:t>
      </w:r>
      <w:hyperlink r:id="rId43"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p>
    <w:p w14:paraId="37C62121" w14:textId="77777777" w:rsidR="00BB303C" w:rsidRPr="004C0DE1" w:rsidRDefault="00BB303C" w:rsidP="00BB303C">
      <w:pPr>
        <w:rPr>
          <w:sz w:val="16"/>
        </w:rPr>
      </w:pP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44"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8C2EDA">
        <w:rPr>
          <w:rStyle w:val="StyleUnderline"/>
          <w:highlight w:val="green"/>
        </w:rPr>
        <w:t xml:space="preserve">with </w:t>
      </w:r>
      <w:r w:rsidRPr="00547C88">
        <w:rPr>
          <w:rStyle w:val="StyleUnderline"/>
        </w:rPr>
        <w:t>substantial</w:t>
      </w:r>
      <w:r w:rsidRPr="004C0DE1">
        <w:rPr>
          <w:sz w:val="16"/>
        </w:rPr>
        <w:t xml:space="preserve"> global </w:t>
      </w:r>
      <w:r w:rsidRPr="008C2EDA">
        <w:rPr>
          <w:rStyle w:val="StyleUnderline"/>
          <w:highlight w:val="green"/>
        </w:rPr>
        <w:t>warming</w:t>
      </w:r>
      <w:r w:rsidRPr="00547C88">
        <w:rPr>
          <w:rStyle w:val="StyleUnderline"/>
        </w:rPr>
        <w:t xml:space="preserve">, ‘the area of </w:t>
      </w:r>
      <w:r w:rsidRPr="008C2EDA">
        <w:rPr>
          <w:rStyle w:val="StyleUnderline"/>
          <w:highlight w:val="green"/>
        </w:rPr>
        <w:t xml:space="preserve">land rendered </w:t>
      </w:r>
      <w:r w:rsidRPr="008C2EDA">
        <w:rPr>
          <w:rStyle w:val="Emphasis"/>
          <w:highlight w:val="green"/>
        </w:rPr>
        <w:t>uninhabitable</w:t>
      </w:r>
      <w:r w:rsidRPr="004C0DE1">
        <w:rPr>
          <w:sz w:val="16"/>
        </w:rPr>
        <w:t xml:space="preserve"> by heat </w:t>
      </w:r>
      <w:r w:rsidRPr="00357E2E">
        <w:rPr>
          <w:sz w:val="16"/>
        </w:rPr>
        <w:t xml:space="preserve">stress </w:t>
      </w:r>
      <w:r w:rsidRPr="00357E2E">
        <w:rPr>
          <w:rStyle w:val="StyleUnderline"/>
        </w:rPr>
        <w:t>would dwarf</w:t>
      </w:r>
      <w:r w:rsidRPr="004C0DE1">
        <w:rPr>
          <w:sz w:val="16"/>
        </w:rPr>
        <w:t xml:space="preserve"> that affected by rising </w:t>
      </w:r>
      <w:r w:rsidRPr="004C0DE1">
        <w:rPr>
          <w:rStyle w:val="StyleUnderline"/>
        </w:rPr>
        <w:t>sea level’</w:t>
      </w:r>
      <w:r w:rsidRPr="004C0DE1">
        <w:rPr>
          <w:sz w:val="16"/>
        </w:rPr>
        <w:t xml:space="preserve"> p. 9555, </w:t>
      </w:r>
      <w:r w:rsidRPr="008C2EDA">
        <w:rPr>
          <w:rStyle w:val="StyleUnderline"/>
          <w:highlight w:val="green"/>
        </w:rPr>
        <w:t xml:space="preserve">making </w:t>
      </w:r>
      <w:r w:rsidRPr="008C2EDA">
        <w:rPr>
          <w:rStyle w:val="Emphasis"/>
          <w:highlight w:val="green"/>
        </w:rPr>
        <w:t>extinction</w:t>
      </w:r>
      <w:r w:rsidRPr="004C0DE1">
        <w:rPr>
          <w:sz w:val="16"/>
        </w:rPr>
        <w:t xml:space="preserve"> much more </w:t>
      </w:r>
      <w:r w:rsidRPr="008C2EDA">
        <w:rPr>
          <w:rStyle w:val="Emphasis"/>
          <w:highlight w:val="green"/>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p>
    <w:p w14:paraId="46F1BF29" w14:textId="77777777" w:rsidR="00BB303C" w:rsidRDefault="00BB303C" w:rsidP="00BB303C">
      <w:pPr>
        <w:rPr>
          <w:sz w:val="16"/>
        </w:rPr>
      </w:pP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45"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w:t>
      </w:r>
      <w:r w:rsidRPr="008A6DFC">
        <w:rPr>
          <w:sz w:val="16"/>
        </w:rPr>
        <w:t xml:space="preserve">However, </w:t>
      </w:r>
      <w:r w:rsidRPr="008A6DFC">
        <w:rPr>
          <w:rStyle w:val="StyleUnderline"/>
        </w:rPr>
        <w:t>probabilities of 5 per cent, 0.5 per cent</w:t>
      </w:r>
      <w:r w:rsidRPr="008A6DFC">
        <w:rPr>
          <w:sz w:val="16"/>
        </w:rPr>
        <w:t xml:space="preserve">, 0.05 per cent </w:t>
      </w:r>
      <w:r w:rsidRPr="008A6DFC">
        <w:rPr>
          <w:rStyle w:val="StyleUnderline"/>
        </w:rPr>
        <w:t xml:space="preserve">or even </w:t>
      </w:r>
      <w:r w:rsidRPr="008A6DFC">
        <w:rPr>
          <w:rStyle w:val="Emphasis"/>
        </w:rPr>
        <w:t>0.005 per cent</w:t>
      </w:r>
      <w:r w:rsidRPr="008A6DFC">
        <w:rPr>
          <w:rStyle w:val="StyleUnderline"/>
        </w:rPr>
        <w:t xml:space="preserve"> of excessive warming and</w:t>
      </w:r>
      <w:r w:rsidRPr="008A6DFC">
        <w:rPr>
          <w:sz w:val="16"/>
        </w:rPr>
        <w:t xml:space="preserve"> the </w:t>
      </w:r>
      <w:r w:rsidRPr="008A6DFC">
        <w:rPr>
          <w:rStyle w:val="StyleUnderline"/>
        </w:rPr>
        <w:t xml:space="preserve">resulting </w:t>
      </w:r>
      <w:r w:rsidRPr="008A6DFC">
        <w:rPr>
          <w:rStyle w:val="Emphasis"/>
        </w:rPr>
        <w:t>extinction probabilities</w:t>
      </w:r>
      <w:r w:rsidRPr="008A6DFC">
        <w:rPr>
          <w:rStyle w:val="StyleUnderline"/>
        </w:rPr>
        <w:t xml:space="preserve"> cannot be ruled out and are </w:t>
      </w:r>
      <w:r w:rsidRPr="008A6DFC">
        <w:rPr>
          <w:rStyle w:val="Emphasis"/>
        </w:rPr>
        <w:t>unacceptable</w:t>
      </w:r>
      <w:r w:rsidRPr="008A6DFC">
        <w:rPr>
          <w:rStyle w:val="StyleUnderline"/>
        </w:rPr>
        <w:t xml:space="preserve">. Even if there is only a </w:t>
      </w:r>
      <w:r w:rsidRPr="008A6DFC">
        <w:rPr>
          <w:rStyle w:val="Emphasis"/>
        </w:rPr>
        <w:t>1 per cent probability</w:t>
      </w:r>
      <w:r w:rsidRPr="008A6DFC">
        <w:rPr>
          <w:rStyle w:val="StyleUnderline"/>
        </w:rPr>
        <w:t xml:space="preserve"> that there is a</w:t>
      </w:r>
      <w:r w:rsidRPr="008A6DFC">
        <w:rPr>
          <w:sz w:val="16"/>
        </w:rPr>
        <w:t xml:space="preserve"> time</w:t>
      </w:r>
      <w:r w:rsidRPr="004C0DE1">
        <w:rPr>
          <w:sz w:val="16"/>
        </w:rPr>
        <w:t xml:space="preserv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433F6F5F" w14:textId="77777777" w:rsidR="00BB303C" w:rsidRDefault="00BB303C" w:rsidP="00BB303C">
      <w:pPr>
        <w:rPr>
          <w:u w:val="single"/>
        </w:rPr>
      </w:pPr>
    </w:p>
    <w:p w14:paraId="291958CF" w14:textId="77777777" w:rsidR="00BB303C" w:rsidRPr="00BB303C" w:rsidRDefault="00BB303C" w:rsidP="00BB303C"/>
    <w:p w14:paraId="692898A5" w14:textId="77777777" w:rsidR="000E4A41" w:rsidRPr="000E4A41" w:rsidRDefault="000E4A41" w:rsidP="000E4A41"/>
    <w:sectPr w:rsidR="000E4A41" w:rsidRPr="000E4A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5"/>
  </w:num>
  <w:num w:numId="15">
    <w:abstractNumId w:val="16"/>
  </w:num>
  <w:num w:numId="16">
    <w:abstractNumId w:val="18"/>
  </w:num>
  <w:num w:numId="17">
    <w:abstractNumId w:val="11"/>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0E4A41"/>
    <w:rsid w:val="00010A0D"/>
    <w:rsid w:val="000139A3"/>
    <w:rsid w:val="00060BEC"/>
    <w:rsid w:val="000A6BA8"/>
    <w:rsid w:val="000E4A41"/>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B6DFE"/>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1122C"/>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3456B"/>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B303C"/>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97340"/>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71CFB"/>
  <w15:chartTrackingRefBased/>
  <w15:docId w15:val="{ECE5EE7F-B724-4E79-A76C-96BDD7F36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4A41"/>
    <w:rPr>
      <w:rFonts w:ascii="Calibri" w:hAnsi="Calibri" w:cs="Calibri"/>
    </w:rPr>
  </w:style>
  <w:style w:type="paragraph" w:styleId="Heading1">
    <w:name w:val="heading 1"/>
    <w:aliases w:val="Pocket"/>
    <w:basedOn w:val="Normal"/>
    <w:next w:val="Normal"/>
    <w:link w:val="Heading1Char"/>
    <w:qFormat/>
    <w:rsid w:val="000E4A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4A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0E4A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E4A41"/>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0E4A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4A41"/>
  </w:style>
  <w:style w:type="character" w:customStyle="1" w:styleId="Heading1Char">
    <w:name w:val="Heading 1 Char"/>
    <w:aliases w:val="Pocket Char"/>
    <w:basedOn w:val="DefaultParagraphFont"/>
    <w:link w:val="Heading1"/>
    <w:rsid w:val="000E4A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4A4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0E4A4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E4A41"/>
    <w:rPr>
      <w:rFonts w:ascii="Calibri" w:eastAsiaTheme="majorEastAsia" w:hAnsi="Calibri" w:cstheme="majorBidi"/>
      <w:b/>
      <w:iCs/>
      <w:sz w:val="26"/>
    </w:rPr>
  </w:style>
  <w:style w:type="character" w:styleId="Emphasis">
    <w:name w:val="Emphasis"/>
    <w:aliases w:val="Evidence,Minimized,minimized,Highlighted,tag2,Size 10,emphasis in card,Underlined,CD Card,ED - Tag,bold underline,Emphasis!!,Qualifications,Bold Underline,normal card text,Shrunk,qualifications in card,qualifications,small,Style1,Box,emphasis,s"/>
    <w:basedOn w:val="DefaultParagraphFont"/>
    <w:link w:val="Emphasis1"/>
    <w:uiPriority w:val="7"/>
    <w:qFormat/>
    <w:rsid w:val="000E4A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E4A41"/>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0E4A4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0E4A41"/>
    <w:rPr>
      <w:color w:val="auto"/>
      <w:u w:val="none"/>
    </w:rPr>
  </w:style>
  <w:style w:type="character" w:styleId="FollowedHyperlink">
    <w:name w:val="FollowedHyperlink"/>
    <w:basedOn w:val="DefaultParagraphFont"/>
    <w:uiPriority w:val="99"/>
    <w:semiHidden/>
    <w:unhideWhenUsed/>
    <w:rsid w:val="000E4A41"/>
    <w:rPr>
      <w:color w:val="auto"/>
      <w:u w:val="none"/>
    </w:rPr>
  </w:style>
  <w:style w:type="paragraph" w:customStyle="1" w:styleId="Emphasis1">
    <w:name w:val="Emphasis1"/>
    <w:basedOn w:val="Normal"/>
    <w:link w:val="Emphasis"/>
    <w:autoRedefine/>
    <w:uiPriority w:val="7"/>
    <w:qFormat/>
    <w:rsid w:val="000E4A4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0E4A4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E4A4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cites Char Ch,no Char,Intense Emphasis21,Heading 3 Char Char1 Char,Char Char Char1,Char1 Char Char1,First line:  0 Heading 3 Char,!!Style Underline,Underline Char,9.5 p,Cards + Font: 12 pt Char,Title Cha,Underline Cha,9.5 pt"/>
    <w:basedOn w:val="DefaultParagraphFont"/>
    <w:link w:val="UnderlinedText"/>
    <w:uiPriority w:val="99"/>
    <w:qFormat/>
    <w:rsid w:val="000E4A41"/>
    <w:rPr>
      <w:u w:val="single"/>
    </w:rPr>
  </w:style>
  <w:style w:type="paragraph" w:customStyle="1" w:styleId="UnderlinedText">
    <w:name w:val="Underlined Text"/>
    <w:link w:val="IntenseEmphasis"/>
    <w:uiPriority w:val="99"/>
    <w:qFormat/>
    <w:rsid w:val="000E4A41"/>
    <w:pPr>
      <w:suppressAutoHyphens/>
      <w:autoSpaceDN w:val="0"/>
      <w:spacing w:after="0" w:line="240" w:lineRule="auto"/>
    </w:pPr>
    <w:rPr>
      <w:u w:val="single"/>
    </w:rPr>
  </w:style>
  <w:style w:type="character" w:styleId="UnresolvedMention">
    <w:name w:val="Unresolved Mention"/>
    <w:basedOn w:val="DefaultParagraphFont"/>
    <w:uiPriority w:val="99"/>
    <w:semiHidden/>
    <w:unhideWhenUsed/>
    <w:rsid w:val="000E4A41"/>
    <w:rPr>
      <w:color w:val="605E5C"/>
      <w:shd w:val="clear" w:color="auto" w:fill="E1DFDD"/>
    </w:rPr>
  </w:style>
  <w:style w:type="character" w:styleId="Strong">
    <w:name w:val="Strong"/>
    <w:basedOn w:val="DefaultParagraphFont"/>
    <w:uiPriority w:val="22"/>
    <w:qFormat/>
    <w:rsid w:val="000E4A41"/>
    <w:rPr>
      <w:b/>
      <w:bCs/>
    </w:rPr>
  </w:style>
  <w:style w:type="paragraph" w:customStyle="1" w:styleId="Analytics">
    <w:name w:val="Analytics"/>
    <w:basedOn w:val="Heading4"/>
    <w:qFormat/>
    <w:rsid w:val="000E4A41"/>
  </w:style>
  <w:style w:type="paragraph" w:styleId="ListParagraph">
    <w:name w:val="List Paragraph"/>
    <w:aliases w:val="6 font"/>
    <w:basedOn w:val="Normal"/>
    <w:uiPriority w:val="34"/>
    <w:qFormat/>
    <w:rsid w:val="000E4A41"/>
    <w:pPr>
      <w:ind w:left="720"/>
      <w:contextualSpacing/>
    </w:pPr>
  </w:style>
  <w:style w:type="character" w:customStyle="1" w:styleId="underline">
    <w:name w:val="underline"/>
    <w:rsid w:val="000E4A41"/>
    <w:rPr>
      <w:b w:val="0"/>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0E4A41"/>
    <w:rPr>
      <w:u w:val="single"/>
    </w:rPr>
  </w:style>
  <w:style w:type="paragraph" w:styleId="Title">
    <w:name w:val="Title"/>
    <w:aliases w:val="title,UNDERLINE,Cites and Cards,Bold Underlined,Block Heading"/>
    <w:basedOn w:val="Normal"/>
    <w:next w:val="Normal"/>
    <w:link w:val="TitleChar"/>
    <w:uiPriority w:val="1"/>
    <w:qFormat/>
    <w:rsid w:val="000E4A41"/>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0E4A4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ionsarm.com/page/77" TargetMode="External"/><Relationship Id="rId18" Type="http://schemas.openxmlformats.org/officeDocument/2006/relationships/hyperlink" Target="https://sci-hub.se/https://doi.org/10.1002/wcc.45" TargetMode="External"/><Relationship Id="rId26" Type="http://schemas.openxmlformats.org/officeDocument/2006/relationships/hyperlink" Target="http://www.atmos-chem-phys.org/7/2003/2007/acp-7-2003-2007.pdf"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www.oism.org/nwss/s73p904.htm"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theme" Target="theme/theme1.xml"/><Relationship Id="rId7" Type="http://schemas.openxmlformats.org/officeDocument/2006/relationships/hyperlink" Target="https://theconversation.com/the-understandable-fear-of-nuclear-weapons-doesnt-match-reality-73563" TargetMode="External"/><Relationship Id="rId2" Type="http://schemas.openxmlformats.org/officeDocument/2006/relationships/numbering" Target="numbering.xml"/><Relationship Id="rId16" Type="http://schemas.openxmlformats.org/officeDocument/2006/relationships/hyperlink" Target="https://metro.co.uk/2019/08/09/life-apocalyptic-nuclear-war-might-not-quite-grim-expected-scientists-say-10545690/"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www.wildwill.net/blog/2017/05/27/industrial-civilization-not-rebuilt/" TargetMode="External"/><Relationship Id="rId11" Type="http://schemas.openxmlformats.org/officeDocument/2006/relationships/hyperlink" Target="https://www.emerald.com/insight/content/doi/10.1108/FS-04-2018-0031/full/html?fullSc=1&amp;mbSc=1&amp;fullSc=1" TargetMode="External"/><Relationship Id="rId24" Type="http://schemas.openxmlformats.org/officeDocument/2006/relationships/hyperlink" Target="http://boards.straightdope.com/sdmb/showthread.php?t=646285"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adamant.typepad.com/seitz/2006/12/preherein_honor.html" TargetMode="External"/><Relationship Id="rId23" Type="http://schemas.openxmlformats.org/officeDocument/2006/relationships/hyperlink" Target="https://matei.org/ithink/2012/03/26/a-modest-proposal-for-solving-global-warming-nuclear-war/"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www.emerald.com/insight/content/doi/10.1108/FS-04-2018-0031/full/html?fullSc=1&amp;mbSc=1&amp;fullSc=1" TargetMode="External"/><Relationship Id="rId19" Type="http://schemas.openxmlformats.org/officeDocument/2006/relationships/hyperlink" Target="https://www.cpr.org/2020/01/09/a-colorado-professor-is-warning-the-world-of-nuclear-winter-again/"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www.emerald.com/insight/content/doi/10.1108/FS-04-2018-0031/full/html?fullSc=1&amp;mbSc=1&amp;fullSc=1" TargetMode="External"/><Relationship Id="rId14" Type="http://schemas.openxmlformats.org/officeDocument/2006/relationships/hyperlink" Target="https://www.pravdareport.com/science/5527-weapons/" TargetMode="External"/><Relationship Id="rId22" Type="http://schemas.openxmlformats.org/officeDocument/2006/relationships/hyperlink" Target="https://apps.dtic.mil/dtic/tr/fulltext/u2/a618999.pdf" TargetMode="External"/><Relationship Id="rId27" Type="http://schemas.openxmlformats.org/officeDocument/2006/relationships/hyperlink" Target="http://www.gutenberg.org/files/1080/1080-h/1080-h.htm"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8" Type="http://schemas.openxmlformats.org/officeDocument/2006/relationships/hyperlink" Target="https://forum.effectivealtruism.org/posts/GsjmufaebreiaivF7/what-is-the-likelihood-that-civilizational-collapse-would" TargetMode="External"/><Relationship Id="rId3" Type="http://schemas.openxmlformats.org/officeDocument/2006/relationships/styles" Target="styles.xml"/><Relationship Id="rId12" Type="http://schemas.openxmlformats.org/officeDocument/2006/relationships/hyperlink" Target="https://medium.com/nworld-publications/technological-progress-might-make-possible-time-travel-and-teleportation-45176c3c89bc" TargetMode="External"/><Relationship Id="rId17" Type="http://schemas.openxmlformats.org/officeDocument/2006/relationships/hyperlink" Target="https://www.nytimes.com/2016/04/04/us/global-warming-gives-science-behind-nuclear-winter-a-new-purpose.html" TargetMode="External"/><Relationship Id="rId25" Type="http://schemas.openxmlformats.org/officeDocument/2006/relationships/hyperlink" Target="http://www.wunderground.com/blog/JeffMasters/comment.html?entrynum=1208"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fontTable" Target="fontTable.xml"/><Relationship Id="rId20" Type="http://schemas.openxmlformats.org/officeDocument/2006/relationships/hyperlink" Target="http://www.reachingcriticalwill.org/images/documents/Disarmament-fora/OEWG/2016/Documents/NGO13.pdf" TargetMode="External"/><Relationship Id="rId41"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27261</Words>
  <Characters>155391</Characters>
  <Application>Microsoft Office Word</Application>
  <DocSecurity>0</DocSecurity>
  <Lines>1294</Lines>
  <Paragraphs>364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10</cp:revision>
  <dcterms:created xsi:type="dcterms:W3CDTF">2022-02-13T16:31:00Z</dcterms:created>
  <dcterms:modified xsi:type="dcterms:W3CDTF">2022-02-13T17:10:00Z</dcterms:modified>
</cp:coreProperties>
</file>