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E5D83" w14:textId="50C25FDC" w:rsidR="0034046F" w:rsidRDefault="0034046F" w:rsidP="0034046F">
      <w:pPr>
        <w:pStyle w:val="Heading1"/>
      </w:pPr>
      <w:r>
        <w:t xml:space="preserve">1NC </w:t>
      </w:r>
      <w:r>
        <w:t>R3 Palm</w:t>
      </w:r>
    </w:p>
    <w:p w14:paraId="11564AA7" w14:textId="77777777" w:rsidR="0034046F" w:rsidRDefault="0034046F" w:rsidP="0034046F">
      <w:pPr>
        <w:pStyle w:val="Heading3"/>
      </w:pPr>
      <w:r>
        <w:t>1NC – OFF</w:t>
      </w:r>
    </w:p>
    <w:p w14:paraId="367A96E6" w14:textId="77777777" w:rsidR="0034046F" w:rsidRPr="00803686" w:rsidRDefault="0034046F" w:rsidP="0034046F">
      <w:r>
        <w:t>T-Implementation</w:t>
      </w:r>
    </w:p>
    <w:p w14:paraId="17FBD22B" w14:textId="77777777" w:rsidR="0034046F" w:rsidRDefault="0034046F" w:rsidP="0034046F">
      <w:pPr>
        <w:pStyle w:val="Heading4"/>
      </w:pPr>
      <w:r>
        <w:t>Interpretation: Affirmatives must not defend the implementation of an action.</w:t>
      </w:r>
    </w:p>
    <w:p w14:paraId="32BA8294" w14:textId="77777777" w:rsidR="0034046F" w:rsidRDefault="0034046F" w:rsidP="0034046F"/>
    <w:p w14:paraId="38304221" w14:textId="77777777" w:rsidR="0034046F" w:rsidRDefault="0034046F" w:rsidP="0034046F">
      <w:pPr>
        <w:pStyle w:val="Heading4"/>
      </w:pPr>
      <w:r>
        <w:t xml:space="preserve">Resolved in context of the resolution is a </w:t>
      </w:r>
      <w:r w:rsidRPr="00747F99">
        <w:rPr>
          <w:u w:val="single"/>
        </w:rPr>
        <w:t>statement</w:t>
      </w:r>
      <w:r>
        <w:t xml:space="preserve"> of value.</w:t>
      </w:r>
    </w:p>
    <w:p w14:paraId="2E65C814" w14:textId="77777777" w:rsidR="0034046F" w:rsidRPr="00747F99" w:rsidRDefault="0034046F" w:rsidP="0034046F">
      <w:proofErr w:type="spellStart"/>
      <w:r w:rsidRPr="00DF7E45">
        <w:rPr>
          <w:rStyle w:val="Style13ptBold"/>
        </w:rPr>
        <w:t>UPitt</w:t>
      </w:r>
      <w:proofErr w:type="spellEnd"/>
      <w:r w:rsidRPr="00DF7E45">
        <w:rPr>
          <w:rStyle w:val="Style13ptBold"/>
        </w:rPr>
        <w:t xml:space="preserve"> n.d.</w:t>
      </w:r>
      <w:r w:rsidRPr="00747F99">
        <w:t xml:space="preserve"> – University Of Pittsburgh Communications Services </w:t>
      </w:r>
      <w:proofErr w:type="spellStart"/>
      <w:r w:rsidRPr="00747F99">
        <w:t>Webteam</w:t>
      </w:r>
      <w:proofErr w:type="spellEnd"/>
      <w:r w:rsidRPr="00747F99">
        <w:t xml:space="preserve">, copyright 2015-21, "Basic Definitions," Department of Communication , </w:t>
      </w:r>
      <w:hyperlink r:id="rId6" w:history="1">
        <w:r w:rsidRPr="00747F99">
          <w:rPr>
            <w:rStyle w:val="Hyperlink"/>
          </w:rPr>
          <w:t>https://www.comm.pitt.edu/basic-definitions</w:t>
        </w:r>
      </w:hyperlink>
      <w:r w:rsidRPr="00747F99">
        <w:t xml:space="preserve"> CHO</w:t>
      </w:r>
    </w:p>
    <w:p w14:paraId="11B963D0" w14:textId="77777777" w:rsidR="0034046F" w:rsidRPr="00747F99" w:rsidRDefault="0034046F" w:rsidP="0034046F">
      <w:r w:rsidRPr="00747F99">
        <w:t xml:space="preserve">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497035">
        <w:rPr>
          <w:highlight w:val="green"/>
          <w:u w:val="single"/>
        </w:rPr>
        <w:t>Resolution</w:t>
      </w:r>
      <w:r w:rsidRPr="00747F99">
        <w:rPr>
          <w:u w:val="single"/>
        </w:rPr>
        <w:t xml:space="preserve">. A specific statement or question up for debate. Resolutions usually appear as </w:t>
      </w:r>
      <w:r w:rsidRPr="00497035">
        <w:rPr>
          <w:highlight w:val="green"/>
          <w:u w:val="single"/>
        </w:rPr>
        <w:t xml:space="preserve">statements of </w:t>
      </w:r>
      <w:r w:rsidRPr="00747F99">
        <w:rPr>
          <w:u w:val="single"/>
        </w:rPr>
        <w:t xml:space="preserve">policy, fact or </w:t>
      </w:r>
      <w:r w:rsidRPr="00497035">
        <w:rPr>
          <w:highlight w:val="green"/>
          <w:u w:val="single"/>
        </w:rPr>
        <w:t>value.</w:t>
      </w:r>
      <w:r w:rsidRPr="00747F99">
        <w:t xml:space="preserve"> Statement of policy. Involves an actor (local, national, or global) with power to decide a course of action. For example, Resolved: The United States federal government should implement a poverty reduction program for its citizens. Statement of fact. Involves a dispute about empirical phenomenon. For example, Resolved: Global warming threatens agricultural production. </w:t>
      </w:r>
      <w:r w:rsidRPr="00747F99">
        <w:rPr>
          <w:u w:val="single"/>
        </w:rPr>
        <w:t xml:space="preserve">Statement of value. </w:t>
      </w:r>
      <w:r w:rsidRPr="001105B4">
        <w:rPr>
          <w:u w:val="single"/>
        </w:rPr>
        <w:t>Involves conflicting moral dilemmas.</w:t>
      </w:r>
      <w:r w:rsidRPr="00747F99">
        <w:rPr>
          <w:u w:val="single"/>
        </w:rPr>
        <w:t xml:space="preserve"> For example, </w:t>
      </w:r>
      <w:r w:rsidRPr="001105B4">
        <w:rPr>
          <w:u w:val="single"/>
        </w:rPr>
        <w:t xml:space="preserve">Resolved: </w:t>
      </w:r>
      <w:r w:rsidRPr="00497035">
        <w:rPr>
          <w:highlight w:val="green"/>
          <w:u w:val="single"/>
        </w:rPr>
        <w:t>The death penalty is</w:t>
      </w:r>
      <w:r w:rsidRPr="00747F99">
        <w:rPr>
          <w:u w:val="single"/>
        </w:rPr>
        <w:t xml:space="preserve"> a </w:t>
      </w:r>
      <w:r w:rsidRPr="00497035">
        <w:rPr>
          <w:highlight w:val="green"/>
          <w:u w:val="single"/>
        </w:rPr>
        <w:t>just</w:t>
      </w:r>
      <w:r w:rsidRPr="00747F99">
        <w:rPr>
          <w:u w:val="single"/>
        </w:rPr>
        <w:t>ified method of punishment</w:t>
      </w:r>
      <w:r w:rsidRPr="00747F99">
        <w:t xml:space="preserve">. Topic. A general issue to debate. Topics could be “The Civil War,” “genetic engineering,” or “Great Books.” </w:t>
      </w:r>
    </w:p>
    <w:p w14:paraId="1036CD0D" w14:textId="77777777" w:rsidR="0034046F" w:rsidRDefault="0034046F" w:rsidP="0034046F"/>
    <w:p w14:paraId="21651ED3" w14:textId="77777777" w:rsidR="0034046F" w:rsidRPr="00CD32CB" w:rsidRDefault="0034046F" w:rsidP="0034046F">
      <w:pPr>
        <w:pStyle w:val="Heading4"/>
        <w:rPr>
          <w:rFonts w:cs="Arial"/>
        </w:rPr>
      </w:pPr>
      <w:r>
        <w:rPr>
          <w:rFonts w:cs="Arial"/>
        </w:rPr>
        <w:t xml:space="preserve">“Is” is a linking verb – </w:t>
      </w:r>
      <w:r w:rsidRPr="00747F99">
        <w:rPr>
          <w:rFonts w:cs="Arial"/>
          <w:u w:val="single"/>
        </w:rPr>
        <w:t>no</w:t>
      </w:r>
      <w:r>
        <w:rPr>
          <w:rFonts w:cs="Arial"/>
        </w:rPr>
        <w:t xml:space="preserve"> implementation since it’s a </w:t>
      </w:r>
      <w:r w:rsidRPr="00747F99">
        <w:rPr>
          <w:rFonts w:cs="Arial"/>
          <w:u w:val="single"/>
        </w:rPr>
        <w:t>description</w:t>
      </w:r>
      <w:r>
        <w:rPr>
          <w:rFonts w:cs="Arial"/>
        </w:rPr>
        <w:t>.</w:t>
      </w:r>
    </w:p>
    <w:p w14:paraId="3F5C59D9" w14:textId="77777777" w:rsidR="0034046F" w:rsidRPr="00CD32CB" w:rsidRDefault="0034046F" w:rsidP="0034046F">
      <w:r>
        <w:rPr>
          <w:rStyle w:val="Style13ptBold"/>
        </w:rPr>
        <w:t>GM</w:t>
      </w:r>
      <w:r w:rsidRPr="00DF7E45">
        <w:rPr>
          <w:rStyle w:val="Style13ptBold"/>
        </w:rPr>
        <w:t xml:space="preserve"> n.d.</w:t>
      </w:r>
      <w:r>
        <w:rPr>
          <w:rStyle w:val="Style13ptBold"/>
        </w:rPr>
        <w:t xml:space="preserve"> </w:t>
      </w:r>
      <w:r w:rsidRPr="00747F99">
        <w:t>– “Linking Verbs," Grammar</w:t>
      </w:r>
      <w:r w:rsidRPr="00CD32CB">
        <w:t xml:space="preserve"> Monster, </w:t>
      </w:r>
      <w:hyperlink r:id="rId7" w:history="1">
        <w:r w:rsidRPr="00CD32CB">
          <w:rPr>
            <w:rStyle w:val="Hyperlink"/>
          </w:rPr>
          <w:t>https://www.grammar-monster.com/glossary/linking_verbs.htm</w:t>
        </w:r>
      </w:hyperlink>
      <w:r w:rsidRPr="00CD32CB">
        <w:t xml:space="preserve"> CHO</w:t>
      </w:r>
    </w:p>
    <w:p w14:paraId="54EFA176" w14:textId="77777777" w:rsidR="0034046F" w:rsidRPr="00747F99" w:rsidRDefault="0034046F" w:rsidP="0034046F">
      <w:r w:rsidRPr="00747F99">
        <w:t xml:space="preserve">What Are Linking Verbs? (with Examples) </w:t>
      </w:r>
      <w:r w:rsidRPr="001105B4">
        <w:rPr>
          <w:u w:val="single"/>
        </w:rPr>
        <w:t xml:space="preserve">A </w:t>
      </w:r>
      <w:r w:rsidRPr="00497035">
        <w:rPr>
          <w:highlight w:val="green"/>
          <w:u w:val="single"/>
        </w:rPr>
        <w:t xml:space="preserve">linking verb </w:t>
      </w:r>
      <w:r w:rsidRPr="00747F99">
        <w:rPr>
          <w:u w:val="single"/>
        </w:rPr>
        <w:t xml:space="preserve">is used to re-identify or to </w:t>
      </w:r>
      <w:r w:rsidRPr="00497035">
        <w:rPr>
          <w:highlight w:val="green"/>
          <w:u w:val="single"/>
        </w:rPr>
        <w:t xml:space="preserve">describe </w:t>
      </w:r>
      <w:r w:rsidRPr="001105B4">
        <w:rPr>
          <w:u w:val="single"/>
        </w:rPr>
        <w:t>its subject</w:t>
      </w:r>
      <w:r w:rsidRPr="001105B4">
        <w:t>. A linking</w:t>
      </w:r>
      <w:r w:rsidRPr="00747F99">
        <w:t xml:space="preserve">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w:t>
      </w:r>
      <w:r w:rsidRPr="001105B4">
        <w:t xml:space="preserve">bold. </w:t>
      </w:r>
      <w:r w:rsidRPr="001105B4">
        <w:rPr>
          <w:u w:val="single"/>
        </w:rPr>
        <w:t>Alan is a vampire. (</w:t>
      </w:r>
      <w:r w:rsidRPr="00747F99">
        <w:rPr>
          <w:u w:val="single"/>
        </w:rPr>
        <w:t xml:space="preserve">Here, the </w:t>
      </w:r>
      <w:r w:rsidRPr="00497035">
        <w:rPr>
          <w:highlight w:val="green"/>
          <w:u w:val="single"/>
        </w:rPr>
        <w:t xml:space="preserve">subject is re-identified </w:t>
      </w:r>
      <w:r w:rsidRPr="001105B4">
        <w:rPr>
          <w:u w:val="single"/>
        </w:rPr>
        <w:t>as a vampire.)</w:t>
      </w:r>
      <w:r w:rsidRPr="001105B4">
        <w:t xml:space="preserve"> Alan</w:t>
      </w:r>
      <w:r w:rsidRPr="00747F99">
        <w:t xml:space="preserve"> is thirsty. (Here, the subject is described as thirsty.)</w:t>
      </w:r>
    </w:p>
    <w:p w14:paraId="08121E96" w14:textId="77777777" w:rsidR="0034046F" w:rsidRDefault="0034046F" w:rsidP="0034046F"/>
    <w:p w14:paraId="3A2C177E" w14:textId="77777777" w:rsidR="0034046F" w:rsidRDefault="0034046F" w:rsidP="0034046F">
      <w:pPr>
        <w:pStyle w:val="Heading4"/>
      </w:pPr>
      <w:r>
        <w:t>Violation: they defend a ban.</w:t>
      </w:r>
    </w:p>
    <w:p w14:paraId="488DFCB0" w14:textId="77777777" w:rsidR="0034046F" w:rsidRDefault="0034046F" w:rsidP="0034046F"/>
    <w:p w14:paraId="0A23C375" w14:textId="77777777" w:rsidR="0034046F" w:rsidRPr="00747F99" w:rsidRDefault="0034046F" w:rsidP="0034046F">
      <w:pPr>
        <w:pStyle w:val="Heading4"/>
      </w:pPr>
      <w:r>
        <w:t xml:space="preserve">Negate for </w:t>
      </w:r>
      <w:r w:rsidRPr="00657FBB">
        <w:rPr>
          <w:u w:val="single"/>
        </w:rPr>
        <w:t>limits and ground</w:t>
      </w:r>
      <w:r>
        <w:t xml:space="preserve"> – </w:t>
      </w:r>
      <w:r w:rsidRPr="00564898">
        <w:t xml:space="preserve">justifies </w:t>
      </w:r>
      <w:r w:rsidRPr="00657FBB">
        <w:rPr>
          <w:u w:val="single"/>
        </w:rPr>
        <w:t>infinite</w:t>
      </w:r>
      <w:r w:rsidRPr="00564898">
        <w:t xml:space="preserve"> unpredictable </w:t>
      </w:r>
      <w:r>
        <w:t>advantages</w:t>
      </w:r>
      <w:r w:rsidRPr="00564898">
        <w:t xml:space="preserve"> which </w:t>
      </w:r>
      <w:r w:rsidRPr="00657FBB">
        <w:rPr>
          <w:u w:val="single"/>
        </w:rPr>
        <w:t>overstretches</w:t>
      </w:r>
      <w:r w:rsidRPr="00564898">
        <w:t xml:space="preserve"> research </w:t>
      </w:r>
      <w:r w:rsidRPr="00657FBB">
        <w:rPr>
          <w:u w:val="single"/>
        </w:rPr>
        <w:t>spiking</w:t>
      </w:r>
      <w:r w:rsidRPr="00564898">
        <w:t xml:space="preserve"> generics</w:t>
      </w:r>
      <w:r>
        <w:t xml:space="preserve">. Precision </w:t>
      </w:r>
      <w:r w:rsidRPr="00657FBB">
        <w:rPr>
          <w:u w:val="single"/>
        </w:rPr>
        <w:t>outweighs</w:t>
      </w:r>
      <w:r>
        <w:t xml:space="preserve"> –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w:t>
      </w:r>
    </w:p>
    <w:p w14:paraId="190E18FA" w14:textId="77777777" w:rsidR="0034046F" w:rsidRDefault="0034046F" w:rsidP="0034046F"/>
    <w:p w14:paraId="4CE0EE82" w14:textId="77777777" w:rsidR="0034046F" w:rsidRDefault="0034046F" w:rsidP="0034046F">
      <w:pPr>
        <w:pStyle w:val="Heading4"/>
      </w:pPr>
      <w:r>
        <w:t xml:space="preserve">TVA – read a whole res phil aff – creates </w:t>
      </w:r>
      <w:r w:rsidRPr="00657FBB">
        <w:rPr>
          <w:u w:val="single"/>
        </w:rPr>
        <w:t>better ethics</w:t>
      </w:r>
      <w:r>
        <w:t xml:space="preserve"> and </w:t>
      </w:r>
      <w:r w:rsidRPr="00657FBB">
        <w:rPr>
          <w:u w:val="single"/>
        </w:rPr>
        <w:t>critical thinking</w:t>
      </w:r>
      <w:r>
        <w:t xml:space="preserve"> and outweighs on </w:t>
      </w:r>
      <w:r w:rsidRPr="00657FBB">
        <w:rPr>
          <w:u w:val="single"/>
        </w:rPr>
        <w:t>uniqueness</w:t>
      </w:r>
      <w:r>
        <w:t xml:space="preserve"> – switching to policy </w:t>
      </w:r>
      <w:r w:rsidRPr="00657FBB">
        <w:rPr>
          <w:u w:val="single"/>
        </w:rPr>
        <w:t>solves</w:t>
      </w:r>
      <w:r>
        <w:t xml:space="preserve"> your offense.</w:t>
      </w:r>
    </w:p>
    <w:p w14:paraId="6C2ADA33" w14:textId="77777777" w:rsidR="0034046F" w:rsidRDefault="0034046F" w:rsidP="0034046F"/>
    <w:p w14:paraId="4301C2B9" w14:textId="77777777" w:rsidR="0034046F" w:rsidRDefault="0034046F" w:rsidP="0034046F">
      <w:pPr>
        <w:pStyle w:val="Heading4"/>
      </w:pPr>
      <w:r>
        <w:t xml:space="preserve">Drop the debater to deter future abuse. </w:t>
      </w:r>
    </w:p>
    <w:p w14:paraId="35981823" w14:textId="77777777" w:rsidR="0034046F" w:rsidRDefault="0034046F" w:rsidP="0034046F">
      <w:pPr>
        <w:pStyle w:val="Heading4"/>
      </w:pPr>
      <w:r>
        <w:t xml:space="preserve">CI- Reasonability is arbitrary and we don’t know the brightline while prepping. Collapses since it uses an offense/defense paradigm to win it. </w:t>
      </w:r>
    </w:p>
    <w:p w14:paraId="26E2C3E5" w14:textId="77777777" w:rsidR="0034046F" w:rsidRDefault="0034046F" w:rsidP="0034046F">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w:t>
      </w:r>
    </w:p>
    <w:p w14:paraId="6481DF1D" w14:textId="77777777" w:rsidR="0034046F" w:rsidRDefault="0034046F" w:rsidP="0034046F">
      <w:pPr>
        <w:pStyle w:val="Heading4"/>
      </w:pPr>
      <w:r w:rsidRPr="008D1CE3">
        <w:rPr>
          <w:u w:val="single"/>
        </w:rPr>
        <w:t>DTA on 1AR shells</w:t>
      </w:r>
      <w:r>
        <w:t xml:space="preserve"> – they can blow up blippy shells in the 2AR but I split time and can’t preempt the 2AR causing intervention making it irresolvable so don’t drop me</w:t>
      </w:r>
    </w:p>
    <w:p w14:paraId="65593AD8" w14:textId="77777777" w:rsidR="0034046F" w:rsidRDefault="0034046F" w:rsidP="0034046F">
      <w:pPr>
        <w:pStyle w:val="Heading4"/>
      </w:pPr>
      <w:r w:rsidRPr="008D1CE3">
        <w:rPr>
          <w:u w:val="single"/>
        </w:rPr>
        <w:t>Reasonability on 1AR shells</w:t>
      </w:r>
      <w:r>
        <w:t xml:space="preserve"> – 1AR theory is aff-biased because the 2AR gets to line-by-line with new answers </w:t>
      </w:r>
    </w:p>
    <w:p w14:paraId="2B334C1C" w14:textId="77777777" w:rsidR="0034046F" w:rsidRDefault="0034046F" w:rsidP="0034046F"/>
    <w:p w14:paraId="69FB8744" w14:textId="77777777" w:rsidR="0034046F" w:rsidRDefault="0034046F" w:rsidP="0034046F">
      <w:pPr>
        <w:pStyle w:val="Heading3"/>
      </w:pPr>
      <w:r>
        <w:t>1NC – OFF</w:t>
      </w:r>
    </w:p>
    <w:p w14:paraId="71812546" w14:textId="77777777" w:rsidR="0034046F" w:rsidRPr="00803686" w:rsidRDefault="0034046F" w:rsidP="0034046F">
      <w:r>
        <w:t>T</w:t>
      </w:r>
    </w:p>
    <w:p w14:paraId="027FEC03" w14:textId="77777777" w:rsidR="0034046F" w:rsidRDefault="0034046F" w:rsidP="0034046F">
      <w:pPr>
        <w:pStyle w:val="Heading4"/>
      </w:pPr>
      <w:r>
        <w:t>Interpretation: debaters must not defend a specific actor that bans appropriation of outer space by private entities</w:t>
      </w:r>
    </w:p>
    <w:p w14:paraId="008DF30E" w14:textId="77777777" w:rsidR="0034046F" w:rsidRDefault="0034046F" w:rsidP="0034046F"/>
    <w:p w14:paraId="60B209E6" w14:textId="77777777" w:rsidR="0034046F" w:rsidRDefault="0034046F" w:rsidP="0034046F">
      <w:pPr>
        <w:pStyle w:val="Heading4"/>
      </w:pPr>
      <w:r>
        <w:t>Violation: they defend China</w:t>
      </w:r>
    </w:p>
    <w:p w14:paraId="293294AB" w14:textId="77777777" w:rsidR="0034046F" w:rsidRDefault="0034046F" w:rsidP="0034046F"/>
    <w:p w14:paraId="147E1BDF" w14:textId="77777777" w:rsidR="0034046F" w:rsidRDefault="0034046F" w:rsidP="0034046F">
      <w:pPr>
        <w:pStyle w:val="Heading4"/>
      </w:pPr>
      <w:r>
        <w:t xml:space="preserve">Negate for </w:t>
      </w:r>
      <w:r w:rsidRPr="00657FBB">
        <w:rPr>
          <w:u w:val="single"/>
        </w:rPr>
        <w:t>limits</w:t>
      </w:r>
      <w:r>
        <w:t xml:space="preserve"> – </w:t>
      </w:r>
      <w:r w:rsidRPr="00657FBB">
        <w:rPr>
          <w:u w:val="single"/>
        </w:rPr>
        <w:t>infinite</w:t>
      </w:r>
      <w:r>
        <w:t xml:space="preserve"> unpredictable actors like China, SpaceX, Boeing, Ukraine, etc </w:t>
      </w:r>
      <w:r w:rsidRPr="00657FBB">
        <w:rPr>
          <w:u w:val="single"/>
        </w:rPr>
        <w:t>decks</w:t>
      </w:r>
      <w:r>
        <w:t xml:space="preserve"> negative engagement since they </w:t>
      </w:r>
      <w:r w:rsidRPr="00657FBB">
        <w:rPr>
          <w:u w:val="single"/>
        </w:rPr>
        <w:t>spike</w:t>
      </w:r>
      <w:r>
        <w:t xml:space="preserve"> out of generics and </w:t>
      </w:r>
      <w:r w:rsidRPr="00657FBB">
        <w:rPr>
          <w:u w:val="single"/>
        </w:rPr>
        <w:t>explodes</w:t>
      </w:r>
      <w:r>
        <w:t xml:space="preserve"> prep burdens. </w:t>
      </w:r>
      <w:r w:rsidRPr="00657FBB">
        <w:rPr>
          <w:u w:val="single"/>
        </w:rPr>
        <w:t>Encourages</w:t>
      </w:r>
      <w:r>
        <w:t xml:space="preserve"> process/word PICs since we </w:t>
      </w:r>
      <w:r w:rsidRPr="00657FBB">
        <w:rPr>
          <w:u w:val="single"/>
        </w:rPr>
        <w:t>don’t</w:t>
      </w:r>
      <w:r>
        <w:t xml:space="preserve"> have specific prep.</w:t>
      </w:r>
    </w:p>
    <w:p w14:paraId="44FFF2E2" w14:textId="77777777" w:rsidR="0034046F" w:rsidRDefault="0034046F" w:rsidP="0034046F"/>
    <w:p w14:paraId="2A159CC6" w14:textId="77777777" w:rsidR="0034046F" w:rsidRDefault="0034046F" w:rsidP="0034046F">
      <w:pPr>
        <w:pStyle w:val="Heading4"/>
      </w:pPr>
      <w:r>
        <w:t>TVA – defend whole res</w:t>
      </w:r>
    </w:p>
    <w:p w14:paraId="1A2C1526" w14:textId="77777777" w:rsidR="0034046F" w:rsidRDefault="0034046F" w:rsidP="0034046F">
      <w:pPr>
        <w:pStyle w:val="Heading3"/>
      </w:pPr>
      <w:r>
        <w:t>1NC – OFF</w:t>
      </w:r>
    </w:p>
    <w:p w14:paraId="283415A4" w14:textId="77777777" w:rsidR="0034046F" w:rsidRPr="00803686" w:rsidRDefault="0034046F" w:rsidP="0034046F">
      <w:r>
        <w:t>CP</w:t>
      </w:r>
    </w:p>
    <w:p w14:paraId="712F0F50" w14:textId="77777777" w:rsidR="0034046F" w:rsidRDefault="0034046F" w:rsidP="0034046F">
      <w:pPr>
        <w:pStyle w:val="Heading4"/>
      </w:pPr>
      <w:r>
        <w:t xml:space="preserve">CP Text: The People’s Republic of China should </w:t>
      </w:r>
    </w:p>
    <w:p w14:paraId="356B6EFE" w14:textId="77777777" w:rsidR="0034046F" w:rsidRDefault="0034046F" w:rsidP="0034046F">
      <w:pPr>
        <w:pStyle w:val="Heading4"/>
      </w:pPr>
      <w:r>
        <w:t>---ban private actor appropriation except for Asteroid Mining.</w:t>
      </w:r>
    </w:p>
    <w:p w14:paraId="758DD4B8" w14:textId="77777777" w:rsidR="0034046F" w:rsidRDefault="0034046F" w:rsidP="0034046F">
      <w:pPr>
        <w:pStyle w:val="Heading4"/>
      </w:pPr>
      <w:r>
        <w:t>---de-militarize its space industry.</w:t>
      </w:r>
    </w:p>
    <w:p w14:paraId="5D269DDD" w14:textId="77777777" w:rsidR="0034046F" w:rsidRPr="00A010BC" w:rsidRDefault="0034046F" w:rsidP="0034046F">
      <w:pPr>
        <w:pStyle w:val="Heading4"/>
      </w:pPr>
      <w:r>
        <w:t>---eliminate ASAT weapons and nuclear arsenals</w:t>
      </w:r>
    </w:p>
    <w:p w14:paraId="2D830D6A" w14:textId="77777777" w:rsidR="0034046F" w:rsidRDefault="0034046F" w:rsidP="0034046F">
      <w:pPr>
        <w:pStyle w:val="Heading4"/>
      </w:pPr>
      <w:r>
        <w:t xml:space="preserve">---end cooperation with Russia. </w:t>
      </w:r>
    </w:p>
    <w:p w14:paraId="17A66517" w14:textId="77777777" w:rsidR="0034046F" w:rsidRPr="00657FBB" w:rsidRDefault="0034046F" w:rsidP="0034046F"/>
    <w:p w14:paraId="6580E511" w14:textId="77777777" w:rsidR="0034046F" w:rsidRPr="008553B3" w:rsidRDefault="0034046F" w:rsidP="0034046F">
      <w:pPr>
        <w:pStyle w:val="Heading4"/>
      </w:pPr>
      <w:r>
        <w:t xml:space="preserve">China’s key for asteroid mining and </w:t>
      </w:r>
      <w:r w:rsidRPr="00657FBB">
        <w:rPr>
          <w:u w:val="single"/>
        </w:rPr>
        <w:t>solves</w:t>
      </w:r>
      <w:r>
        <w:t xml:space="preserve"> warming.</w:t>
      </w:r>
    </w:p>
    <w:p w14:paraId="1CE0A27B" w14:textId="77777777" w:rsidR="0034046F" w:rsidRPr="00657FBB" w:rsidRDefault="0034046F" w:rsidP="0034046F">
      <w:pPr>
        <w:rPr>
          <w:color w:val="FF0000"/>
        </w:rPr>
      </w:pPr>
      <w:r w:rsidRPr="00C24495">
        <w:rPr>
          <w:rStyle w:val="Style13ptBold"/>
        </w:rPr>
        <w:t>Cohen 21</w:t>
      </w:r>
      <w:r>
        <w:t xml:space="preserve"> – </w:t>
      </w:r>
      <w:r w:rsidRPr="00C24495">
        <w:t>Ariel Cohen 10-26-2021 "China’s Space Mining Industry Is Prepping For Launch – But What About The US?"</w:t>
      </w:r>
      <w:r>
        <w:t xml:space="preserve"> </w:t>
      </w:r>
      <w:hyperlink r:id="rId8"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70C61256" w14:textId="77777777" w:rsidR="0034046F" w:rsidRPr="00050BF6" w:rsidRDefault="0034046F" w:rsidP="0034046F">
      <w:pPr>
        <w:rPr>
          <w:sz w:val="12"/>
        </w:rPr>
      </w:pPr>
      <w:r w:rsidRPr="00050BF6">
        <w:rPr>
          <w:sz w:val="12"/>
        </w:rPr>
        <w:t xml:space="preserve">Exploration of space-based natural resources are on the Chinese policy makers’ mind. The question is, what Joe Biden thinks? In </w:t>
      </w:r>
      <w:r w:rsidRPr="00050BF6">
        <w:rPr>
          <w:rStyle w:val="StyleUnderline"/>
        </w:rPr>
        <w:t xml:space="preserve">April of this year, </w:t>
      </w:r>
      <w:r w:rsidRPr="00497035">
        <w:rPr>
          <w:rStyle w:val="Emphasis"/>
          <w:highlight w:val="green"/>
        </w:rPr>
        <w:t>China</w:t>
      </w:r>
      <w:r w:rsidRPr="00050BF6">
        <w:rPr>
          <w:rStyle w:val="Emphasis"/>
        </w:rPr>
        <w:t>’s</w:t>
      </w:r>
      <w:r w:rsidRPr="00050BF6">
        <w:rPr>
          <w:rStyle w:val="StyleUnderline"/>
        </w:rPr>
        <w:t xml:space="preserve"> </w:t>
      </w:r>
      <w:proofErr w:type="spellStart"/>
      <w:r w:rsidRPr="00050BF6">
        <w:rPr>
          <w:rStyle w:val="Emphasis"/>
        </w:rPr>
        <w:t>Shenzen</w:t>
      </w:r>
      <w:proofErr w:type="spellEnd"/>
      <w:r w:rsidRPr="00050BF6">
        <w:rPr>
          <w:rStyle w:val="StyleUnderline"/>
        </w:rPr>
        <w:t xml:space="preserve"> Origin Space </w:t>
      </w:r>
      <w:r w:rsidRPr="00050BF6">
        <w:rPr>
          <w:rStyle w:val="Emphasis"/>
        </w:rPr>
        <w:t>Technology Co</w:t>
      </w:r>
      <w:r w:rsidRPr="00050BF6">
        <w:rPr>
          <w:rStyle w:val="StyleUnderline"/>
        </w:rPr>
        <w:t xml:space="preserve">. Ltd. </w:t>
      </w:r>
      <w:r w:rsidRPr="00497035">
        <w:rPr>
          <w:rStyle w:val="Emphasis"/>
          <w:highlight w:val="green"/>
        </w:rPr>
        <w:t>launched</w:t>
      </w:r>
      <w:r w:rsidRPr="00497035">
        <w:rPr>
          <w:rStyle w:val="StyleUnderline"/>
          <w:highlight w:val="green"/>
        </w:rPr>
        <w:t xml:space="preserve"> </w:t>
      </w:r>
      <w:r w:rsidRPr="00050BF6">
        <w:rPr>
          <w:rStyle w:val="StyleUnderline"/>
        </w:rPr>
        <w:t xml:space="preserve">the </w:t>
      </w:r>
      <w:r w:rsidRPr="00050BF6">
        <w:rPr>
          <w:rStyle w:val="Emphasis"/>
        </w:rPr>
        <w:t>NEO-1</w:t>
      </w:r>
      <w:r w:rsidRPr="00050BF6">
        <w:rPr>
          <w:rStyle w:val="StyleUnderline"/>
        </w:rPr>
        <w:t xml:space="preserve">, the </w:t>
      </w:r>
      <w:r w:rsidRPr="00497035">
        <w:rPr>
          <w:rStyle w:val="Emphasis"/>
          <w:highlight w:val="green"/>
        </w:rPr>
        <w:t xml:space="preserve">first </w:t>
      </w:r>
      <w:r w:rsidRPr="00050BF6">
        <w:rPr>
          <w:rStyle w:val="Emphasis"/>
        </w:rPr>
        <w:t xml:space="preserve">commercial </w:t>
      </w:r>
      <w:r w:rsidRPr="00497035">
        <w:rPr>
          <w:rStyle w:val="Emphasis"/>
          <w:highlight w:val="green"/>
        </w:rPr>
        <w:t>spacecraft</w:t>
      </w:r>
      <w:r w:rsidRPr="00497035">
        <w:rPr>
          <w:rStyle w:val="StyleUnderline"/>
          <w:highlight w:val="green"/>
        </w:rPr>
        <w:t xml:space="preserve"> </w:t>
      </w:r>
      <w:r w:rsidRPr="00050BF6">
        <w:rPr>
          <w:rStyle w:val="Emphasis"/>
        </w:rPr>
        <w:t xml:space="preserve">dedicated </w:t>
      </w:r>
      <w:r w:rsidRPr="00497035">
        <w:rPr>
          <w:rStyle w:val="Emphasis"/>
          <w:highlight w:val="green"/>
        </w:rPr>
        <w:t xml:space="preserve">to </w:t>
      </w:r>
      <w:r w:rsidRPr="00050BF6">
        <w:rPr>
          <w:rStyle w:val="Emphasis"/>
        </w:rPr>
        <w:t xml:space="preserve">the </w:t>
      </w:r>
      <w:r w:rsidRPr="00497035">
        <w:rPr>
          <w:rStyle w:val="Emphasis"/>
          <w:highlight w:val="green"/>
        </w:rPr>
        <w:t>min</w:t>
      </w:r>
      <w:r w:rsidRPr="00050BF6">
        <w:rPr>
          <w:rStyle w:val="Emphasis"/>
        </w:rPr>
        <w:t xml:space="preserve">ing of </w:t>
      </w:r>
      <w:r w:rsidRPr="00497035">
        <w:rPr>
          <w:rStyle w:val="Emphasis"/>
          <w:highlight w:val="green"/>
        </w:rPr>
        <w:t xml:space="preserve">space </w:t>
      </w:r>
      <w:r w:rsidRPr="00050BF6">
        <w:rPr>
          <w:rStyle w:val="Emphasis"/>
        </w:rPr>
        <w:t>resources</w:t>
      </w:r>
      <w:r w:rsidRPr="00050BF6">
        <w:rPr>
          <w:rStyle w:val="StyleUnderline"/>
        </w:rPr>
        <w:t xml:space="preserve"> – from asteroids to the lunar surface</w:t>
      </w:r>
      <w:r w:rsidRPr="00050BF6">
        <w:rPr>
          <w:sz w:val="12"/>
        </w:rPr>
        <w:t xml:space="preserve">. </w:t>
      </w:r>
      <w:r w:rsidRPr="00497035">
        <w:rPr>
          <w:rStyle w:val="Emphasis"/>
          <w:highlight w:val="green"/>
        </w:rPr>
        <w:t xml:space="preserve">Falling costs </w:t>
      </w:r>
      <w:r w:rsidRPr="00050BF6">
        <w:rPr>
          <w:rStyle w:val="Emphasis"/>
        </w:rPr>
        <w:t>of space launches and spacecraft technology</w:t>
      </w:r>
      <w:r w:rsidRPr="00050BF6">
        <w:rPr>
          <w:rStyle w:val="StyleUnderline"/>
        </w:rPr>
        <w:t xml:space="preserve"> alongside existing infrastructure </w:t>
      </w:r>
      <w:r w:rsidRPr="00497035">
        <w:rPr>
          <w:rStyle w:val="Emphasis"/>
          <w:highlight w:val="green"/>
        </w:rPr>
        <w:t>provides</w:t>
      </w:r>
      <w:r w:rsidRPr="00497035">
        <w:rPr>
          <w:rStyle w:val="StyleUnderline"/>
          <w:highlight w:val="green"/>
        </w:rPr>
        <w:t xml:space="preserve"> </w:t>
      </w:r>
      <w:r w:rsidRPr="00050BF6">
        <w:rPr>
          <w:rStyle w:val="StyleUnderline"/>
        </w:rPr>
        <w:t xml:space="preserve">a </w:t>
      </w:r>
      <w:r w:rsidRPr="00497035">
        <w:rPr>
          <w:rStyle w:val="Emphasis"/>
          <w:highlight w:val="green"/>
        </w:rPr>
        <w:t xml:space="preserve">unique opportunity </w:t>
      </w:r>
      <w:r w:rsidRPr="00050BF6">
        <w:rPr>
          <w:rStyle w:val="Emphasis"/>
        </w:rPr>
        <w:t>to explore extraterrestrial resource extraction</w:t>
      </w:r>
      <w:r w:rsidRPr="00050BF6">
        <w:rPr>
          <w:sz w:val="12"/>
        </w:rPr>
        <w:t xml:space="preserve">. </w:t>
      </w:r>
      <w:r w:rsidRPr="00050BF6">
        <w:rPr>
          <w:rStyle w:val="StyleUnderline"/>
        </w:rPr>
        <w:t>Current technologies are equipped to analyze and categorize asteroids within our solar system with a limited degree of certainty.</w:t>
      </w:r>
      <w:r w:rsidRPr="00050BF6">
        <w:rPr>
          <w:sz w:val="12"/>
        </w:rPr>
        <w:t xml:space="preserve"> One of the accompanying payloads to the NEO-1 was the </w:t>
      </w:r>
      <w:r w:rsidRPr="00050BF6">
        <w:rPr>
          <w:rStyle w:val="StyleUnderline"/>
        </w:rPr>
        <w:t xml:space="preserve">Yuanwang-1, or “little </w:t>
      </w:r>
      <w:proofErr w:type="spellStart"/>
      <w:r w:rsidRPr="00050BF6">
        <w:rPr>
          <w:rStyle w:val="StyleUnderline"/>
        </w:rPr>
        <w:t>hubble</w:t>
      </w:r>
      <w:proofErr w:type="spellEnd"/>
      <w:r w:rsidRPr="00050BF6">
        <w:rPr>
          <w:rStyle w:val="StyleUnderline"/>
        </w:rPr>
        <w:t>” satellite, which searches the stars for possible asteroid mining targets.</w:t>
      </w:r>
      <w:r w:rsidRPr="00050BF6">
        <w:rPr>
          <w:sz w:val="12"/>
        </w:rPr>
        <w:t xml:space="preserve"> </w:t>
      </w:r>
      <w:r w:rsidRPr="00050BF6">
        <w:rPr>
          <w:rStyle w:val="StyleUnderline"/>
        </w:rPr>
        <w:t xml:space="preserve">The NEO-1 launch marks </w:t>
      </w:r>
      <w:r w:rsidRPr="00050BF6">
        <w:rPr>
          <w:rStyle w:val="Emphasis"/>
        </w:rPr>
        <w:t>another milestone in private satellite development</w:t>
      </w:r>
      <w:r w:rsidRPr="00050BF6">
        <w:rPr>
          <w:rStyle w:val="StyleUnderline"/>
        </w:rPr>
        <w:t xml:space="preserve">, adding a new player to space based companies which include Japan’s </w:t>
      </w:r>
      <w:proofErr w:type="spellStart"/>
      <w:r w:rsidRPr="00050BF6">
        <w:rPr>
          <w:rStyle w:val="StyleUnderline"/>
        </w:rPr>
        <w:t>Astroscale</w:t>
      </w:r>
      <w:proofErr w:type="spellEnd"/>
      <w:r w:rsidRPr="00050BF6">
        <w:rPr>
          <w:sz w:val="12"/>
        </w:rPr>
        <w:t xml:space="preserve">. Private asteroid identification via the Sentinel Space Telescope was supported by NASA until 2015. </w:t>
      </w:r>
      <w:r w:rsidRPr="00050BF6">
        <w:rPr>
          <w:rStyle w:val="StyleUnderline"/>
        </w:rPr>
        <w:t xml:space="preserve">As </w:t>
      </w:r>
      <w:r w:rsidRPr="00497035">
        <w:rPr>
          <w:rStyle w:val="Emphasis"/>
          <w:highlight w:val="green"/>
        </w:rPr>
        <w:t>private investment</w:t>
      </w:r>
      <w:r w:rsidRPr="00497035">
        <w:rPr>
          <w:rStyle w:val="StyleUnderline"/>
          <w:highlight w:val="green"/>
        </w:rPr>
        <w:t xml:space="preserve"> </w:t>
      </w:r>
      <w:r w:rsidRPr="00050BF6">
        <w:rPr>
          <w:rStyle w:val="StyleUnderline"/>
        </w:rPr>
        <w:t xml:space="preserve">in space grows, the </w:t>
      </w:r>
      <w:r w:rsidRPr="00050BF6">
        <w:rPr>
          <w:rStyle w:val="Emphasis"/>
        </w:rPr>
        <w:t>end goal</w:t>
      </w:r>
      <w:r w:rsidRPr="00050BF6">
        <w:rPr>
          <w:rStyle w:val="StyleUnderline"/>
        </w:rPr>
        <w:t xml:space="preserve"> is to be </w:t>
      </w:r>
      <w:r w:rsidRPr="00050BF6">
        <w:rPr>
          <w:rStyle w:val="Emphasis"/>
        </w:rPr>
        <w:t xml:space="preserve">capable of </w:t>
      </w:r>
      <w:r w:rsidRPr="00497035">
        <w:rPr>
          <w:rStyle w:val="Emphasis"/>
          <w:highlight w:val="green"/>
        </w:rPr>
        <w:t>harvest</w:t>
      </w:r>
      <w:r w:rsidRPr="00050BF6">
        <w:rPr>
          <w:rStyle w:val="Emphasis"/>
        </w:rPr>
        <w:t xml:space="preserve">ing </w:t>
      </w:r>
      <w:r w:rsidRPr="00497035">
        <w:rPr>
          <w:rStyle w:val="Emphasis"/>
          <w:highlight w:val="green"/>
        </w:rPr>
        <w:t xml:space="preserve">resources </w:t>
      </w:r>
      <w:r w:rsidRPr="00050BF6">
        <w:rPr>
          <w:rStyle w:val="Emphasis"/>
        </w:rPr>
        <w:t>to bring to Earth</w:t>
      </w:r>
      <w:r w:rsidRPr="00050BF6">
        <w:rPr>
          <w:rStyle w:val="StyleUnderline"/>
        </w:rPr>
        <w:t>.</w:t>
      </w:r>
      <w:r w:rsidRPr="00050BF6">
        <w:rPr>
          <w:sz w:val="12"/>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050BF6">
        <w:rPr>
          <w:rStyle w:val="StyleUnderline"/>
        </w:rPr>
        <w:t xml:space="preserve">The </w:t>
      </w:r>
      <w:r w:rsidRPr="00050BF6">
        <w:rPr>
          <w:rStyle w:val="Emphasis"/>
        </w:rPr>
        <w:t>April launch demonstrates</w:t>
      </w:r>
      <w:r w:rsidRPr="00050BF6">
        <w:rPr>
          <w:rStyle w:val="StyleUnderline"/>
        </w:rPr>
        <w:t xml:space="preserve"> that </w:t>
      </w:r>
      <w:r w:rsidRPr="00497035">
        <w:rPr>
          <w:rStyle w:val="Emphasis"/>
          <w:highlight w:val="green"/>
        </w:rPr>
        <w:t xml:space="preserve">China </w:t>
      </w:r>
      <w:r w:rsidRPr="00050BF6">
        <w:rPr>
          <w:rStyle w:val="Emphasis"/>
        </w:rPr>
        <w:t xml:space="preserve">is already </w:t>
      </w:r>
      <w:r w:rsidRPr="00497035">
        <w:rPr>
          <w:rStyle w:val="Emphasis"/>
          <w:highlight w:val="green"/>
        </w:rPr>
        <w:t xml:space="preserve">succeeding </w:t>
      </w:r>
      <w:r w:rsidRPr="00050BF6">
        <w:rPr>
          <w:rStyle w:val="Emphasis"/>
        </w:rPr>
        <w:t xml:space="preserve">while </w:t>
      </w:r>
      <w:r w:rsidRPr="00497035">
        <w:rPr>
          <w:rStyle w:val="Emphasis"/>
          <w:highlight w:val="green"/>
        </w:rPr>
        <w:t xml:space="preserve">the West is spinning </w:t>
      </w:r>
      <w:r w:rsidRPr="00050BF6">
        <w:rPr>
          <w:rStyle w:val="Emphasis"/>
        </w:rPr>
        <w:t>its wheels.</w:t>
      </w:r>
      <w:r w:rsidRPr="00050BF6">
        <w:rPr>
          <w:sz w:val="12"/>
        </w:rPr>
        <w:t xml:space="preserve"> T</w:t>
      </w:r>
      <w:r w:rsidRPr="00050BF6">
        <w:rPr>
          <w:rStyle w:val="StyleUnderline"/>
        </w:rPr>
        <w:t xml:space="preserve">he </w:t>
      </w:r>
      <w:r w:rsidRPr="00050BF6">
        <w:rPr>
          <w:rStyle w:val="Emphasis"/>
        </w:rPr>
        <w:t>much touted</w:t>
      </w:r>
      <w:r w:rsidRPr="00050BF6">
        <w:rPr>
          <w:rStyle w:val="StyleUnderline"/>
        </w:rPr>
        <w:t xml:space="preserve"> Planetary Resources and Deep Space Industries (</w:t>
      </w:r>
      <w:r w:rsidRPr="00050BF6">
        <w:rPr>
          <w:rStyle w:val="Emphasis"/>
        </w:rPr>
        <w:t>DSI</w:t>
      </w:r>
      <w:r w:rsidRPr="00050BF6">
        <w:rPr>
          <w:rStyle w:val="StyleUnderline"/>
        </w:rPr>
        <w:t xml:space="preserve">) DSI -1% were </w:t>
      </w:r>
      <w:r w:rsidRPr="00050BF6">
        <w:rPr>
          <w:rStyle w:val="Emphasis"/>
        </w:rPr>
        <w:t>supposed to be</w:t>
      </w:r>
      <w:r w:rsidRPr="00050BF6">
        <w:rPr>
          <w:rStyle w:val="StyleUnderline"/>
        </w:rPr>
        <w:t xml:space="preserve"> the </w:t>
      </w:r>
      <w:r w:rsidRPr="00050BF6">
        <w:rPr>
          <w:rStyle w:val="Emphasis"/>
        </w:rPr>
        <w:t>vanguard</w:t>
      </w:r>
      <w:r w:rsidRPr="00050BF6">
        <w:rPr>
          <w:rStyle w:val="StyleUnderline"/>
        </w:rPr>
        <w:t xml:space="preserve"> of extra-terrestrial resource acquisition with major backers including Google’s GOOG -1.4% Larry Page. But both have since been </w:t>
      </w:r>
      <w:r w:rsidRPr="00050BF6">
        <w:rPr>
          <w:rStyle w:val="Emphasis"/>
        </w:rPr>
        <w:t>acquired</w:t>
      </w:r>
      <w:r w:rsidRPr="00050BF6">
        <w:rPr>
          <w:rStyle w:val="StyleUnderline"/>
        </w:rPr>
        <w:t xml:space="preserve">, the former by block chain company </w:t>
      </w:r>
      <w:proofErr w:type="spellStart"/>
      <w:r w:rsidRPr="00050BF6">
        <w:rPr>
          <w:rStyle w:val="StyleUnderline"/>
        </w:rPr>
        <w:t>ConsenSys</w:t>
      </w:r>
      <w:proofErr w:type="spellEnd"/>
      <w:r w:rsidRPr="00050BF6">
        <w:rPr>
          <w:rStyle w:val="StyleUnderline"/>
        </w:rPr>
        <w:t xml:space="preserve"> and the latter by Bradford Space, </w:t>
      </w:r>
      <w:r w:rsidRPr="00050BF6">
        <w:rPr>
          <w:rStyle w:val="Emphasis"/>
        </w:rPr>
        <w:t>neither of which are prioritizing asteroid mining.</w:t>
      </w:r>
      <w:r w:rsidRPr="00050BF6">
        <w:rPr>
          <w:sz w:val="12"/>
        </w:rPr>
        <w:t xml:space="preserve"> </w:t>
      </w:r>
      <w:r w:rsidRPr="00050BF6">
        <w:rPr>
          <w:rStyle w:val="StyleUnderline"/>
        </w:rPr>
        <w:t xml:space="preserve">This is too bad, given that that </w:t>
      </w:r>
      <w:r w:rsidRPr="00497035">
        <w:rPr>
          <w:rStyle w:val="Emphasis"/>
          <w:highlight w:val="green"/>
        </w:rPr>
        <w:t xml:space="preserve">supply </w:t>
      </w:r>
      <w:r w:rsidRPr="00050BF6">
        <w:rPr>
          <w:rStyle w:val="Emphasis"/>
        </w:rPr>
        <w:t xml:space="preserve">chain </w:t>
      </w:r>
      <w:r w:rsidRPr="00497035">
        <w:rPr>
          <w:rStyle w:val="Emphasis"/>
          <w:highlight w:val="green"/>
        </w:rPr>
        <w:t>crunches</w:t>
      </w:r>
      <w:r w:rsidRPr="00050BF6">
        <w:rPr>
          <w:rStyle w:val="StyleUnderline"/>
        </w:rPr>
        <w:t xml:space="preserve"> here </w:t>
      </w:r>
      <w:r w:rsidRPr="00050BF6">
        <w:rPr>
          <w:rStyle w:val="Emphasis"/>
        </w:rPr>
        <w:t>on Earth</w:t>
      </w:r>
      <w:r w:rsidRPr="00050BF6">
        <w:rPr>
          <w:rStyle w:val="StyleUnderline"/>
        </w:rPr>
        <w:t xml:space="preserve"> – </w:t>
      </w:r>
      <w:r w:rsidRPr="00497035">
        <w:rPr>
          <w:rStyle w:val="Emphasis"/>
          <w:highlight w:val="green"/>
        </w:rPr>
        <w:t xml:space="preserve">coupled with </w:t>
      </w:r>
      <w:r w:rsidRPr="00050BF6">
        <w:rPr>
          <w:rStyle w:val="Emphasis"/>
        </w:rPr>
        <w:t xml:space="preserve">the global </w:t>
      </w:r>
      <w:r w:rsidRPr="00497035">
        <w:rPr>
          <w:rStyle w:val="Emphasis"/>
          <w:highlight w:val="green"/>
        </w:rPr>
        <w:t xml:space="preserve">green </w:t>
      </w:r>
      <w:r w:rsidRPr="00050BF6">
        <w:rPr>
          <w:rStyle w:val="Emphasis"/>
        </w:rPr>
        <w:t xml:space="preserve">energy </w:t>
      </w:r>
      <w:r w:rsidRPr="00497035">
        <w:rPr>
          <w:rStyle w:val="Emphasis"/>
          <w:highlight w:val="green"/>
        </w:rPr>
        <w:t>transition</w:t>
      </w:r>
      <w:r w:rsidRPr="00497035">
        <w:rPr>
          <w:rStyle w:val="StyleUnderline"/>
          <w:highlight w:val="green"/>
        </w:rPr>
        <w:t xml:space="preserve"> </w:t>
      </w:r>
      <w:r w:rsidRPr="00050BF6">
        <w:rPr>
          <w:rStyle w:val="StyleUnderline"/>
        </w:rPr>
        <w:t xml:space="preserve">– </w:t>
      </w:r>
      <w:r w:rsidRPr="00050BF6">
        <w:rPr>
          <w:rStyle w:val="Emphasis"/>
        </w:rPr>
        <w:t xml:space="preserve">are </w:t>
      </w:r>
      <w:r w:rsidRPr="00497035">
        <w:rPr>
          <w:rStyle w:val="Emphasis"/>
          <w:highlight w:val="green"/>
        </w:rPr>
        <w:t xml:space="preserve">spiking demand for </w:t>
      </w:r>
      <w:r w:rsidRPr="00050BF6">
        <w:rPr>
          <w:rStyle w:val="Emphasis"/>
        </w:rPr>
        <w:t xml:space="preserve">strategic </w:t>
      </w:r>
      <w:r w:rsidRPr="00497035">
        <w:rPr>
          <w:rStyle w:val="Emphasis"/>
          <w:highlight w:val="green"/>
        </w:rPr>
        <w:t xml:space="preserve">minerals that are </w:t>
      </w:r>
      <w:r w:rsidRPr="00050BF6">
        <w:rPr>
          <w:rStyle w:val="Emphasis"/>
        </w:rPr>
        <w:t xml:space="preserve">increasingly </w:t>
      </w:r>
      <w:r w:rsidRPr="00497035">
        <w:rPr>
          <w:rStyle w:val="Emphasis"/>
          <w:highlight w:val="green"/>
        </w:rPr>
        <w:t xml:space="preserve">hard to come by </w:t>
      </w:r>
      <w:r w:rsidRPr="00050BF6">
        <w:rPr>
          <w:rStyle w:val="Emphasis"/>
        </w:rPr>
        <w:t>on our environmentally stressed planet</w:t>
      </w:r>
      <w:r w:rsidRPr="00050BF6">
        <w:rPr>
          <w:sz w:val="12"/>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050BF6">
        <w:rPr>
          <w:rStyle w:val="StyleUnderline"/>
        </w:rPr>
        <w:t xml:space="preserve">Beijing’s space program clearly indicates that the Chinese would also like to </w:t>
      </w:r>
      <w:r w:rsidRPr="00050BF6">
        <w:rPr>
          <w:rStyle w:val="Emphasis"/>
        </w:rPr>
        <w:t>tighten their grip on space-based resources</w:t>
      </w:r>
      <w:r w:rsidRPr="00050BF6">
        <w:rPr>
          <w:rStyle w:val="StyleUnderline"/>
        </w:rPr>
        <w:t xml:space="preserve">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w:t>
      </w:r>
      <w:r w:rsidRPr="00050BF6">
        <w:rPr>
          <w:rStyle w:val="Emphasis"/>
        </w:rPr>
        <w:t>REEs are fairly common in the solar system</w:t>
      </w:r>
      <w:r w:rsidRPr="00050BF6">
        <w:rPr>
          <w:sz w:val="12"/>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79BA5C48" w14:textId="77777777" w:rsidR="0034046F" w:rsidRDefault="0034046F" w:rsidP="0034046F"/>
    <w:p w14:paraId="7D733DD9" w14:textId="77777777" w:rsidR="0034046F" w:rsidRPr="003E209F" w:rsidRDefault="0034046F" w:rsidP="0034046F">
      <w:pPr>
        <w:pStyle w:val="Heading4"/>
      </w:pPr>
      <w:r>
        <w:t>Extinction.</w:t>
      </w:r>
    </w:p>
    <w:p w14:paraId="4918AC3C" w14:textId="77777777" w:rsidR="0034046F" w:rsidRPr="003E209F" w:rsidRDefault="0034046F" w:rsidP="0034046F">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5294641F" w14:textId="77777777" w:rsidR="0034046F" w:rsidRPr="003E209F" w:rsidRDefault="0034046F" w:rsidP="0034046F">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97035">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497035">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497035">
        <w:rPr>
          <w:rStyle w:val="StyleUnderline"/>
          <w:highlight w:val="green"/>
        </w:rPr>
        <w:t>because of</w:t>
      </w:r>
      <w:r w:rsidRPr="003E209F">
        <w:rPr>
          <w:rStyle w:val="StyleUnderline"/>
        </w:rPr>
        <w:t xml:space="preserve"> intrinsic </w:t>
      </w:r>
      <w:r w:rsidRPr="003E209F">
        <w:rPr>
          <w:rStyle w:val="Emphasis"/>
        </w:rPr>
        <w:t xml:space="preserve">positive </w:t>
      </w:r>
      <w:r w:rsidRPr="00497035">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497035">
        <w:rPr>
          <w:rStyle w:val="StyleUnderline"/>
          <w:highlight w:val="green"/>
        </w:rPr>
        <w:t>and</w:t>
      </w:r>
      <w:r w:rsidRPr="003E209F">
        <w:rPr>
          <w:rStyle w:val="StyleUnderline"/>
        </w:rPr>
        <w:t xml:space="preserve"> the fact these different boundaries interact with one another in ways that yield </w:t>
      </w:r>
      <w:r w:rsidRPr="00497035">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497035">
        <w:rPr>
          <w:rStyle w:val="StyleUnderline"/>
          <w:highlight w:val="green"/>
        </w:rPr>
        <w:t>shortages</w:t>
      </w:r>
      <w:r w:rsidRPr="003E209F">
        <w:rPr>
          <w:sz w:val="14"/>
        </w:rPr>
        <w:t xml:space="preserve"> of food and water can </w:t>
      </w:r>
      <w:r w:rsidRPr="00497035">
        <w:rPr>
          <w:rStyle w:val="StyleUnderline"/>
          <w:highlight w:val="green"/>
        </w:rPr>
        <w:t xml:space="preserve">create </w:t>
      </w:r>
      <w:r w:rsidRPr="00497035">
        <w:rPr>
          <w:rStyle w:val="Emphasis"/>
          <w:highlight w:val="green"/>
        </w:rPr>
        <w:t>conflict</w:t>
      </w:r>
      <w:r w:rsidRPr="003E209F">
        <w:rPr>
          <w:rStyle w:val="StyleUnderline"/>
        </w:rPr>
        <w:t xml:space="preserve"> and social unrest</w:t>
      </w:r>
      <w:r w:rsidRPr="003E209F">
        <w:rPr>
          <w:sz w:val="14"/>
        </w:rPr>
        <w:t>.</w:t>
      </w:r>
    </w:p>
    <w:p w14:paraId="21D1C970" w14:textId="77777777" w:rsidR="0034046F" w:rsidRPr="003E209F" w:rsidRDefault="0034046F" w:rsidP="0034046F">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08298ECE" w14:textId="77777777" w:rsidR="0034046F" w:rsidRPr="003E209F" w:rsidRDefault="0034046F" w:rsidP="0034046F">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497035">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497035">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497035">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497035">
        <w:rPr>
          <w:rStyle w:val="StyleUnderline"/>
          <w:highlight w:val="green"/>
        </w:rPr>
        <w:t>vulnerable to</w:t>
      </w:r>
      <w:r w:rsidRPr="003E209F">
        <w:rPr>
          <w:rStyle w:val="StyleUnderline"/>
        </w:rPr>
        <w:t xml:space="preserve"> social disruption and </w:t>
      </w:r>
      <w:r w:rsidRPr="00497035">
        <w:rPr>
          <w:rStyle w:val="Emphasis"/>
          <w:highlight w:val="green"/>
        </w:rPr>
        <w:t>disease</w:t>
      </w:r>
      <w:r w:rsidRPr="003E209F">
        <w:rPr>
          <w:sz w:val="14"/>
        </w:rPr>
        <w:t>.</w:t>
      </w:r>
    </w:p>
    <w:p w14:paraId="3D582265" w14:textId="77777777" w:rsidR="0034046F" w:rsidRPr="003E209F" w:rsidRDefault="0034046F" w:rsidP="0034046F">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497035">
        <w:rPr>
          <w:rStyle w:val="StyleUnderline"/>
          <w:highlight w:val="green"/>
        </w:rPr>
        <w:t>Acidification</w:t>
      </w:r>
      <w:r w:rsidRPr="003E209F">
        <w:rPr>
          <w:rStyle w:val="StyleUnderline"/>
        </w:rPr>
        <w:t xml:space="preserve"> is known to </w:t>
      </w:r>
      <w:r w:rsidRPr="00497035">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497035">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792C40F3" w14:textId="77777777" w:rsidR="0034046F" w:rsidRPr="003E209F" w:rsidRDefault="0034046F" w:rsidP="0034046F">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31C49653" w14:textId="77777777" w:rsidR="0034046F" w:rsidRPr="003E209F" w:rsidRDefault="0034046F" w:rsidP="0034046F">
      <w:pPr>
        <w:rPr>
          <w:sz w:val="14"/>
        </w:rPr>
      </w:pPr>
      <w:r w:rsidRPr="003E209F">
        <w:rPr>
          <w:sz w:val="14"/>
        </w:rPr>
        <w:t>4. The combination of positive feedback loops and societal inertia is fertile ground for global environmental catastrophes.</w:t>
      </w:r>
    </w:p>
    <w:p w14:paraId="5DC7C54B" w14:textId="77777777" w:rsidR="0034046F" w:rsidRPr="003E209F" w:rsidRDefault="0034046F" w:rsidP="0034046F">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53E8B19A" w14:textId="77777777" w:rsidR="0034046F" w:rsidRPr="003E209F" w:rsidRDefault="0034046F" w:rsidP="0034046F">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497035">
        <w:rPr>
          <w:rStyle w:val="Emphasis"/>
          <w:highlight w:val="green"/>
        </w:rPr>
        <w:t xml:space="preserve">positive feedback </w:t>
      </w:r>
      <w:r w:rsidRPr="00050BF6">
        <w:rPr>
          <w:rStyle w:val="Emphasis"/>
        </w:rPr>
        <w:t>loops</w:t>
      </w:r>
      <w:r w:rsidRPr="003E209F">
        <w:rPr>
          <w:sz w:val="8"/>
          <w:szCs w:val="10"/>
        </w:rPr>
        <w:t xml:space="preserve">.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Hajima,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2014; Knutti &amp; Rugenstein, 2015; Rosenfeld, Sherwood, Wood, &amp; Donner, 2014). This produces a wide range of future scenarios.</w:t>
      </w:r>
    </w:p>
    <w:p w14:paraId="20F2353E" w14:textId="77777777" w:rsidR="0034046F" w:rsidRPr="003E209F" w:rsidRDefault="0034046F" w:rsidP="0034046F">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06F14C44" w14:textId="77777777" w:rsidR="0034046F" w:rsidRPr="003E209F" w:rsidRDefault="0034046F" w:rsidP="0034046F">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497035">
        <w:rPr>
          <w:rStyle w:val="Emphasis"/>
          <w:highlight w:val="green"/>
        </w:rPr>
        <w:t xml:space="preserve">catch </w:t>
      </w:r>
      <w:r w:rsidRPr="001B4223">
        <w:rPr>
          <w:rStyle w:val="Emphasis"/>
        </w:rPr>
        <w:t xml:space="preserve">humanity </w:t>
      </w:r>
      <w:r w:rsidRPr="00497035">
        <w:rPr>
          <w:rStyle w:val="Emphasis"/>
          <w:highlight w:val="green"/>
        </w:rPr>
        <w:t>off-guard</w:t>
      </w:r>
      <w:r w:rsidRPr="00497035">
        <w:rPr>
          <w:sz w:val="14"/>
          <w:highlight w:val="green"/>
        </w:rPr>
        <w:t xml:space="preserve"> </w:t>
      </w:r>
      <w:r w:rsidRPr="00497035">
        <w:rPr>
          <w:rStyle w:val="StyleUnderline"/>
          <w:highlight w:val="green"/>
        </w:rPr>
        <w:t>and produce</w:t>
      </w:r>
      <w:r w:rsidRPr="003E209F">
        <w:rPr>
          <w:rStyle w:val="StyleUnderline"/>
        </w:rPr>
        <w:t xml:space="preserve"> a true </w:t>
      </w:r>
      <w:r w:rsidRPr="00497035">
        <w:rPr>
          <w:rStyle w:val="Emphasis"/>
          <w:highlight w:val="gree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72077DC7" w14:textId="77777777" w:rsidR="0034046F" w:rsidRPr="003E209F" w:rsidRDefault="0034046F" w:rsidP="0034046F">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24713A86" w14:textId="77777777" w:rsidR="0034046F" w:rsidRPr="003E209F" w:rsidRDefault="0034046F" w:rsidP="0034046F">
      <w:pPr>
        <w:rPr>
          <w:sz w:val="8"/>
          <w:szCs w:val="16"/>
        </w:rPr>
      </w:pPr>
      <w:r w:rsidRPr="003E209F">
        <w:rPr>
          <w:sz w:val="8"/>
          <w:szCs w:val="16"/>
        </w:rPr>
        <w:t xml:space="preserve">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26DEEAA4" w14:textId="77777777" w:rsidR="0034046F" w:rsidRPr="003E209F" w:rsidRDefault="0034046F" w:rsidP="0034046F">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497035">
        <w:rPr>
          <w:rStyle w:val="StyleUnderline"/>
          <w:highlight w:val="green"/>
        </w:rPr>
        <w:t>undiscovered</w:t>
      </w:r>
      <w:r w:rsidRPr="003E209F">
        <w:rPr>
          <w:rStyle w:val="StyleUnderline"/>
        </w:rPr>
        <w:t xml:space="preserve"> positive </w:t>
      </w:r>
      <w:r w:rsidRPr="00497035">
        <w:rPr>
          <w:rStyle w:val="StyleUnderline"/>
          <w:highlight w:val="green"/>
        </w:rPr>
        <w:t>feedbacks portends</w:t>
      </w:r>
      <w:r w:rsidRPr="003E209F">
        <w:rPr>
          <w:rStyle w:val="StyleUnderline"/>
        </w:rPr>
        <w:t xml:space="preserve"> </w:t>
      </w:r>
      <w:r w:rsidRPr="003E209F">
        <w:rPr>
          <w:rStyle w:val="Emphasis"/>
        </w:rPr>
        <w:t xml:space="preserve">even </w:t>
      </w:r>
      <w:r w:rsidRPr="00497035">
        <w:rPr>
          <w:rStyle w:val="Emphasis"/>
          <w:highlight w:val="green"/>
        </w:rPr>
        <w:t>great</w:t>
      </w:r>
      <w:r w:rsidRPr="003E209F">
        <w:rPr>
          <w:rStyle w:val="Emphasis"/>
        </w:rPr>
        <w:t xml:space="preserve">er </w:t>
      </w:r>
      <w:r w:rsidRPr="00497035">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50DC65C0" w14:textId="77777777" w:rsidR="0034046F" w:rsidRPr="003E209F" w:rsidRDefault="0034046F" w:rsidP="0034046F"/>
    <w:p w14:paraId="32385E3A" w14:textId="77777777" w:rsidR="0034046F" w:rsidRDefault="0034046F" w:rsidP="0034046F">
      <w:pPr>
        <w:rPr>
          <w:sz w:val="16"/>
        </w:rPr>
      </w:pPr>
    </w:p>
    <w:p w14:paraId="3783AAFE" w14:textId="77777777" w:rsidR="0034046F" w:rsidRDefault="0034046F" w:rsidP="0034046F">
      <w:pPr>
        <w:pStyle w:val="Heading3"/>
      </w:pPr>
      <w:r>
        <w:t>1NC – OFF</w:t>
      </w:r>
    </w:p>
    <w:p w14:paraId="51439688" w14:textId="77777777" w:rsidR="0034046F" w:rsidRPr="00803686" w:rsidRDefault="0034046F" w:rsidP="0034046F">
      <w:r>
        <w:t>CP</w:t>
      </w:r>
    </w:p>
    <w:p w14:paraId="2764A156" w14:textId="77777777" w:rsidR="0034046F" w:rsidRDefault="0034046F" w:rsidP="0034046F">
      <w:pPr>
        <w:pStyle w:val="Heading4"/>
      </w:pPr>
      <w:r>
        <w:t xml:space="preserve">CP Text: The People’s Republic of China should </w:t>
      </w:r>
    </w:p>
    <w:p w14:paraId="5A8E1B22" w14:textId="77777777" w:rsidR="0034046F" w:rsidRDefault="0034046F" w:rsidP="0034046F">
      <w:pPr>
        <w:pStyle w:val="Heading4"/>
        <w:numPr>
          <w:ilvl w:val="0"/>
          <w:numId w:val="14"/>
        </w:numPr>
      </w:pPr>
      <w:r>
        <w:t>increase and encourage private and civil space cooperation with the United States over appropriation of outer space.</w:t>
      </w:r>
    </w:p>
    <w:p w14:paraId="18B3DEB7" w14:textId="77777777" w:rsidR="0034046F" w:rsidRDefault="0034046F" w:rsidP="0034046F">
      <w:pPr>
        <w:pStyle w:val="Heading4"/>
        <w:numPr>
          <w:ilvl w:val="0"/>
          <w:numId w:val="14"/>
        </w:numPr>
      </w:pPr>
      <w:r>
        <w:t xml:space="preserve">de-militarize its space industry. </w:t>
      </w:r>
    </w:p>
    <w:p w14:paraId="4773D385" w14:textId="77777777" w:rsidR="0034046F" w:rsidRPr="00C37888" w:rsidRDefault="0034046F" w:rsidP="0034046F">
      <w:pPr>
        <w:pStyle w:val="Heading4"/>
        <w:numPr>
          <w:ilvl w:val="0"/>
          <w:numId w:val="11"/>
        </w:numPr>
      </w:pPr>
      <w:r>
        <w:t xml:space="preserve">dismantle and remove ASAT weapons. </w:t>
      </w:r>
    </w:p>
    <w:p w14:paraId="41866245" w14:textId="77777777" w:rsidR="0034046F" w:rsidRDefault="0034046F" w:rsidP="0034046F">
      <w:pPr>
        <w:pStyle w:val="Heading4"/>
        <w:numPr>
          <w:ilvl w:val="0"/>
          <w:numId w:val="14"/>
        </w:numPr>
      </w:pPr>
      <w:r>
        <w:t xml:space="preserve">The United States Federal Government should repeal the Wolf Amendment. </w:t>
      </w:r>
    </w:p>
    <w:p w14:paraId="5B74B972" w14:textId="77777777" w:rsidR="0034046F" w:rsidRDefault="0034046F" w:rsidP="0034046F">
      <w:pPr>
        <w:pStyle w:val="Heading4"/>
      </w:pPr>
      <w:r>
        <w:t xml:space="preserve">The Counterplan competes – it re-directs China’s commercial space industry to productive cooperation with the United States. The 1AC said that China’s government is </w:t>
      </w:r>
      <w:r>
        <w:rPr>
          <w:u w:val="single"/>
        </w:rPr>
        <w:t>reliant</w:t>
      </w:r>
      <w:r>
        <w:t xml:space="preserve"> on private action meaning the Plan collapses </w:t>
      </w:r>
      <w:r>
        <w:rPr>
          <w:u w:val="single"/>
        </w:rPr>
        <w:t>all</w:t>
      </w:r>
      <w:r>
        <w:t xml:space="preserve"> of the space sector meaning meaningful cooperation with the US becomes </w:t>
      </w:r>
      <w:r>
        <w:rPr>
          <w:u w:val="single"/>
        </w:rPr>
        <w:t>impossible</w:t>
      </w:r>
      <w:r>
        <w:t xml:space="preserve">. </w:t>
      </w:r>
    </w:p>
    <w:p w14:paraId="27FB3616" w14:textId="77777777" w:rsidR="0034046F" w:rsidRDefault="0034046F" w:rsidP="0034046F">
      <w:pPr>
        <w:pStyle w:val="Heading4"/>
      </w:pPr>
      <w:r>
        <w:t xml:space="preserve">Cooperation </w:t>
      </w:r>
      <w:r>
        <w:rPr>
          <w:u w:val="single"/>
        </w:rPr>
        <w:t>de-escalates</w:t>
      </w:r>
      <w:r>
        <w:t xml:space="preserve"> the Space Race, </w:t>
      </w:r>
      <w:r w:rsidRPr="00427DE7">
        <w:rPr>
          <w:u w:val="single"/>
        </w:rPr>
        <w:t>solves</w:t>
      </w:r>
      <w:r>
        <w:t xml:space="preserve"> Sino-Russian axis, and spills-over to </w:t>
      </w:r>
      <w:r>
        <w:rPr>
          <w:u w:val="single"/>
        </w:rPr>
        <w:t>broader</w:t>
      </w:r>
      <w:r>
        <w:t xml:space="preserve"> US-China relations </w:t>
      </w:r>
    </w:p>
    <w:p w14:paraId="6B56C481" w14:textId="77777777" w:rsidR="0034046F" w:rsidRPr="00427DE7" w:rsidRDefault="0034046F" w:rsidP="0034046F">
      <w:r w:rsidRPr="00427DE7">
        <w:rPr>
          <w:rStyle w:val="Style13ptBold"/>
        </w:rPr>
        <w:t>Marshall and Hadfield 21</w:t>
      </w:r>
      <w:r>
        <w:t xml:space="preserve"> </w:t>
      </w:r>
      <w:r w:rsidRPr="00427DE7">
        <w:t>Will Marshall and Chris Hadfield 4-15-2021 "Why the U.S. and China Should Collaborate in Space"</w:t>
      </w:r>
      <w:r>
        <w:t xml:space="preserve"> </w:t>
      </w:r>
      <w:hyperlink r:id="rId9" w:history="1">
        <w:r w:rsidRPr="005C484B">
          <w:rPr>
            <w:rStyle w:val="Hyperlink"/>
          </w:rPr>
          <w:t>https://time.com/5954941/u-s-china-should-collaborate-in-space/</w:t>
        </w:r>
      </w:hyperlink>
      <w:r>
        <w:t xml:space="preserve"> </w:t>
      </w:r>
      <w:r w:rsidRPr="00427DE7">
        <w:t>(CEO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w:t>
      </w:r>
      <w:r>
        <w:t xml:space="preserve">//Elmer </w:t>
      </w:r>
    </w:p>
    <w:p w14:paraId="7ABD72E2" w14:textId="77777777" w:rsidR="0034046F" w:rsidRPr="003C0362" w:rsidRDefault="0034046F" w:rsidP="0034046F">
      <w:pPr>
        <w:rPr>
          <w:sz w:val="16"/>
        </w:rPr>
      </w:pPr>
      <w:r w:rsidRPr="003C0362">
        <w:rPr>
          <w:sz w:val="16"/>
        </w:rPr>
        <w:t xml:space="preserve">While much has been made of the tense March 18 exchange between American and Chinese diplomats in Anchorage, Alaska, </w:t>
      </w:r>
      <w:r w:rsidRPr="00CE3CE2">
        <w:rPr>
          <w:rStyle w:val="Emphasis"/>
          <w:highlight w:val="green"/>
        </w:rPr>
        <w:t>one area</w:t>
      </w:r>
      <w:r w:rsidRPr="00CE3CE2">
        <w:rPr>
          <w:rStyle w:val="StyleUnderline"/>
          <w:highlight w:val="green"/>
        </w:rPr>
        <w:t xml:space="preserve"> </w:t>
      </w:r>
      <w:r w:rsidRPr="00911465">
        <w:rPr>
          <w:rStyle w:val="StyleUnderline"/>
        </w:rPr>
        <w:t xml:space="preserve">became an </w:t>
      </w:r>
      <w:r w:rsidRPr="00CE3CE2">
        <w:rPr>
          <w:rStyle w:val="Emphasis"/>
          <w:highlight w:val="green"/>
        </w:rPr>
        <w:t xml:space="preserve">unlikely </w:t>
      </w:r>
      <w:r w:rsidRPr="0034046F">
        <w:rPr>
          <w:rStyle w:val="Emphasis"/>
        </w:rPr>
        <w:t xml:space="preserve">candidate </w:t>
      </w:r>
      <w:r w:rsidRPr="00CE3CE2">
        <w:rPr>
          <w:rStyle w:val="Emphasis"/>
          <w:highlight w:val="green"/>
        </w:rPr>
        <w:t xml:space="preserve">for cooperation: </w:t>
      </w:r>
      <w:r w:rsidRPr="00CE3CE2">
        <w:rPr>
          <w:rStyle w:val="Emphasis"/>
          <w:highlight w:val="green"/>
          <w:bdr w:val="single" w:sz="18" w:space="0" w:color="auto"/>
        </w:rPr>
        <w:t>outer space</w:t>
      </w:r>
      <w:r w:rsidRPr="00CE3CE2">
        <w:rPr>
          <w:rStyle w:val="Emphasis"/>
          <w:highlight w:val="green"/>
        </w:rPr>
        <w:t xml:space="preserve">. </w:t>
      </w:r>
      <w:r w:rsidRPr="00911465">
        <w:rPr>
          <w:rStyle w:val="StyleUnderline"/>
        </w:rPr>
        <w:t xml:space="preserve">During a press conference after the meeting, Jake Sullivan, the U.S. National Security Advisor, pointed out that the Perseverance rover that recently landed on </w:t>
      </w:r>
      <w:r w:rsidRPr="00CE3CE2">
        <w:rPr>
          <w:rStyle w:val="Emphasis"/>
          <w:highlight w:val="green"/>
        </w:rPr>
        <w:t>Mars</w:t>
      </w:r>
      <w:r w:rsidRPr="00CE3CE2">
        <w:rPr>
          <w:rStyle w:val="StyleUnderline"/>
          <w:highlight w:val="green"/>
        </w:rPr>
        <w:t xml:space="preserve"> </w:t>
      </w:r>
      <w:r w:rsidRPr="00911465">
        <w:rPr>
          <w:rStyle w:val="StyleUnderline"/>
        </w:rPr>
        <w:t>“</w:t>
      </w:r>
      <w:r w:rsidRPr="00CE3CE2">
        <w:rPr>
          <w:rStyle w:val="Emphasis"/>
          <w:highlight w:val="green"/>
        </w:rPr>
        <w:t>wasn’t just</w:t>
      </w:r>
      <w:r w:rsidRPr="00CE3CE2">
        <w:rPr>
          <w:rStyle w:val="StyleUnderline"/>
          <w:highlight w:val="green"/>
        </w:rPr>
        <w:t xml:space="preserve"> </w:t>
      </w:r>
      <w:r w:rsidRPr="00911465">
        <w:rPr>
          <w:rStyle w:val="StyleUnderline"/>
        </w:rPr>
        <w:t xml:space="preserve">an </w:t>
      </w:r>
      <w:r w:rsidRPr="00CE3CE2">
        <w:rPr>
          <w:rStyle w:val="Emphasis"/>
          <w:highlight w:val="green"/>
        </w:rPr>
        <w:t>American</w:t>
      </w:r>
      <w:r w:rsidRPr="00CE3CE2">
        <w:rPr>
          <w:rStyle w:val="StyleUnderline"/>
          <w:highlight w:val="green"/>
        </w:rPr>
        <w:t xml:space="preserve"> </w:t>
      </w:r>
      <w:r w:rsidRPr="00911465">
        <w:rPr>
          <w:rStyle w:val="StyleUnderline"/>
        </w:rPr>
        <w:t xml:space="preserve">project. </w:t>
      </w:r>
      <w:r w:rsidRPr="00CE3CE2">
        <w:rPr>
          <w:rStyle w:val="Emphasis"/>
          <w:highlight w:val="green"/>
        </w:rPr>
        <w:t>It had tech</w:t>
      </w:r>
      <w:r w:rsidRPr="0034046F">
        <w:rPr>
          <w:rStyle w:val="Emphasis"/>
        </w:rPr>
        <w:t>nology</w:t>
      </w:r>
      <w:r w:rsidRPr="00CE3CE2">
        <w:rPr>
          <w:rStyle w:val="Emphasis"/>
          <w:highlight w:val="green"/>
        </w:rPr>
        <w:t xml:space="preserve"> from</w:t>
      </w:r>
      <w:r w:rsidRPr="00CE3CE2">
        <w:rPr>
          <w:rStyle w:val="StyleUnderline"/>
          <w:highlight w:val="green"/>
        </w:rPr>
        <w:t xml:space="preserve"> </w:t>
      </w:r>
      <w:r w:rsidRPr="00911465">
        <w:rPr>
          <w:rStyle w:val="StyleUnderline"/>
        </w:rPr>
        <w:t xml:space="preserve">multiple countries from Europe and </w:t>
      </w:r>
      <w:r w:rsidRPr="00CE3CE2">
        <w:rPr>
          <w:rStyle w:val="Emphasis"/>
          <w:highlight w:val="green"/>
        </w:rPr>
        <w:t xml:space="preserve">other parts </w:t>
      </w:r>
      <w:r w:rsidRPr="0034046F">
        <w:rPr>
          <w:rStyle w:val="Emphasis"/>
        </w:rPr>
        <w:t>of the world</w:t>
      </w:r>
      <w:r w:rsidRPr="0034046F">
        <w:rPr>
          <w:rStyle w:val="StyleUnderline"/>
        </w:rPr>
        <w:t>.”</w:t>
      </w:r>
      <w:r w:rsidRPr="0034046F">
        <w:rPr>
          <w:sz w:val="16"/>
        </w:rPr>
        <w:t xml:space="preserve"> China’s top diplomat</w:t>
      </w:r>
      <w:r w:rsidRPr="003C0362">
        <w:rPr>
          <w:sz w:val="16"/>
        </w:rPr>
        <w:t xml:space="preserve">, Yang </w:t>
      </w:r>
      <w:proofErr w:type="spellStart"/>
      <w:r w:rsidRPr="003C0362">
        <w:rPr>
          <w:sz w:val="16"/>
        </w:rPr>
        <w:t>Jiechi</w:t>
      </w:r>
      <w:proofErr w:type="spellEnd"/>
      <w:r w:rsidRPr="003C0362">
        <w:rPr>
          <w:sz w:val="16"/>
        </w:rPr>
        <w:t>, seized the opportunity to say that, “</w:t>
      </w:r>
      <w:r w:rsidRPr="00CE3CE2">
        <w:rPr>
          <w:rStyle w:val="Emphasis"/>
          <w:highlight w:val="green"/>
        </w:rPr>
        <w:t>China would welcome</w:t>
      </w:r>
      <w:r w:rsidRPr="00CE3CE2">
        <w:rPr>
          <w:rStyle w:val="StyleUnderline"/>
          <w:highlight w:val="green"/>
        </w:rPr>
        <w:t xml:space="preserve"> </w:t>
      </w:r>
      <w:r w:rsidRPr="00911465">
        <w:rPr>
          <w:rStyle w:val="StyleUnderline"/>
        </w:rPr>
        <w:t xml:space="preserve">it </w:t>
      </w:r>
      <w:r w:rsidRPr="0034046F">
        <w:rPr>
          <w:rStyle w:val="Emphasis"/>
        </w:rPr>
        <w:t>if</w:t>
      </w:r>
      <w:r w:rsidRPr="0034046F">
        <w:rPr>
          <w:rStyle w:val="StyleUnderline"/>
        </w:rPr>
        <w:t xml:space="preserve"> </w:t>
      </w:r>
      <w:r w:rsidRPr="0034046F">
        <w:rPr>
          <w:rStyle w:val="Emphasis"/>
        </w:rPr>
        <w:t xml:space="preserve">there is </w:t>
      </w:r>
      <w:r w:rsidRPr="0034046F">
        <w:rPr>
          <w:rStyle w:val="StyleUnderline"/>
        </w:rPr>
        <w:t xml:space="preserve">a will to carry out </w:t>
      </w:r>
      <w:r w:rsidRPr="0034046F">
        <w:rPr>
          <w:rStyle w:val="Emphasis"/>
          <w:bdr w:val="single" w:sz="18" w:space="0" w:color="auto"/>
        </w:rPr>
        <w:t xml:space="preserve">similar </w:t>
      </w:r>
      <w:r w:rsidRPr="00CE3CE2">
        <w:rPr>
          <w:rStyle w:val="Emphasis"/>
          <w:highlight w:val="green"/>
          <w:bdr w:val="single" w:sz="18" w:space="0" w:color="auto"/>
        </w:rPr>
        <w:t>cooperation from the U</w:t>
      </w:r>
      <w:r w:rsidRPr="003C0362">
        <w:rPr>
          <w:rStyle w:val="StyleUnderline"/>
          <w:bdr w:val="single" w:sz="18" w:space="0" w:color="auto"/>
        </w:rPr>
        <w:t xml:space="preserve">nited </w:t>
      </w:r>
      <w:r w:rsidRPr="00CE3CE2">
        <w:rPr>
          <w:rStyle w:val="Emphasis"/>
          <w:highlight w:val="green"/>
          <w:bdr w:val="single" w:sz="18" w:space="0" w:color="auto"/>
        </w:rPr>
        <w:t>S</w:t>
      </w:r>
      <w:r w:rsidRPr="003C0362">
        <w:rPr>
          <w:rStyle w:val="StyleUnderline"/>
          <w:bdr w:val="single" w:sz="18" w:space="0" w:color="auto"/>
        </w:rPr>
        <w:t>tates</w:t>
      </w:r>
      <w:r w:rsidRPr="00911465">
        <w:rPr>
          <w:rStyle w:val="StyleUnderline"/>
        </w:rPr>
        <w:t xml:space="preserve"> with us.”</w:t>
      </w:r>
      <w:r w:rsidRPr="003C0362">
        <w:rPr>
          <w:sz w:val="16"/>
        </w:rPr>
        <w:t xml:space="preserve"> Planned or not, Yang’s comment gave voice to one very smart way </w:t>
      </w:r>
      <w:r w:rsidRPr="003C0362">
        <w:rPr>
          <w:rStyle w:val="Emphasis"/>
        </w:rPr>
        <w:t>two geopolitical rivals sharing the same planet could work together despite their growing tensions</w:t>
      </w:r>
      <w:r w:rsidRPr="00911465">
        <w:rPr>
          <w:rStyle w:val="StyleUnderline"/>
        </w:rPr>
        <w:t xml:space="preserve">. </w:t>
      </w:r>
      <w:r w:rsidRPr="00CE3CE2">
        <w:rPr>
          <w:rStyle w:val="Emphasis"/>
          <w:highlight w:val="green"/>
        </w:rPr>
        <w:t>Space exploration</w:t>
      </w:r>
      <w:r w:rsidRPr="00CE3CE2">
        <w:rPr>
          <w:rStyle w:val="StyleUnderline"/>
          <w:highlight w:val="green"/>
        </w:rPr>
        <w:t xml:space="preserve"> </w:t>
      </w:r>
      <w:r w:rsidRPr="00911465">
        <w:rPr>
          <w:rStyle w:val="StyleUnderline"/>
        </w:rPr>
        <w:t xml:space="preserve">has </w:t>
      </w:r>
      <w:r w:rsidRPr="0034046F">
        <w:rPr>
          <w:rStyle w:val="Emphasis"/>
        </w:rPr>
        <w:t>long</w:t>
      </w:r>
      <w:r w:rsidRPr="0034046F">
        <w:rPr>
          <w:rStyle w:val="StyleUnderline"/>
        </w:rPr>
        <w:t xml:space="preserve"> </w:t>
      </w:r>
      <w:r w:rsidRPr="00911465">
        <w:rPr>
          <w:rStyle w:val="StyleUnderline"/>
        </w:rPr>
        <w:t xml:space="preserve">been </w:t>
      </w:r>
      <w:r w:rsidRPr="0034046F">
        <w:rPr>
          <w:rStyle w:val="Emphasis"/>
          <w:bdr w:val="single" w:sz="18" w:space="0" w:color="auto"/>
        </w:rPr>
        <w:t xml:space="preserve">used to </w:t>
      </w:r>
      <w:r w:rsidRPr="00CE3CE2">
        <w:rPr>
          <w:rStyle w:val="Emphasis"/>
          <w:highlight w:val="green"/>
          <w:bdr w:val="single" w:sz="18" w:space="0" w:color="auto"/>
        </w:rPr>
        <w:t>foster deep cooperation</w:t>
      </w:r>
      <w:r w:rsidRPr="00911465">
        <w:rPr>
          <w:rStyle w:val="StyleUnderline"/>
        </w:rPr>
        <w:t xml:space="preserve">, even </w:t>
      </w:r>
      <w:r w:rsidRPr="00CE3CE2">
        <w:rPr>
          <w:rStyle w:val="Emphasis"/>
          <w:highlight w:val="green"/>
        </w:rPr>
        <w:t>between adversaries</w:t>
      </w:r>
      <w:r w:rsidRPr="003C0362">
        <w:rPr>
          <w:sz w:val="16"/>
        </w:rPr>
        <w:t xml:space="preserve">. During the </w:t>
      </w:r>
      <w:r w:rsidRPr="00911465">
        <w:rPr>
          <w:rStyle w:val="StyleUnderline"/>
        </w:rPr>
        <w:t xml:space="preserve">height of the Cold War, the </w:t>
      </w:r>
      <w:r w:rsidRPr="00CE3CE2">
        <w:rPr>
          <w:rStyle w:val="Emphasis"/>
          <w:highlight w:val="green"/>
        </w:rPr>
        <w:t>U.S. and U.S.S.R.</w:t>
      </w:r>
      <w:r w:rsidRPr="00CE3CE2">
        <w:rPr>
          <w:rStyle w:val="StyleUnderline"/>
          <w:highlight w:val="green"/>
        </w:rPr>
        <w:t xml:space="preserve"> </w:t>
      </w:r>
      <w:r w:rsidRPr="00911465">
        <w:rPr>
          <w:rStyle w:val="StyleUnderline"/>
        </w:rPr>
        <w:t xml:space="preserve">jointly </w:t>
      </w:r>
      <w:r w:rsidRPr="00CE3CE2">
        <w:rPr>
          <w:rStyle w:val="Emphasis"/>
          <w:highlight w:val="green"/>
        </w:rPr>
        <w:t>undertook</w:t>
      </w:r>
      <w:r w:rsidRPr="00CE3CE2">
        <w:rPr>
          <w:rStyle w:val="StyleUnderline"/>
          <w:highlight w:val="green"/>
        </w:rPr>
        <w:t xml:space="preserve"> </w:t>
      </w:r>
      <w:r w:rsidRPr="00911465">
        <w:rPr>
          <w:rStyle w:val="StyleUnderline"/>
        </w:rPr>
        <w:t xml:space="preserve">the 1975 </w:t>
      </w:r>
      <w:r w:rsidRPr="00CE3CE2">
        <w:rPr>
          <w:rStyle w:val="Emphasis"/>
          <w:highlight w:val="green"/>
        </w:rPr>
        <w:t>Apollo-Soyuz mission</w:t>
      </w:r>
      <w:r w:rsidRPr="00911465">
        <w:rPr>
          <w:rStyle w:val="StyleUnderline"/>
        </w:rPr>
        <w:t xml:space="preserve">, which both served as a means of political rapprochement and </w:t>
      </w:r>
      <w:r w:rsidRPr="00CE3CE2">
        <w:rPr>
          <w:rStyle w:val="Emphasis"/>
          <w:highlight w:val="green"/>
        </w:rPr>
        <w:t>opened</w:t>
      </w:r>
      <w:r w:rsidRPr="00911465">
        <w:rPr>
          <w:rStyle w:val="StyleUnderline"/>
        </w:rPr>
        <w:t xml:space="preserve"> the </w:t>
      </w:r>
      <w:r w:rsidRPr="00CE3CE2">
        <w:rPr>
          <w:rStyle w:val="Emphasis"/>
          <w:highlight w:val="green"/>
        </w:rPr>
        <w:t>possibility of cooperation in other areas</w:t>
      </w:r>
      <w:r w:rsidRPr="00911465">
        <w:rPr>
          <w:rStyle w:val="StyleUnderline"/>
        </w:rPr>
        <w:t xml:space="preserve">. </w:t>
      </w:r>
      <w:r w:rsidRPr="00CE3CE2">
        <w:rPr>
          <w:rStyle w:val="Emphasis"/>
          <w:highlight w:val="green"/>
          <w:bdr w:val="single" w:sz="18" w:space="0" w:color="auto"/>
        </w:rPr>
        <w:t>Those links endured</w:t>
      </w:r>
      <w:r w:rsidRPr="00911465">
        <w:rPr>
          <w:rStyle w:val="StyleUnderline"/>
        </w:rPr>
        <w:t>.</w:t>
      </w:r>
      <w:r w:rsidRPr="003C0362">
        <w:rPr>
          <w:sz w:val="16"/>
        </w:rPr>
        <w:t xml:space="preserve"> After the Soviet Union collapsed, </w:t>
      </w:r>
      <w:r w:rsidRPr="00911465">
        <w:rPr>
          <w:rStyle w:val="StyleUnderline"/>
        </w:rPr>
        <w:t>Russia was invited to partner in the construction of the International Space Station (ISS).</w:t>
      </w:r>
      <w:r w:rsidRPr="003C0362">
        <w:rPr>
          <w:sz w:val="16"/>
        </w:rPr>
        <w:t xml:space="preserve"> It </w:t>
      </w:r>
      <w:r w:rsidRPr="00911465">
        <w:rPr>
          <w:rStyle w:val="StyleUnderline"/>
        </w:rPr>
        <w:t>was a multi-layered act that went beyond simple generosity</w:t>
      </w:r>
      <w:r w:rsidRPr="003C0362">
        <w:rPr>
          <w:sz w:val="16"/>
        </w:rPr>
        <w:t xml:space="preserve">; </w:t>
      </w:r>
      <w:r w:rsidRPr="00911465">
        <w:rPr>
          <w:rStyle w:val="StyleUnderline"/>
        </w:rPr>
        <w:t>the more work former Soviet scientists had to do designing and building the ISS, the less likely they’d be to sell their expertise to other countries</w:t>
      </w:r>
      <w:r w:rsidRPr="003C0362">
        <w:rPr>
          <w:sz w:val="16"/>
        </w:rPr>
        <w:t xml:space="preserve">. Today, </w:t>
      </w:r>
      <w:r w:rsidRPr="0034046F">
        <w:rPr>
          <w:rStyle w:val="Emphasis"/>
        </w:rPr>
        <w:t xml:space="preserve">Sino-American </w:t>
      </w:r>
      <w:r w:rsidRPr="00CE3CE2">
        <w:rPr>
          <w:rStyle w:val="Emphasis"/>
          <w:highlight w:val="green"/>
        </w:rPr>
        <w:t>space cooperation</w:t>
      </w:r>
      <w:r w:rsidRPr="00CE3CE2">
        <w:rPr>
          <w:rStyle w:val="StyleUnderline"/>
          <w:highlight w:val="green"/>
        </w:rPr>
        <w:t xml:space="preserve"> </w:t>
      </w:r>
      <w:r w:rsidRPr="00911465">
        <w:rPr>
          <w:rStyle w:val="StyleUnderline"/>
        </w:rPr>
        <w:t xml:space="preserve">is similarly desirable. It </w:t>
      </w:r>
      <w:r w:rsidRPr="0034046F">
        <w:rPr>
          <w:rStyle w:val="Emphasis"/>
        </w:rPr>
        <w:t xml:space="preserve">could </w:t>
      </w:r>
      <w:r w:rsidRPr="00CE3CE2">
        <w:rPr>
          <w:rStyle w:val="Emphasis"/>
          <w:highlight w:val="green"/>
        </w:rPr>
        <w:t>improve ties</w:t>
      </w:r>
      <w:r w:rsidRPr="00CE3CE2">
        <w:rPr>
          <w:rStyle w:val="StyleUnderline"/>
          <w:highlight w:val="green"/>
        </w:rPr>
        <w:t xml:space="preserve"> </w:t>
      </w:r>
      <w:r w:rsidRPr="00911465">
        <w:rPr>
          <w:rStyle w:val="StyleUnderline"/>
        </w:rPr>
        <w:t xml:space="preserve">as it did for the U.S. and Russia, </w:t>
      </w:r>
      <w:r w:rsidRPr="00CE3CE2">
        <w:rPr>
          <w:rStyle w:val="Emphasis"/>
          <w:highlight w:val="green"/>
        </w:rPr>
        <w:t>de-escalate</w:t>
      </w:r>
      <w:r w:rsidRPr="00CE3CE2">
        <w:rPr>
          <w:rStyle w:val="StyleUnderline"/>
          <w:highlight w:val="green"/>
        </w:rPr>
        <w:t xml:space="preserve"> </w:t>
      </w:r>
      <w:r w:rsidRPr="00911465">
        <w:rPr>
          <w:rStyle w:val="StyleUnderline"/>
        </w:rPr>
        <w:t xml:space="preserve">an </w:t>
      </w:r>
      <w:r w:rsidRPr="0034046F">
        <w:rPr>
          <w:rStyle w:val="Emphasis"/>
        </w:rPr>
        <w:t xml:space="preserve">emerging </w:t>
      </w:r>
      <w:r w:rsidRPr="00CE3CE2">
        <w:rPr>
          <w:rStyle w:val="Emphasis"/>
          <w:highlight w:val="green"/>
        </w:rPr>
        <w:t>Sino-Russian axis</w:t>
      </w:r>
      <w:r w:rsidRPr="00CE3CE2">
        <w:rPr>
          <w:rStyle w:val="StyleUnderline"/>
          <w:highlight w:val="green"/>
        </w:rPr>
        <w:t xml:space="preserve"> </w:t>
      </w:r>
      <w:r w:rsidRPr="00911465">
        <w:rPr>
          <w:rStyle w:val="StyleUnderline"/>
        </w:rPr>
        <w:t xml:space="preserve">in space, and </w:t>
      </w:r>
      <w:r w:rsidRPr="00CE3CE2">
        <w:rPr>
          <w:rStyle w:val="Emphasis"/>
          <w:highlight w:val="green"/>
          <w:bdr w:val="single" w:sz="18" w:space="0" w:color="auto"/>
        </w:rPr>
        <w:t xml:space="preserve">serve as a bargaining chip to </w:t>
      </w:r>
      <w:r w:rsidRPr="0034046F">
        <w:rPr>
          <w:rStyle w:val="Emphasis"/>
          <w:bdr w:val="single" w:sz="18" w:space="0" w:color="auto"/>
        </w:rPr>
        <w:t xml:space="preserve">help </w:t>
      </w:r>
      <w:r w:rsidRPr="00CE3CE2">
        <w:rPr>
          <w:rStyle w:val="Emphasis"/>
          <w:highlight w:val="green"/>
          <w:bdr w:val="single" w:sz="18" w:space="0" w:color="auto"/>
        </w:rPr>
        <w:t xml:space="preserve">sustain other </w:t>
      </w:r>
      <w:r w:rsidRPr="0034046F">
        <w:rPr>
          <w:rStyle w:val="Emphasis"/>
          <w:bdr w:val="single" w:sz="18" w:space="0" w:color="auto"/>
        </w:rPr>
        <w:t xml:space="preserve">areas of </w:t>
      </w:r>
      <w:r w:rsidRPr="00CE3CE2">
        <w:rPr>
          <w:rStyle w:val="Emphasis"/>
          <w:highlight w:val="green"/>
          <w:bdr w:val="single" w:sz="18" w:space="0" w:color="auto"/>
        </w:rPr>
        <w:t>cooperation</w:t>
      </w:r>
      <w:r w:rsidRPr="00911465">
        <w:rPr>
          <w:rStyle w:val="StyleUnderline"/>
        </w:rPr>
        <w:t xml:space="preserve">. While China and the U.S. seem to clash on virtually every </w:t>
      </w:r>
      <w:r w:rsidRPr="0034046F">
        <w:rPr>
          <w:rStyle w:val="StyleUnderline"/>
        </w:rPr>
        <w:t xml:space="preserve">issue, </w:t>
      </w:r>
      <w:r w:rsidRPr="0034046F">
        <w:rPr>
          <w:rStyle w:val="Emphasis"/>
        </w:rPr>
        <w:t>space</w:t>
      </w:r>
      <w:r w:rsidRPr="0034046F">
        <w:rPr>
          <w:rStyle w:val="StyleUnderline"/>
        </w:rPr>
        <w:t xml:space="preserve">, by its nature, </w:t>
      </w:r>
      <w:r w:rsidRPr="0034046F">
        <w:rPr>
          <w:rStyle w:val="Emphasis"/>
        </w:rPr>
        <w:t>is different</w:t>
      </w:r>
      <w:r w:rsidRPr="0034046F">
        <w:rPr>
          <w:rStyle w:val="StyleUnderline"/>
        </w:rPr>
        <w:t xml:space="preserve">. Orbit isn’t a high-ground that one can seize. Instead, space works like </w:t>
      </w:r>
      <w:r w:rsidRPr="0034046F">
        <w:rPr>
          <w:rStyle w:val="Emphasis"/>
        </w:rPr>
        <w:t>a commons</w:t>
      </w:r>
      <w:r w:rsidRPr="0034046F">
        <w:rPr>
          <w:rStyle w:val="StyleUnderline"/>
        </w:rPr>
        <w:t xml:space="preserve">, </w:t>
      </w:r>
      <w:r w:rsidRPr="0034046F">
        <w:rPr>
          <w:rStyle w:val="Emphasis"/>
        </w:rPr>
        <w:t>where</w:t>
      </w:r>
      <w:r w:rsidRPr="0034046F">
        <w:rPr>
          <w:rStyle w:val="StyleUnderline"/>
        </w:rPr>
        <w:t xml:space="preserve"> </w:t>
      </w:r>
      <w:r w:rsidRPr="0034046F">
        <w:rPr>
          <w:rStyle w:val="Emphasis"/>
        </w:rPr>
        <w:t>for</w:t>
      </w:r>
      <w:r w:rsidRPr="0034046F">
        <w:rPr>
          <w:rStyle w:val="StyleUnderline"/>
        </w:rPr>
        <w:t xml:space="preserve"> </w:t>
      </w:r>
      <w:r w:rsidRPr="0034046F">
        <w:rPr>
          <w:rStyle w:val="Emphasis"/>
        </w:rPr>
        <w:t>any</w:t>
      </w:r>
      <w:r w:rsidRPr="0034046F">
        <w:rPr>
          <w:rStyle w:val="StyleUnderline"/>
        </w:rPr>
        <w:t xml:space="preserve"> one </w:t>
      </w:r>
      <w:r w:rsidRPr="0034046F">
        <w:rPr>
          <w:rStyle w:val="Emphasis"/>
          <w:bdr w:val="single" w:sz="18" w:space="0" w:color="auto"/>
        </w:rPr>
        <w:t xml:space="preserve">state or company </w:t>
      </w:r>
      <w:r w:rsidRPr="0034046F">
        <w:rPr>
          <w:rStyle w:val="Emphasis"/>
        </w:rPr>
        <w:t>to</w:t>
      </w:r>
      <w:r w:rsidRPr="0034046F">
        <w:rPr>
          <w:rStyle w:val="StyleUnderline"/>
        </w:rPr>
        <w:t xml:space="preserve"> be able to </w:t>
      </w:r>
      <w:r w:rsidRPr="0034046F">
        <w:rPr>
          <w:rStyle w:val="Emphasis"/>
        </w:rPr>
        <w:t>operate safely</w:t>
      </w:r>
      <w:r w:rsidRPr="0034046F">
        <w:rPr>
          <w:rStyle w:val="StyleUnderline"/>
        </w:rPr>
        <w:t>, all have to act responsibly</w:t>
      </w:r>
      <w:r w:rsidRPr="00911465">
        <w:rPr>
          <w:rStyle w:val="StyleUnderline"/>
        </w:rPr>
        <w:t xml:space="preserve">. </w:t>
      </w:r>
      <w:r w:rsidRPr="00CE3CE2">
        <w:rPr>
          <w:rStyle w:val="Emphasis"/>
          <w:highlight w:val="green"/>
          <w:bdr w:val="single" w:sz="18" w:space="0" w:color="auto"/>
        </w:rPr>
        <w:t>We need peaceful cooperation</w:t>
      </w:r>
      <w:r w:rsidRPr="00CE3CE2">
        <w:rPr>
          <w:rStyle w:val="StyleUnderline"/>
          <w:highlight w:val="green"/>
        </w:rPr>
        <w:t xml:space="preserve"> </w:t>
      </w:r>
      <w:r w:rsidRPr="00911465">
        <w:rPr>
          <w:rStyle w:val="StyleUnderline"/>
        </w:rPr>
        <w:t>to enjoy its benefits</w:t>
      </w:r>
      <w:r w:rsidRPr="003C0362">
        <w:rPr>
          <w:sz w:val="16"/>
        </w:rPr>
        <w:t xml:space="preserve">. One reason not to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911465">
        <w:rPr>
          <w:rStyle w:val="StyleUnderline"/>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sidRPr="003C0362">
        <w:rPr>
          <w:sz w:val="16"/>
        </w:rPr>
        <w:t>. During that decade, Russia’s Soyuz spacecraft served as the only way to get crews to and from the station. At the same time, uncrewed American resupply ships similarly helped keep the ISS viable when the Russian Soyuz fleet was grounded following mishaps</w:t>
      </w:r>
      <w:r w:rsidRPr="00911465">
        <w:rPr>
          <w:rStyle w:val="StyleUnderline"/>
        </w:rPr>
        <w:t xml:space="preserve">. </w:t>
      </w:r>
      <w:r w:rsidRPr="003C0362">
        <w:rPr>
          <w:rStyle w:val="Emphasis"/>
        </w:rPr>
        <w:t>China has developed and proven a very successful human spaceflight program; adding their launch and spacecraft capability to the partnership would strengthen the overall mission.</w:t>
      </w:r>
      <w:r w:rsidRPr="003C0362">
        <w:rPr>
          <w:sz w:val="16"/>
        </w:rPr>
        <w:t xml:space="preserve"> In order for China and the U.S. to work together in space, some things would have to change. First, the Wolf Amendment would have to be repealed—nothing meaningful can happen until that goes. </w:t>
      </w:r>
      <w:r w:rsidRPr="00CE3CE2">
        <w:rPr>
          <w:rStyle w:val="Emphasis"/>
          <w:highlight w:val="green"/>
        </w:rPr>
        <w:t>Cooperation</w:t>
      </w:r>
      <w:r w:rsidRPr="00CE3CE2">
        <w:rPr>
          <w:rStyle w:val="StyleUnderline"/>
          <w:highlight w:val="green"/>
        </w:rPr>
        <w:t xml:space="preserve"> </w:t>
      </w:r>
      <w:r w:rsidRPr="00911465">
        <w:rPr>
          <w:rStyle w:val="StyleUnderline"/>
        </w:rPr>
        <w:t xml:space="preserve">might then </w:t>
      </w:r>
      <w:r w:rsidRPr="00CE3CE2">
        <w:rPr>
          <w:rStyle w:val="Emphasis"/>
          <w:highlight w:val="green"/>
        </w:rPr>
        <w:t>begin</w:t>
      </w:r>
      <w:r w:rsidRPr="00CE3CE2">
        <w:rPr>
          <w:rStyle w:val="StyleUnderline"/>
          <w:highlight w:val="green"/>
        </w:rPr>
        <w:t xml:space="preserve"> </w:t>
      </w:r>
      <w:r w:rsidRPr="00CE3CE2">
        <w:rPr>
          <w:rStyle w:val="Emphasis"/>
          <w:highlight w:val="green"/>
        </w:rPr>
        <w:t xml:space="preserve">in </w:t>
      </w:r>
      <w:r w:rsidRPr="0034046F">
        <w:rPr>
          <w:rStyle w:val="Emphasis"/>
        </w:rPr>
        <w:t>lower profile areas</w:t>
      </w:r>
      <w:r w:rsidRPr="0034046F">
        <w:rPr>
          <w:rStyle w:val="StyleUnderline"/>
        </w:rPr>
        <w:t xml:space="preserve"> such as sharing</w:t>
      </w:r>
      <w:r w:rsidRPr="00911465">
        <w:rPr>
          <w:rStyle w:val="StyleUnderline"/>
        </w:rPr>
        <w:t xml:space="preserve"> remote sensing data and reducing orbital debris</w:t>
      </w:r>
      <w:r w:rsidRPr="003C0362">
        <w:rPr>
          <w:sz w:val="16"/>
        </w:rPr>
        <w:t xml:space="preserve">. The United States and Europe have led the way with Landsat and Copernicus satellite programs providing free </w:t>
      </w:r>
      <w:r w:rsidRPr="0034046F">
        <w:rPr>
          <w:sz w:val="16"/>
        </w:rPr>
        <w:t>images of Earth that can be used to understand</w:t>
      </w:r>
      <w:r w:rsidRPr="003C0362">
        <w:rPr>
          <w:sz w:val="16"/>
        </w:rPr>
        <w:t xml:space="preserve"> changes to our environment. The Chinese have yet to create a similar data share program for their Earth imaging systems—but they should. </w:t>
      </w:r>
      <w:r w:rsidRPr="00911465">
        <w:rPr>
          <w:rStyle w:val="StyleUnderline"/>
        </w:rPr>
        <w:t xml:space="preserve">The United States and China could also discuss joint efforts to reduce the belt of space junk that circles the planet and threatens everyone’s satellites. Most importantly, cooperation could extend to </w:t>
      </w:r>
      <w:r w:rsidRPr="00CE3CE2">
        <w:rPr>
          <w:rStyle w:val="Emphasis"/>
          <w:highlight w:val="green"/>
          <w:bdr w:val="single" w:sz="18" w:space="0" w:color="auto"/>
        </w:rPr>
        <w:t>joint human spaceflight missions</w:t>
      </w:r>
      <w:r w:rsidRPr="00911465">
        <w:rPr>
          <w:rStyle w:val="StyleUnderline"/>
        </w:rPr>
        <w:t xml:space="preserve">; the US could invite China to conduct a crewed visit to the </w:t>
      </w:r>
      <w:r w:rsidRPr="00CE3CE2">
        <w:rPr>
          <w:rStyle w:val="Emphasis"/>
          <w:highlight w:val="green"/>
        </w:rPr>
        <w:t>ISS</w:t>
      </w:r>
      <w:r w:rsidRPr="00911465">
        <w:rPr>
          <w:rStyle w:val="StyleUnderline"/>
        </w:rPr>
        <w:t xml:space="preserve">, or to join in the human exploration of the Moon, targeted to happen in this decade and which both nations are now working on separately; the goal would be </w:t>
      </w:r>
      <w:r w:rsidRPr="00CE3CE2">
        <w:rPr>
          <w:rStyle w:val="Emphasis"/>
          <w:highlight w:val="green"/>
        </w:rPr>
        <w:t xml:space="preserve">a </w:t>
      </w:r>
      <w:r w:rsidRPr="0034046F">
        <w:rPr>
          <w:rStyle w:val="Emphasis"/>
        </w:rPr>
        <w:t xml:space="preserve">joint </w:t>
      </w:r>
      <w:r w:rsidRPr="00CE3CE2">
        <w:rPr>
          <w:rStyle w:val="Emphasis"/>
          <w:highlight w:val="green"/>
        </w:rPr>
        <w:t>Moon base</w:t>
      </w:r>
      <w:r w:rsidRPr="00CE3CE2">
        <w:rPr>
          <w:rStyle w:val="StyleUnderline"/>
          <w:highlight w:val="green"/>
        </w:rPr>
        <w:t xml:space="preserve"> </w:t>
      </w:r>
      <w:r w:rsidRPr="00911465">
        <w:rPr>
          <w:rStyle w:val="StyleUnderline"/>
        </w:rPr>
        <w:t>rather than a space race.</w:t>
      </w:r>
      <w:r w:rsidRPr="003C0362">
        <w:rPr>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3C0362">
        <w:rPr>
          <w:sz w:val="16"/>
        </w:rPr>
        <w:t>Liwei’s</w:t>
      </w:r>
      <w:proofErr w:type="spellEnd"/>
      <w:r w:rsidRPr="003C0362">
        <w:rPr>
          <w:sz w:val="16"/>
        </w:rPr>
        <w:t xml:space="preserve"> first flight 18 years ago, have surely had a similar experience gazing down at our planet. Cooperating in space can give the United States and China the opportunity to change their thinking together. </w:t>
      </w:r>
      <w:r w:rsidRPr="00911465">
        <w:rPr>
          <w:rStyle w:val="StyleUnderline"/>
        </w:rPr>
        <w:t>Bold American leadership can be a leveraged move in reducing tensions, as it was in keeping the Cold War cold—a win for all nations and our shared, blue-green planet.</w:t>
      </w:r>
    </w:p>
    <w:p w14:paraId="50ED4934" w14:textId="77777777" w:rsidR="0034046F" w:rsidRPr="002A2C31" w:rsidRDefault="0034046F" w:rsidP="0034046F">
      <w:pPr>
        <w:pStyle w:val="Heading4"/>
      </w:pPr>
      <w:r>
        <w:t xml:space="preserve">US-China Relations key to prevent </w:t>
      </w:r>
      <w:r>
        <w:rPr>
          <w:u w:val="single"/>
        </w:rPr>
        <w:t>escalation</w:t>
      </w:r>
      <w:r>
        <w:t xml:space="preserve"> – current US course turns status quo cold war </w:t>
      </w:r>
      <w:r>
        <w:rPr>
          <w:u w:val="single"/>
        </w:rPr>
        <w:t>hot</w:t>
      </w:r>
      <w:r>
        <w:t>.</w:t>
      </w:r>
    </w:p>
    <w:p w14:paraId="3A1E2888" w14:textId="77777777" w:rsidR="0034046F" w:rsidRPr="002A2C31" w:rsidRDefault="0034046F" w:rsidP="0034046F">
      <w:r w:rsidRPr="002A2C31">
        <w:rPr>
          <w:rStyle w:val="Style13ptBold"/>
        </w:rPr>
        <w:t>Nye 21</w:t>
      </w:r>
      <w:r>
        <w:t xml:space="preserve"> </w:t>
      </w:r>
      <w:r w:rsidRPr="002A2C31">
        <w:t>Joseph Nye 3-3-2021 "The factors that could lead to war between the US and China"</w:t>
      </w:r>
      <w:r>
        <w:t xml:space="preserve"> </w:t>
      </w:r>
      <w:hyperlink r:id="rId10" w:history="1">
        <w:r w:rsidRPr="005C484B">
          <w:rPr>
            <w:rStyle w:val="Hyperlink"/>
          </w:rPr>
          <w:t>https://www.aspistrategist.org.au/the-factors-that-could-lead-to-war-between-the-us-and-china/</w:t>
        </w:r>
      </w:hyperlink>
      <w:r>
        <w:t xml:space="preserve"> (</w:t>
      </w:r>
      <w:r w:rsidRPr="002A2C31">
        <w:t>professor at Harvard University and author</w:t>
      </w:r>
      <w:r>
        <w:t xml:space="preserve">)//Elmer </w:t>
      </w:r>
    </w:p>
    <w:p w14:paraId="3205BEAD" w14:textId="77777777" w:rsidR="0034046F" w:rsidRPr="00CD05C8" w:rsidRDefault="0034046F" w:rsidP="0034046F">
      <w:pPr>
        <w:rPr>
          <w:sz w:val="16"/>
        </w:rPr>
      </w:pPr>
      <w:r w:rsidRPr="003C0362">
        <w:rPr>
          <w:rStyle w:val="StyleUnderline"/>
        </w:rPr>
        <w:t xml:space="preserve">When China’s foreign minister, Wang </w:t>
      </w:r>
      <w:r w:rsidRPr="00CE3CE2">
        <w:rPr>
          <w:rStyle w:val="Emphasis"/>
          <w:highlight w:val="green"/>
        </w:rPr>
        <w:t>Yi</w:t>
      </w:r>
      <w:r w:rsidRPr="003C0362">
        <w:rPr>
          <w:rStyle w:val="StyleUnderline"/>
        </w:rPr>
        <w:t xml:space="preserve">, recently </w:t>
      </w:r>
      <w:r w:rsidRPr="00CE3CE2">
        <w:rPr>
          <w:rStyle w:val="Emphasis"/>
          <w:highlight w:val="green"/>
        </w:rPr>
        <w:t>called</w:t>
      </w:r>
      <w:r w:rsidRPr="00CE3CE2">
        <w:rPr>
          <w:rStyle w:val="StyleUnderline"/>
          <w:highlight w:val="green"/>
        </w:rPr>
        <w:t xml:space="preserve"> </w:t>
      </w:r>
      <w:r w:rsidRPr="0034046F">
        <w:rPr>
          <w:rStyle w:val="Emphasis"/>
          <w:bdr w:val="single" w:sz="18" w:space="0" w:color="auto"/>
        </w:rPr>
        <w:t xml:space="preserve">for a reset of </w:t>
      </w:r>
      <w:r w:rsidRPr="00CE3CE2">
        <w:rPr>
          <w:rStyle w:val="Emphasis"/>
          <w:highlight w:val="green"/>
          <w:bdr w:val="single" w:sz="18" w:space="0" w:color="auto"/>
        </w:rPr>
        <w:t>bilateral relations</w:t>
      </w:r>
      <w:r w:rsidRPr="00CE3CE2">
        <w:rPr>
          <w:rStyle w:val="StyleUnderline"/>
          <w:highlight w:val="green"/>
        </w:rPr>
        <w:t xml:space="preserve"> </w:t>
      </w:r>
      <w:r w:rsidRPr="003C0362">
        <w:rPr>
          <w:rStyle w:val="StyleUnderline"/>
        </w:rPr>
        <w:t>with the United States, a White House spokesperson replied that the US saw the relationship as one of strong competition that required a position of strength</w:t>
      </w:r>
      <w:r w:rsidRPr="00CD05C8">
        <w:rPr>
          <w:sz w:val="16"/>
        </w:rPr>
        <w:t xml:space="preserve">. It’s clear that </w:t>
      </w:r>
      <w:r w:rsidRPr="003C0362">
        <w:rPr>
          <w:rStyle w:val="StyleUnderline"/>
        </w:rPr>
        <w:t xml:space="preserve">President Joe </w:t>
      </w:r>
      <w:r w:rsidRPr="00CE3CE2">
        <w:rPr>
          <w:rStyle w:val="Emphasis"/>
          <w:highlight w:val="green"/>
        </w:rPr>
        <w:t>Biden’s</w:t>
      </w:r>
      <w:r w:rsidRPr="00CE3CE2">
        <w:rPr>
          <w:rStyle w:val="StyleUnderline"/>
          <w:highlight w:val="green"/>
        </w:rPr>
        <w:t xml:space="preserve"> </w:t>
      </w:r>
      <w:r w:rsidRPr="00CE3CE2">
        <w:rPr>
          <w:rStyle w:val="Emphasis"/>
          <w:highlight w:val="green"/>
        </w:rPr>
        <w:t>administration</w:t>
      </w:r>
      <w:r w:rsidRPr="00CE3CE2">
        <w:rPr>
          <w:rStyle w:val="StyleUnderline"/>
          <w:highlight w:val="green"/>
        </w:rPr>
        <w:t xml:space="preserve"> </w:t>
      </w:r>
      <w:r w:rsidRPr="003C0362">
        <w:rPr>
          <w:rStyle w:val="StyleUnderline"/>
        </w:rPr>
        <w:t xml:space="preserve">is </w:t>
      </w:r>
      <w:r w:rsidRPr="00CE3CE2">
        <w:rPr>
          <w:rStyle w:val="Emphasis"/>
          <w:highlight w:val="green"/>
        </w:rPr>
        <w:t>not</w:t>
      </w:r>
      <w:r w:rsidRPr="00CE3CE2">
        <w:rPr>
          <w:rStyle w:val="StyleUnderline"/>
          <w:highlight w:val="green"/>
        </w:rPr>
        <w:t xml:space="preserve"> </w:t>
      </w:r>
      <w:r w:rsidRPr="0034046F">
        <w:rPr>
          <w:rStyle w:val="Emphasis"/>
        </w:rPr>
        <w:t xml:space="preserve">simply </w:t>
      </w:r>
      <w:r w:rsidRPr="00CE3CE2">
        <w:rPr>
          <w:rStyle w:val="Emphasis"/>
          <w:highlight w:val="green"/>
        </w:rPr>
        <w:t>reversing</w:t>
      </w:r>
      <w:r w:rsidRPr="003C0362">
        <w:rPr>
          <w:rStyle w:val="StyleUnderline"/>
        </w:rPr>
        <w:t xml:space="preserve"> Donald </w:t>
      </w:r>
      <w:r w:rsidRPr="00CE3CE2">
        <w:rPr>
          <w:rStyle w:val="Emphasis"/>
          <w:highlight w:val="green"/>
        </w:rPr>
        <w:t>Trump’s policies</w:t>
      </w:r>
      <w:r w:rsidRPr="00CD05C8">
        <w:rPr>
          <w:sz w:val="16"/>
        </w:rPr>
        <w:t xml:space="preserve">. Some </w:t>
      </w:r>
      <w:r w:rsidRPr="0034046F">
        <w:rPr>
          <w:sz w:val="16"/>
        </w:rPr>
        <w:t xml:space="preserve">analysts, </w:t>
      </w:r>
      <w:r w:rsidRPr="0034046F">
        <w:rPr>
          <w:rStyle w:val="Emphasis"/>
        </w:rPr>
        <w:t>citing</w:t>
      </w:r>
      <w:r w:rsidRPr="0034046F">
        <w:rPr>
          <w:rStyle w:val="StyleUnderline"/>
        </w:rPr>
        <w:t xml:space="preserve"> </w:t>
      </w:r>
      <w:r w:rsidRPr="0034046F">
        <w:rPr>
          <w:rStyle w:val="Emphasis"/>
        </w:rPr>
        <w:t>Thucydides’ attribution</w:t>
      </w:r>
      <w:r w:rsidRPr="0034046F">
        <w:rPr>
          <w:rStyle w:val="StyleUnderline"/>
        </w:rPr>
        <w:t xml:space="preserve"> of the Peloponnesian War to Sparta’s fear of a rising Athens, </w:t>
      </w:r>
      <w:r w:rsidRPr="0034046F">
        <w:rPr>
          <w:rStyle w:val="Emphasis"/>
        </w:rPr>
        <w:t>believe</w:t>
      </w:r>
      <w:r w:rsidRPr="0034046F">
        <w:rPr>
          <w:rStyle w:val="StyleUnderline"/>
        </w:rPr>
        <w:t xml:space="preserve"> the</w:t>
      </w:r>
      <w:r w:rsidRPr="003C0362">
        <w:rPr>
          <w:rStyle w:val="StyleUnderline"/>
        </w:rPr>
        <w:t xml:space="preserve"> </w:t>
      </w:r>
      <w:r w:rsidRPr="00CE3CE2">
        <w:rPr>
          <w:rStyle w:val="Emphasis"/>
          <w:highlight w:val="green"/>
        </w:rPr>
        <w:t>US–China relationship</w:t>
      </w:r>
      <w:r w:rsidRPr="00CE3CE2">
        <w:rPr>
          <w:rStyle w:val="StyleUnderline"/>
          <w:highlight w:val="green"/>
        </w:rPr>
        <w:t xml:space="preserve"> </w:t>
      </w:r>
      <w:r w:rsidRPr="003C0362">
        <w:rPr>
          <w:rStyle w:val="StyleUnderline"/>
        </w:rPr>
        <w:t xml:space="preserve">is </w:t>
      </w:r>
      <w:r w:rsidRPr="00CE3CE2">
        <w:rPr>
          <w:rStyle w:val="Emphasis"/>
          <w:highlight w:val="green"/>
        </w:rPr>
        <w:t>entering</w:t>
      </w:r>
      <w:r w:rsidRPr="00CE3CE2">
        <w:rPr>
          <w:rStyle w:val="StyleUnderline"/>
          <w:highlight w:val="green"/>
        </w:rPr>
        <w:t xml:space="preserve"> </w:t>
      </w:r>
      <w:r w:rsidRPr="003C0362">
        <w:rPr>
          <w:rStyle w:val="StyleUnderline"/>
        </w:rPr>
        <w:t xml:space="preserve">a </w:t>
      </w:r>
      <w:r w:rsidRPr="0034046F">
        <w:rPr>
          <w:rStyle w:val="Emphasis"/>
        </w:rPr>
        <w:t xml:space="preserve">period of </w:t>
      </w:r>
      <w:r w:rsidRPr="00CE3CE2">
        <w:rPr>
          <w:rStyle w:val="Emphasis"/>
          <w:highlight w:val="green"/>
        </w:rPr>
        <w:t>conflict</w:t>
      </w:r>
      <w:r w:rsidRPr="00CE3CE2">
        <w:rPr>
          <w:rStyle w:val="StyleUnderline"/>
          <w:highlight w:val="green"/>
        </w:rPr>
        <w:t xml:space="preserve"> </w:t>
      </w:r>
      <w:r w:rsidRPr="003C0362">
        <w:rPr>
          <w:rStyle w:val="StyleUnderline"/>
        </w:rPr>
        <w:t xml:space="preserve">pitting an established hegemon against an increasingly powerful challenger. </w:t>
      </w:r>
      <w:r w:rsidRPr="00CE3CE2">
        <w:rPr>
          <w:rStyle w:val="Emphasis"/>
          <w:highlight w:val="green"/>
          <w:bdr w:val="single" w:sz="18" w:space="0" w:color="auto"/>
        </w:rPr>
        <w:t xml:space="preserve">I am not </w:t>
      </w:r>
      <w:r w:rsidRPr="0034046F">
        <w:rPr>
          <w:rStyle w:val="Emphasis"/>
          <w:bdr w:val="single" w:sz="18" w:space="0" w:color="auto"/>
        </w:rPr>
        <w:t xml:space="preserve">that </w:t>
      </w:r>
      <w:r w:rsidRPr="00CE3CE2">
        <w:rPr>
          <w:rStyle w:val="Emphasis"/>
          <w:highlight w:val="green"/>
          <w:bdr w:val="single" w:sz="18" w:space="0" w:color="auto"/>
        </w:rPr>
        <w:t>pessimistic</w:t>
      </w:r>
      <w:r w:rsidRPr="003C0362">
        <w:rPr>
          <w:rStyle w:val="StyleUnderline"/>
        </w:rPr>
        <w:t xml:space="preserve">. </w:t>
      </w:r>
      <w:r w:rsidRPr="00CD05C8">
        <w:rPr>
          <w:sz w:val="16"/>
        </w:rPr>
        <w:t xml:space="preserve">In my view, </w:t>
      </w:r>
      <w:r w:rsidRPr="0034046F">
        <w:rPr>
          <w:rStyle w:val="Emphasis"/>
        </w:rPr>
        <w:t>economic</w:t>
      </w:r>
      <w:r w:rsidRPr="0034046F">
        <w:rPr>
          <w:rStyle w:val="StyleUnderline"/>
        </w:rPr>
        <w:t xml:space="preserve"> </w:t>
      </w:r>
      <w:r w:rsidRPr="0034046F">
        <w:rPr>
          <w:rStyle w:val="Emphasis"/>
        </w:rPr>
        <w:t>and ecological</w:t>
      </w:r>
      <w:r w:rsidRPr="0034046F">
        <w:rPr>
          <w:rStyle w:val="StyleUnderline"/>
        </w:rPr>
        <w:t xml:space="preserve"> </w:t>
      </w:r>
      <w:r w:rsidRPr="00CE3CE2">
        <w:rPr>
          <w:rStyle w:val="Emphasis"/>
          <w:highlight w:val="green"/>
        </w:rPr>
        <w:t>interdependence</w:t>
      </w:r>
      <w:r w:rsidRPr="00CE3CE2">
        <w:rPr>
          <w:rStyle w:val="StyleUnderline"/>
          <w:highlight w:val="green"/>
        </w:rPr>
        <w:t xml:space="preserve"> </w:t>
      </w:r>
      <w:r w:rsidRPr="00CE3CE2">
        <w:rPr>
          <w:rStyle w:val="Emphasis"/>
          <w:highlight w:val="green"/>
        </w:rPr>
        <w:t xml:space="preserve">reduces </w:t>
      </w:r>
      <w:r w:rsidRPr="0034046F">
        <w:rPr>
          <w:rStyle w:val="Emphasis"/>
        </w:rPr>
        <w:t>the probability of</w:t>
      </w:r>
      <w:r w:rsidRPr="0034046F">
        <w:rPr>
          <w:rStyle w:val="StyleUnderline"/>
        </w:rPr>
        <w:t xml:space="preserve"> a real cold war, much less</w:t>
      </w:r>
      <w:r w:rsidRPr="003C0362">
        <w:rPr>
          <w:rStyle w:val="StyleUnderline"/>
        </w:rPr>
        <w:t xml:space="preserve"> </w:t>
      </w:r>
      <w:r w:rsidRPr="00CE3CE2">
        <w:rPr>
          <w:rStyle w:val="Emphasis"/>
          <w:highlight w:val="green"/>
          <w:bdr w:val="single" w:sz="18" w:space="0" w:color="auto"/>
        </w:rPr>
        <w:t>a hot one</w:t>
      </w:r>
      <w:r w:rsidRPr="003C0362">
        <w:rPr>
          <w:rStyle w:val="StyleUnderline"/>
        </w:rPr>
        <w:t xml:space="preserve">, </w:t>
      </w:r>
      <w:r w:rsidRPr="00CE3CE2">
        <w:rPr>
          <w:rStyle w:val="Emphasis"/>
          <w:highlight w:val="green"/>
          <w:bdr w:val="single" w:sz="18" w:space="0" w:color="auto"/>
        </w:rPr>
        <w:t xml:space="preserve">because </w:t>
      </w:r>
      <w:r w:rsidRPr="0034046F">
        <w:rPr>
          <w:rStyle w:val="Emphasis"/>
          <w:bdr w:val="single" w:sz="18" w:space="0" w:color="auto"/>
        </w:rPr>
        <w:t xml:space="preserve">both </w:t>
      </w:r>
      <w:r w:rsidRPr="00CE3CE2">
        <w:rPr>
          <w:rStyle w:val="Emphasis"/>
          <w:highlight w:val="green"/>
          <w:bdr w:val="single" w:sz="18" w:space="0" w:color="auto"/>
        </w:rPr>
        <w:t xml:space="preserve">countries have an incentive to cooperate </w:t>
      </w:r>
      <w:r w:rsidRPr="0034046F">
        <w:rPr>
          <w:rStyle w:val="Emphasis"/>
          <w:bdr w:val="single" w:sz="18" w:space="0" w:color="auto"/>
        </w:rPr>
        <w:t>in a number of areas</w:t>
      </w:r>
      <w:r w:rsidRPr="0034046F">
        <w:rPr>
          <w:sz w:val="16"/>
        </w:rPr>
        <w:t xml:space="preserve">. At the same time, miscalculation is always possible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34046F">
        <w:rPr>
          <w:rStyle w:val="StyleUnderline"/>
        </w:rPr>
        <w:t>American leaders acknowledge this change in a way that permits a constructive relationship, or will they succumb</w:t>
      </w:r>
      <w:r w:rsidRPr="00CD05C8">
        <w:rPr>
          <w:rStyle w:val="StyleUnderline"/>
        </w:rPr>
        <w:t xml:space="preserve"> to fear? Will Chinese leaders take more risks, or will Chinese and Americans learn to cooperate in producing global public goods under a changing distribution of power? Recall that </w:t>
      </w:r>
      <w:r w:rsidRPr="00CE3CE2">
        <w:rPr>
          <w:rStyle w:val="Emphasis"/>
          <w:highlight w:val="green"/>
        </w:rPr>
        <w:t>Thucydides</w:t>
      </w:r>
      <w:r w:rsidRPr="00CE3CE2">
        <w:rPr>
          <w:rStyle w:val="StyleUnderline"/>
          <w:highlight w:val="green"/>
        </w:rPr>
        <w:t xml:space="preserve"> </w:t>
      </w:r>
      <w:r w:rsidRPr="00CE3CE2">
        <w:rPr>
          <w:rStyle w:val="Emphasis"/>
          <w:highlight w:val="green"/>
        </w:rPr>
        <w:t>attributed</w:t>
      </w:r>
      <w:r w:rsidRPr="00CE3CE2">
        <w:rPr>
          <w:rStyle w:val="StyleUnderline"/>
          <w:highlight w:val="green"/>
        </w:rPr>
        <w:t xml:space="preserve"> </w:t>
      </w:r>
      <w:r w:rsidRPr="00CD05C8">
        <w:rPr>
          <w:rStyle w:val="StyleUnderline"/>
        </w:rPr>
        <w:t xml:space="preserve">the </w:t>
      </w:r>
      <w:r w:rsidRPr="00CE3CE2">
        <w:rPr>
          <w:rStyle w:val="Emphasis"/>
          <w:highlight w:val="green"/>
        </w:rPr>
        <w:t>war</w:t>
      </w:r>
      <w:r w:rsidRPr="00CE3CE2">
        <w:rPr>
          <w:rStyle w:val="StyleUnderline"/>
          <w:highlight w:val="green"/>
        </w:rPr>
        <w:t xml:space="preserve"> </w:t>
      </w:r>
      <w:r w:rsidRPr="00CD05C8">
        <w:rPr>
          <w:rStyle w:val="StyleUnderline"/>
        </w:rPr>
        <w:t xml:space="preserve">that ripped apart the ancient Greek world </w:t>
      </w:r>
      <w:r w:rsidRPr="00CE3CE2">
        <w:rPr>
          <w:rStyle w:val="Emphasis"/>
          <w:highlight w:val="green"/>
        </w:rPr>
        <w:t>to</w:t>
      </w:r>
      <w:r w:rsidRPr="00CE3CE2">
        <w:rPr>
          <w:rStyle w:val="StyleUnderline"/>
          <w:highlight w:val="green"/>
        </w:rPr>
        <w:t xml:space="preserve"> </w:t>
      </w:r>
      <w:r w:rsidRPr="00CD05C8">
        <w:rPr>
          <w:rStyle w:val="StyleUnderline"/>
        </w:rPr>
        <w:t xml:space="preserve">two causes: the </w:t>
      </w:r>
      <w:r w:rsidRPr="00CE3CE2">
        <w:rPr>
          <w:rStyle w:val="Emphasis"/>
          <w:highlight w:val="green"/>
        </w:rPr>
        <w:t>rise of a new power and</w:t>
      </w:r>
      <w:r w:rsidRPr="00CE3CE2">
        <w:rPr>
          <w:rStyle w:val="StyleUnderline"/>
          <w:highlight w:val="green"/>
        </w:rPr>
        <w:t xml:space="preserve"> </w:t>
      </w:r>
      <w:r w:rsidRPr="00CD05C8">
        <w:rPr>
          <w:rStyle w:val="StyleUnderline"/>
        </w:rPr>
        <w:t xml:space="preserve">the </w:t>
      </w:r>
      <w:r w:rsidRPr="00CE3CE2">
        <w:rPr>
          <w:rStyle w:val="Emphasis"/>
          <w:highlight w:val="green"/>
        </w:rPr>
        <w:t>fear</w:t>
      </w:r>
      <w:r w:rsidRPr="00CE3CE2">
        <w:rPr>
          <w:rStyle w:val="StyleUnderline"/>
          <w:highlight w:val="green"/>
        </w:rPr>
        <w:t xml:space="preserve"> </w:t>
      </w:r>
      <w:r w:rsidRPr="00CD05C8">
        <w:rPr>
          <w:rStyle w:val="StyleUnderline"/>
        </w:rPr>
        <w:t xml:space="preserve">that this created in the established power. </w:t>
      </w:r>
      <w:r w:rsidRPr="00CE3CE2">
        <w:rPr>
          <w:rStyle w:val="Emphasis"/>
          <w:highlight w:val="green"/>
        </w:rPr>
        <w:t>The second cause is</w:t>
      </w:r>
      <w:r w:rsidRPr="00CE3CE2">
        <w:rPr>
          <w:rStyle w:val="StyleUnderline"/>
          <w:highlight w:val="green"/>
        </w:rPr>
        <w:t xml:space="preserve"> </w:t>
      </w:r>
      <w:r w:rsidRPr="00CD05C8">
        <w:rPr>
          <w:rStyle w:val="StyleUnderline"/>
        </w:rPr>
        <w:t xml:space="preserve">as </w:t>
      </w:r>
      <w:r w:rsidRPr="00CE3CE2">
        <w:rPr>
          <w:rStyle w:val="Emphasis"/>
          <w:highlight w:val="green"/>
        </w:rPr>
        <w:t>important</w:t>
      </w:r>
      <w:r w:rsidRPr="00CE3CE2">
        <w:rPr>
          <w:rStyle w:val="StyleUnderline"/>
          <w:highlight w:val="green"/>
        </w:rPr>
        <w:t xml:space="preserve"> </w:t>
      </w:r>
      <w:r w:rsidRPr="00CD05C8">
        <w:rPr>
          <w:rStyle w:val="StyleUnderline"/>
        </w:rPr>
        <w:t xml:space="preserve">as the first. </w:t>
      </w:r>
      <w:r w:rsidRPr="00CE3CE2">
        <w:rPr>
          <w:rStyle w:val="Emphasis"/>
          <w:highlight w:val="green"/>
        </w:rPr>
        <w:t xml:space="preserve">The US and China must avoid </w:t>
      </w:r>
      <w:r w:rsidRPr="0034046F">
        <w:rPr>
          <w:rStyle w:val="Emphasis"/>
        </w:rPr>
        <w:t>exaggerated fears that could create a new</w:t>
      </w:r>
      <w:r w:rsidRPr="0034046F">
        <w:rPr>
          <w:rStyle w:val="StyleUnderline"/>
        </w:rPr>
        <w:t xml:space="preserve"> </w:t>
      </w:r>
      <w:r w:rsidRPr="00CD05C8">
        <w:rPr>
          <w:rStyle w:val="StyleUnderline"/>
        </w:rPr>
        <w:t xml:space="preserve">cold or </w:t>
      </w:r>
      <w:r w:rsidRPr="00CE3CE2">
        <w:rPr>
          <w:rStyle w:val="Emphasis"/>
          <w:highlight w:val="green"/>
          <w:bdr w:val="single" w:sz="18" w:space="0" w:color="auto"/>
        </w:rPr>
        <w:t>hot war</w:t>
      </w:r>
      <w:r w:rsidRPr="00CD05C8">
        <w:rPr>
          <w:rStyle w:val="StyleUnderline"/>
        </w:rPr>
        <w:t>.</w:t>
      </w:r>
      <w:r w:rsidRPr="00CD05C8">
        <w:rPr>
          <w:sz w:val="1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neighbours that are likely to remain friendly. China has borders with 14 countries, and territorial disputes with India, Japan and Vietnam set limits on 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labour force peaked in 2015 and India will soon overtake it as the world’s most populous country. America also remains at the forefront in key technologies (bio, nano and information) that are central to 21st-century economic growth. China is investing heavily in research and development, and competes well in some fields. But 15 of the world’s top 20 research universities are in the US; none is in China. Those who proclaim Pax </w:t>
      </w:r>
      <w:proofErr w:type="spellStart"/>
      <w:r w:rsidRPr="00CD05C8">
        <w:rPr>
          <w:sz w:val="16"/>
        </w:rPr>
        <w:t>Sinica</w:t>
      </w:r>
      <w:proofErr w:type="spellEnd"/>
      <w:r w:rsidRPr="00CD05C8">
        <w:rPr>
          <w:sz w:val="16"/>
        </w:rPr>
        <w:t xml:space="preserve">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more often than not, the greatest risk we face is our own capacity for error.</w:t>
      </w:r>
    </w:p>
    <w:p w14:paraId="2170C173" w14:textId="77777777" w:rsidR="0034046F" w:rsidRDefault="0034046F" w:rsidP="0034046F">
      <w:pPr>
        <w:pStyle w:val="Heading4"/>
      </w:pPr>
      <w:r>
        <w:t xml:space="preserve">US-China War goes </w:t>
      </w:r>
      <w:r>
        <w:rPr>
          <w:u w:val="single"/>
        </w:rPr>
        <w:t>Nuclear</w:t>
      </w:r>
      <w:r>
        <w:t>.</w:t>
      </w:r>
    </w:p>
    <w:p w14:paraId="7DBA2101" w14:textId="77777777" w:rsidR="0034046F" w:rsidRPr="002A2C31" w:rsidRDefault="0034046F" w:rsidP="0034046F">
      <w:r w:rsidRPr="002A2C31">
        <w:rPr>
          <w:rStyle w:val="Style13ptBold"/>
        </w:rPr>
        <w:t>Brands and Beckley 21</w:t>
      </w:r>
      <w:r>
        <w:t xml:space="preserve"> </w:t>
      </w:r>
      <w:r w:rsidRPr="002A2C31">
        <w:t>Hal Brands and Michael Beckley 12-16-2021 "Washington Is Preparing for the Wrong War With China"</w:t>
      </w:r>
      <w:r>
        <w:t xml:space="preserve"> </w:t>
      </w:r>
      <w:r w:rsidRPr="002A2C31">
        <w:t xml:space="preserve">https://www.foreignaffairs.com/articles/china/2021-12-16/washington-preparing-wrong-war-china </w:t>
      </w:r>
      <w:r>
        <w:t xml:space="preserve"> (</w:t>
      </w:r>
      <w:r w:rsidRPr="002A2C31">
        <w:t>Henry A. Kissinger Distinguished Professor of Global Affairs at the Johns Hopkins University School of Advanced International Studies, a Senior Fellow at the American Enterprise Institute</w:t>
      </w:r>
      <w:r>
        <w:t xml:space="preserve"> and </w:t>
      </w:r>
      <w:r w:rsidRPr="002A2C31">
        <w:t>Associate Professor of Political Science at Tufts University, a Non-Resident Senior Fellow at the American Enterprise Institute</w:t>
      </w:r>
      <w:r>
        <w:t xml:space="preserve">)//Elmer </w:t>
      </w:r>
    </w:p>
    <w:p w14:paraId="68912776" w14:textId="77777777" w:rsidR="0034046F" w:rsidRDefault="0034046F" w:rsidP="0034046F">
      <w:pPr>
        <w:rPr>
          <w:rStyle w:val="StyleUnderline"/>
        </w:rPr>
      </w:pPr>
      <w:r w:rsidRPr="00CD05C8">
        <w:rPr>
          <w:rStyle w:val="StyleUnderline"/>
        </w:rPr>
        <w:t xml:space="preserve">The United States is getting serious about the </w:t>
      </w:r>
      <w:r w:rsidRPr="002C7EF1">
        <w:rPr>
          <w:rStyle w:val="Emphasis"/>
        </w:rPr>
        <w:t xml:space="preserve">threat of </w:t>
      </w:r>
      <w:r w:rsidRPr="00CE3CE2">
        <w:rPr>
          <w:rStyle w:val="Emphasis"/>
          <w:highlight w:val="green"/>
        </w:rPr>
        <w:t>war with China</w:t>
      </w:r>
      <w:r w:rsidRPr="00B5669F">
        <w:rPr>
          <w:sz w:val="16"/>
        </w:rPr>
        <w:t xml:space="preserve">. The U.S. Department of Defense has labeled China its primary adversary, civilian leaders have directed the military to develop credible plans to defend Taiwan, and President Joe Biden has strongly implied that the United States would not allow that island democracy to be conquered. Yet Washington may be preparing for the wrong kind of war. </w:t>
      </w:r>
      <w:r w:rsidRPr="002C7EF1">
        <w:rPr>
          <w:rStyle w:val="StyleUnderline"/>
        </w:rPr>
        <w:t>Defense planners appear to believe that they can win a short conflict in the Taiwan Strait merely by blunting a Chinese invasion. Chinese leaders, for their part, seem to envision rapid, paralyzing strikes that break Taiwanese resistance and present the United States with a fait accompli.</w:t>
      </w:r>
      <w:r w:rsidRPr="00B5669F">
        <w:rPr>
          <w:sz w:val="16"/>
        </w:rPr>
        <w:t xml:space="preserve"> </w:t>
      </w:r>
      <w:r w:rsidRPr="002C7EF1">
        <w:rPr>
          <w:rStyle w:val="StyleUnderline"/>
        </w:rPr>
        <w:t>Both sides would prefer a splendid little war in the western Pacific, but that is not the sort of war they would get</w:t>
      </w:r>
      <w:r w:rsidRPr="00B5669F">
        <w:rPr>
          <w:sz w:val="16"/>
        </w:rPr>
        <w:t xml:space="preserve">. </w:t>
      </w:r>
      <w:r w:rsidRPr="002C7EF1">
        <w:rPr>
          <w:rStyle w:val="StyleUnderline"/>
        </w:rPr>
        <w:t xml:space="preserve">A war over Taiwan is </w:t>
      </w:r>
      <w:r w:rsidRPr="0034046F">
        <w:rPr>
          <w:rStyle w:val="Emphasis"/>
          <w:bdr w:val="single" w:sz="18" w:space="0" w:color="auto"/>
        </w:rPr>
        <w:t xml:space="preserve">likely to be </w:t>
      </w:r>
      <w:r w:rsidRPr="00CE3CE2">
        <w:rPr>
          <w:rStyle w:val="Emphasis"/>
          <w:highlight w:val="green"/>
          <w:bdr w:val="single" w:sz="18" w:space="0" w:color="auto"/>
        </w:rPr>
        <w:t>long</w:t>
      </w:r>
      <w:r w:rsidRPr="00CE3CE2">
        <w:rPr>
          <w:rStyle w:val="StyleUnderline"/>
          <w:highlight w:val="green"/>
        </w:rPr>
        <w:t xml:space="preserve"> </w:t>
      </w:r>
      <w:r w:rsidRPr="002C7EF1">
        <w:rPr>
          <w:rStyle w:val="StyleUnderline"/>
        </w:rPr>
        <w:t xml:space="preserve">rather than short, </w:t>
      </w:r>
      <w:r w:rsidRPr="00CE3CE2">
        <w:rPr>
          <w:rStyle w:val="Emphasis"/>
          <w:highlight w:val="green"/>
          <w:bdr w:val="single" w:sz="18" w:space="0" w:color="auto"/>
        </w:rPr>
        <w:t>regional</w:t>
      </w:r>
      <w:r w:rsidRPr="00CE3CE2">
        <w:rPr>
          <w:rStyle w:val="StyleUnderline"/>
          <w:highlight w:val="green"/>
        </w:rPr>
        <w:t xml:space="preserve"> </w:t>
      </w:r>
      <w:r w:rsidRPr="002C7EF1">
        <w:rPr>
          <w:rStyle w:val="StyleUnderline"/>
        </w:rPr>
        <w:t xml:space="preserve">rather than local, </w:t>
      </w:r>
      <w:r w:rsidRPr="00CE3CE2">
        <w:rPr>
          <w:rStyle w:val="Emphasis"/>
          <w:highlight w:val="green"/>
        </w:rPr>
        <w:t>and</w:t>
      </w:r>
      <w:r w:rsidRPr="00CE3CE2">
        <w:rPr>
          <w:rStyle w:val="StyleUnderline"/>
          <w:highlight w:val="green"/>
        </w:rPr>
        <w:t xml:space="preserve"> </w:t>
      </w:r>
      <w:r w:rsidRPr="0034046F">
        <w:rPr>
          <w:rStyle w:val="Emphasis"/>
          <w:bdr w:val="single" w:sz="18" w:space="0" w:color="auto"/>
        </w:rPr>
        <w:t xml:space="preserve">much </w:t>
      </w:r>
      <w:r w:rsidRPr="00CE3CE2">
        <w:rPr>
          <w:rStyle w:val="Emphasis"/>
          <w:highlight w:val="green"/>
          <w:bdr w:val="single" w:sz="18" w:space="0" w:color="auto"/>
        </w:rPr>
        <w:t xml:space="preserve">easier to start than </w:t>
      </w:r>
      <w:r w:rsidRPr="0034046F">
        <w:rPr>
          <w:rStyle w:val="Emphasis"/>
          <w:bdr w:val="single" w:sz="18" w:space="0" w:color="auto"/>
        </w:rPr>
        <w:t xml:space="preserve">to </w:t>
      </w:r>
      <w:r w:rsidRPr="00CE3CE2">
        <w:rPr>
          <w:rStyle w:val="Emphasis"/>
          <w:highlight w:val="green"/>
          <w:bdr w:val="single" w:sz="18" w:space="0" w:color="auto"/>
        </w:rPr>
        <w:t>end</w:t>
      </w:r>
      <w:r w:rsidRPr="002C7EF1">
        <w:rPr>
          <w:rStyle w:val="StyleUnderline"/>
        </w:rPr>
        <w:t xml:space="preserve">. It would </w:t>
      </w:r>
      <w:r w:rsidRPr="00CE3CE2">
        <w:rPr>
          <w:rStyle w:val="Emphasis"/>
          <w:highlight w:val="green"/>
        </w:rPr>
        <w:t>expand and escalate</w:t>
      </w:r>
      <w:r w:rsidRPr="002C7EF1">
        <w:rPr>
          <w:rStyle w:val="StyleUnderline"/>
        </w:rPr>
        <w:t>, as both countries look for paths to victory in a conflict neither side can afford to lose.</w:t>
      </w:r>
      <w:r w:rsidRPr="00B5669F">
        <w:rPr>
          <w:sz w:val="16"/>
        </w:rPr>
        <w:t xml:space="preserve"> </w:t>
      </w:r>
      <w:r w:rsidRPr="002C7EF1">
        <w:rPr>
          <w:rStyle w:val="StyleUnderline"/>
        </w:rPr>
        <w:t xml:space="preserve">It would also </w:t>
      </w:r>
      <w:r w:rsidRPr="00CE3CE2">
        <w:rPr>
          <w:rStyle w:val="Emphasis"/>
          <w:highlight w:val="green"/>
        </w:rPr>
        <w:t>present</w:t>
      </w:r>
      <w:r w:rsidRPr="00CE3CE2">
        <w:rPr>
          <w:rStyle w:val="StyleUnderline"/>
          <w:highlight w:val="green"/>
        </w:rPr>
        <w:t xml:space="preserve"> </w:t>
      </w:r>
      <w:r w:rsidRPr="002C7EF1">
        <w:rPr>
          <w:rStyle w:val="StyleUnderline"/>
        </w:rPr>
        <w:t xml:space="preserve">severe dilemmas for peacemaking and </w:t>
      </w:r>
      <w:r w:rsidRPr="0034046F">
        <w:rPr>
          <w:rStyle w:val="Emphasis"/>
          <w:bdr w:val="single" w:sz="18" w:space="0" w:color="auto"/>
        </w:rPr>
        <w:t xml:space="preserve">high </w:t>
      </w:r>
      <w:r w:rsidRPr="00CE3CE2">
        <w:rPr>
          <w:rStyle w:val="Emphasis"/>
          <w:highlight w:val="green"/>
          <w:bdr w:val="single" w:sz="18" w:space="0" w:color="auto"/>
        </w:rPr>
        <w:t>risks of going nuclear</w:t>
      </w:r>
      <w:r w:rsidRPr="00B5669F">
        <w:rPr>
          <w:sz w:val="16"/>
        </w:rPr>
        <w:t xml:space="preserve">. If Washington doesn’t start preparing to wage, and then end, a protracted conflict now, it could face catastrophe once the shooting starts. IMPENDING SLUGFEST A U.S.-Chinese war over Taiwan would begin with a bang. China’s military doctrine emphasizes coordinated operations to “paralyze the enemy in one stroke.” </w:t>
      </w:r>
      <w:r w:rsidRPr="002C7EF1">
        <w:rPr>
          <w:rStyle w:val="StyleUnderline"/>
        </w:rPr>
        <w:t>In the most worrying scenario, Beijing would launch a surprise missile attack, hammering not only Taiwan’s defenses but also the naval and air forces that the United States has concentrated at a few large bases in the western Pacific.</w:t>
      </w:r>
      <w:r w:rsidRPr="00B5669F">
        <w:rPr>
          <w:sz w:val="16"/>
        </w:rPr>
        <w:t xml:space="preserve"> </w:t>
      </w:r>
      <w:r w:rsidRPr="002C7EF1">
        <w:rPr>
          <w:rStyle w:val="StyleUnderline"/>
        </w:rPr>
        <w:t>Simultaneous Chinese cyberattacks and antisatellite operations would sow chaos and hinder any effective U.S. or Taiwanese response. And the People’s Liberation Army (PLA) would race through the window of opportunity, staging amphibious and airborne assaults that would overwhelm Taiwanese resista</w:t>
      </w:r>
      <w:r w:rsidRPr="00B5669F">
        <w:rPr>
          <w:sz w:val="16"/>
        </w:rPr>
        <w:t xml:space="preserve">nce. By the time the United States was ready to fight, the war would effectively be over. The Pentagon’s planning increasingly revolves around preventing this scenario, by hardening and dispersing the U.S. military presence in Asia, encouraging Taiwan to field asymmetric capabilities that can inflict a severe toll on Chinese attackers, and developing the ability to blunt the PLA’s offensive capabilities and sink an invasion fleet. This planning is predicated on the critical assumption that the early weeks, if not days, of fighting would determine whether a free Taiwan survives. </w:t>
      </w:r>
      <w:r w:rsidRPr="002C7EF1">
        <w:rPr>
          <w:rStyle w:val="StyleUnderline"/>
        </w:rPr>
        <w:t xml:space="preserve">Yet whatever happens at the outset, a conflict almost certainly wouldn’t end quickly. Most great-power wars since the Industrial Revolution have lasted longer than expected, because modern states have the resources to fight on even when they suffer heavy losses. </w:t>
      </w:r>
      <w:r w:rsidRPr="00B5669F">
        <w:rPr>
          <w:sz w:val="16"/>
        </w:rPr>
        <w:t xml:space="preserve">Moreover, </w:t>
      </w:r>
      <w:r w:rsidRPr="00CE3CE2">
        <w:rPr>
          <w:rStyle w:val="Emphasis"/>
          <w:highlight w:val="green"/>
        </w:rPr>
        <w:t>in hegemonic wars</w:t>
      </w:r>
      <w:r w:rsidRPr="002C7EF1">
        <w:rPr>
          <w:rStyle w:val="StyleUnderline"/>
        </w:rPr>
        <w:t xml:space="preserve">—clashes for dominance between the world’s strongest states—the </w:t>
      </w:r>
      <w:r w:rsidRPr="00CE3CE2">
        <w:rPr>
          <w:rStyle w:val="Emphasis"/>
          <w:highlight w:val="green"/>
        </w:rPr>
        <w:t>stakes are high</w:t>
      </w:r>
      <w:r w:rsidRPr="002C7EF1">
        <w:rPr>
          <w:rStyle w:val="StyleUnderline"/>
        </w:rPr>
        <w:t xml:space="preserve">, and the </w:t>
      </w:r>
      <w:r w:rsidRPr="00CE3CE2">
        <w:rPr>
          <w:rStyle w:val="Emphasis"/>
          <w:highlight w:val="green"/>
        </w:rPr>
        <w:t>price of defeat</w:t>
      </w:r>
      <w:r w:rsidRPr="00CE3CE2">
        <w:rPr>
          <w:rStyle w:val="StyleUnderline"/>
          <w:highlight w:val="green"/>
        </w:rPr>
        <w:t xml:space="preserve"> </w:t>
      </w:r>
      <w:r w:rsidRPr="002C7EF1">
        <w:rPr>
          <w:rStyle w:val="StyleUnderline"/>
        </w:rPr>
        <w:t xml:space="preserve">may </w:t>
      </w:r>
      <w:r w:rsidRPr="00CE3CE2">
        <w:rPr>
          <w:rStyle w:val="Emphasis"/>
          <w:highlight w:val="green"/>
        </w:rPr>
        <w:t>seem</w:t>
      </w:r>
      <w:r w:rsidRPr="00CE3CE2">
        <w:rPr>
          <w:rStyle w:val="StyleUnderline"/>
          <w:highlight w:val="green"/>
        </w:rPr>
        <w:t xml:space="preserve"> </w:t>
      </w:r>
      <w:r w:rsidRPr="00CE3CE2">
        <w:rPr>
          <w:rStyle w:val="Emphasis"/>
          <w:highlight w:val="green"/>
        </w:rPr>
        <w:t>prohibitive</w:t>
      </w:r>
      <w:r w:rsidRPr="002C7EF1">
        <w:rPr>
          <w:rStyle w:val="StyleUnderline"/>
        </w:rPr>
        <w:t xml:space="preserve">. </w:t>
      </w:r>
      <w:r w:rsidRPr="002C7EF1">
        <w:rPr>
          <w:rStyle w:val="Emphasis"/>
        </w:rPr>
        <w:t>During the nineteenth and twentieth centuries, wars between leading powers—the Napoleonic Wars, the Crimean War, the world wars—were protracted slugfests. A U.S.-Chinese war would likely follow this pattern</w:t>
      </w:r>
      <w:r w:rsidRPr="00B5669F">
        <w:rPr>
          <w:sz w:val="16"/>
        </w:rPr>
        <w:t xml:space="preserve">. If the United States managed to beat back a Chinese assault against Taiwan, Beijing wouldn’t simply give up. </w:t>
      </w:r>
      <w:r w:rsidRPr="00CE3CE2">
        <w:rPr>
          <w:rStyle w:val="Emphasis"/>
          <w:highlight w:val="green"/>
        </w:rPr>
        <w:t>Starting a war</w:t>
      </w:r>
      <w:r w:rsidRPr="00CE3CE2">
        <w:rPr>
          <w:rStyle w:val="StyleUnderline"/>
          <w:highlight w:val="green"/>
        </w:rPr>
        <w:t xml:space="preserve"> </w:t>
      </w:r>
      <w:r w:rsidRPr="002C7EF1">
        <w:rPr>
          <w:rStyle w:val="StyleUnderline"/>
        </w:rPr>
        <w:t xml:space="preserve">over Taiwan </w:t>
      </w:r>
      <w:r w:rsidRPr="00CE3CE2">
        <w:rPr>
          <w:rStyle w:val="Emphasis"/>
          <w:highlight w:val="green"/>
          <w:bdr w:val="single" w:sz="18" w:space="0" w:color="auto"/>
        </w:rPr>
        <w:t>would be an existential gamble</w:t>
      </w:r>
      <w:r w:rsidRPr="002C7EF1">
        <w:rPr>
          <w:rStyle w:val="StyleUnderline"/>
        </w:rPr>
        <w:t>: admitting defeat would jeopardize the regime’s legitimacy and President Xi Jinping’s hold on power</w:t>
      </w:r>
      <w:r w:rsidRPr="00B5669F">
        <w:rPr>
          <w:sz w:val="16"/>
        </w:rPr>
        <w:t xml:space="preserve">. It would also leave China more vulnerable to its enemies and destroy its dreams of regional primacy. </w:t>
      </w:r>
      <w:r w:rsidRPr="002C7EF1">
        <w:rPr>
          <w:rStyle w:val="StyleUnderline"/>
        </w:rPr>
        <w:t>Continuing a hard fight against the United States would be a nasty prospect, but quitting while China was behind would seem even worse. Washington would also be inclined to fight on if the war were not going well</w:t>
      </w:r>
      <w:r w:rsidRPr="00B5669F">
        <w:rPr>
          <w:sz w:val="16"/>
        </w:rPr>
        <w:t xml:space="preserve">. Like Beijing, it would view a war over Taiwan as a fight for regional dominance. The fact that such a war would probably begin with a Pearl Harbor–style missile attack on U.S. bases would make it even harder for an outraged American populace and its leaders to accept defeat. Even if the United States failed to prevent Chinese forces from seizing Taiwan, it couldn’t easily bow out of the war. Quitting without first severely damaging Chinese air and naval power in Asia would badly weaken Washington’s reputation, as well as its ability to defend remaining allies in the region. </w:t>
      </w:r>
      <w:r w:rsidRPr="00CE3CE2">
        <w:rPr>
          <w:rStyle w:val="Emphasis"/>
          <w:highlight w:val="green"/>
        </w:rPr>
        <w:t xml:space="preserve">Both sides </w:t>
      </w:r>
      <w:r w:rsidRPr="0034046F">
        <w:rPr>
          <w:rStyle w:val="Emphasis"/>
        </w:rPr>
        <w:t xml:space="preserve">would have the capacity to </w:t>
      </w:r>
      <w:r w:rsidRPr="00CE3CE2">
        <w:rPr>
          <w:rStyle w:val="Emphasis"/>
          <w:highlight w:val="green"/>
        </w:rPr>
        <w:t>keep fighting</w:t>
      </w:r>
      <w:r w:rsidRPr="002C7EF1">
        <w:rPr>
          <w:rStyle w:val="StyleUnderline"/>
        </w:rPr>
        <w:t>, moreover. The United States could summon ships, planes, and submarines from other theaters and use its command of the Pacific beyond the first island chain—which runs from Japan in the north through Taiwan and the Philippines to the south—to conduct sustained attacks on Chinese forces. For its part, China could dispatch its surviving air, naval, and missile forces for a second and third assault on Taiwan and press its maritime militia of coast guard and fishing vessels into service. Both the United States and China would emerge from these initial clashes bloodied but not exhausted, increasing the likelihood of a long, ugly war</w:t>
      </w:r>
      <w:r w:rsidRPr="00B5669F">
        <w:rPr>
          <w:sz w:val="16"/>
        </w:rPr>
        <w:t xml:space="preserve">. BIGGER, LONGER, MESSIER </w:t>
      </w:r>
      <w:r w:rsidRPr="00CE3CE2">
        <w:rPr>
          <w:rStyle w:val="Emphasis"/>
          <w:highlight w:val="green"/>
        </w:rPr>
        <w:t>When</w:t>
      </w:r>
      <w:r w:rsidRPr="00CE3CE2">
        <w:rPr>
          <w:rStyle w:val="StyleUnderline"/>
          <w:highlight w:val="green"/>
        </w:rPr>
        <w:t xml:space="preserve"> </w:t>
      </w:r>
      <w:r w:rsidRPr="002C7EF1">
        <w:rPr>
          <w:rStyle w:val="StyleUnderline"/>
        </w:rPr>
        <w:t xml:space="preserve">great-power </w:t>
      </w:r>
      <w:r w:rsidRPr="00CE3CE2">
        <w:rPr>
          <w:rStyle w:val="Emphasis"/>
          <w:highlight w:val="green"/>
        </w:rPr>
        <w:t>wars drag on</w:t>
      </w:r>
      <w:r w:rsidRPr="002C7EF1">
        <w:rPr>
          <w:rStyle w:val="StyleUnderline"/>
        </w:rPr>
        <w:t xml:space="preserve">, </w:t>
      </w:r>
      <w:r w:rsidRPr="00CE3CE2">
        <w:rPr>
          <w:rStyle w:val="Emphasis"/>
          <w:highlight w:val="green"/>
          <w:bdr w:val="single" w:sz="18" w:space="0" w:color="auto"/>
        </w:rPr>
        <w:t>they get bigger, messier, and more intractable.</w:t>
      </w:r>
      <w:r w:rsidRPr="00CE3CE2">
        <w:rPr>
          <w:sz w:val="16"/>
          <w:highlight w:val="green"/>
        </w:rPr>
        <w:t xml:space="preserve"> </w:t>
      </w:r>
      <w:r w:rsidRPr="00B5669F">
        <w:rPr>
          <w:sz w:val="16"/>
        </w:rPr>
        <w:t xml:space="preserve">Any conflict between the United States and China is likely to force both countries to </w:t>
      </w:r>
      <w:r w:rsidRPr="002C7EF1">
        <w:rPr>
          <w:rStyle w:val="StyleUnderline"/>
        </w:rPr>
        <w:t>mobilize their economies for war.</w:t>
      </w:r>
      <w:r w:rsidRPr="00B5669F">
        <w:rPr>
          <w:sz w:val="16"/>
        </w:rPr>
        <w:t xml:space="preserve"> After the initial salvos, both sides would hurry to replace munitions, ships, submarines, and aircraft lost in the early days of fighting. This race would strain both countries’ industrial bases, require the reorientation of their economies, and invite nationalist appeals—or government compulsion—to mobilize the populace to support a long fight. </w:t>
      </w:r>
      <w:r w:rsidRPr="002C7EF1">
        <w:rPr>
          <w:rStyle w:val="StyleUnderline"/>
        </w:rPr>
        <w:t xml:space="preserve">Long wars also escalate as the combatants look for new sources of leverage. Belligerents open </w:t>
      </w:r>
      <w:r w:rsidRPr="00CE3CE2">
        <w:rPr>
          <w:rStyle w:val="Emphasis"/>
          <w:highlight w:val="green"/>
        </w:rPr>
        <w:t>new fronts</w:t>
      </w:r>
      <w:r w:rsidRPr="00CE3CE2">
        <w:rPr>
          <w:rStyle w:val="StyleUnderline"/>
          <w:highlight w:val="green"/>
        </w:rPr>
        <w:t xml:space="preserve"> </w:t>
      </w:r>
      <w:r w:rsidRPr="002C7EF1">
        <w:rPr>
          <w:rStyle w:val="StyleUnderline"/>
        </w:rPr>
        <w:t xml:space="preserve">and rope </w:t>
      </w:r>
      <w:r w:rsidRPr="00CE3CE2">
        <w:rPr>
          <w:rStyle w:val="Emphasis"/>
          <w:highlight w:val="green"/>
        </w:rPr>
        <w:t xml:space="preserve">additional allies </w:t>
      </w:r>
      <w:r w:rsidRPr="002C7EF1">
        <w:rPr>
          <w:rStyle w:val="StyleUnderline"/>
        </w:rPr>
        <w:t>into the fight. They expand their range of targets and worry less about civilian casualties.</w:t>
      </w:r>
      <w:r w:rsidRPr="00B5669F">
        <w:rPr>
          <w:sz w:val="16"/>
        </w:rPr>
        <w:t xml:space="preserve"> Sometimes they explicitly target civilians, whether by bombing cities or torpedoing civilian ships. And they use naval blockades, sanctions, and embargoes to starve the enemy into submission. </w:t>
      </w:r>
      <w:r w:rsidRPr="002C7EF1">
        <w:rPr>
          <w:rStyle w:val="StyleUnderline"/>
        </w:rPr>
        <w:t>As China and the United States unloaded on each other with nearly every tool at their disposal, a local war could turn into a whole-of-society brawl that spans multiple regions. Bigger wars demand more grandiose aims. The greater the sacrifices required to win, the better the ultimate peace deal must be to justify those sacrifices.</w:t>
      </w:r>
      <w:r w:rsidRPr="00B5669F">
        <w:rPr>
          <w:sz w:val="16"/>
        </w:rPr>
        <w:t xml:space="preserve"> What began as a U.S. campaign to defend Taiwan could easily turn into an effort to render China incapable of new aggression by completely destroying its offensive military power. </w:t>
      </w:r>
      <w:r w:rsidRPr="002C7EF1">
        <w:rPr>
          <w:rStyle w:val="StyleUnderline"/>
        </w:rPr>
        <w:t xml:space="preserve">Conversely, as the United States inflicted more damage on China, </w:t>
      </w:r>
      <w:r w:rsidRPr="00B5669F">
        <w:rPr>
          <w:rStyle w:val="Emphasis"/>
        </w:rPr>
        <w:t>Beijing’s war aims could grow from conquering Taiwan to pushing Washington out of the western Pacific altogether</w:t>
      </w:r>
      <w:r w:rsidRPr="002C7EF1">
        <w:rPr>
          <w:rStyle w:val="StyleUnderline"/>
        </w:rPr>
        <w:t>. All of this would make forging peace more difficult. The expansion of war aims narrows the diplomatic space for a settlement and produces severe bloodshed that fuels intense hatred and mistrust</w:t>
      </w:r>
      <w:r w:rsidRPr="00B5669F">
        <w:rPr>
          <w:sz w:val="16"/>
        </w:rPr>
        <w:t xml:space="preserve">. </w:t>
      </w:r>
      <w:r w:rsidRPr="002C7EF1">
        <w:rPr>
          <w:rStyle w:val="StyleUnderline"/>
        </w:rPr>
        <w:t>Even if U.S. and Chinese leaders grew weary of fighting, they might still struggle to find a mutually acceptable peace.</w:t>
      </w:r>
      <w:r w:rsidRPr="00B5669F">
        <w:rPr>
          <w:sz w:val="16"/>
        </w:rPr>
        <w:t xml:space="preserve"> GOING NUCLEAR </w:t>
      </w:r>
      <w:r w:rsidRPr="002C7EF1">
        <w:rPr>
          <w:rStyle w:val="StyleUnderline"/>
        </w:rPr>
        <w:t xml:space="preserve">A war between China and the United States would differ from previous hegemonic wars in one fundamental respect: </w:t>
      </w:r>
      <w:r w:rsidRPr="00CE3CE2">
        <w:rPr>
          <w:rStyle w:val="Emphasis"/>
          <w:highlight w:val="green"/>
          <w:bdr w:val="single" w:sz="18" w:space="0" w:color="auto"/>
        </w:rPr>
        <w:t>both sides have nuclear weapons</w:t>
      </w:r>
      <w:r w:rsidRPr="002C7EF1">
        <w:rPr>
          <w:rStyle w:val="StyleUnderline"/>
        </w:rPr>
        <w:t>. This would create disincentives to all-out escalation, but it could also, paradoxically, compound the dangers inherent in a long war</w:t>
      </w:r>
      <w:r w:rsidRPr="00B5669F">
        <w:rPr>
          <w:sz w:val="16"/>
        </w:rPr>
        <w:t xml:space="preserve">. For starters, both sides might feel free to shoot off their conventional arsenals under the assumption that their nuclear arsenals would shield them from crippling retaliation. Scholars call this the “stability-instability paradox,” whereby blind faith in nuclear deterrence risks unleashing a massive conventional war. Chinese military writings often suggest that the PLA could wipe out U.S. bases and aircraft carriers in East Asia while China’s nuclear arsenal deterred U.S. attacks on the Chinese mainland. On the flip side, some American strategists have called for pounding Chinese mainland bases at the outset of a conflict in the belief that U.S. nuclear superiority would deter China from responding in kind. </w:t>
      </w:r>
      <w:r w:rsidRPr="002C7EF1">
        <w:rPr>
          <w:rStyle w:val="StyleUnderline"/>
        </w:rPr>
        <w:t xml:space="preserve">Far from preventing a major war, </w:t>
      </w:r>
      <w:r w:rsidRPr="00B5669F">
        <w:rPr>
          <w:rStyle w:val="Emphasis"/>
        </w:rPr>
        <w:t>nuclear weapons could catalyze one</w:t>
      </w:r>
      <w:r w:rsidRPr="002C7EF1">
        <w:rPr>
          <w:rStyle w:val="StyleUnderline"/>
        </w:rPr>
        <w:t xml:space="preserve">. Once that war is underway, it could plausibly </w:t>
      </w:r>
      <w:r w:rsidRPr="00B5669F">
        <w:rPr>
          <w:rStyle w:val="Emphasis"/>
        </w:rPr>
        <w:t>go nuclear in three distinct ways</w:t>
      </w:r>
      <w:r w:rsidRPr="002C7EF1">
        <w:rPr>
          <w:rStyle w:val="StyleUnderline"/>
        </w:rPr>
        <w:t xml:space="preserve">. </w:t>
      </w:r>
      <w:r w:rsidRPr="0034046F">
        <w:rPr>
          <w:rStyle w:val="Emphasis"/>
        </w:rPr>
        <w:t>Whichever side is losing</w:t>
      </w:r>
      <w:r w:rsidRPr="0034046F">
        <w:rPr>
          <w:rStyle w:val="StyleUnderline"/>
        </w:rPr>
        <w:t xml:space="preserve"> </w:t>
      </w:r>
      <w:r w:rsidRPr="0034046F">
        <w:rPr>
          <w:rStyle w:val="Emphasis"/>
        </w:rPr>
        <w:t xml:space="preserve">might </w:t>
      </w:r>
      <w:r w:rsidRPr="00CE3CE2">
        <w:rPr>
          <w:rStyle w:val="Emphasis"/>
          <w:highlight w:val="green"/>
        </w:rPr>
        <w:t>use tactical nuclear weapons</w:t>
      </w:r>
      <w:r w:rsidRPr="002C7EF1">
        <w:rPr>
          <w:rStyle w:val="StyleUnderline"/>
        </w:rPr>
        <w:t>—low-yield warheads that could destroy specific military targets without obliterating the other side’s homeland—</w:t>
      </w:r>
      <w:r w:rsidRPr="00CE3CE2">
        <w:rPr>
          <w:rStyle w:val="Emphasis"/>
          <w:highlight w:val="green"/>
        </w:rPr>
        <w:t>to turn the tide</w:t>
      </w:r>
      <w:r w:rsidRPr="002C7EF1">
        <w:rPr>
          <w:rStyle w:val="StyleUnderline"/>
        </w:rPr>
        <w:t xml:space="preserve">. That was </w:t>
      </w:r>
      <w:r w:rsidRPr="00B5669F">
        <w:rPr>
          <w:rStyle w:val="Emphasis"/>
        </w:rPr>
        <w:t>how the Pentagon planned to halt a Soviet invasion of central Europe during the Cold War, and it is what North Korea, Pakistan, and Russia have suggested they would do if they were losing a war today</w:t>
      </w:r>
      <w:r w:rsidRPr="002C7EF1">
        <w:rPr>
          <w:rStyle w:val="StyleUnderline"/>
        </w:rPr>
        <w:t xml:space="preserve">. If China crippled U.S. conventional forces in East Asia, the United States would have to decide whether to save Taiwan by using tactical nuclear weapons against Chinese ports, airfields, or invasion fleets. This is no fantasy: the U.S. military is already developing nuclear-tipped, submarine-launched cruise </w:t>
      </w:r>
      <w:r w:rsidRPr="0034046F">
        <w:rPr>
          <w:rStyle w:val="StyleUnderline"/>
        </w:rPr>
        <w:t xml:space="preserve">missiles that could be used for such purposes. </w:t>
      </w:r>
      <w:r w:rsidRPr="0034046F">
        <w:rPr>
          <w:rStyle w:val="Emphasis"/>
        </w:rPr>
        <w:t>China might also use nuclear weapons to snatch victory from the jaws of defeat</w:t>
      </w:r>
      <w:r w:rsidRPr="0034046F">
        <w:rPr>
          <w:sz w:val="16"/>
        </w:rPr>
        <w:t xml:space="preserve">. The PLA has embarked on an unprecedented expansion of its nuclear arsenal, </w:t>
      </w:r>
      <w:r w:rsidRPr="0034046F">
        <w:rPr>
          <w:rStyle w:val="StyleUnderline"/>
        </w:rPr>
        <w:t>and PLA officers have written that China could use nuclear weapons if a conventional war threatened the survival of its government or nuclear arsenal—which would almost surely be the case if Beijing was losing a war over Taiwan</w:t>
      </w:r>
      <w:r w:rsidRPr="0034046F">
        <w:rPr>
          <w:sz w:val="16"/>
        </w:rPr>
        <w:t xml:space="preserve">. Perhaps these unofficial claims are bluffs. </w:t>
      </w:r>
      <w:r w:rsidRPr="0034046F">
        <w:rPr>
          <w:rStyle w:val="Emphasis"/>
        </w:rPr>
        <w:t>Yet it is not difficult to imagine that if China faced the prospect of humiliating defeat, it might fire off a nuclear weapon (perhaps at or near the huge U.S. military base on Guam) to regain a tactical advantage or shock Washington into a cease-fire</w:t>
      </w:r>
      <w:r w:rsidRPr="0034046F">
        <w:rPr>
          <w:rStyle w:val="StyleUnderline"/>
        </w:rPr>
        <w:t xml:space="preserve">. </w:t>
      </w:r>
      <w:r w:rsidRPr="0034046F">
        <w:rPr>
          <w:rStyle w:val="Emphasis"/>
        </w:rPr>
        <w:t xml:space="preserve">As the conflict drags on, </w:t>
      </w:r>
      <w:r w:rsidRPr="00CE3CE2">
        <w:rPr>
          <w:rStyle w:val="Emphasis"/>
          <w:highlight w:val="green"/>
        </w:rPr>
        <w:t xml:space="preserve">either side </w:t>
      </w:r>
      <w:r w:rsidRPr="0034046F">
        <w:rPr>
          <w:rStyle w:val="Emphasis"/>
        </w:rPr>
        <w:t xml:space="preserve">could also </w:t>
      </w:r>
      <w:r w:rsidRPr="00CE3CE2">
        <w:rPr>
          <w:rStyle w:val="Emphasis"/>
          <w:highlight w:val="green"/>
        </w:rPr>
        <w:t xml:space="preserve">use the ultimate weapon to </w:t>
      </w:r>
      <w:r w:rsidRPr="00CE3CE2">
        <w:rPr>
          <w:rStyle w:val="Emphasis"/>
          <w:highlight w:val="green"/>
          <w:bdr w:val="single" w:sz="18" w:space="0" w:color="auto"/>
        </w:rPr>
        <w:t xml:space="preserve">end a </w:t>
      </w:r>
      <w:r w:rsidRPr="0034046F">
        <w:rPr>
          <w:rStyle w:val="Emphasis"/>
          <w:bdr w:val="single" w:sz="18" w:space="0" w:color="auto"/>
        </w:rPr>
        <w:t xml:space="preserve">grinding </w:t>
      </w:r>
      <w:r w:rsidRPr="00CE3CE2">
        <w:rPr>
          <w:rStyle w:val="Emphasis"/>
          <w:highlight w:val="green"/>
          <w:bdr w:val="single" w:sz="18" w:space="0" w:color="auto"/>
        </w:rPr>
        <w:t>war of attrition</w:t>
      </w:r>
      <w:r w:rsidRPr="00B5669F">
        <w:rPr>
          <w:sz w:val="16"/>
          <w:bdr w:val="single" w:sz="18" w:space="0" w:color="auto"/>
        </w:rPr>
        <w:t>.</w:t>
      </w:r>
      <w:r w:rsidRPr="00B5669F">
        <w:rPr>
          <w:sz w:val="16"/>
        </w:rPr>
        <w:t xml:space="preserve"> During the Korean War, American leaders repeatedly contemplated dropping nuclear bombs on China to force it to accept a cease-fire. Today, both countries would have the option of using limited nuclear strikes to compel a stubborn opponent to concede. The incentives to do so could be strong, given that whichever side pulls the nuclear trigger first might gain a major advantage. A final route to nuclear war is inadvertent escalation. </w:t>
      </w:r>
      <w:r w:rsidRPr="002C7EF1">
        <w:rPr>
          <w:rStyle w:val="StyleUnderline"/>
        </w:rPr>
        <w:t>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with regard to its nuclear forces, especially if the United States also struck China’s land-based missiles and communication systems, which intermingle conventional and nuclear forces. In this scenario, China’s leaders might use their nuclear weapons rather than risk losing that option altogether.</w:t>
      </w:r>
    </w:p>
    <w:p w14:paraId="23A3BCB3" w14:textId="77777777" w:rsidR="0034046F" w:rsidRDefault="0034046F" w:rsidP="0034046F">
      <w:pPr>
        <w:pStyle w:val="Heading4"/>
      </w:pPr>
      <w:r>
        <w:t xml:space="preserve">US-China Relations solves laundry list of </w:t>
      </w:r>
      <w:r>
        <w:rPr>
          <w:u w:val="single"/>
        </w:rPr>
        <w:t>existential threats</w:t>
      </w:r>
      <w:r>
        <w:t>.</w:t>
      </w:r>
    </w:p>
    <w:p w14:paraId="5B8AE8E8" w14:textId="77777777" w:rsidR="0034046F" w:rsidRPr="007741B8" w:rsidRDefault="0034046F" w:rsidP="0034046F">
      <w:r w:rsidRPr="007741B8">
        <w:rPr>
          <w:rStyle w:val="Style13ptBold"/>
        </w:rPr>
        <w:t>Paulson</w:t>
      </w:r>
      <w:r>
        <w:rPr>
          <w:rStyle w:val="Style13ptBold"/>
        </w:rPr>
        <w:t xml:space="preserve"> 15</w:t>
      </w:r>
      <w:r w:rsidRPr="007741B8">
        <w:t>, H. M. "Dealing with China: An insider unmasks the new economic superpower. Hachette Book Group." Inc.: All Books (2015).</w:t>
      </w:r>
      <w:r>
        <w:t xml:space="preserve"> (Former US Treasury Secretary)//Elmer </w:t>
      </w:r>
      <w:r w:rsidRPr="00332F96">
        <w:rPr>
          <w:color w:val="000000"/>
        </w:rPr>
        <w:t> </w:t>
      </w:r>
    </w:p>
    <w:p w14:paraId="7B15E9DD" w14:textId="77777777" w:rsidR="0034046F" w:rsidRPr="00B5669F" w:rsidRDefault="0034046F" w:rsidP="0034046F">
      <w:pPr>
        <w:rPr>
          <w:sz w:val="16"/>
        </w:rPr>
      </w:pPr>
      <w:r w:rsidRPr="00A333A1">
        <w:rPr>
          <w:sz w:val="16"/>
        </w:rPr>
        <w:t xml:space="preserve">One crisp day in early March 2014, I found myself sitting in a sleek conference room high above Boston Harbor taking questions from a group of financial executives. These men and women worked for a range of institutions that managed well over $3 trillion of financial assets, including the personal savings and pension funds of millions of Americans. They were keen to learn as much as they could about the Chinese economy. Was it about to hit the wall? Was I worried about a real estate bubble? How fragile was the country's financial system? Was the government serious about dealing with China's environmental problems? One fellow had a more personal question for me. "Hank," he said. "You're a real patriot. Why are you helping China?" The question pulled me up short. Three years before, when I first 'c began planning to write this book, I don't think I would have been asked anything like that at a meeting of sophisticated financiers. They would J have accepted that helping China to reform its economy, open its markets, protect its environment, and improve the quality of life of its people-all things I have been working on-would bring economic and strategic benefits to the U.S. as well. But that viewpoint has been changing as China has emerged as our biggest, most formidable economic competitor since the end of World War II and has started flexing its newfound military muscle in unsettling ways. As a result, many Americans, from all walks of life, have begun to view China with growing apprehension and resentment. Some would now prefer confrontation to cooperation. I understand these sentiments. Partly they are a function of China's choices and actions, and partly they are born of frustration with the recent economic troubles of the United States. I've spent a fair number of pages explaining how China must carry out meaningful economic reforms if it expects to continue its amazing success story. These arguments make sense for China and its people. But why should an American care? Why should we root for China to succeed? Shouldn't we instead be hoping that this ungainly giant stumbles, if only to slow down its daunting economic and military growth? In coming years China's weight and influence in the world, already substantial, is likely to begin to rival our own. Why take the chance now of helping the Chinese deal with so many of their problems and challenges? Why aid a competitor? The answer is simple: we should do so because it is more than ever in America's own self-interest that we do. To begin with, just about </w:t>
      </w:r>
      <w:r w:rsidRPr="00CE3CE2">
        <w:rPr>
          <w:rStyle w:val="Emphasis"/>
          <w:highlight w:val="green"/>
        </w:rPr>
        <w:t xml:space="preserve">every </w:t>
      </w:r>
      <w:r w:rsidRPr="0034046F">
        <w:rPr>
          <w:rStyle w:val="Emphasis"/>
        </w:rPr>
        <w:t xml:space="preserve">major global </w:t>
      </w:r>
      <w:r w:rsidRPr="00CE3CE2">
        <w:rPr>
          <w:rStyle w:val="Emphasis"/>
          <w:highlight w:val="green"/>
        </w:rPr>
        <w:t>challenge</w:t>
      </w:r>
      <w:r w:rsidRPr="00A333A1">
        <w:rPr>
          <w:sz w:val="16"/>
        </w:rPr>
        <w:t xml:space="preserve"> we face</w:t>
      </w:r>
      <w:r w:rsidRPr="0034046F">
        <w:rPr>
          <w:sz w:val="16"/>
        </w:rPr>
        <w:t>-</w:t>
      </w:r>
      <w:r w:rsidRPr="0034046F">
        <w:rPr>
          <w:rStyle w:val="Emphasis"/>
        </w:rPr>
        <w:t>from</w:t>
      </w:r>
      <w:r w:rsidRPr="0034046F">
        <w:rPr>
          <w:sz w:val="16"/>
        </w:rPr>
        <w:t xml:space="preserve"> </w:t>
      </w:r>
      <w:r w:rsidRPr="0034046F">
        <w:rPr>
          <w:rStyle w:val="Emphasis"/>
        </w:rPr>
        <w:t>economic</w:t>
      </w:r>
      <w:r w:rsidRPr="0034046F">
        <w:rPr>
          <w:sz w:val="16"/>
        </w:rPr>
        <w:t xml:space="preserve"> and </w:t>
      </w:r>
      <w:r w:rsidRPr="0034046F">
        <w:rPr>
          <w:rStyle w:val="Emphasis"/>
        </w:rPr>
        <w:t>environmental issues</w:t>
      </w:r>
      <w:r w:rsidRPr="0034046F">
        <w:rPr>
          <w:sz w:val="16"/>
        </w:rPr>
        <w:t xml:space="preserve"> to </w:t>
      </w:r>
      <w:r w:rsidRPr="0034046F">
        <w:rPr>
          <w:rStyle w:val="Emphasis"/>
        </w:rPr>
        <w:t>food</w:t>
      </w:r>
      <w:r w:rsidRPr="0034046F">
        <w:rPr>
          <w:sz w:val="16"/>
        </w:rPr>
        <w:t xml:space="preserve"> and </w:t>
      </w:r>
      <w:r w:rsidRPr="0034046F">
        <w:rPr>
          <w:rStyle w:val="Emphasis"/>
        </w:rPr>
        <w:t>energy security</w:t>
      </w:r>
      <w:r w:rsidRPr="0034046F">
        <w:rPr>
          <w:sz w:val="16"/>
        </w:rPr>
        <w:t xml:space="preserve"> to </w:t>
      </w:r>
      <w:r w:rsidRPr="0034046F">
        <w:rPr>
          <w:rStyle w:val="Emphasis"/>
        </w:rPr>
        <w:t>nuclear proliferation and terrorism-</w:t>
      </w:r>
      <w:r w:rsidRPr="00CE3CE2">
        <w:rPr>
          <w:rStyle w:val="Emphasis"/>
          <w:highlight w:val="green"/>
          <w:bdr w:val="single" w:sz="18" w:space="0" w:color="auto"/>
        </w:rPr>
        <w:t xml:space="preserve">will be easier to solve if the world's two </w:t>
      </w:r>
      <w:r w:rsidRPr="0034046F">
        <w:rPr>
          <w:rStyle w:val="Emphasis"/>
          <w:bdr w:val="single" w:sz="18" w:space="0" w:color="auto"/>
        </w:rPr>
        <w:t xml:space="preserve">most important economic </w:t>
      </w:r>
      <w:r w:rsidRPr="00CE3CE2">
        <w:rPr>
          <w:rStyle w:val="Emphasis"/>
          <w:highlight w:val="green"/>
          <w:bdr w:val="single" w:sz="18" w:space="0" w:color="auto"/>
        </w:rPr>
        <w:t xml:space="preserve">powers </w:t>
      </w:r>
      <w:r w:rsidRPr="0034046F">
        <w:rPr>
          <w:rStyle w:val="Emphasis"/>
          <w:bdr w:val="single" w:sz="18" w:space="0" w:color="auto"/>
        </w:rPr>
        <w:t xml:space="preserve">can </w:t>
      </w:r>
      <w:r w:rsidRPr="00CE3CE2">
        <w:rPr>
          <w:rStyle w:val="Emphasis"/>
          <w:highlight w:val="green"/>
          <w:bdr w:val="single" w:sz="18" w:space="0" w:color="auto"/>
        </w:rPr>
        <w:t>act in complementary ways.</w:t>
      </w:r>
      <w:r w:rsidRPr="00A333A1">
        <w:rPr>
          <w:sz w:val="16"/>
        </w:rPr>
        <w:t xml:space="preserve"> But </w:t>
      </w:r>
      <w:r w:rsidRPr="00CE3CE2">
        <w:rPr>
          <w:rStyle w:val="Emphasis"/>
          <w:highlight w:val="green"/>
        </w:rPr>
        <w:t>these challenges</w:t>
      </w:r>
      <w:r w:rsidRPr="00A333A1">
        <w:rPr>
          <w:sz w:val="16"/>
        </w:rPr>
        <w:t xml:space="preserve"> will be almost </w:t>
      </w:r>
      <w:r w:rsidRPr="00CE3CE2">
        <w:rPr>
          <w:rStyle w:val="Emphasis"/>
          <w:highlight w:val="green"/>
        </w:rPr>
        <w:t xml:space="preserve">impossible </w:t>
      </w:r>
      <w:r w:rsidRPr="0034046F">
        <w:rPr>
          <w:rStyle w:val="Emphasis"/>
        </w:rPr>
        <w:t xml:space="preserve">to address </w:t>
      </w:r>
      <w:r w:rsidRPr="00CE3CE2">
        <w:rPr>
          <w:rStyle w:val="Emphasis"/>
          <w:highlight w:val="green"/>
        </w:rPr>
        <w:t>if</w:t>
      </w:r>
      <w:r w:rsidRPr="00A333A1">
        <w:rPr>
          <w:sz w:val="16"/>
        </w:rPr>
        <w:t xml:space="preserve"> </w:t>
      </w:r>
      <w:r w:rsidRPr="00CE3CE2">
        <w:rPr>
          <w:rStyle w:val="Emphasis"/>
          <w:highlight w:val="green"/>
        </w:rPr>
        <w:t xml:space="preserve">the U.S. and </w:t>
      </w:r>
      <w:r w:rsidRPr="00CE3CE2">
        <w:rPr>
          <w:rStyle w:val="Emphasis"/>
          <w:highlight w:val="green"/>
          <w:bdr w:val="single" w:sz="18" w:space="0" w:color="auto"/>
        </w:rPr>
        <w:t xml:space="preserve">China work </w:t>
      </w:r>
      <w:r w:rsidRPr="0034046F">
        <w:rPr>
          <w:rStyle w:val="Emphasis"/>
          <w:bdr w:val="single" w:sz="18" w:space="0" w:color="auto"/>
        </w:rPr>
        <w:t xml:space="preserve">at </w:t>
      </w:r>
      <w:r w:rsidRPr="00CE3CE2">
        <w:rPr>
          <w:rStyle w:val="Emphasis"/>
          <w:highlight w:val="green"/>
          <w:bdr w:val="single" w:sz="18" w:space="0" w:color="auto"/>
        </w:rPr>
        <w:t>cross-purposes</w:t>
      </w:r>
      <w:r w:rsidRPr="00A333A1">
        <w:rPr>
          <w:sz w:val="16"/>
        </w:rPr>
        <w:t xml:space="preserve">. </w:t>
      </w:r>
      <w:r w:rsidRPr="00CE3CE2">
        <w:rPr>
          <w:rStyle w:val="Emphasis"/>
          <w:highlight w:val="green"/>
        </w:rPr>
        <w:t>If we want to benefit</w:t>
      </w:r>
      <w:r w:rsidRPr="00A333A1">
        <w:rPr>
          <w:sz w:val="16"/>
        </w:rPr>
        <w:t xml:space="preserve"> from an expanding </w:t>
      </w:r>
      <w:r w:rsidRPr="0034046F">
        <w:rPr>
          <w:rStyle w:val="Emphasis"/>
        </w:rPr>
        <w:t xml:space="preserve">global </w:t>
      </w:r>
      <w:r w:rsidRPr="00CE3CE2">
        <w:rPr>
          <w:rStyle w:val="Emphasis"/>
          <w:highlight w:val="green"/>
        </w:rPr>
        <w:t>economy</w:t>
      </w:r>
      <w:r w:rsidRPr="00A333A1">
        <w:rPr>
          <w:sz w:val="16"/>
        </w:rPr>
        <w:t xml:space="preserve">, </w:t>
      </w:r>
      <w:r w:rsidRPr="00CE3CE2">
        <w:rPr>
          <w:rStyle w:val="Emphasis"/>
          <w:highlight w:val="green"/>
        </w:rPr>
        <w:t>we need</w:t>
      </w:r>
      <w:r w:rsidRPr="00A333A1">
        <w:rPr>
          <w:sz w:val="16"/>
        </w:rPr>
        <w:t xml:space="preserve"> the most dynamic growth engines, like </w:t>
      </w:r>
      <w:r w:rsidRPr="00CE3CE2">
        <w:rPr>
          <w:rStyle w:val="Emphasis"/>
          <w:highlight w:val="green"/>
        </w:rPr>
        <w:t>China's</w:t>
      </w:r>
      <w:r w:rsidRPr="00A333A1">
        <w:rPr>
          <w:sz w:val="16"/>
        </w:rPr>
        <w:t xml:space="preserve">, </w:t>
      </w:r>
      <w:r w:rsidRPr="00CE3CE2">
        <w:rPr>
          <w:rStyle w:val="Emphasis"/>
          <w:highlight w:val="green"/>
        </w:rPr>
        <w:t>to thrive</w:t>
      </w:r>
      <w:r w:rsidRPr="00A333A1">
        <w:rPr>
          <w:sz w:val="16"/>
        </w:rPr>
        <w:t xml:space="preserve">. </w:t>
      </w:r>
      <w:r w:rsidRPr="00CE3CE2">
        <w:rPr>
          <w:rStyle w:val="Emphasis"/>
          <w:highlight w:val="green"/>
        </w:rPr>
        <w:t>If we want to prevent</w:t>
      </w:r>
      <w:r w:rsidRPr="00A333A1">
        <w:rPr>
          <w:sz w:val="16"/>
        </w:rPr>
        <w:t xml:space="preserve"> the worst </w:t>
      </w:r>
      <w:r w:rsidRPr="00CE3CE2">
        <w:rPr>
          <w:rStyle w:val="Emphasis"/>
          <w:highlight w:val="green"/>
        </w:rPr>
        <w:t>climate change</w:t>
      </w:r>
      <w:r w:rsidRPr="00A333A1">
        <w:rPr>
          <w:sz w:val="16"/>
        </w:rPr>
        <w:t xml:space="preserve"> outcomes and to preserve our fragile global ecosystems, </w:t>
      </w:r>
      <w:r w:rsidRPr="00CE3CE2">
        <w:rPr>
          <w:rStyle w:val="Emphasis"/>
          <w:highlight w:val="green"/>
        </w:rPr>
        <w:t>we need China</w:t>
      </w:r>
      <w:r w:rsidRPr="00A333A1">
        <w:rPr>
          <w:sz w:val="16"/>
        </w:rPr>
        <w:t xml:space="preserve"> to solve its massive environmental problems at home and adopt better practices abroad. If we want to keep diseases from our shores, we need </w:t>
      </w:r>
      <w:proofErr w:type="spellStart"/>
      <w:r w:rsidRPr="00A333A1">
        <w:rPr>
          <w:sz w:val="16"/>
        </w:rPr>
        <w:t>Chinaand</w:t>
      </w:r>
      <w:proofErr w:type="spellEnd"/>
      <w:r w:rsidRPr="00A333A1">
        <w:rPr>
          <w:sz w:val="16"/>
        </w:rPr>
        <w:t xml:space="preserve"> other countries to use the very best methods to prevent and halt epidemics. </w:t>
      </w:r>
      <w:r w:rsidRPr="00A333A1">
        <w:rPr>
          <w:rStyle w:val="StyleUnderline"/>
        </w:rPr>
        <w:t>If we want to stem the spread of dangerous weapons to those who might harm our citizens, we need nations, including China, to work together to end illicit trafficking. If we want all these things to happen, we must be proactive, frank, and at times forceful with the Chinese while seeking ways to cooperate, to develop complementary policies, and to work to more fully integrate them into a rules-based global order. If we attempt to exclude, ignore, or weaken China, we limit our ability to influence choices made by its leaders and risk turning the worst-case scenarios of China skeptics into a self-fulfilling reality.</w:t>
      </w:r>
    </w:p>
    <w:p w14:paraId="34396EAC" w14:textId="77777777" w:rsidR="0034046F" w:rsidRDefault="0034046F" w:rsidP="0034046F">
      <w:pPr>
        <w:pStyle w:val="Heading3"/>
      </w:pPr>
      <w:r>
        <w:t>1NC – OFF</w:t>
      </w:r>
    </w:p>
    <w:p w14:paraId="1A579188" w14:textId="77777777" w:rsidR="0034046F" w:rsidRPr="00803686" w:rsidRDefault="0034046F" w:rsidP="0034046F">
      <w:r>
        <w:t>DA</w:t>
      </w:r>
    </w:p>
    <w:p w14:paraId="2C76C81A" w14:textId="77777777" w:rsidR="0034046F" w:rsidRDefault="0034046F" w:rsidP="0034046F">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63E7620A" w14:textId="77777777" w:rsidR="0034046F" w:rsidRPr="00F82E63" w:rsidRDefault="0034046F" w:rsidP="0034046F">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1" w:history="1">
        <w:r w:rsidRPr="008E3DAC">
          <w:rPr>
            <w:rStyle w:val="Hyperlink"/>
          </w:rPr>
          <w:t>https://www.thehindu.com/news/international/xi-tightened-control-over-the-pla/article37549460.ece</w:t>
        </w:r>
      </w:hyperlink>
      <w:r>
        <w:t>] Justin</w:t>
      </w:r>
    </w:p>
    <w:p w14:paraId="3EA8F63F" w14:textId="77777777" w:rsidR="0034046F" w:rsidRPr="00050BF6" w:rsidRDefault="0034046F" w:rsidP="0034046F">
      <w:pPr>
        <w:rPr>
          <w:sz w:val="12"/>
        </w:rPr>
      </w:pPr>
      <w:r w:rsidRPr="00050BF6">
        <w:rPr>
          <w:sz w:val="12"/>
        </w:rPr>
        <w:t xml:space="preserve">The new resolution on history passed last week by China’s ruling Communist Party has said that President </w:t>
      </w:r>
      <w:r w:rsidRPr="00497035">
        <w:rPr>
          <w:highlight w:val="green"/>
          <w:u w:val="single"/>
        </w:rPr>
        <w:t>Xi</w:t>
      </w:r>
      <w:r w:rsidRPr="00DB568A">
        <w:rPr>
          <w:u w:val="single"/>
        </w:rPr>
        <w:t xml:space="preserve"> Jinping had </w:t>
      </w:r>
      <w:r w:rsidRPr="00497035">
        <w:rPr>
          <w:rStyle w:val="Emphasis"/>
          <w:highlight w:val="green"/>
        </w:rPr>
        <w:t xml:space="preserve">tightened </w:t>
      </w:r>
      <w:r w:rsidRPr="001B4223">
        <w:rPr>
          <w:rStyle w:val="Emphasis"/>
        </w:rPr>
        <w:t>control</w:t>
      </w:r>
      <w:r w:rsidRPr="001B4223">
        <w:rPr>
          <w:u w:val="single"/>
        </w:rPr>
        <w:t xml:space="preserve"> over the</w:t>
      </w:r>
      <w:r w:rsidRPr="00D35D3B">
        <w:rPr>
          <w:u w:val="single"/>
        </w:rPr>
        <w:t xml:space="preserv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050BF6">
        <w:rPr>
          <w:sz w:val="12"/>
        </w:rPr>
        <w:t>.</w:t>
      </w:r>
    </w:p>
    <w:p w14:paraId="72FB95D7" w14:textId="77777777" w:rsidR="0034046F" w:rsidRPr="00050BF6" w:rsidRDefault="0034046F" w:rsidP="0034046F">
      <w:pPr>
        <w:rPr>
          <w:sz w:val="12"/>
        </w:rPr>
      </w:pPr>
      <w:r w:rsidRPr="00050BF6">
        <w:rPr>
          <w:sz w:val="12"/>
        </w:rPr>
        <w:t xml:space="preserve">The full text of the resolution, released on Tuesday evening, listed some of the actions </w:t>
      </w:r>
      <w:r w:rsidRPr="00F82E63">
        <w:rPr>
          <w:u w:val="single"/>
        </w:rPr>
        <w:t>taken by the People’s Liberation Army (</w:t>
      </w:r>
      <w:r w:rsidRPr="00497035">
        <w:rPr>
          <w:rStyle w:val="Emphasis"/>
          <w:highlight w:val="green"/>
        </w:rPr>
        <w:t>PLA</w:t>
      </w:r>
      <w:r w:rsidRPr="00F82E63">
        <w:rPr>
          <w:u w:val="single"/>
        </w:rPr>
        <w:t>)</w:t>
      </w:r>
      <w:r w:rsidRPr="00050BF6">
        <w:rPr>
          <w:sz w:val="12"/>
        </w:rPr>
        <w:t xml:space="preserve"> under Mr. Xi, who is also the chairman of the Central Military Commission. These included what the document described as “major operations related to border defence”.</w:t>
      </w:r>
    </w:p>
    <w:p w14:paraId="38B059D5" w14:textId="77777777" w:rsidR="0034046F" w:rsidRPr="00050BF6" w:rsidRDefault="0034046F" w:rsidP="0034046F">
      <w:pPr>
        <w:rPr>
          <w:sz w:val="8"/>
          <w:szCs w:val="8"/>
        </w:rPr>
      </w:pPr>
      <w:r w:rsidRPr="00050BF6">
        <w:rPr>
          <w:sz w:val="8"/>
          <w:szCs w:val="8"/>
        </w:rPr>
        <w:t>No specifics</w:t>
      </w:r>
      <w:r>
        <w:rPr>
          <w:sz w:val="8"/>
          <w:szCs w:val="8"/>
        </w:rPr>
        <w:t xml:space="preserve"> </w:t>
      </w:r>
      <w:r w:rsidRPr="00050BF6">
        <w:rPr>
          <w:sz w:val="8"/>
          <w:szCs w:val="8"/>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r>
        <w:rPr>
          <w:sz w:val="8"/>
          <w:szCs w:val="8"/>
        </w:rPr>
        <w:t xml:space="preserve"> </w:t>
      </w:r>
      <w:r w:rsidRPr="00050BF6">
        <w:rPr>
          <w:sz w:val="8"/>
          <w:szCs w:val="8"/>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r>
        <w:rPr>
          <w:sz w:val="8"/>
          <w:szCs w:val="8"/>
        </w:rPr>
        <w:t xml:space="preserve"> </w:t>
      </w:r>
      <w:r w:rsidRPr="00050BF6">
        <w:rPr>
          <w:sz w:val="8"/>
          <w:szCs w:val="8"/>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r>
        <w:rPr>
          <w:sz w:val="8"/>
          <w:szCs w:val="8"/>
        </w:rPr>
        <w:t xml:space="preserve"> </w:t>
      </w:r>
      <w:r w:rsidRPr="00050BF6">
        <w:rPr>
          <w:sz w:val="8"/>
          <w:szCs w:val="8"/>
        </w:rPr>
        <w:t>Last week’s resolution on history was only third such document putting forth the official view on party history, following resolutions passed by Mao Zedong in 1945 and Deng Xiaoping in 1981.</w:t>
      </w:r>
      <w:r>
        <w:rPr>
          <w:sz w:val="8"/>
          <w:szCs w:val="8"/>
        </w:rPr>
        <w:t xml:space="preserve"> </w:t>
      </w:r>
      <w:r w:rsidRPr="00050BF6">
        <w:rPr>
          <w:sz w:val="8"/>
          <w:szCs w:val="8"/>
        </w:rPr>
        <w:t>The new resolution dealt more with the future than the past. It essentially reaffirmed the official view on history, saying that the “basic points and conclusions” of past resolutions “remain valid to this day.”</w:t>
      </w:r>
      <w:r>
        <w:rPr>
          <w:sz w:val="8"/>
          <w:szCs w:val="8"/>
        </w:rPr>
        <w:t xml:space="preserve"> </w:t>
      </w:r>
      <w:r w:rsidRPr="00050BF6">
        <w:rPr>
          <w:sz w:val="8"/>
          <w:szCs w:val="8"/>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r>
        <w:rPr>
          <w:sz w:val="8"/>
          <w:szCs w:val="8"/>
        </w:rPr>
        <w:t xml:space="preserve"> </w:t>
      </w:r>
      <w:r w:rsidRPr="00050BF6">
        <w:rPr>
          <w:sz w:val="8"/>
          <w:szCs w:val="8"/>
        </w:rPr>
        <w:t>Criticism of predecessors</w:t>
      </w:r>
    </w:p>
    <w:p w14:paraId="60731C9D" w14:textId="77777777" w:rsidR="0034046F" w:rsidRPr="00050BF6" w:rsidRDefault="0034046F" w:rsidP="0034046F">
      <w:pPr>
        <w:rPr>
          <w:sz w:val="12"/>
        </w:rPr>
      </w:pPr>
      <w:r w:rsidRPr="00F82E63">
        <w:rPr>
          <w:rStyle w:val="Emphasis"/>
        </w:rPr>
        <w:t>Much</w:t>
      </w:r>
      <w:r w:rsidRPr="00DB568A">
        <w:rPr>
          <w:u w:val="single"/>
        </w:rPr>
        <w:t xml:space="preserve"> of </w:t>
      </w:r>
      <w:r w:rsidRPr="00D35D3B">
        <w:rPr>
          <w:u w:val="single"/>
        </w:rPr>
        <w:t xml:space="preserve">the </w:t>
      </w:r>
      <w:r w:rsidRPr="00D35D3B">
        <w:rPr>
          <w:rStyle w:val="Emphasis"/>
        </w:rPr>
        <w:t>new resolution</w:t>
      </w:r>
      <w:r w:rsidRPr="00DB568A">
        <w:rPr>
          <w:u w:val="single"/>
        </w:rPr>
        <w:t xml:space="preserve"> focuses on </w:t>
      </w:r>
      <w:r w:rsidRPr="00497035">
        <w:rPr>
          <w:rStyle w:val="Emphasis"/>
          <w:highlight w:val="green"/>
        </w:rPr>
        <w:t>emphasising</w:t>
      </w:r>
      <w:r w:rsidRPr="00DB568A">
        <w:rPr>
          <w:u w:val="single"/>
        </w:rPr>
        <w:t xml:space="preserve"> Mr. </w:t>
      </w:r>
      <w:r w:rsidRPr="00D35D3B">
        <w:rPr>
          <w:u w:val="single"/>
        </w:rPr>
        <w:t xml:space="preserve">Xi’s </w:t>
      </w:r>
      <w:r w:rsidRPr="00497035">
        <w:rPr>
          <w:rStyle w:val="Emphasis"/>
          <w:highlight w:val="green"/>
        </w:rPr>
        <w:t>leadership</w:t>
      </w:r>
      <w:r w:rsidRPr="00497035">
        <w:rPr>
          <w:highlight w:val="green"/>
          <w:u w:val="single"/>
        </w:rPr>
        <w:t xml:space="preserve"> and calling</w:t>
      </w:r>
      <w:r w:rsidRPr="00DB568A">
        <w:rPr>
          <w:u w:val="single"/>
        </w:rPr>
        <w:t xml:space="preserve"> for the party </w:t>
      </w:r>
      <w:r w:rsidRPr="00497035">
        <w:rPr>
          <w:highlight w:val="green"/>
          <w:u w:val="single"/>
        </w:rPr>
        <w:t xml:space="preserve">to </w:t>
      </w:r>
      <w:r w:rsidRPr="00497035">
        <w:rPr>
          <w:rStyle w:val="Emphasis"/>
          <w:highlight w:val="green"/>
        </w:rPr>
        <w:t xml:space="preserve">support his </w:t>
      </w:r>
      <w:r w:rsidRPr="00E9461B">
        <w:rPr>
          <w:rStyle w:val="Emphasis"/>
        </w:rPr>
        <w:t>“core”</w:t>
      </w:r>
      <w:r w:rsidRPr="00F82E63">
        <w:rPr>
          <w:rStyle w:val="Emphasis"/>
        </w:rPr>
        <w:t xml:space="preserve"> </w:t>
      </w:r>
      <w:r w:rsidRPr="00497035">
        <w:rPr>
          <w:rStyle w:val="Emphasis"/>
          <w:highlight w:val="green"/>
        </w:rPr>
        <w:t>status</w:t>
      </w:r>
      <w:r w:rsidRPr="00050BF6">
        <w:rPr>
          <w:sz w:val="12"/>
        </w:rPr>
        <w:t xml:space="preserve">. It only briefly mentioned Mr. Xi’s predecessors Jiang Zemin and Hu Jintao, and implicitly </w:t>
      </w:r>
      <w:proofErr w:type="spellStart"/>
      <w:r w:rsidRPr="00050BF6">
        <w:rPr>
          <w:sz w:val="12"/>
        </w:rPr>
        <w:t>critcised</w:t>
      </w:r>
      <w:proofErr w:type="spellEnd"/>
      <w:r w:rsidRPr="00050BF6">
        <w:rPr>
          <w:sz w:val="12"/>
        </w:rPr>
        <w:t xml:space="preserve"> some aspects of their leadership including on military matters.</w:t>
      </w:r>
    </w:p>
    <w:p w14:paraId="3B1DA3E1" w14:textId="77777777" w:rsidR="0034046F" w:rsidRPr="00050BF6" w:rsidRDefault="0034046F" w:rsidP="0034046F">
      <w:pPr>
        <w:rPr>
          <w:sz w:val="12"/>
        </w:rPr>
      </w:pPr>
      <w:r w:rsidRPr="00050BF6">
        <w:rPr>
          <w:sz w:val="12"/>
        </w:rPr>
        <w:t>“</w:t>
      </w:r>
      <w:r w:rsidRPr="00D35D3B">
        <w:rPr>
          <w:u w:val="single"/>
        </w:rPr>
        <w:t xml:space="preserve">For a </w:t>
      </w:r>
      <w:r w:rsidRPr="00D35D3B">
        <w:rPr>
          <w:rStyle w:val="Emphasis"/>
        </w:rPr>
        <w:t>period of time</w:t>
      </w:r>
      <w:r w:rsidRPr="00D35D3B">
        <w:rPr>
          <w:u w:val="single"/>
        </w:rPr>
        <w:t xml:space="preserve">, the party’s </w:t>
      </w:r>
      <w:r w:rsidRPr="00D35D3B">
        <w:rPr>
          <w:rStyle w:val="Emphasis"/>
        </w:rPr>
        <w:t>leadership</w:t>
      </w:r>
      <w:r w:rsidRPr="00D35D3B">
        <w:rPr>
          <w:u w:val="single"/>
        </w:rPr>
        <w:t xml:space="preserve"> over the military was </w:t>
      </w:r>
      <w:r w:rsidRPr="00D35D3B">
        <w:rPr>
          <w:rStyle w:val="Emphasis"/>
        </w:rPr>
        <w:t>obviously lacking</w:t>
      </w:r>
      <w:r w:rsidRPr="00050BF6">
        <w:rPr>
          <w:sz w:val="12"/>
        </w:rPr>
        <w:t>,” it noted. “</w:t>
      </w:r>
      <w:r w:rsidRPr="00D35D3B">
        <w:rPr>
          <w:u w:val="single"/>
        </w:rPr>
        <w:t xml:space="preserve">If this problem had not been </w:t>
      </w:r>
      <w:r w:rsidRPr="00D35D3B">
        <w:rPr>
          <w:rStyle w:val="Emphasis"/>
        </w:rPr>
        <w:t>completely solved</w:t>
      </w:r>
      <w:r w:rsidRPr="00D35D3B">
        <w:rPr>
          <w:u w:val="single"/>
        </w:rPr>
        <w:t xml:space="preserve">, it would not only have </w:t>
      </w:r>
      <w:r w:rsidRPr="00D35D3B">
        <w:rPr>
          <w:rStyle w:val="Emphasis"/>
        </w:rPr>
        <w:t>diminished the military’s combat</w:t>
      </w:r>
      <w:r w:rsidRPr="00D35D3B">
        <w:rPr>
          <w:u w:val="single"/>
        </w:rPr>
        <w:t xml:space="preserve"> capacity, but also undermined the key </w:t>
      </w:r>
      <w:r w:rsidRPr="00D35D3B">
        <w:rPr>
          <w:rStyle w:val="Emphasis"/>
        </w:rPr>
        <w:t>political principle</w:t>
      </w:r>
      <w:r w:rsidRPr="00D35D3B">
        <w:rPr>
          <w:u w:val="single"/>
        </w:rPr>
        <w:t xml:space="preserve"> that the </w:t>
      </w:r>
      <w:r w:rsidRPr="00D35D3B">
        <w:rPr>
          <w:rStyle w:val="Emphasis"/>
        </w:rPr>
        <w:t>party</w:t>
      </w:r>
      <w:r w:rsidRPr="00D35D3B">
        <w:rPr>
          <w:u w:val="single"/>
        </w:rPr>
        <w:t xml:space="preserve"> comm</w:t>
      </w:r>
      <w:r w:rsidRPr="00DB568A">
        <w:rPr>
          <w:u w:val="single"/>
        </w:rPr>
        <w:t>ands the gun</w:t>
      </w:r>
      <w:r w:rsidRPr="00050BF6">
        <w:rPr>
          <w:sz w:val="12"/>
        </w:rPr>
        <w:t>.”</w:t>
      </w:r>
    </w:p>
    <w:p w14:paraId="7B24B757" w14:textId="77777777" w:rsidR="0034046F" w:rsidRPr="00DB568A" w:rsidRDefault="0034046F" w:rsidP="0034046F">
      <w:pPr>
        <w:rPr>
          <w:u w:val="single"/>
        </w:rPr>
      </w:pPr>
      <w:r w:rsidRPr="00050BF6">
        <w:rPr>
          <w:sz w:val="12"/>
        </w:rPr>
        <w:t xml:space="preserve">The document said Mr. </w:t>
      </w:r>
      <w:r w:rsidRPr="00497035">
        <w:rPr>
          <w:highlight w:val="green"/>
          <w:u w:val="single"/>
        </w:rPr>
        <w:t>Xi’s</w:t>
      </w:r>
      <w:r w:rsidRPr="00DB568A">
        <w:rPr>
          <w:u w:val="single"/>
        </w:rPr>
        <w:t xml:space="preserve"> leadership </w:t>
      </w:r>
      <w:r w:rsidRPr="00D35D3B">
        <w:rPr>
          <w:u w:val="single"/>
        </w:rPr>
        <w:t xml:space="preserve">had tightened </w:t>
      </w:r>
      <w:r w:rsidRPr="00D35D3B">
        <w:rPr>
          <w:rStyle w:val="Emphasis"/>
        </w:rPr>
        <w:t>supervision</w:t>
      </w:r>
      <w:r w:rsidRPr="00D35D3B">
        <w:rPr>
          <w:u w:val="single"/>
        </w:rPr>
        <w:t xml:space="preserve"> on the military including </w:t>
      </w:r>
      <w:r w:rsidRPr="00D35D3B">
        <w:rPr>
          <w:rStyle w:val="Emphasis"/>
        </w:rPr>
        <w:t>boosting</w:t>
      </w:r>
      <w:r w:rsidRPr="00D35D3B">
        <w:rPr>
          <w:u w:val="single"/>
        </w:rPr>
        <w:t xml:space="preserve"> “</w:t>
      </w:r>
      <w:r w:rsidRPr="00D35D3B">
        <w:rPr>
          <w:rStyle w:val="Emphasis"/>
        </w:rPr>
        <w:t>troop</w:t>
      </w:r>
      <w:r w:rsidRPr="00D35D3B">
        <w:rPr>
          <w:u w:val="single"/>
        </w:rPr>
        <w:t xml:space="preserve"> </w:t>
      </w:r>
      <w:r w:rsidRPr="00D35D3B">
        <w:rPr>
          <w:rStyle w:val="Emphasis"/>
        </w:rPr>
        <w:t>training</w:t>
      </w:r>
      <w:r w:rsidRPr="00D35D3B">
        <w:rPr>
          <w:u w:val="single"/>
        </w:rPr>
        <w:t xml:space="preserve"> and </w:t>
      </w:r>
      <w:r w:rsidRPr="00D35D3B">
        <w:rPr>
          <w:rStyle w:val="Emphasis"/>
        </w:rPr>
        <w:t>battle</w:t>
      </w:r>
      <w:r w:rsidRPr="00D35D3B">
        <w:rPr>
          <w:u w:val="single"/>
        </w:rPr>
        <w:t xml:space="preserve"> </w:t>
      </w:r>
      <w:r w:rsidRPr="00D35D3B">
        <w:rPr>
          <w:rStyle w:val="Emphasis"/>
        </w:rPr>
        <w:t>preparedness</w:t>
      </w:r>
      <w:r w:rsidRPr="00DB568A">
        <w:rPr>
          <w:u w:val="single"/>
        </w:rPr>
        <w:t xml:space="preserve">”, and it </w:t>
      </w:r>
      <w:r w:rsidRPr="00497035">
        <w:rPr>
          <w:highlight w:val="green"/>
          <w:u w:val="single"/>
        </w:rPr>
        <w:t xml:space="preserve">repeated </w:t>
      </w:r>
      <w:r w:rsidRPr="00D35D3B">
        <w:rPr>
          <w:u w:val="single"/>
        </w:rPr>
        <w:t>China’s</w:t>
      </w:r>
      <w:r w:rsidRPr="00DB568A">
        <w:rPr>
          <w:u w:val="single"/>
        </w:rPr>
        <w:t xml:space="preserve"> </w:t>
      </w:r>
      <w:r w:rsidRPr="00F82E63">
        <w:rPr>
          <w:rStyle w:val="Emphasis"/>
        </w:rPr>
        <w:t xml:space="preserve">stated </w:t>
      </w:r>
      <w:r w:rsidRPr="00497035">
        <w:rPr>
          <w:rStyle w:val="Emphasis"/>
          <w:highlight w:val="green"/>
        </w:rPr>
        <w:t>goals</w:t>
      </w:r>
      <w:r w:rsidRPr="00497035">
        <w:rPr>
          <w:highlight w:val="green"/>
          <w:u w:val="single"/>
        </w:rPr>
        <w:t xml:space="preserve"> of </w:t>
      </w:r>
      <w:r w:rsidRPr="00D35D3B">
        <w:rPr>
          <w:rStyle w:val="Emphasis"/>
        </w:rPr>
        <w:t xml:space="preserve">completing </w:t>
      </w:r>
      <w:r w:rsidRPr="00F82E63">
        <w:rPr>
          <w:rStyle w:val="Emphasis"/>
        </w:rPr>
        <w:t xml:space="preserve">the </w:t>
      </w:r>
      <w:r w:rsidRPr="00497035">
        <w:rPr>
          <w:rStyle w:val="Emphasis"/>
          <w:highlight w:val="green"/>
        </w:rPr>
        <w:t>modernisation</w:t>
      </w:r>
      <w:r w:rsidRPr="00DB568A">
        <w:rPr>
          <w:u w:val="single"/>
        </w:rPr>
        <w:t xml:space="preserve"> of its armed forces by </w:t>
      </w:r>
      <w:r w:rsidRPr="00E9461B">
        <w:rPr>
          <w:u w:val="single"/>
        </w:rPr>
        <w:t>2035 and building a “</w:t>
      </w:r>
      <w:r w:rsidRPr="00E9461B">
        <w:rPr>
          <w:rStyle w:val="Emphasis"/>
        </w:rPr>
        <w:t>world class</w:t>
      </w:r>
      <w:r w:rsidRPr="00E9461B">
        <w:rPr>
          <w:u w:val="single"/>
        </w:rPr>
        <w:t>” military by 2050</w:t>
      </w:r>
      <w:r w:rsidRPr="00050BF6">
        <w:rPr>
          <w:sz w:val="12"/>
        </w:rPr>
        <w:t xml:space="preserve">, </w:t>
      </w:r>
      <w:r w:rsidRPr="00DB568A">
        <w:rPr>
          <w:u w:val="single"/>
        </w:rPr>
        <w:t xml:space="preserve">which observers see as meaning </w:t>
      </w:r>
      <w:r w:rsidRPr="001B4223">
        <w:rPr>
          <w:rStyle w:val="Emphasis"/>
        </w:rPr>
        <w:t>on par</w:t>
      </w:r>
      <w:r w:rsidRPr="001B4223">
        <w:rPr>
          <w:u w:val="single"/>
        </w:rPr>
        <w:t xml:space="preserve"> </w:t>
      </w:r>
      <w:r w:rsidRPr="00497035">
        <w:rPr>
          <w:highlight w:val="green"/>
          <w:u w:val="single"/>
        </w:rPr>
        <w:t>with the U.S.</w:t>
      </w:r>
    </w:p>
    <w:p w14:paraId="4A9A852F" w14:textId="77777777" w:rsidR="0034046F" w:rsidRPr="00050BF6" w:rsidRDefault="0034046F" w:rsidP="0034046F">
      <w:pPr>
        <w:rPr>
          <w:sz w:val="12"/>
        </w:rPr>
      </w:pPr>
      <w:r w:rsidRPr="00050BF6">
        <w:rPr>
          <w:sz w:val="12"/>
        </w:rPr>
        <w:t>‘Working vigorously’</w:t>
      </w:r>
    </w:p>
    <w:p w14:paraId="24F42A3A" w14:textId="77777777" w:rsidR="0034046F" w:rsidRPr="00050BF6" w:rsidRDefault="0034046F" w:rsidP="0034046F">
      <w:pPr>
        <w:rPr>
          <w:sz w:val="12"/>
        </w:rPr>
      </w:pPr>
      <w:r w:rsidRPr="00050BF6">
        <w:rPr>
          <w:sz w:val="12"/>
        </w:rPr>
        <w:t>“</w:t>
      </w:r>
      <w:r w:rsidRPr="00DB568A">
        <w:rPr>
          <w:u w:val="single"/>
        </w:rPr>
        <w:t xml:space="preserve">To build </w:t>
      </w:r>
      <w:r w:rsidRPr="00F82E63">
        <w:rPr>
          <w:rStyle w:val="Emphasis"/>
        </w:rPr>
        <w:t xml:space="preserve">strong people’s armed </w:t>
      </w:r>
      <w:r w:rsidRPr="001B4223">
        <w:rPr>
          <w:rStyle w:val="Emphasis"/>
        </w:rPr>
        <w:t>forces</w:t>
      </w:r>
      <w:r w:rsidRPr="001B4223">
        <w:rPr>
          <w:u w:val="single"/>
        </w:rPr>
        <w:t xml:space="preserve">, it is of </w:t>
      </w:r>
      <w:r w:rsidRPr="001B4223">
        <w:rPr>
          <w:rStyle w:val="Emphasis"/>
        </w:rPr>
        <w:t>paramount importance</w:t>
      </w:r>
      <w:r w:rsidRPr="001B4223">
        <w:rPr>
          <w:u w:val="single"/>
        </w:rPr>
        <w:t xml:space="preserve"> </w:t>
      </w:r>
      <w:r w:rsidRPr="00497035">
        <w:rPr>
          <w:highlight w:val="green"/>
          <w:u w:val="single"/>
        </w:rPr>
        <w:t>to uphold</w:t>
      </w:r>
      <w:r w:rsidRPr="00DB568A">
        <w:rPr>
          <w:u w:val="single"/>
        </w:rPr>
        <w:t xml:space="preserve"> the </w:t>
      </w:r>
      <w:r w:rsidRPr="00D35D3B">
        <w:rPr>
          <w:rStyle w:val="Emphasis"/>
        </w:rPr>
        <w:t>fundamental principle</w:t>
      </w:r>
      <w:r w:rsidRPr="00D35D3B">
        <w:rPr>
          <w:u w:val="single"/>
        </w:rPr>
        <w:t xml:space="preserve"> and system of </w:t>
      </w:r>
      <w:r w:rsidRPr="00D35D3B">
        <w:rPr>
          <w:rStyle w:val="Emphasis"/>
        </w:rPr>
        <w:t>absolute party leadership</w:t>
      </w:r>
      <w:r w:rsidRPr="00D35D3B">
        <w:rPr>
          <w:u w:val="single"/>
        </w:rPr>
        <w:t xml:space="preserve"> over the military</w:t>
      </w:r>
      <w:r w:rsidRPr="00050BF6">
        <w:rPr>
          <w:sz w:val="12"/>
        </w:rPr>
        <w:t xml:space="preserve">, </w:t>
      </w:r>
      <w:r w:rsidRPr="00D35D3B">
        <w:rPr>
          <w:u w:val="single"/>
        </w:rPr>
        <w:t xml:space="preserve">to ensure that </w:t>
      </w:r>
      <w:r w:rsidRPr="00D35D3B">
        <w:rPr>
          <w:rStyle w:val="Emphasis"/>
        </w:rPr>
        <w:t xml:space="preserve">supreme </w:t>
      </w:r>
      <w:r w:rsidRPr="00497035">
        <w:rPr>
          <w:rStyle w:val="Emphasis"/>
          <w:highlight w:val="green"/>
        </w:rPr>
        <w:t>leadership</w:t>
      </w:r>
      <w:r w:rsidRPr="00497035">
        <w:rPr>
          <w:highlight w:val="green"/>
          <w:u w:val="single"/>
        </w:rPr>
        <w:t xml:space="preserve"> and </w:t>
      </w:r>
      <w:r w:rsidRPr="00D35D3B">
        <w:rPr>
          <w:rStyle w:val="Emphasis"/>
        </w:rPr>
        <w:t xml:space="preserve">command </w:t>
      </w:r>
      <w:r w:rsidRPr="00497035">
        <w:rPr>
          <w:rStyle w:val="Emphasis"/>
          <w:highlight w:val="green"/>
        </w:rPr>
        <w:t>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050BF6">
        <w:rPr>
          <w:sz w:val="12"/>
        </w:rPr>
        <w:t xml:space="preserve"> (CMC), </w:t>
      </w:r>
      <w:r w:rsidRPr="00DB568A">
        <w:rPr>
          <w:u w:val="single"/>
        </w:rPr>
        <w:t xml:space="preserve">and to fully enforce the system of the CMC chairman assuming </w:t>
      </w:r>
      <w:r w:rsidRPr="00F82E63">
        <w:rPr>
          <w:rStyle w:val="Emphasis"/>
        </w:rPr>
        <w:t>overall responsibility</w:t>
      </w:r>
      <w:r w:rsidRPr="00050BF6">
        <w:rPr>
          <w:sz w:val="12"/>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050BF6">
        <w:rPr>
          <w:sz w:val="12"/>
        </w:rPr>
        <w:t>.”</w:t>
      </w:r>
    </w:p>
    <w:p w14:paraId="4604B7DB" w14:textId="77777777" w:rsidR="0034046F" w:rsidRPr="00DA193B" w:rsidRDefault="0034046F" w:rsidP="0034046F"/>
    <w:p w14:paraId="3E0E1CA8" w14:textId="77777777" w:rsidR="0034046F" w:rsidRDefault="0034046F" w:rsidP="0034046F">
      <w:pPr>
        <w:pStyle w:val="Heading4"/>
      </w:pPr>
      <w:r>
        <w:t xml:space="preserve">The </w:t>
      </w:r>
      <w:r w:rsidRPr="00F82E63">
        <w:rPr>
          <w:u w:val="single"/>
        </w:rPr>
        <w:t>commercial space sector</w:t>
      </w:r>
      <w:r>
        <w:t xml:space="preserve"> is the PLAs </w:t>
      </w:r>
      <w:r w:rsidRPr="00F82E63">
        <w:rPr>
          <w:u w:val="single"/>
        </w:rPr>
        <w:t>central goal</w:t>
      </w:r>
      <w:r>
        <w:t xml:space="preserve"> – the plan is a </w:t>
      </w:r>
      <w:r w:rsidRPr="00F82E63">
        <w:rPr>
          <w:u w:val="single"/>
        </w:rPr>
        <w:t>180</w:t>
      </w:r>
      <w:r>
        <w:t>.</w:t>
      </w:r>
    </w:p>
    <w:p w14:paraId="3E6E398A" w14:textId="77777777" w:rsidR="0034046F" w:rsidRPr="00DC1444" w:rsidRDefault="0034046F" w:rsidP="0034046F">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2" w:history="1">
        <w:r w:rsidRPr="008E3DAC">
          <w:rPr>
            <w:rStyle w:val="Hyperlink"/>
          </w:rPr>
          <w:t>https://www.uscc.gov/sites/default/files/transcripts/April%2025%2C%202019%20Hearing%20Transcript%20%282%29.pdf</w:t>
        </w:r>
      </w:hyperlink>
      <w:r>
        <w:t>] Justin</w:t>
      </w:r>
    </w:p>
    <w:p w14:paraId="25A23B2D" w14:textId="77777777" w:rsidR="0034046F" w:rsidRPr="00DC1444" w:rsidRDefault="0034046F" w:rsidP="0034046F">
      <w:pPr>
        <w:rPr>
          <w:sz w:val="24"/>
          <w:szCs w:val="24"/>
          <w:u w:val="single"/>
        </w:rPr>
      </w:pPr>
      <w:r w:rsidRPr="00DC1444">
        <w:rPr>
          <w:sz w:val="16"/>
        </w:rPr>
        <w:t xml:space="preserve">As the Chairman said, </w:t>
      </w:r>
      <w:r w:rsidRPr="00497035">
        <w:rPr>
          <w:highlight w:val="green"/>
          <w:u w:val="single"/>
        </w:rPr>
        <w:t xml:space="preserve">China </w:t>
      </w:r>
      <w:r w:rsidRPr="00DC1444">
        <w:rPr>
          <w:u w:val="single"/>
        </w:rPr>
        <w:t xml:space="preserve">is </w:t>
      </w:r>
      <w:r w:rsidRPr="00D35D3B">
        <w:rPr>
          <w:rStyle w:val="Emphasis"/>
        </w:rPr>
        <w:t>determined</w:t>
      </w:r>
      <w:r w:rsidRPr="00D35D3B">
        <w:rPr>
          <w:u w:val="single"/>
        </w:rPr>
        <w:t xml:space="preserve"> to become a </w:t>
      </w:r>
      <w:r w:rsidRPr="00D35D3B">
        <w:rPr>
          <w:rStyle w:val="Emphasis"/>
        </w:rPr>
        <w:t>leading space power</w:t>
      </w:r>
      <w:r w:rsidRPr="00D35D3B">
        <w:rPr>
          <w:u w:val="single"/>
        </w:rPr>
        <w:t xml:space="preserve">, which </w:t>
      </w:r>
      <w:r w:rsidRPr="00497035">
        <w:rPr>
          <w:highlight w:val="green"/>
          <w:u w:val="single"/>
        </w:rPr>
        <w:t>requires</w:t>
      </w:r>
      <w:r w:rsidRPr="00DC1444">
        <w:rPr>
          <w:u w:val="single"/>
        </w:rPr>
        <w:t xml:space="preserve"> continuing to </w:t>
      </w:r>
      <w:r w:rsidRPr="00DC1444">
        <w:rPr>
          <w:rStyle w:val="Emphasis"/>
        </w:rPr>
        <w:t xml:space="preserve">boost its </w:t>
      </w:r>
      <w:r w:rsidRPr="00497035">
        <w:rPr>
          <w:rStyle w:val="Emphasis"/>
          <w:highlight w:val="green"/>
        </w:rPr>
        <w:t>innovation</w:t>
      </w:r>
      <w:r w:rsidRPr="00DC1444">
        <w:rPr>
          <w:rStyle w:val="Emphasis"/>
        </w:rPr>
        <w:t xml:space="preserve"> capabilities</w:t>
      </w:r>
      <w:r w:rsidRPr="00E9461B">
        <w:rPr>
          <w:u w:val="single"/>
        </w:rPr>
        <w:t xml:space="preserve">, both in its </w:t>
      </w:r>
      <w:r w:rsidRPr="00E9461B">
        <w:rPr>
          <w:rStyle w:val="Emphasis"/>
        </w:rPr>
        <w:t>civilian</w:t>
      </w:r>
      <w:r w:rsidRPr="00E9461B">
        <w:rPr>
          <w:u w:val="single"/>
        </w:rPr>
        <w:t xml:space="preserve"> and </w:t>
      </w:r>
      <w:r w:rsidRPr="00E9461B">
        <w:rPr>
          <w:rStyle w:val="Emphasis"/>
        </w:rPr>
        <w:t>military</w:t>
      </w:r>
      <w:r w:rsidRPr="00E9461B">
        <w:rPr>
          <w:u w:val="single"/>
        </w:rPr>
        <w:t xml:space="preserve"> </w:t>
      </w:r>
      <w:r w:rsidRPr="00E9461B">
        <w:rPr>
          <w:rStyle w:val="Emphasis"/>
        </w:rPr>
        <w:t>sectors</w:t>
      </w:r>
      <w:r w:rsidRPr="00DC1444">
        <w:rPr>
          <w:sz w:val="16"/>
        </w:rPr>
        <w:t xml:space="preserve">. </w:t>
      </w:r>
      <w:r w:rsidRPr="00497035">
        <w:rPr>
          <w:highlight w:val="green"/>
          <w:u w:val="single"/>
        </w:rPr>
        <w:t xml:space="preserve">The </w:t>
      </w:r>
      <w:r w:rsidRPr="00497035">
        <w:rPr>
          <w:rStyle w:val="Emphasis"/>
          <w:highlight w:val="green"/>
        </w:rPr>
        <w:t>P</w:t>
      </w:r>
      <w:r w:rsidRPr="00DC1444">
        <w:rPr>
          <w:rStyle w:val="Emphasis"/>
        </w:rPr>
        <w:t>eople’s</w:t>
      </w:r>
      <w:r w:rsidRPr="00DC1444">
        <w:rPr>
          <w:u w:val="single"/>
        </w:rPr>
        <w:t xml:space="preserve"> </w:t>
      </w:r>
      <w:r w:rsidRPr="00497035">
        <w:rPr>
          <w:rStyle w:val="Emphasis"/>
          <w:highlight w:val="green"/>
        </w:rPr>
        <w:t>L</w:t>
      </w:r>
      <w:r w:rsidRPr="00DC1444">
        <w:rPr>
          <w:rStyle w:val="Emphasis"/>
        </w:rPr>
        <w:t>iberation</w:t>
      </w:r>
      <w:r w:rsidRPr="00DC1444">
        <w:rPr>
          <w:u w:val="single"/>
        </w:rPr>
        <w:t xml:space="preserve"> </w:t>
      </w:r>
      <w:r w:rsidRPr="00497035">
        <w:rPr>
          <w:rStyle w:val="Emphasis"/>
          <w:highlight w:val="green"/>
        </w:rPr>
        <w:t>A</w:t>
      </w:r>
      <w:r w:rsidRPr="00DC1444">
        <w:rPr>
          <w:rStyle w:val="Emphasis"/>
        </w:rPr>
        <w:t>rmy</w:t>
      </w:r>
      <w:r w:rsidRPr="00DC1444">
        <w:rPr>
          <w:u w:val="single"/>
        </w:rPr>
        <w:t xml:space="preserve"> </w:t>
      </w:r>
      <w:r w:rsidRPr="00497035">
        <w:rPr>
          <w:highlight w:val="green"/>
          <w:u w:val="single"/>
        </w:rPr>
        <w:t>is</w:t>
      </w:r>
      <w:r w:rsidRPr="00DC1444">
        <w:rPr>
          <w:u w:val="single"/>
        </w:rPr>
        <w:t xml:space="preserve"> </w:t>
      </w:r>
      <w:r w:rsidRPr="00DC1444">
        <w:rPr>
          <w:rStyle w:val="Emphasis"/>
        </w:rPr>
        <w:t xml:space="preserve">closely </w:t>
      </w:r>
      <w:r w:rsidRPr="00497035">
        <w:rPr>
          <w:rStyle w:val="Emphasis"/>
          <w:highlight w:val="green"/>
        </w:rPr>
        <w:t>involved</w:t>
      </w:r>
      <w:r w:rsidRPr="00497035">
        <w:rPr>
          <w:highlight w:val="green"/>
          <w:u w:val="single"/>
        </w:rPr>
        <w:t xml:space="preserve"> in</w:t>
      </w:r>
      <w:r w:rsidRPr="00DC1444">
        <w:rPr>
          <w:sz w:val="16"/>
        </w:rPr>
        <w:t xml:space="preserve"> most if not </w:t>
      </w:r>
      <w:r w:rsidRPr="00497035">
        <w:rPr>
          <w:rStyle w:val="Emphasis"/>
          <w:sz w:val="24"/>
          <w:szCs w:val="24"/>
          <w:highlight w:val="green"/>
        </w:rPr>
        <w:t>every aspect</w:t>
      </w:r>
      <w:r w:rsidRPr="00497035">
        <w:rPr>
          <w:sz w:val="24"/>
          <w:szCs w:val="24"/>
          <w:highlight w:val="green"/>
          <w:u w:val="single"/>
        </w:rPr>
        <w:t xml:space="preserve"> </w:t>
      </w:r>
      <w:r w:rsidRPr="00497035">
        <w:rPr>
          <w:highlight w:val="green"/>
          <w:u w:val="single"/>
        </w:rPr>
        <w:t xml:space="preserve">of China’s </w:t>
      </w:r>
      <w:r w:rsidRPr="00DC1444">
        <w:rPr>
          <w:rStyle w:val="Emphasis"/>
        </w:rPr>
        <w:t xml:space="preserve">space </w:t>
      </w:r>
      <w:r w:rsidRPr="00497035">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497035">
        <w:rPr>
          <w:rStyle w:val="Emphasis"/>
          <w:highlight w:val="green"/>
        </w:rPr>
        <w:t>boundaries</w:t>
      </w:r>
      <w:r w:rsidRPr="00497035">
        <w:rPr>
          <w:highlight w:val="green"/>
          <w:u w:val="single"/>
        </w:rPr>
        <w:t xml:space="preserve"> </w:t>
      </w:r>
      <w:r w:rsidRPr="00D35D3B">
        <w:rPr>
          <w:u w:val="single"/>
        </w:rPr>
        <w:t xml:space="preserve">between the </w:t>
      </w:r>
      <w:r w:rsidRPr="00D35D3B">
        <w:rPr>
          <w:rStyle w:val="Emphasis"/>
        </w:rPr>
        <w:t>military and civil</w:t>
      </w:r>
      <w:r w:rsidRPr="00D35D3B">
        <w:rPr>
          <w:u w:val="single"/>
        </w:rPr>
        <w:t xml:space="preserve"> </w:t>
      </w:r>
      <w:r w:rsidRPr="00D35D3B">
        <w:rPr>
          <w:rStyle w:val="Emphasis"/>
        </w:rPr>
        <w:t>silos</w:t>
      </w:r>
      <w:r w:rsidRPr="00D35D3B">
        <w:rPr>
          <w:u w:val="single"/>
        </w:rPr>
        <w:t xml:space="preserve"> of China’s </w:t>
      </w:r>
      <w:r w:rsidRPr="00D35D3B">
        <w:rPr>
          <w:rStyle w:val="Emphasis"/>
        </w:rPr>
        <w:t xml:space="preserve">program </w:t>
      </w:r>
      <w:r w:rsidRPr="00497035">
        <w:rPr>
          <w:rStyle w:val="Emphasis"/>
          <w:highlight w:val="green"/>
        </w:rPr>
        <w:t>are thin</w:t>
      </w:r>
      <w:r w:rsidRPr="00D35D3B">
        <w:rPr>
          <w:rStyle w:val="Emphasis"/>
        </w:rPr>
        <w:t xml:space="preserve">, </w:t>
      </w:r>
      <w:r w:rsidRPr="00D35D3B">
        <w:rPr>
          <w:rStyle w:val="Emphasis"/>
          <w:sz w:val="24"/>
          <w:szCs w:val="24"/>
        </w:rPr>
        <w:t>if they exist at all</w:t>
      </w:r>
      <w:r w:rsidRPr="00DC1444">
        <w:rPr>
          <w:rStyle w:val="Emphasis"/>
          <w:sz w:val="24"/>
          <w:szCs w:val="24"/>
        </w:rPr>
        <w:t>.</w:t>
      </w:r>
      <w:r w:rsidRPr="00DC1444">
        <w:rPr>
          <w:sz w:val="24"/>
          <w:szCs w:val="24"/>
          <w:u w:val="single"/>
        </w:rPr>
        <w:t xml:space="preserve"> </w:t>
      </w:r>
    </w:p>
    <w:p w14:paraId="5BC4F13B" w14:textId="77777777" w:rsidR="0034046F" w:rsidRPr="00DC1444" w:rsidRDefault="0034046F" w:rsidP="0034046F">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497035">
        <w:rPr>
          <w:highlight w:val="green"/>
          <w:u w:val="single"/>
        </w:rPr>
        <w:t>“</w:t>
      </w:r>
      <w:r w:rsidRPr="00497035">
        <w:rPr>
          <w:rStyle w:val="Emphasis"/>
          <w:highlight w:val="green"/>
        </w:rPr>
        <w:t>military-civil fusion</w:t>
      </w:r>
      <w:r w:rsidRPr="00497035">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497035">
        <w:rPr>
          <w:rStyle w:val="Emphasis"/>
          <w:highlight w:val="green"/>
        </w:rPr>
        <w:t xml:space="preserve">harness civilian </w:t>
      </w:r>
      <w:r w:rsidRPr="00DC1444">
        <w:rPr>
          <w:rStyle w:val="Emphasis"/>
        </w:rPr>
        <w:t xml:space="preserve">sector </w:t>
      </w:r>
      <w:r w:rsidRPr="00497035">
        <w:rPr>
          <w:rStyle w:val="Emphasis"/>
          <w:highlight w:val="green"/>
        </w:rPr>
        <w:t>innovation</w:t>
      </w:r>
      <w:r w:rsidRPr="00497035">
        <w:rPr>
          <w:highlight w:val="green"/>
          <w:u w:val="single"/>
        </w:rPr>
        <w:t xml:space="preserve"> </w:t>
      </w:r>
      <w:r w:rsidRPr="00D35D3B">
        <w:rPr>
          <w:u w:val="single"/>
        </w:rPr>
        <w:t xml:space="preserve">to </w:t>
      </w:r>
      <w:r w:rsidRPr="00D35D3B">
        <w:rPr>
          <w:rStyle w:val="Emphasis"/>
        </w:rPr>
        <w:t>power China’s military and technological modernization</w:t>
      </w:r>
      <w:r w:rsidRPr="00D35D3B">
        <w:rPr>
          <w:u w:val="single"/>
        </w:rPr>
        <w:t xml:space="preserve"> with the goal of </w:t>
      </w:r>
      <w:r w:rsidRPr="00497035">
        <w:rPr>
          <w:rStyle w:val="Emphasis"/>
          <w:highlight w:val="green"/>
        </w:rPr>
        <w:t>leapfrogging the U</w:t>
      </w:r>
      <w:r w:rsidRPr="00DC1444">
        <w:rPr>
          <w:rStyle w:val="Emphasis"/>
        </w:rPr>
        <w:t xml:space="preserve">nited </w:t>
      </w:r>
      <w:r w:rsidRPr="00497035">
        <w:rPr>
          <w:rStyle w:val="Emphasis"/>
          <w:highlight w:val="green"/>
        </w:rPr>
        <w:t>S</w:t>
      </w:r>
      <w:r w:rsidRPr="00DC1444">
        <w:rPr>
          <w:rStyle w:val="Emphasis"/>
        </w:rPr>
        <w:t>tates</w:t>
      </w:r>
      <w:r w:rsidRPr="00DC1444">
        <w:rPr>
          <w:u w:val="single"/>
        </w:rPr>
        <w:t xml:space="preserve"> and becoming a technological powerhouse. </w:t>
      </w:r>
      <w:r w:rsidRPr="00497035">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E9461B">
        <w:rPr>
          <w:rStyle w:val="Emphasis"/>
        </w:rPr>
        <w:t xml:space="preserve">especially </w:t>
      </w:r>
      <w:r w:rsidRPr="00497035">
        <w:rPr>
          <w:rStyle w:val="Emphasis"/>
          <w:highlight w:val="green"/>
        </w:rPr>
        <w:t>important</w:t>
      </w:r>
      <w:r w:rsidRPr="00497035">
        <w:rPr>
          <w:highlight w:val="green"/>
          <w:u w:val="single"/>
        </w:rPr>
        <w:t xml:space="preserve"> </w:t>
      </w:r>
      <w:r w:rsidRPr="00D35D3B">
        <w:rPr>
          <w:u w:val="single"/>
        </w:rPr>
        <w:t>sector for military-civil fusion</w:t>
      </w:r>
      <w:r w:rsidRPr="00D35D3B">
        <w:rPr>
          <w:sz w:val="16"/>
        </w:rPr>
        <w:t xml:space="preserve">, </w:t>
      </w:r>
      <w:r w:rsidRPr="00D35D3B">
        <w:rPr>
          <w:u w:val="single"/>
        </w:rPr>
        <w:t xml:space="preserve">and the </w:t>
      </w:r>
      <w:r w:rsidRPr="00D35D3B">
        <w:rPr>
          <w:rStyle w:val="Emphasis"/>
        </w:rPr>
        <w:t>impacts</w:t>
      </w:r>
      <w:r w:rsidRPr="00D35D3B">
        <w:rPr>
          <w:u w:val="single"/>
        </w:rPr>
        <w:t xml:space="preserve"> of this campaign on </w:t>
      </w:r>
      <w:r w:rsidRPr="00D35D3B">
        <w:rPr>
          <w:rStyle w:val="Emphasis"/>
        </w:rPr>
        <w:t>China’s burgeoning commercial space sector</w:t>
      </w:r>
      <w:r w:rsidRPr="00D35D3B">
        <w:rPr>
          <w:sz w:val="16"/>
        </w:rPr>
        <w:t>—</w:t>
      </w:r>
      <w:r w:rsidRPr="00D35D3B">
        <w:rPr>
          <w:u w:val="single"/>
        </w:rPr>
        <w:t xml:space="preserve">itself a recipient of </w:t>
      </w:r>
      <w:r w:rsidRPr="00D35D3B">
        <w:rPr>
          <w:rStyle w:val="Emphasis"/>
        </w:rPr>
        <w:t>generous government support</w:t>
      </w:r>
      <w:r w:rsidRPr="00D35D3B">
        <w:rPr>
          <w:u w:val="single"/>
        </w:rPr>
        <w:t xml:space="preserve"> and </w:t>
      </w:r>
      <w:r w:rsidRPr="00D35D3B">
        <w:rPr>
          <w:rStyle w:val="Emphasis"/>
        </w:rPr>
        <w:t>protection</w:t>
      </w:r>
      <w:r w:rsidRPr="00D35D3B">
        <w:rPr>
          <w:sz w:val="16"/>
        </w:rPr>
        <w:t>—</w:t>
      </w:r>
      <w:r w:rsidRPr="00D35D3B">
        <w:rPr>
          <w:u w:val="single"/>
        </w:rPr>
        <w:t xml:space="preserve">will be </w:t>
      </w:r>
      <w:r w:rsidRPr="00D35D3B">
        <w:rPr>
          <w:rStyle w:val="Emphasis"/>
        </w:rPr>
        <w:t>crucial</w:t>
      </w:r>
      <w:r w:rsidRPr="00D35D3B">
        <w:rPr>
          <w:u w:val="single"/>
        </w:rPr>
        <w:t xml:space="preserve"> </w:t>
      </w:r>
      <w:r w:rsidRPr="00497035">
        <w:rPr>
          <w:highlight w:val="green"/>
          <w:u w:val="single"/>
        </w:rPr>
        <w:t>as</w:t>
      </w:r>
      <w:r w:rsidRPr="00DC1444">
        <w:rPr>
          <w:u w:val="single"/>
        </w:rPr>
        <w:t xml:space="preserve"> Chinese </w:t>
      </w:r>
      <w:r w:rsidRPr="00497035">
        <w:rPr>
          <w:highlight w:val="green"/>
          <w:u w:val="single"/>
        </w:rPr>
        <w:t>companies</w:t>
      </w:r>
      <w:r w:rsidRPr="00DC1444">
        <w:rPr>
          <w:u w:val="single"/>
        </w:rPr>
        <w:t xml:space="preserve"> increasingly seek to </w:t>
      </w:r>
      <w:r w:rsidRPr="00497035">
        <w:rPr>
          <w:rStyle w:val="Emphasis"/>
          <w:highlight w:val="green"/>
        </w:rPr>
        <w:t xml:space="preserve">compete in </w:t>
      </w:r>
      <w:r w:rsidRPr="00DC1444">
        <w:rPr>
          <w:rStyle w:val="Emphasis"/>
        </w:rPr>
        <w:t xml:space="preserve">the </w:t>
      </w:r>
      <w:r w:rsidRPr="00E9461B">
        <w:rPr>
          <w:rStyle w:val="Emphasis"/>
        </w:rPr>
        <w:t xml:space="preserve">international </w:t>
      </w:r>
      <w:r w:rsidRPr="00497035">
        <w:rPr>
          <w:rStyle w:val="Emphasis"/>
          <w:highlight w:val="green"/>
        </w:rPr>
        <w:t>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2D675401" w14:textId="77777777" w:rsidR="0034046F" w:rsidRDefault="0034046F" w:rsidP="0034046F">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700E6F98" w14:textId="77777777" w:rsidR="0034046F" w:rsidRDefault="0034046F" w:rsidP="0034046F">
      <w:pPr>
        <w:rPr>
          <w:sz w:val="16"/>
        </w:rPr>
      </w:pPr>
    </w:p>
    <w:p w14:paraId="74DC1420" w14:textId="3DEBDFF4" w:rsidR="0034046F" w:rsidRDefault="0034046F" w:rsidP="0034046F">
      <w:pPr>
        <w:pStyle w:val="Heading4"/>
      </w:pPr>
      <w:r>
        <w:t xml:space="preserve">That triggers </w:t>
      </w:r>
      <w:r w:rsidRPr="00DE2EF7">
        <w:rPr>
          <w:u w:val="single"/>
        </w:rPr>
        <w:t>backlash</w:t>
      </w:r>
      <w:r>
        <w:t xml:space="preserve"> – they don’t support </w:t>
      </w:r>
      <w:r w:rsidRPr="00F82E63">
        <w:rPr>
          <w:u w:val="single"/>
        </w:rPr>
        <w:t>restrictions</w:t>
      </w:r>
      <w:r>
        <w:t xml:space="preserve"> and convince leaders </w:t>
      </w:r>
      <w:r w:rsidRPr="005F4DD3">
        <w:rPr>
          <w:u w:val="single"/>
        </w:rPr>
        <w:t>not to do the plan</w:t>
      </w:r>
      <w:r w:rsidR="00112376">
        <w:t xml:space="preserve"> – triggers </w:t>
      </w:r>
      <w:r w:rsidR="00112376" w:rsidRPr="00112376">
        <w:rPr>
          <w:u w:val="single"/>
        </w:rPr>
        <w:t>circumvention</w:t>
      </w:r>
      <w:r w:rsidR="00112376">
        <w:t>.</w:t>
      </w:r>
    </w:p>
    <w:p w14:paraId="39FCFDD8" w14:textId="77777777" w:rsidR="0034046F" w:rsidRPr="00DB1082" w:rsidRDefault="0034046F" w:rsidP="0034046F">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39A328CD" w14:textId="77777777" w:rsidR="0034046F" w:rsidRPr="00050BF6" w:rsidRDefault="0034046F" w:rsidP="0034046F">
      <w:pPr>
        <w:rPr>
          <w:sz w:val="12"/>
        </w:rPr>
      </w:pPr>
      <w:r w:rsidRPr="00F82E63">
        <w:rPr>
          <w:rStyle w:val="StyleUnderline"/>
        </w:rPr>
        <w:t xml:space="preserve">At the same time, </w:t>
      </w:r>
      <w:r w:rsidRPr="00497035">
        <w:rPr>
          <w:rStyle w:val="StyleUnderline"/>
          <w:highlight w:val="green"/>
        </w:rPr>
        <w:t>space</w:t>
      </w:r>
      <w:r w:rsidRPr="00F82E63">
        <w:rPr>
          <w:rStyle w:val="StyleUnderline"/>
        </w:rPr>
        <w:t xml:space="preserve"> is now a sector that </w:t>
      </w:r>
      <w:r w:rsidRPr="00497035">
        <w:rPr>
          <w:rStyle w:val="StyleUnderline"/>
          <w:highlight w:val="green"/>
        </w:rPr>
        <w:t xml:space="preserve">enjoys </w:t>
      </w:r>
      <w:r w:rsidRPr="00D35D3B">
        <w:rPr>
          <w:rStyle w:val="Emphasis"/>
        </w:rPr>
        <w:t>significant</w:t>
      </w:r>
      <w:r w:rsidRPr="00F82E63">
        <w:rPr>
          <w:rStyle w:val="Emphasis"/>
        </w:rPr>
        <w:t xml:space="preserve"> political </w:t>
      </w:r>
      <w:r w:rsidRPr="00497035">
        <w:rPr>
          <w:rStyle w:val="Emphasis"/>
          <w:highlight w:val="green"/>
        </w:rPr>
        <w:t>support</w:t>
      </w:r>
      <w:r w:rsidRPr="00497035">
        <w:rPr>
          <w:rStyle w:val="StyleUnderline"/>
          <w:highlight w:val="green"/>
        </w:rPr>
        <w:t xml:space="preserve"> </w:t>
      </w:r>
      <w:r w:rsidRPr="00F82E63">
        <w:rPr>
          <w:rStyle w:val="StyleUnderline"/>
        </w:rPr>
        <w:t>within the Chinese political system</w:t>
      </w:r>
      <w:r w:rsidRPr="00050BF6">
        <w:rPr>
          <w:sz w:val="12"/>
        </w:rPr>
        <w:t xml:space="preserve">. Based on their writings, </w:t>
      </w:r>
      <w:r w:rsidRPr="00497035">
        <w:rPr>
          <w:rStyle w:val="StyleUnderline"/>
          <w:highlight w:val="green"/>
        </w:rPr>
        <w:t xml:space="preserve">the PLA </w:t>
      </w:r>
      <w:r w:rsidRPr="00D35D3B">
        <w:rPr>
          <w:rStyle w:val="StyleUnderline"/>
        </w:rPr>
        <w:t>is</w:t>
      </w:r>
      <w:r w:rsidRPr="00F82E63">
        <w:rPr>
          <w:rStyle w:val="StyleUnderline"/>
        </w:rPr>
        <w:t xml:space="preserve"> </w:t>
      </w:r>
      <w:r w:rsidRPr="00F82E63">
        <w:rPr>
          <w:rStyle w:val="Emphasis"/>
        </w:rPr>
        <w:t xml:space="preserve">clearly </w:t>
      </w:r>
      <w:r w:rsidRPr="00497035">
        <w:rPr>
          <w:rStyle w:val="Emphasis"/>
          <w:highlight w:val="green"/>
        </w:rPr>
        <w:t>intent</w:t>
      </w:r>
      <w:r w:rsidRPr="00497035">
        <w:rPr>
          <w:rStyle w:val="StyleUnderline"/>
          <w:highlight w:val="green"/>
        </w:rPr>
        <w:t xml:space="preserve"> upon</w:t>
      </w:r>
      <w:r w:rsidRPr="00F82E63">
        <w:rPr>
          <w:rStyle w:val="StyleUnderline"/>
        </w:rPr>
        <w:t xml:space="preserve"> developing</w:t>
      </w:r>
      <w:r w:rsidRPr="00050BF6">
        <w:rPr>
          <w:sz w:val="12"/>
        </w:rPr>
        <w:t xml:space="preserve"> the ability to establish “space </w:t>
      </w:r>
      <w:r w:rsidRPr="00497035">
        <w:rPr>
          <w:rStyle w:val="Emphasis"/>
          <w:highlight w:val="green"/>
        </w:rPr>
        <w:t>dominance</w:t>
      </w:r>
      <w:r w:rsidRPr="00050BF6">
        <w:rPr>
          <w:sz w:val="12"/>
        </w:rPr>
        <w:t xml:space="preserve">,” in order to fight and win “local wars under </w:t>
      </w:r>
      <w:proofErr w:type="spellStart"/>
      <w:r w:rsidRPr="00050BF6">
        <w:rPr>
          <w:sz w:val="12"/>
        </w:rPr>
        <w:t>informationized</w:t>
      </w:r>
      <w:proofErr w:type="spellEnd"/>
      <w:r w:rsidRPr="00050BF6">
        <w:rPr>
          <w:sz w:val="12"/>
        </w:rPr>
        <w:t xml:space="preserve">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w:t>
      </w:r>
      <w:r w:rsidRPr="00E9461B">
        <w:rPr>
          <w:sz w:val="12"/>
        </w:rPr>
        <w:t xml:space="preserve">interests. </w:t>
      </w:r>
      <w:r w:rsidRPr="00E9461B">
        <w:rPr>
          <w:rStyle w:val="StyleUnderline"/>
        </w:rPr>
        <w:t xml:space="preserve">China’s space efforts should therefore be seen as </w:t>
      </w:r>
      <w:r w:rsidRPr="00E9461B">
        <w:rPr>
          <w:rStyle w:val="Emphasis"/>
        </w:rPr>
        <w:t>political, as much as military or economic, statements</w:t>
      </w:r>
      <w:r w:rsidRPr="00E9461B">
        <w:rPr>
          <w:rStyle w:val="StyleUnderline"/>
        </w:rPr>
        <w:t>, directed at</w:t>
      </w:r>
      <w:r w:rsidRPr="00E9461B">
        <w:rPr>
          <w:sz w:val="12"/>
        </w:rPr>
        <w:t xml:space="preserve"> both </w:t>
      </w:r>
      <w:r w:rsidRPr="00E9461B">
        <w:rPr>
          <w:rStyle w:val="Emphasis"/>
        </w:rPr>
        <w:t>domestic and foreign audiences</w:t>
      </w:r>
      <w:r w:rsidRPr="00E9461B">
        <w:rPr>
          <w:sz w:val="12"/>
        </w:rPr>
        <w:t>. Insofar as the PRC has scored major achievements in space, these reflect positively</w:t>
      </w:r>
      <w:r w:rsidRPr="00050BF6">
        <w:rPr>
          <w:sz w:val="12"/>
        </w:rPr>
        <w:t xml:space="preserve">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050BF6">
        <w:rPr>
          <w:sz w:val="12"/>
        </w:rPr>
        <w:t xml:space="preserve"> to the point of being the world’s second-largest economy (in gross domestic product terms), </w:t>
      </w:r>
      <w:r w:rsidRPr="00050BF6">
        <w:rPr>
          <w:rStyle w:val="StyleUnderline"/>
        </w:rPr>
        <w:t xml:space="preserve">it becomes </w:t>
      </w:r>
      <w:r w:rsidRPr="00497035">
        <w:rPr>
          <w:rStyle w:val="Emphasis"/>
          <w:highlight w:val="green"/>
        </w:rPr>
        <w:t>less clear</w:t>
      </w:r>
      <w:r w:rsidRPr="00F82E63">
        <w:rPr>
          <w:rStyle w:val="StyleUnderline"/>
        </w:rPr>
        <w:t xml:space="preserve"> as to why </w:t>
      </w:r>
      <w:r w:rsidRPr="00497035">
        <w:rPr>
          <w:rStyle w:val="StyleUnderline"/>
          <w:highlight w:val="green"/>
        </w:rPr>
        <w:t>China would</w:t>
      </w:r>
      <w:r w:rsidRPr="00050BF6">
        <w:rPr>
          <w:sz w:val="12"/>
        </w:rPr>
        <w:t xml:space="preserve"> necessarily </w:t>
      </w:r>
      <w:r w:rsidRPr="00050BF6">
        <w:rPr>
          <w:rStyle w:val="Emphasis"/>
        </w:rPr>
        <w:t>want</w:t>
      </w:r>
      <w:r w:rsidRPr="00F82E63">
        <w:rPr>
          <w:rStyle w:val="StyleUnderline"/>
        </w:rPr>
        <w:t xml:space="preserve"> to </w:t>
      </w:r>
      <w:r w:rsidRPr="00497035">
        <w:rPr>
          <w:rStyle w:val="Emphasis"/>
          <w:highlight w:val="green"/>
        </w:rPr>
        <w:t>coop</w:t>
      </w:r>
      <w:r w:rsidRPr="00F82E63">
        <w:rPr>
          <w:rStyle w:val="StyleUnderline"/>
        </w:rPr>
        <w:t>erate with other countries on anything other than its own terms</w:t>
      </w:r>
      <w:r w:rsidRPr="00050BF6">
        <w:rPr>
          <w:sz w:val="12"/>
        </w:rPr>
        <w:t xml:space="preserve">. Prospects for Cooperation </w:t>
      </w:r>
      <w:r w:rsidRPr="00F82E63">
        <w:rPr>
          <w:rStyle w:val="StyleUnderline"/>
        </w:rPr>
        <w:t>Within this context</w:t>
      </w:r>
      <w:r w:rsidRPr="00050BF6">
        <w:rPr>
          <w:sz w:val="12"/>
        </w:rPr>
        <w:t xml:space="preserve">, then, </w:t>
      </w:r>
      <w:r w:rsidRPr="00F82E63">
        <w:rPr>
          <w:rStyle w:val="StyleUnderline"/>
        </w:rPr>
        <w:t xml:space="preserve">the </w:t>
      </w:r>
      <w:r w:rsidRPr="00497035">
        <w:rPr>
          <w:rStyle w:val="Emphasis"/>
          <w:highlight w:val="green"/>
        </w:rPr>
        <w:t>prospects</w:t>
      </w:r>
      <w:r w:rsidRPr="00497035">
        <w:rPr>
          <w:rStyle w:val="StyleUnderline"/>
          <w:highlight w:val="green"/>
        </w:rPr>
        <w:t xml:space="preserve"> for</w:t>
      </w:r>
      <w:r w:rsidRPr="00F82E63">
        <w:rPr>
          <w:rStyle w:val="StyleUnderline"/>
        </w:rPr>
        <w:t xml:space="preserve"> </w:t>
      </w:r>
      <w:r w:rsidRPr="00050BF6">
        <w:rPr>
          <w:rStyle w:val="StyleUnderline"/>
        </w:rPr>
        <w:t xml:space="preserve">meaningful cooperation with the PRC in the area of space would seem to be </w:t>
      </w:r>
      <w:r w:rsidRPr="00050BF6">
        <w:rPr>
          <w:rStyle w:val="Emphasis"/>
        </w:rPr>
        <w:t xml:space="preserve">extremely </w:t>
      </w:r>
      <w:r w:rsidRPr="00497035">
        <w:rPr>
          <w:rStyle w:val="Emphasis"/>
          <w:highlight w:val="green"/>
        </w:rPr>
        <w:t>limited</w:t>
      </w:r>
      <w:r w:rsidRPr="00F82E63">
        <w:rPr>
          <w:rStyle w:val="StyleUnderline"/>
        </w:rPr>
        <w:t xml:space="preserve">. </w:t>
      </w:r>
      <w:r w:rsidRPr="00050BF6">
        <w:rPr>
          <w:sz w:val="12"/>
        </w:rPr>
        <w:t xml:space="preserve">China’s past experience of major high-technology cooperative ventures (Sino–Soviet cooperation in the 1950s, U.S.–China cooperation in the 1980s until Tiananmen, and Sino–European space cooperation on the Galileo satellite program) is an unhappy one, at best. The failure of the joint Russian–Chinese Phobos–Grunt mission is likely seen in Beijing as further evidence that a “go-it-alone” approach is preferable. </w:t>
      </w:r>
      <w:r w:rsidRPr="00497035">
        <w:rPr>
          <w:rStyle w:val="Emphasis"/>
          <w:highlight w:val="green"/>
        </w:rPr>
        <w:t>Nor</w:t>
      </w:r>
      <w:r w:rsidRPr="00497035">
        <w:rPr>
          <w:rStyle w:val="StyleUnderline"/>
          <w:highlight w:val="green"/>
        </w:rPr>
        <w:t xml:space="preserve"> is</w:t>
      </w:r>
      <w:r w:rsidRPr="00050BF6">
        <w:rPr>
          <w:sz w:val="12"/>
        </w:rPr>
        <w:t xml:space="preserve"> it clear that, bureaucratically, </w:t>
      </w:r>
      <w:r w:rsidRPr="00497035">
        <w:rPr>
          <w:rStyle w:val="StyleUnderline"/>
          <w:highlight w:val="green"/>
        </w:rPr>
        <w:t>there</w:t>
      </w:r>
      <w:r w:rsidRPr="00050BF6">
        <w:rPr>
          <w:sz w:val="12"/>
        </w:rPr>
        <w:t xml:space="preserve"> is significant </w:t>
      </w:r>
      <w:r w:rsidRPr="00497035">
        <w:rPr>
          <w:rStyle w:val="Emphasis"/>
          <w:highlight w:val="green"/>
        </w:rPr>
        <w:t>interest</w:t>
      </w:r>
      <w:r w:rsidRPr="00497035">
        <w:rPr>
          <w:rStyle w:val="StyleUnderline"/>
          <w:highlight w:val="green"/>
        </w:rPr>
        <w:t xml:space="preserve"> from </w:t>
      </w:r>
      <w:r w:rsidRPr="00F82E63">
        <w:rPr>
          <w:rStyle w:val="Emphasis"/>
        </w:rPr>
        <w:t>key players</w:t>
      </w:r>
      <w:r w:rsidRPr="00F82E63">
        <w:rPr>
          <w:rStyle w:val="StyleUnderline"/>
        </w:rPr>
        <w:t xml:space="preserve"> such as </w:t>
      </w:r>
      <w:r w:rsidRPr="00497035">
        <w:rPr>
          <w:rStyle w:val="Emphasis"/>
          <w:highlight w:val="green"/>
        </w:rPr>
        <w:t>the PLA</w:t>
      </w:r>
      <w:r w:rsidRPr="00050BF6">
        <w:rPr>
          <w:sz w:val="12"/>
        </w:rPr>
        <w:t xml:space="preserve"> or the military industrial complex </w:t>
      </w:r>
      <w:r w:rsidRPr="00497035">
        <w:rPr>
          <w:rStyle w:val="StyleUnderline"/>
          <w:highlight w:val="green"/>
        </w:rPr>
        <w:t xml:space="preserve">in </w:t>
      </w:r>
      <w:r w:rsidRPr="00F82E63">
        <w:rPr>
          <w:rStyle w:val="Emphasis"/>
        </w:rPr>
        <w:t xml:space="preserve">expanding </w:t>
      </w:r>
      <w:r w:rsidRPr="00497035">
        <w:rPr>
          <w:rStyle w:val="Emphasis"/>
          <w:highlight w:val="green"/>
        </w:rPr>
        <w:t>coop</w:t>
      </w:r>
      <w:r w:rsidRPr="00050BF6">
        <w:rPr>
          <w:sz w:val="12"/>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050BF6">
        <w:rPr>
          <w:sz w:val="12"/>
        </w:rPr>
        <w:t>] [10]</w:t>
      </w:r>
      <w:r w:rsidRPr="00F82E63">
        <w:rPr>
          <w:rStyle w:val="StyleUnderline"/>
        </w:rPr>
        <w:t>It is worth noting</w:t>
      </w:r>
      <w:r w:rsidRPr="00050BF6">
        <w:rPr>
          <w:sz w:val="12"/>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497035">
        <w:rPr>
          <w:rStyle w:val="Emphasis"/>
          <w:highlight w:val="green"/>
        </w:rPr>
        <w:t>muted</w:t>
      </w:r>
      <w:r w:rsidRPr="00F82E63">
        <w:rPr>
          <w:rStyle w:val="Emphasis"/>
        </w:rPr>
        <w:t>, at best</w:t>
      </w:r>
      <w:r w:rsidRPr="00F82E63">
        <w:rPr>
          <w:rStyle w:val="StyleUnderline"/>
        </w:rPr>
        <w:t xml:space="preserve">, </w:t>
      </w:r>
      <w:r w:rsidRPr="00497035">
        <w:rPr>
          <w:rStyle w:val="StyleUnderline"/>
          <w:highlight w:val="green"/>
        </w:rPr>
        <w:t>in</w:t>
      </w:r>
      <w:r w:rsidRPr="00F82E63">
        <w:rPr>
          <w:rStyle w:val="StyleUnderline"/>
        </w:rPr>
        <w:t xml:space="preserve"> </w:t>
      </w:r>
      <w:r w:rsidRPr="00F82E63">
        <w:rPr>
          <w:rStyle w:val="Emphasis"/>
        </w:rPr>
        <w:t xml:space="preserve">any </w:t>
      </w:r>
      <w:r w:rsidRPr="00D35D3B">
        <w:rPr>
          <w:rStyle w:val="Emphasis"/>
        </w:rPr>
        <w:t xml:space="preserve">internal </w:t>
      </w:r>
      <w:r w:rsidRPr="00497035">
        <w:rPr>
          <w:rStyle w:val="Emphasis"/>
          <w:highlight w:val="green"/>
        </w:rPr>
        <w:t>debate</w:t>
      </w:r>
      <w:r w:rsidRPr="00F82E63">
        <w:rPr>
          <w:rStyle w:val="StyleUnderline"/>
        </w:rPr>
        <w:t xml:space="preserve"> on policy</w:t>
      </w:r>
      <w:r w:rsidRPr="00050BF6">
        <w:rPr>
          <w:sz w:val="12"/>
        </w:rPr>
        <w:t xml:space="preserve">. [END FOOTNOTE] If </w:t>
      </w:r>
      <w:r w:rsidRPr="00497035">
        <w:rPr>
          <w:rStyle w:val="StyleUnderline"/>
          <w:highlight w:val="green"/>
        </w:rPr>
        <w:t>there is</w:t>
      </w:r>
      <w:r w:rsidRPr="00F82E63">
        <w:rPr>
          <w:rStyle w:val="StyleUnderline"/>
        </w:rPr>
        <w:t xml:space="preserve"> likely to be </w:t>
      </w:r>
      <w:r w:rsidRPr="00497035">
        <w:rPr>
          <w:rStyle w:val="Emphasis"/>
          <w:highlight w:val="green"/>
        </w:rPr>
        <w:t>limited enthusiasm</w:t>
      </w:r>
      <w:r w:rsidRPr="00F82E63">
        <w:rPr>
          <w:rStyle w:val="StyleUnderline"/>
        </w:rPr>
        <w:t xml:space="preserve"> for </w:t>
      </w:r>
      <w:r w:rsidRPr="00D35D3B">
        <w:rPr>
          <w:rStyle w:val="StyleUnderline"/>
        </w:rPr>
        <w:t xml:space="preserve">cooperation in </w:t>
      </w:r>
      <w:r w:rsidRPr="00D35D3B">
        <w:rPr>
          <w:rStyle w:val="Emphasis"/>
        </w:rPr>
        <w:t>Chinese circles</w:t>
      </w:r>
      <w:r w:rsidRPr="00050BF6">
        <w:rPr>
          <w:sz w:val="12"/>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3611870" w14:textId="77777777" w:rsidR="0034046F" w:rsidRDefault="0034046F" w:rsidP="0034046F">
      <w:pPr>
        <w:rPr>
          <w:sz w:val="16"/>
        </w:rPr>
      </w:pPr>
    </w:p>
    <w:p w14:paraId="7EF363F7" w14:textId="77777777" w:rsidR="0034046F" w:rsidRPr="00E07E9B" w:rsidRDefault="0034046F" w:rsidP="0034046F">
      <w:pPr>
        <w:pStyle w:val="Heading4"/>
        <w:rPr>
          <w:u w:val="single"/>
        </w:rPr>
      </w:pPr>
      <w:bookmarkStart w:id="0" w:name="_Hlk92058288"/>
      <w:r w:rsidRPr="00E07E9B">
        <w:rPr>
          <w:u w:val="single"/>
        </w:rPr>
        <w:t>Himalayan war</w:t>
      </w:r>
      <w:r>
        <w:t xml:space="preserve"> – </w:t>
      </w:r>
      <w:r w:rsidRPr="00E07E9B">
        <w:t xml:space="preserve">goes </w:t>
      </w:r>
      <w:r w:rsidRPr="00E07E9B">
        <w:rPr>
          <w:u w:val="single"/>
        </w:rPr>
        <w:t>global</w:t>
      </w:r>
    </w:p>
    <w:p w14:paraId="5A4EEE6B" w14:textId="77777777" w:rsidR="0034046F" w:rsidRPr="00E07E9B" w:rsidRDefault="0034046F" w:rsidP="0034046F">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211D6A18" w14:textId="77777777" w:rsidR="0034046F" w:rsidRDefault="0034046F" w:rsidP="0034046F">
      <w:pPr>
        <w:rPr>
          <w:sz w:val="12"/>
        </w:rPr>
      </w:pPr>
      <w:r w:rsidRPr="00050BF6">
        <w:rPr>
          <w:sz w:val="12"/>
        </w:rPr>
        <w:t xml:space="preserve">China’s president </w:t>
      </w:r>
      <w:r w:rsidRPr="00497035">
        <w:rPr>
          <w:rStyle w:val="StyleUnderline"/>
          <w:highlight w:val="green"/>
        </w:rPr>
        <w:t>Xi</w:t>
      </w:r>
      <w:r w:rsidRPr="00050BF6">
        <w:rPr>
          <w:sz w:val="12"/>
        </w:rPr>
        <w:t xml:space="preserve"> Jinping </w:t>
      </w:r>
      <w:r w:rsidRPr="00DE2EF7">
        <w:rPr>
          <w:rStyle w:val="StyleUnderline"/>
        </w:rPr>
        <w:t>has stepped up his domestic political moves</w:t>
      </w:r>
      <w:r w:rsidRPr="00050BF6">
        <w:rPr>
          <w:sz w:val="12"/>
        </w:rPr>
        <w:t xml:space="preserve"> in the run-up to the critical 19th national congress of the Chinese Communist Party next month, </w:t>
      </w:r>
      <w:r w:rsidRPr="00DE2EF7">
        <w:rPr>
          <w:rStyle w:val="StyleUnderline"/>
        </w:rPr>
        <w:t xml:space="preserve">but he is still </w:t>
      </w:r>
      <w:r w:rsidRPr="00497035">
        <w:rPr>
          <w:rStyle w:val="StyleUnderline"/>
          <w:highlight w:val="green"/>
        </w:rPr>
        <w:t xml:space="preserve">struggling to </w:t>
      </w:r>
      <w:r w:rsidRPr="00497035">
        <w:rPr>
          <w:rStyle w:val="Emphasis"/>
          <w:highlight w:val="green"/>
        </w:rPr>
        <w:t>keep the</w:t>
      </w:r>
      <w:r w:rsidRPr="00050BF6">
        <w:rPr>
          <w:sz w:val="12"/>
        </w:rPr>
        <w:t xml:space="preserve"> People’s Liberation Army </w:t>
      </w:r>
      <w:r w:rsidRPr="00497035">
        <w:rPr>
          <w:rStyle w:val="Emphasis"/>
          <w:highlight w:val="green"/>
        </w:rPr>
        <w:t>(PLA) in line</w:t>
      </w:r>
      <w:r w:rsidRPr="00050BF6">
        <w:rPr>
          <w:sz w:val="12"/>
        </w:rPr>
        <w:t xml:space="preserve">. China’s political system makes it hard to get a clear picture, yet Mr </w:t>
      </w:r>
      <w:r w:rsidRPr="00DE2EF7">
        <w:rPr>
          <w:rStyle w:val="StyleUnderline"/>
        </w:rPr>
        <w:t>Xi’s actions underscore the troublesome civil-military relations in the country</w:t>
      </w:r>
      <w:r w:rsidRPr="00050BF6">
        <w:rPr>
          <w:sz w:val="12"/>
        </w:rPr>
        <w:t xml:space="preserve">. </w:t>
      </w:r>
      <w:r w:rsidRPr="00DE2EF7">
        <w:rPr>
          <w:rStyle w:val="StyleUnderline"/>
        </w:rPr>
        <w:t xml:space="preserve">Take the recent standoff with India that </w:t>
      </w:r>
      <w:r w:rsidRPr="00497035">
        <w:rPr>
          <w:rStyle w:val="StyleUnderline"/>
          <w:highlight w:val="green"/>
        </w:rPr>
        <w:t xml:space="preserve">raised </w:t>
      </w:r>
      <w:r w:rsidRPr="00DE2EF7">
        <w:rPr>
          <w:rStyle w:val="StyleUnderline"/>
        </w:rPr>
        <w:t xml:space="preserve">the spectre of a </w:t>
      </w:r>
      <w:r w:rsidRPr="00497035">
        <w:rPr>
          <w:rStyle w:val="Emphasis"/>
          <w:highlight w:val="green"/>
        </w:rPr>
        <w:t>Himalayan war</w:t>
      </w:r>
      <w:r w:rsidRPr="00DE2EF7">
        <w:rPr>
          <w:rStyle w:val="StyleUnderline"/>
        </w:rPr>
        <w:t xml:space="preserve">, with China threatening </w:t>
      </w:r>
      <w:r w:rsidRPr="00DE2EF7">
        <w:rPr>
          <w:rStyle w:val="Emphasis"/>
        </w:rPr>
        <w:t>reprisals</w:t>
      </w:r>
      <w:r w:rsidRPr="00050BF6">
        <w:rPr>
          <w:sz w:val="12"/>
        </w:rPr>
        <w:t xml:space="preserve"> if New Delhi did not unconditionally withdraw its forces from a small Bhutanese plateau, which Beijing claims is Chinese territory. After 10 weeks, </w:t>
      </w:r>
      <w:r w:rsidRPr="00DE2EF7">
        <w:rPr>
          <w:rStyle w:val="StyleUnderline"/>
        </w:rPr>
        <w:t>the face-off</w:t>
      </w:r>
      <w:r w:rsidRPr="00050BF6">
        <w:rPr>
          <w:sz w:val="12"/>
        </w:rPr>
        <w:t xml:space="preserve"> on the </w:t>
      </w:r>
      <w:proofErr w:type="spellStart"/>
      <w:r w:rsidRPr="00050BF6">
        <w:rPr>
          <w:sz w:val="12"/>
        </w:rPr>
        <w:t>Doklam</w:t>
      </w:r>
      <w:proofErr w:type="spellEnd"/>
      <w:r w:rsidRPr="00050BF6">
        <w:rPr>
          <w:sz w:val="12"/>
        </w:rPr>
        <w:t xml:space="preserve"> Plateau </w:t>
      </w:r>
      <w:r w:rsidRPr="00DE2EF7">
        <w:rPr>
          <w:rStyle w:val="StyleUnderline"/>
        </w:rPr>
        <w:t>ended with both sides pulling back</w:t>
      </w:r>
      <w:r w:rsidRPr="00050BF6">
        <w:rPr>
          <w:sz w:val="12"/>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050BF6">
        <w:rPr>
          <w:sz w:val="12"/>
        </w:rPr>
        <w:t xml:space="preserve">. </w:t>
      </w:r>
      <w:r w:rsidRPr="00DE2EF7">
        <w:rPr>
          <w:rStyle w:val="StyleUnderline"/>
        </w:rPr>
        <w:t>The</w:t>
      </w:r>
      <w:r w:rsidRPr="00050BF6">
        <w:rPr>
          <w:sz w:val="12"/>
        </w:rPr>
        <w:t xml:space="preserve"> mutual-withdrawal </w:t>
      </w:r>
      <w:r w:rsidRPr="00DE2EF7">
        <w:rPr>
          <w:rStyle w:val="StyleUnderline"/>
        </w:rPr>
        <w:t xml:space="preserve">deal was struck just </w:t>
      </w:r>
      <w:r w:rsidRPr="00D35D3B">
        <w:rPr>
          <w:rStyle w:val="StyleUnderline"/>
        </w:rPr>
        <w:t>after</w:t>
      </w:r>
      <w:r w:rsidRPr="00050BF6">
        <w:rPr>
          <w:sz w:val="12"/>
        </w:rPr>
        <w:t xml:space="preserve"> Mr </w:t>
      </w:r>
      <w:r w:rsidRPr="00D35D3B">
        <w:rPr>
          <w:rStyle w:val="StyleUnderline"/>
        </w:rPr>
        <w:t xml:space="preserve">Xi replaced the chief of the </w:t>
      </w:r>
      <w:r w:rsidRPr="00D35D3B">
        <w:rPr>
          <w:rStyle w:val="Emphasis"/>
        </w:rPr>
        <w:t>PLA</w:t>
      </w:r>
      <w:r w:rsidRPr="00D35D3B">
        <w:rPr>
          <w:rStyle w:val="StyleUnderline"/>
        </w:rPr>
        <w:t>’s joint staff department</w:t>
      </w:r>
      <w:r w:rsidRPr="00050BF6">
        <w:rPr>
          <w:sz w:val="12"/>
        </w:rPr>
        <w:t xml:space="preserve">. This key position, equivalent to the chairman of the US joint chiefs of staff, was created only last year as part of Mr Xi’s military reforms to turn the PLA into a force “able to fight and win wars”. The </w:t>
      </w:r>
      <w:proofErr w:type="spellStart"/>
      <w:r w:rsidRPr="00050BF6">
        <w:rPr>
          <w:sz w:val="12"/>
        </w:rPr>
        <w:t>Doklam</w:t>
      </w:r>
      <w:proofErr w:type="spellEnd"/>
      <w:r w:rsidRPr="00050BF6">
        <w:rPr>
          <w:sz w:val="12"/>
        </w:rPr>
        <w:t xml:space="preserve"> pullback suggests that </w:t>
      </w:r>
      <w:r w:rsidRPr="00D35D3B">
        <w:rPr>
          <w:rStyle w:val="StyleUnderline"/>
        </w:rPr>
        <w:t>the removed chief</w:t>
      </w:r>
      <w:r w:rsidRPr="00050BF6">
        <w:rPr>
          <w:sz w:val="12"/>
        </w:rPr>
        <w:t xml:space="preserve">, Gen Fang </w:t>
      </w:r>
      <w:proofErr w:type="spellStart"/>
      <w:r w:rsidRPr="00050BF6">
        <w:rPr>
          <w:sz w:val="12"/>
        </w:rPr>
        <w:t>Fenghui</w:t>
      </w:r>
      <w:proofErr w:type="spellEnd"/>
      <w:r w:rsidRPr="00050BF6">
        <w:rPr>
          <w:sz w:val="12"/>
        </w:rPr>
        <w:t xml:space="preserve">, who has since been detained for alleged corruption, </w:t>
      </w:r>
      <w:r w:rsidRPr="00D35D3B">
        <w:rPr>
          <w:rStyle w:val="StyleUnderline"/>
        </w:rPr>
        <w:t xml:space="preserve">was an </w:t>
      </w:r>
      <w:r w:rsidRPr="00D35D3B">
        <w:rPr>
          <w:rStyle w:val="Emphasis"/>
        </w:rPr>
        <w:t>obstacle</w:t>
      </w:r>
      <w:r w:rsidRPr="00D35D3B">
        <w:rPr>
          <w:rStyle w:val="StyleUnderline"/>
        </w:rPr>
        <w:t xml:space="preserve"> to clinching a deal with India</w:t>
      </w:r>
      <w:r w:rsidRPr="00050BF6">
        <w:rPr>
          <w:sz w:val="12"/>
        </w:rPr>
        <w:t xml:space="preserve">. To be sure, this was not the first time that </w:t>
      </w:r>
      <w:r w:rsidRPr="00D35D3B">
        <w:rPr>
          <w:rStyle w:val="StyleUnderline"/>
        </w:rPr>
        <w:t>the PLA’s belligerent</w:t>
      </w:r>
      <w:r w:rsidRPr="00050BF6">
        <w:rPr>
          <w:sz w:val="12"/>
        </w:rPr>
        <w:t xml:space="preserve"> actions in the Himalayas </w:t>
      </w:r>
      <w:r w:rsidRPr="00D35D3B">
        <w:rPr>
          <w:rStyle w:val="Emphasis"/>
        </w:rPr>
        <w:t>impose</w:t>
      </w:r>
      <w:r w:rsidRPr="00050BF6">
        <w:rPr>
          <w:sz w:val="12"/>
        </w:rPr>
        <w:t xml:space="preserve">d </w:t>
      </w:r>
      <w:r w:rsidRPr="00DE2EF7">
        <w:rPr>
          <w:rStyle w:val="Emphasis"/>
        </w:rPr>
        <w:t>diplomatic costs</w:t>
      </w:r>
      <w:r w:rsidRPr="00050BF6">
        <w:rPr>
          <w:sz w:val="12"/>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497035">
        <w:rPr>
          <w:rStyle w:val="Emphasis"/>
          <w:highlight w:val="green"/>
        </w:rPr>
        <w:t>provocations</w:t>
      </w:r>
      <w:r w:rsidRPr="00050BF6">
        <w:rPr>
          <w:sz w:val="12"/>
        </w:rPr>
        <w:t xml:space="preserve"> might suggest that they are intentional, with the Chinese government in the know, thus reflecting a preference for blending soft and hard tactics. But it is also possible that these actions </w:t>
      </w:r>
      <w:r w:rsidRPr="00497035">
        <w:rPr>
          <w:rStyle w:val="StyleUnderline"/>
          <w:highlight w:val="green"/>
        </w:rPr>
        <w:t xml:space="preserve">underscore </w:t>
      </w:r>
      <w:r w:rsidRPr="00E9461B">
        <w:rPr>
          <w:rStyle w:val="StyleUnderline"/>
        </w:rPr>
        <w:t>the</w:t>
      </w:r>
      <w:r w:rsidRPr="00DE2EF7">
        <w:rPr>
          <w:rStyle w:val="StyleUnderline"/>
        </w:rPr>
        <w:t xml:space="preserve"> continuing “</w:t>
      </w:r>
      <w:r w:rsidRPr="00497035">
        <w:rPr>
          <w:rStyle w:val="Emphasis"/>
          <w:highlight w:val="green"/>
        </w:rPr>
        <w:t>disconnect</w:t>
      </w:r>
      <w:r w:rsidRPr="00497035">
        <w:rPr>
          <w:rStyle w:val="StyleUnderline"/>
          <w:highlight w:val="green"/>
        </w:rPr>
        <w:t xml:space="preserve"> </w:t>
      </w:r>
      <w:r w:rsidRPr="00DE2EF7">
        <w:rPr>
          <w:rStyle w:val="StyleUnderline"/>
        </w:rPr>
        <w:t>between the military and the civilian leadership” in China</w:t>
      </w:r>
      <w:r w:rsidRPr="00050BF6">
        <w:rPr>
          <w:sz w:val="12"/>
        </w:rPr>
        <w:t xml:space="preserve"> that then US defence secretary Robert Gates warned about in 2011. </w:t>
      </w:r>
    </w:p>
    <w:p w14:paraId="007BF1CA" w14:textId="77777777" w:rsidR="0034046F" w:rsidRPr="00050BF6" w:rsidRDefault="0034046F" w:rsidP="0034046F">
      <w:pPr>
        <w:rPr>
          <w:sz w:val="8"/>
          <w:szCs w:val="8"/>
        </w:rPr>
      </w:pPr>
      <w:r w:rsidRPr="00050BF6">
        <w:rPr>
          <w:sz w:val="8"/>
          <w:szCs w:val="8"/>
        </w:rPr>
        <w:t xml:space="preserve">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w:t>
      </w:r>
    </w:p>
    <w:p w14:paraId="2DF78868" w14:textId="77777777" w:rsidR="0034046F" w:rsidRPr="00050BF6" w:rsidRDefault="0034046F" w:rsidP="0034046F">
      <w:pPr>
        <w:rPr>
          <w:sz w:val="12"/>
        </w:rPr>
      </w:pPr>
      <w:r w:rsidRPr="00050BF6">
        <w:rPr>
          <w:sz w:val="12"/>
        </w:rPr>
        <w:t xml:space="preserve">After all, the </w:t>
      </w:r>
      <w:r w:rsidRPr="00DE2EF7">
        <w:rPr>
          <w:rStyle w:val="StyleUnderline"/>
        </w:rPr>
        <w:t>party depends on the PLA to ensure domestic order and sustain its own political monopoly</w:t>
      </w:r>
      <w:r w:rsidRPr="00050BF6">
        <w:rPr>
          <w:sz w:val="12"/>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050BF6">
        <w:rPr>
          <w:sz w:val="12"/>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050BF6">
        <w:rPr>
          <w:sz w:val="12"/>
        </w:rPr>
        <w:t xml:space="preserve">. </w:t>
      </w:r>
      <w:r w:rsidRPr="00DE2EF7">
        <w:rPr>
          <w:rStyle w:val="StyleUnderline"/>
        </w:rPr>
        <w:t>To make matters worse,</w:t>
      </w:r>
      <w:r w:rsidRPr="00050BF6">
        <w:rPr>
          <w:sz w:val="12"/>
        </w:rPr>
        <w:t xml:space="preserve"> Mr Xi </w:t>
      </w:r>
      <w:r w:rsidRPr="00DE2EF7">
        <w:rPr>
          <w:rStyle w:val="StyleUnderline"/>
        </w:rPr>
        <w:t>has made many enemies at home</w:t>
      </w:r>
      <w:r w:rsidRPr="00050BF6">
        <w:rPr>
          <w:sz w:val="12"/>
        </w:rPr>
        <w:t xml:space="preserve"> in his effort to concentrate power in himself, including through corruption </w:t>
      </w:r>
      <w:r w:rsidRPr="00E9461B">
        <w:rPr>
          <w:sz w:val="12"/>
        </w:rPr>
        <w:t xml:space="preserve">purges. </w:t>
      </w:r>
      <w:r w:rsidRPr="00E9461B">
        <w:rPr>
          <w:rStyle w:val="StyleUnderline"/>
        </w:rPr>
        <w:t xml:space="preserve">It is not known whether the </w:t>
      </w:r>
      <w:r w:rsidRPr="00E9461B">
        <w:rPr>
          <w:rStyle w:val="Emphasis"/>
        </w:rPr>
        <w:t>PLA</w:t>
      </w:r>
      <w:r w:rsidRPr="00E9461B">
        <w:rPr>
          <w:rStyle w:val="StyleUnderline"/>
        </w:rPr>
        <w:t xml:space="preserve">’s upper echelon </w:t>
      </w:r>
      <w:r w:rsidRPr="00E9461B">
        <w:rPr>
          <w:rStyle w:val="Emphasis"/>
        </w:rPr>
        <w:t>respects him</w:t>
      </w:r>
      <w:r w:rsidRPr="00E9461B">
        <w:rPr>
          <w:rStyle w:val="StyleUnderline"/>
        </w:rPr>
        <w:t xml:space="preserve"> to the </w:t>
      </w:r>
      <w:r w:rsidRPr="00E9461B">
        <w:rPr>
          <w:rStyle w:val="Emphasis"/>
        </w:rPr>
        <w:t>extent</w:t>
      </w:r>
      <w:r w:rsidRPr="00E9461B">
        <w:rPr>
          <w:rStyle w:val="StyleUnderline"/>
        </w:rPr>
        <w:t xml:space="preserve"> to be </w:t>
      </w:r>
      <w:r w:rsidRPr="00E9461B">
        <w:rPr>
          <w:rStyle w:val="Emphasis"/>
        </w:rPr>
        <w:t>fully guided</w:t>
      </w:r>
      <w:r w:rsidRPr="00E9461B">
        <w:rPr>
          <w:rStyle w:val="StyleUnderline"/>
        </w:rPr>
        <w:t xml:space="preserve"> by his instructions</w:t>
      </w:r>
      <w:r w:rsidRPr="00E9461B">
        <w:rPr>
          <w:sz w:val="12"/>
        </w:rPr>
        <w:t xml:space="preserve">. </w:t>
      </w:r>
      <w:r w:rsidRPr="00E9461B">
        <w:rPr>
          <w:rStyle w:val="StyleUnderline"/>
        </w:rPr>
        <w:t>In the past decade,</w:t>
      </w:r>
      <w:r w:rsidRPr="00D35D3B">
        <w:rPr>
          <w:rStyle w:val="StyleUnderline"/>
        </w:rPr>
        <w:t xml:space="preserve"> the </w:t>
      </w:r>
      <w:r w:rsidRPr="00D35D3B">
        <w:rPr>
          <w:rStyle w:val="Emphasis"/>
        </w:rPr>
        <w:t xml:space="preserve">PLA’s increasing </w:t>
      </w:r>
      <w:r w:rsidRPr="00497035">
        <w:rPr>
          <w:rStyle w:val="Emphasis"/>
          <w:highlight w:val="green"/>
        </w:rPr>
        <w:t>clout</w:t>
      </w:r>
      <w:r w:rsidRPr="00DE2EF7">
        <w:rPr>
          <w:rStyle w:val="StyleUnderline"/>
        </w:rPr>
        <w:t xml:space="preserve"> has </w:t>
      </w:r>
      <w:r w:rsidRPr="00497035">
        <w:rPr>
          <w:rStyle w:val="StyleUnderline"/>
          <w:highlight w:val="green"/>
        </w:rPr>
        <w:t>led</w:t>
      </w:r>
      <w:r w:rsidRPr="00DE2EF7">
        <w:rPr>
          <w:rStyle w:val="StyleUnderline"/>
        </w:rPr>
        <w:t xml:space="preserve"> China </w:t>
      </w:r>
      <w:r w:rsidRPr="00497035">
        <w:rPr>
          <w:rStyle w:val="StyleUnderline"/>
          <w:highlight w:val="green"/>
        </w:rPr>
        <w:t>to</w:t>
      </w:r>
      <w:r w:rsidRPr="00DE2EF7">
        <w:rPr>
          <w:rStyle w:val="StyleUnderline"/>
        </w:rPr>
        <w:t xml:space="preserve"> stake </w:t>
      </w:r>
      <w:r w:rsidRPr="00D35D3B">
        <w:rPr>
          <w:rStyle w:val="StyleUnderline"/>
        </w:rPr>
        <w:t xml:space="preserve">out a </w:t>
      </w:r>
      <w:r w:rsidRPr="00D35D3B">
        <w:rPr>
          <w:rStyle w:val="Emphasis"/>
        </w:rPr>
        <w:t>more muscular role</w:t>
      </w:r>
      <w:r w:rsidRPr="00D35D3B">
        <w:rPr>
          <w:rStyle w:val="StyleUnderline"/>
        </w:rPr>
        <w:t xml:space="preserve">. This includes resurrecting </w:t>
      </w:r>
      <w:r w:rsidRPr="00D35D3B">
        <w:rPr>
          <w:rStyle w:val="Emphasis"/>
        </w:rPr>
        <w:t>territorial</w:t>
      </w:r>
      <w:r w:rsidRPr="00DE2EF7">
        <w:rPr>
          <w:rStyle w:val="Emphasis"/>
        </w:rPr>
        <w:t xml:space="preserve"> and maritime </w:t>
      </w:r>
      <w:r w:rsidRPr="00497035">
        <w:rPr>
          <w:rStyle w:val="Emphasis"/>
          <w:highlight w:val="green"/>
        </w:rPr>
        <w:t>disputes</w:t>
      </w:r>
      <w:r w:rsidRPr="00DE2EF7">
        <w:rPr>
          <w:rStyle w:val="StyleUnderline"/>
        </w:rPr>
        <w:t xml:space="preserve">, asserting </w:t>
      </w:r>
      <w:r w:rsidRPr="00DE2EF7">
        <w:rPr>
          <w:rStyle w:val="Emphasis"/>
        </w:rPr>
        <w:t xml:space="preserve">new </w:t>
      </w:r>
      <w:r w:rsidRPr="00497035">
        <w:rPr>
          <w:rStyle w:val="Emphasis"/>
          <w:highlight w:val="green"/>
        </w:rPr>
        <w:t>sovereignty claims</w:t>
      </w:r>
      <w:r w:rsidRPr="00DE2EF7">
        <w:rPr>
          <w:rStyle w:val="StyleUnderline"/>
        </w:rPr>
        <w:t>, and using construction activity to change the status quo</w:t>
      </w:r>
      <w:r w:rsidRPr="00050BF6">
        <w:rPr>
          <w:sz w:val="12"/>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497035">
        <w:rPr>
          <w:rStyle w:val="Emphasis"/>
          <w:highlight w:val="green"/>
        </w:rPr>
        <w:t>troubled c</w:t>
      </w:r>
      <w:r w:rsidRPr="00DE2EF7">
        <w:rPr>
          <w:rStyle w:val="Emphasis"/>
        </w:rPr>
        <w:t>ivil-</w:t>
      </w:r>
      <w:r w:rsidRPr="00497035">
        <w:rPr>
          <w:rStyle w:val="Emphasis"/>
          <w:highlight w:val="green"/>
        </w:rPr>
        <w:t>m</w:t>
      </w:r>
      <w:r w:rsidRPr="00DE2EF7">
        <w:rPr>
          <w:rStyle w:val="Emphasis"/>
        </w:rPr>
        <w:t xml:space="preserve">ilitary </w:t>
      </w:r>
      <w:r w:rsidRPr="00497035">
        <w:rPr>
          <w:rStyle w:val="Emphasis"/>
          <w:highlight w:val="green"/>
        </w:rPr>
        <w:t>r</w:t>
      </w:r>
      <w:r w:rsidRPr="00DE2EF7">
        <w:rPr>
          <w:rStyle w:val="Emphasis"/>
        </w:rPr>
        <w:t>elations</w:t>
      </w:r>
      <w:r w:rsidRPr="00DE2EF7">
        <w:rPr>
          <w:rStyle w:val="StyleUnderline"/>
        </w:rPr>
        <w:t xml:space="preserve"> </w:t>
      </w:r>
      <w:r w:rsidRPr="00D35D3B">
        <w:rPr>
          <w:rStyle w:val="StyleUnderline"/>
        </w:rPr>
        <w:t xml:space="preserve">clearly have a </w:t>
      </w:r>
      <w:r w:rsidRPr="00D35D3B">
        <w:rPr>
          <w:rStyle w:val="Emphasis"/>
        </w:rPr>
        <w:t>bearing on its external policy</w:t>
      </w:r>
      <w:r w:rsidRPr="00050BF6">
        <w:rPr>
          <w:sz w:val="12"/>
        </w:rPr>
        <w:t xml:space="preserve">. </w:t>
      </w:r>
      <w:r w:rsidRPr="00D35D3B">
        <w:rPr>
          <w:rStyle w:val="StyleUnderline"/>
        </w:rPr>
        <w:t>The risks of China’s rise as a praetorian state are real</w:t>
      </w:r>
      <w:r w:rsidRPr="00DE2EF7">
        <w:rPr>
          <w:rStyle w:val="StyleUnderline"/>
        </w:rPr>
        <w:t xml:space="preserve"> and </w:t>
      </w:r>
      <w:r w:rsidRPr="00497035">
        <w:rPr>
          <w:rStyle w:val="StyleUnderline"/>
          <w:highlight w:val="green"/>
        </w:rPr>
        <w:t xml:space="preserve">carry </w:t>
      </w:r>
      <w:r w:rsidRPr="00DE2EF7">
        <w:rPr>
          <w:rStyle w:val="Emphasis"/>
        </w:rPr>
        <w:t xml:space="preserve">major </w:t>
      </w:r>
      <w:r w:rsidRPr="00497035">
        <w:rPr>
          <w:rStyle w:val="Emphasis"/>
          <w:highlight w:val="green"/>
        </w:rPr>
        <w:t>implications</w:t>
      </w:r>
      <w:r w:rsidRPr="00497035">
        <w:rPr>
          <w:rStyle w:val="StyleUnderline"/>
          <w:highlight w:val="green"/>
        </w:rPr>
        <w:t xml:space="preserve"> for </w:t>
      </w:r>
      <w:r w:rsidRPr="00D35D3B">
        <w:rPr>
          <w:rStyle w:val="Emphasis"/>
        </w:rPr>
        <w:t xml:space="preserve">international </w:t>
      </w:r>
      <w:r w:rsidRPr="00497035">
        <w:rPr>
          <w:rStyle w:val="Emphasis"/>
          <w:highlight w:val="green"/>
        </w:rPr>
        <w:t>security</w:t>
      </w:r>
      <w:r w:rsidRPr="00050BF6">
        <w:rPr>
          <w:sz w:val="12"/>
        </w:rPr>
        <w:t>.</w:t>
      </w:r>
    </w:p>
    <w:bookmarkEnd w:id="0"/>
    <w:p w14:paraId="0C38D634" w14:textId="77777777" w:rsidR="0034046F" w:rsidRDefault="0034046F" w:rsidP="0034046F">
      <w:pPr>
        <w:rPr>
          <w:sz w:val="16"/>
        </w:rPr>
      </w:pPr>
    </w:p>
    <w:p w14:paraId="7B7E2E64" w14:textId="77777777" w:rsidR="0034046F" w:rsidRPr="007A531D" w:rsidRDefault="0034046F" w:rsidP="0034046F">
      <w:pPr>
        <w:pStyle w:val="Heading4"/>
      </w:pPr>
      <w:r>
        <w:t>Extinction.</w:t>
      </w:r>
    </w:p>
    <w:p w14:paraId="32C69BF1" w14:textId="77777777" w:rsidR="0034046F" w:rsidRPr="007A531D" w:rsidRDefault="0034046F" w:rsidP="0034046F">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0859341C" w14:textId="77777777" w:rsidR="0034046F" w:rsidRPr="00DE2EF7" w:rsidRDefault="0034046F" w:rsidP="0034046F">
      <w:pPr>
        <w:rPr>
          <w:sz w:val="12"/>
        </w:rPr>
      </w:pPr>
      <w:r w:rsidRPr="00DE2EF7">
        <w:rPr>
          <w:sz w:val="12"/>
        </w:rPr>
        <w:t xml:space="preserve">The use of Pakistani nuclear weapons could trigger a chain </w:t>
      </w:r>
      <w:r w:rsidRPr="00D35D3B">
        <w:rPr>
          <w:sz w:val="12"/>
        </w:rPr>
        <w:t>reac</w:t>
      </w:r>
      <w:r w:rsidRPr="00D35D3B">
        <w:rPr>
          <w:sz w:val="12"/>
        </w:rPr>
        <w:softHyphen/>
        <w:t xml:space="preserve">tion. </w:t>
      </w:r>
      <w:r w:rsidRPr="00D35D3B">
        <w:rPr>
          <w:b/>
          <w:bCs/>
          <w:u w:val="single"/>
        </w:rPr>
        <w:t xml:space="preserve">Nuclear-armed </w:t>
      </w:r>
      <w:r w:rsidRPr="00497035">
        <w:rPr>
          <w:b/>
          <w:bCs/>
          <w:highlight w:val="green"/>
          <w:u w:val="single"/>
        </w:rPr>
        <w:t>India</w:t>
      </w:r>
      <w:r w:rsidRPr="00DE2EF7">
        <w:rPr>
          <w:b/>
          <w:bCs/>
          <w:u w:val="single"/>
        </w:rPr>
        <w:t xml:space="preserve">, an ancient enemy, </w:t>
      </w:r>
      <w:r w:rsidRPr="00D35D3B">
        <w:rPr>
          <w:b/>
          <w:bCs/>
          <w:u w:val="single"/>
        </w:rPr>
        <w:t xml:space="preserve">could </w:t>
      </w:r>
      <w:r w:rsidRPr="00497035">
        <w:rPr>
          <w:b/>
          <w:bCs/>
          <w:highlight w:val="green"/>
          <w:u w:val="single"/>
        </w:rPr>
        <w:t>respond</w:t>
      </w:r>
      <w:r w:rsidRPr="00DE2EF7">
        <w:rPr>
          <w:u w:val="single"/>
        </w:rPr>
        <w:t xml:space="preserve"> in kind. </w:t>
      </w:r>
      <w:r w:rsidRPr="00497035">
        <w:rPr>
          <w:highlight w:val="green"/>
          <w:u w:val="single"/>
        </w:rPr>
        <w:t>China</w:t>
      </w:r>
      <w:r w:rsidRPr="00DE2EF7">
        <w:rPr>
          <w:u w:val="single"/>
        </w:rPr>
        <w:t xml:space="preserve">, India's hated foe, </w:t>
      </w:r>
      <w:r w:rsidRPr="00D35D3B">
        <w:rPr>
          <w:u w:val="single"/>
        </w:rPr>
        <w:t xml:space="preserve">could </w:t>
      </w:r>
      <w:r w:rsidRPr="00497035">
        <w:rPr>
          <w:highlight w:val="green"/>
          <w:u w:val="single"/>
        </w:rPr>
        <w:t>react</w:t>
      </w:r>
      <w:r w:rsidRPr="00DE2EF7">
        <w:rPr>
          <w:u w:val="single"/>
        </w:rPr>
        <w:t xml:space="preserve"> if India used her nuclear weapons, </w:t>
      </w:r>
      <w:r w:rsidRPr="00497035">
        <w:rPr>
          <w:highlight w:val="green"/>
          <w:u w:val="single"/>
        </w:rPr>
        <w:t>triggering</w:t>
      </w:r>
      <w:r w:rsidRPr="00DE2EF7">
        <w:rPr>
          <w:u w:val="single"/>
        </w:rPr>
        <w:t xml:space="preserve"> a </w:t>
      </w:r>
      <w:r w:rsidRPr="00497035">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E9461B">
        <w:rPr>
          <w:u w:val="single"/>
        </w:rPr>
        <w:t>If</w:t>
      </w:r>
      <w:r w:rsidRPr="00DE2EF7">
        <w:rPr>
          <w:u w:val="single"/>
        </w:rPr>
        <w:t xml:space="preserve"> any of either </w:t>
      </w:r>
      <w:r w:rsidRPr="00497035">
        <w:rPr>
          <w:b/>
          <w:iCs/>
          <w:highlight w:val="green"/>
          <w:u w:val="single"/>
        </w:rPr>
        <w:t>Russia</w:t>
      </w:r>
      <w:r w:rsidRPr="00497035">
        <w:rPr>
          <w:highlight w:val="green"/>
          <w:u w:val="single"/>
        </w:rPr>
        <w:t xml:space="preserve"> or </w:t>
      </w:r>
      <w:r w:rsidRPr="00497035">
        <w:rPr>
          <w:b/>
          <w:iCs/>
          <w:highlight w:val="green"/>
          <w:u w:val="single"/>
        </w:rPr>
        <w:t>America</w:t>
      </w:r>
      <w:r w:rsidRPr="00497035">
        <w:rPr>
          <w:highlight w:val="green"/>
          <w:u w:val="single"/>
        </w:rPr>
        <w:t>'s</w:t>
      </w:r>
      <w:r w:rsidRPr="00DE2EF7">
        <w:rPr>
          <w:u w:val="single"/>
        </w:rPr>
        <w:t xml:space="preserve"> 2,250 strategic </w:t>
      </w:r>
      <w:r w:rsidRPr="00497035">
        <w:rPr>
          <w:highlight w:val="green"/>
          <w:u w:val="single"/>
        </w:rPr>
        <w:t>weapons</w:t>
      </w:r>
      <w:r w:rsidRPr="00DE2EF7">
        <w:rPr>
          <w:u w:val="single"/>
        </w:rPr>
        <w:t xml:space="preserve"> on hair-trigger alert </w:t>
      </w:r>
      <w:r w:rsidRPr="00E9461B">
        <w:rPr>
          <w:u w:val="single"/>
        </w:rPr>
        <w:t xml:space="preserve">were </w:t>
      </w:r>
      <w:r w:rsidRPr="00497035">
        <w:rPr>
          <w:highlight w:val="green"/>
          <w:u w:val="single"/>
        </w:rPr>
        <w:t>launched</w:t>
      </w:r>
      <w:r w:rsidRPr="00DE2EF7">
        <w:rPr>
          <w:u w:val="single"/>
        </w:rPr>
        <w:t xml:space="preserve"> </w:t>
      </w:r>
      <w:r w:rsidRPr="00E9461B">
        <w:rPr>
          <w:u w:val="single"/>
        </w:rPr>
        <w:t xml:space="preserve">either </w:t>
      </w:r>
      <w:r w:rsidRPr="00E9461B">
        <w:rPr>
          <w:b/>
          <w:iCs/>
          <w:u w:val="single"/>
        </w:rPr>
        <w:t>accidentally</w:t>
      </w:r>
      <w:r w:rsidRPr="00E9461B">
        <w:rPr>
          <w:u w:val="single"/>
        </w:rPr>
        <w:t xml:space="preserve"> or </w:t>
      </w:r>
      <w:r w:rsidRPr="00E9461B">
        <w:rPr>
          <w:b/>
          <w:iCs/>
          <w:u w:val="single"/>
        </w:rPr>
        <w:t>purposefully</w:t>
      </w:r>
      <w:r w:rsidRPr="00E9461B">
        <w:rPr>
          <w:u w:val="single"/>
        </w:rPr>
        <w:t xml:space="preserve"> in response, </w:t>
      </w:r>
      <w:r w:rsidRPr="00E9461B">
        <w:rPr>
          <w:b/>
          <w:bCs/>
          <w:u w:val="single"/>
        </w:rPr>
        <w:t xml:space="preserve">nuclear winter </w:t>
      </w:r>
      <w:r w:rsidRPr="00E9461B">
        <w:rPr>
          <w:u w:val="single"/>
        </w:rPr>
        <w:t xml:space="preserve">would ensue, meaning the </w:t>
      </w:r>
      <w:r w:rsidRPr="00E9461B">
        <w:rPr>
          <w:b/>
          <w:iCs/>
          <w:u w:val="single"/>
        </w:rPr>
        <w:t>end of most life on earth</w:t>
      </w:r>
      <w:r w:rsidRPr="00E9461B">
        <w:rPr>
          <w:sz w:val="12"/>
        </w:rPr>
        <w:t>.</w:t>
      </w:r>
    </w:p>
    <w:p w14:paraId="6130DB8E" w14:textId="77777777" w:rsidR="0034046F" w:rsidRDefault="0034046F" w:rsidP="0034046F"/>
    <w:p w14:paraId="0185E917" w14:textId="77777777" w:rsidR="0034046F" w:rsidRDefault="0034046F" w:rsidP="0034046F">
      <w:pPr>
        <w:pStyle w:val="Heading2"/>
      </w:pPr>
      <w:r>
        <w:t>Case</w:t>
      </w:r>
    </w:p>
    <w:p w14:paraId="094BB76E" w14:textId="77777777" w:rsidR="0034046F" w:rsidRDefault="0034046F" w:rsidP="0034046F">
      <w:pPr>
        <w:pStyle w:val="Heading3"/>
      </w:pPr>
      <w:r>
        <w:t>1NC – Top-level</w:t>
      </w:r>
    </w:p>
    <w:p w14:paraId="38C8A08C" w14:textId="77777777" w:rsidR="0034046F" w:rsidRDefault="0034046F" w:rsidP="0034046F">
      <w:pPr>
        <w:pStyle w:val="Heading4"/>
      </w:pPr>
      <w:r>
        <w:t xml:space="preserve">Private sector contracting is a </w:t>
      </w:r>
      <w:r w:rsidRPr="00257683">
        <w:rPr>
          <w:u w:val="single"/>
        </w:rPr>
        <w:t>massive</w:t>
      </w:r>
      <w:r>
        <w:t xml:space="preserve"> alt cause and </w:t>
      </w:r>
      <w:r w:rsidRPr="00257683">
        <w:rPr>
          <w:u w:val="single"/>
        </w:rPr>
        <w:t>thumps the aff</w:t>
      </w:r>
      <w:r>
        <w:t xml:space="preserve">. Their internal link is “civil-military fusion” which means private companies </w:t>
      </w:r>
      <w:r w:rsidRPr="00257683">
        <w:rPr>
          <w:u w:val="single"/>
        </w:rPr>
        <w:t>contract</w:t>
      </w:r>
      <w:r>
        <w:t xml:space="preserve"> with the Chinese government to </w:t>
      </w:r>
      <w:r w:rsidRPr="00257683">
        <w:rPr>
          <w:u w:val="single"/>
        </w:rPr>
        <w:t>develop</w:t>
      </w:r>
      <w:r>
        <w:t xml:space="preserve"> ASAT technologies. China </w:t>
      </w:r>
      <w:r w:rsidRPr="00257683">
        <w:rPr>
          <w:u w:val="single"/>
        </w:rPr>
        <w:t>doesn’t give up</w:t>
      </w:r>
      <w:r>
        <w:t xml:space="preserve"> operations post aff, they </w:t>
      </w:r>
      <w:r w:rsidRPr="00257683">
        <w:rPr>
          <w:u w:val="single"/>
        </w:rPr>
        <w:t>pay</w:t>
      </w:r>
      <w:r>
        <w:t xml:space="preserve"> private entities to develop tech for them, so the aff </w:t>
      </w:r>
      <w:r w:rsidRPr="00257683">
        <w:rPr>
          <w:u w:val="single"/>
        </w:rPr>
        <w:t>can’t solve</w:t>
      </w:r>
      <w:r>
        <w:t>.</w:t>
      </w:r>
    </w:p>
    <w:p w14:paraId="03C3F8F0" w14:textId="77777777" w:rsidR="0034046F" w:rsidRPr="00257683" w:rsidRDefault="0034046F" w:rsidP="0034046F"/>
    <w:p w14:paraId="1031B15C" w14:textId="77777777" w:rsidR="0034046F" w:rsidRDefault="0034046F" w:rsidP="0034046F">
      <w:pPr>
        <w:pStyle w:val="Heading4"/>
      </w:pPr>
      <w:r>
        <w:t xml:space="preserve">China circumvents – precedent and </w:t>
      </w:r>
      <w:r w:rsidRPr="00257683">
        <w:rPr>
          <w:u w:val="single"/>
        </w:rPr>
        <w:t>no enforcement</w:t>
      </w:r>
      <w:r>
        <w:t>.</w:t>
      </w:r>
    </w:p>
    <w:p w14:paraId="5D6DC34D" w14:textId="77777777" w:rsidR="0034046F" w:rsidRPr="00C64542" w:rsidRDefault="0034046F" w:rsidP="0034046F">
      <w:pPr>
        <w:rPr>
          <w:rStyle w:val="Style13ptBold"/>
        </w:rPr>
      </w:pPr>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r>
        <w:t xml:space="preserve"> Recut Justin </w:t>
      </w:r>
      <w:r w:rsidRPr="00873C95">
        <w:rPr>
          <w:b/>
          <w:bCs/>
        </w:rPr>
        <w:t xml:space="preserve">**Inserting in </w:t>
      </w:r>
      <w:r w:rsidRPr="00873C95">
        <w:rPr>
          <w:b/>
          <w:bCs/>
          <w:highlight w:val="cyan"/>
        </w:rPr>
        <w:t>Blue</w:t>
      </w:r>
      <w:r>
        <w:rPr>
          <w:b/>
          <w:bCs/>
        </w:rPr>
        <w:t xml:space="preserve"> – to clarify they have included this part of the article</w:t>
      </w:r>
    </w:p>
    <w:p w14:paraId="56EA599B" w14:textId="77777777" w:rsidR="0034046F" w:rsidRPr="00C64542" w:rsidRDefault="0034046F" w:rsidP="0034046F">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777C7A14" w14:textId="77777777" w:rsidR="0034046F" w:rsidRPr="00257683" w:rsidRDefault="0034046F" w:rsidP="0034046F">
      <w:pPr>
        <w:rPr>
          <w:rStyle w:val="Emphasis"/>
        </w:rPr>
      </w:pPr>
      <w:r w:rsidRPr="00C0159B">
        <w:rPr>
          <w:sz w:val="12"/>
        </w:rPr>
        <w:t xml:space="preserve">To protect its vital space-based military capabilities—including communications, intelligence, and missile defense satellites—and effectively deter authoritarian aggression, </w:t>
      </w:r>
      <w:r w:rsidRPr="00AA6B26">
        <w:rPr>
          <w:rStyle w:val="StyleUnderline"/>
        </w:rPr>
        <w:t>Washington should avoid</w:t>
      </w:r>
      <w:r w:rsidRPr="00C64542">
        <w:rPr>
          <w:rStyle w:val="StyleUnderline"/>
        </w:rPr>
        <w:t xml:space="preserve"> being drawn into suspect </w:t>
      </w:r>
      <w:r w:rsidRPr="00257683">
        <w:rPr>
          <w:rStyle w:val="Emphasis"/>
          <w:highlight w:val="cyan"/>
        </w:rPr>
        <w:t>international treaties</w:t>
      </w:r>
      <w:r w:rsidRPr="00257683">
        <w:rPr>
          <w:rStyle w:val="Emphasis"/>
        </w:rPr>
        <w:t xml:space="preserve"> on space that </w:t>
      </w:r>
      <w:r w:rsidRPr="00257683">
        <w:rPr>
          <w:rStyle w:val="Emphasis"/>
          <w:highlight w:val="cyan"/>
        </w:rPr>
        <w:t>China</w:t>
      </w:r>
      <w:r w:rsidRPr="00257683">
        <w:rPr>
          <w:rStyle w:val="Emphasis"/>
        </w:rPr>
        <w:t xml:space="preserve"> and Russia </w:t>
      </w:r>
      <w:r w:rsidRPr="00257683">
        <w:rPr>
          <w:rStyle w:val="Emphasis"/>
          <w:highlight w:val="cyan"/>
        </w:rPr>
        <w:t xml:space="preserve">have </w:t>
      </w:r>
      <w:r w:rsidRPr="00257683">
        <w:rPr>
          <w:rStyle w:val="Emphasis"/>
          <w:sz w:val="24"/>
          <w:szCs w:val="24"/>
          <w:highlight w:val="cyan"/>
        </w:rPr>
        <w:t>no intention of honoring</w:t>
      </w:r>
      <w:r w:rsidRPr="00257683">
        <w:rPr>
          <w:rStyle w:val="Emphasis"/>
          <w:highlight w:val="cyan"/>
        </w:rPr>
        <w:t>.</w:t>
      </w:r>
    </w:p>
    <w:p w14:paraId="7D644B3F" w14:textId="77777777" w:rsidR="0034046F" w:rsidRPr="00AA6B26" w:rsidRDefault="0034046F" w:rsidP="0034046F">
      <w:pPr>
        <w:rPr>
          <w:u w:val="single"/>
        </w:rPr>
      </w:pPr>
      <w:r w:rsidRPr="00AA6B26">
        <w:rPr>
          <w:u w:val="single"/>
        </w:rPr>
        <w:t xml:space="preserve">The </w:t>
      </w:r>
      <w:r w:rsidRPr="00257683">
        <w:rPr>
          <w:rStyle w:val="Emphasis"/>
        </w:rPr>
        <w:t>Treaty on the Prevention of the Placement of Weapons in Outer Space and of the Threat or Use of Force Against Outer Space Objects (</w:t>
      </w:r>
      <w:r w:rsidRPr="00257683">
        <w:rPr>
          <w:rStyle w:val="Emphasis"/>
          <w:highlight w:val="cyan"/>
        </w:rPr>
        <w:t>PPWT</w:t>
      </w:r>
      <w:r w:rsidRPr="00257683">
        <w:rPr>
          <w:rStyle w:val="Emphasis"/>
        </w:rPr>
        <w:t>),</w:t>
      </w:r>
      <w:r w:rsidRPr="00AA6B26">
        <w:rPr>
          <w:u w:val="single"/>
        </w:rPr>
        <w:t xml:space="preserve"> which Beijing and Moscow have submitted at the United Nations, </w:t>
      </w:r>
      <w:r w:rsidRPr="00AA6B26">
        <w:rPr>
          <w:highlight w:val="cyan"/>
          <w:u w:val="single"/>
        </w:rPr>
        <w:t xml:space="preserve">is a </w:t>
      </w:r>
      <w:r w:rsidRPr="00257683">
        <w:rPr>
          <w:rStyle w:val="Emphasis"/>
          <w:highlight w:val="cyan"/>
        </w:rPr>
        <w:t>perfect example</w:t>
      </w:r>
      <w:r w:rsidRPr="00AA6B26">
        <w:rPr>
          <w:u w:val="single"/>
        </w:rPr>
        <w:t>. PPWT signatories commit “not to place any weapons in outer space.” It also says parties to the treaty may not “resort to the threat or use of force against outer space objects” or engage in activities “inconsistent” with the purpose of the treaty.</w:t>
      </w:r>
    </w:p>
    <w:p w14:paraId="0BA7A501" w14:textId="77777777" w:rsidR="0034046F" w:rsidRDefault="0034046F" w:rsidP="0034046F"/>
    <w:p w14:paraId="772869E4" w14:textId="77777777" w:rsidR="0034046F" w:rsidRDefault="0034046F" w:rsidP="0034046F"/>
    <w:p w14:paraId="64733A60" w14:textId="77777777" w:rsidR="0034046F" w:rsidRDefault="0034046F" w:rsidP="0034046F">
      <w:pPr>
        <w:pStyle w:val="Heading3"/>
      </w:pPr>
      <w:r>
        <w:t>1NC – AT: Adv 1</w:t>
      </w:r>
    </w:p>
    <w:p w14:paraId="33935A1B" w14:textId="77777777" w:rsidR="0034046F" w:rsidRDefault="0034046F" w:rsidP="0034046F">
      <w:pPr>
        <w:pStyle w:val="Heading4"/>
      </w:pPr>
      <w:r>
        <w:t xml:space="preserve">Top-level – zero Sino-Russia alliance key warrant – their evidence is about isolated events in which Russia and China engaged in ASAT buildup not that they have mutual dependence – breaking up China does </w:t>
      </w:r>
      <w:r w:rsidRPr="00387082">
        <w:rPr>
          <w:u w:val="single"/>
        </w:rPr>
        <w:t>nothing</w:t>
      </w:r>
      <w:r>
        <w:t xml:space="preserve"> to solve Russia.</w:t>
      </w:r>
    </w:p>
    <w:p w14:paraId="36F4807F" w14:textId="77777777" w:rsidR="0034046F" w:rsidRPr="00387082" w:rsidRDefault="0034046F" w:rsidP="0034046F"/>
    <w:p w14:paraId="5CF254F0" w14:textId="77777777" w:rsidR="0034046F" w:rsidRDefault="0034046F" w:rsidP="0034046F">
      <w:pPr>
        <w:pStyle w:val="Heading4"/>
      </w:pPr>
      <w:r>
        <w:t xml:space="preserve">China-Russia cooperation is feasible and </w:t>
      </w:r>
      <w:r w:rsidRPr="00257683">
        <w:rPr>
          <w:u w:val="single"/>
        </w:rPr>
        <w:t>solves</w:t>
      </w:r>
      <w:r>
        <w:t xml:space="preserve"> nuclear war.</w:t>
      </w:r>
    </w:p>
    <w:p w14:paraId="57B15BFE" w14:textId="77777777" w:rsidR="0034046F" w:rsidRPr="009B239F" w:rsidRDefault="0034046F" w:rsidP="0034046F">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4A231330" w14:textId="77777777" w:rsidR="0034046F" w:rsidRPr="00803686" w:rsidRDefault="0034046F" w:rsidP="0034046F">
      <w:pPr>
        <w:rPr>
          <w:sz w:val="12"/>
        </w:rPr>
      </w:pPr>
      <w:r w:rsidRPr="00497035">
        <w:rPr>
          <w:rStyle w:val="StyleUnderline"/>
          <w:highlight w:val="green"/>
        </w:rPr>
        <w:t xml:space="preserve">China and Russia </w:t>
      </w:r>
      <w:r w:rsidRPr="008B33D2">
        <w:rPr>
          <w:rStyle w:val="StyleUnderline"/>
        </w:rPr>
        <w:t>are the two largest</w:t>
      </w:r>
      <w:r w:rsidRPr="00803686">
        <w:rPr>
          <w:sz w:val="12"/>
        </w:rPr>
        <w:t xml:space="preserve">—and </w:t>
      </w:r>
      <w:r w:rsidRPr="008B33D2">
        <w:rPr>
          <w:rStyle w:val="StyleUnderline"/>
        </w:rPr>
        <w:t>neighboring</w:t>
      </w:r>
      <w:r w:rsidRPr="00803686">
        <w:rPr>
          <w:sz w:val="12"/>
        </w:rPr>
        <w:t>—</w:t>
      </w:r>
      <w:r w:rsidRPr="008B33D2">
        <w:rPr>
          <w:rStyle w:val="StyleUnderline"/>
        </w:rPr>
        <w:t>powers of continental Eurasia. Can two tigers share the same mountain, especially when</w:t>
      </w:r>
      <w:r w:rsidRPr="00803686">
        <w:rPr>
          <w:sz w:val="12"/>
        </w:rPr>
        <w:t xml:space="preserve"> </w:t>
      </w:r>
      <w:r w:rsidRPr="008B33D2">
        <w:rPr>
          <w:rStyle w:val="Emphasis"/>
        </w:rPr>
        <w:t>one</w:t>
      </w:r>
      <w:r w:rsidRPr="008B33D2">
        <w:rPr>
          <w:rStyle w:val="StyleUnderline"/>
        </w:rPr>
        <w:t xml:space="preserve"> great power is </w:t>
      </w:r>
      <w:r w:rsidRPr="008B33D2">
        <w:rPr>
          <w:rStyle w:val="Emphasis"/>
        </w:rPr>
        <w:t xml:space="preserve">rapidly gaining strength </w:t>
      </w:r>
      <w:r w:rsidRPr="008B33D2">
        <w:rPr>
          <w:rStyle w:val="StyleUnderline"/>
        </w:rPr>
        <w:t xml:space="preserve">and the </w:t>
      </w:r>
      <w:r w:rsidRPr="008B33D2">
        <w:rPr>
          <w:rStyle w:val="Emphasis"/>
        </w:rPr>
        <w:t>other is in relative decline</w:t>
      </w:r>
      <w:r w:rsidRPr="008B33D2">
        <w:rPr>
          <w:rStyle w:val="StyleUnderline"/>
        </w:rPr>
        <w:t>?</w:t>
      </w:r>
      <w:r w:rsidRPr="00803686">
        <w:rPr>
          <w:sz w:val="12"/>
        </w:rPr>
        <w:t xml:space="preserve"> And there </w:t>
      </w:r>
      <w:r w:rsidRPr="008B33D2">
        <w:rPr>
          <w:rStyle w:val="StyleUnderline"/>
        </w:rPr>
        <w:t xml:space="preserve">seems to be a pattern in the history of international relations that two ambitious </w:t>
      </w:r>
      <w:r w:rsidRPr="008B33D2">
        <w:rPr>
          <w:rStyle w:val="Emphasis"/>
        </w:rPr>
        <w:t xml:space="preserve">major powers that </w:t>
      </w:r>
      <w:r w:rsidRPr="00497035">
        <w:rPr>
          <w:rStyle w:val="Emphasis"/>
          <w:highlight w:val="green"/>
        </w:rPr>
        <w:t xml:space="preserve">share a </w:t>
      </w:r>
      <w:r w:rsidRPr="008B33D2">
        <w:rPr>
          <w:rStyle w:val="Emphasis"/>
        </w:rPr>
        <w:t xml:space="preserve">land </w:t>
      </w:r>
      <w:r w:rsidRPr="00497035">
        <w:rPr>
          <w:rStyle w:val="Emphasis"/>
          <w:highlight w:val="green"/>
        </w:rPr>
        <w:t>border</w:t>
      </w:r>
      <w:r w:rsidRPr="006E548B">
        <w:rPr>
          <w:rStyle w:val="StyleUnderline"/>
        </w:rPr>
        <w:t xml:space="preserve"> are less likely to make an alliance, while they are more </w:t>
      </w:r>
      <w:r w:rsidRPr="008B33D2">
        <w:rPr>
          <w:rStyle w:val="Emphasis"/>
        </w:rPr>
        <w:t xml:space="preserve">likely to </w:t>
      </w:r>
      <w:r w:rsidRPr="00257683">
        <w:rPr>
          <w:rStyle w:val="Emphasis"/>
        </w:rPr>
        <w:t>engage in territorial disputes</w:t>
      </w:r>
      <w:r w:rsidRPr="00257683">
        <w:rPr>
          <w:rStyle w:val="StyleUnderline"/>
        </w:rPr>
        <w:t xml:space="preserve"> with one another as well as rivalry over primacy</w:t>
      </w:r>
      <w:r w:rsidRPr="00803686">
        <w:rPr>
          <w:sz w:val="12"/>
        </w:rPr>
        <w:t xml:space="preserve"> in their common neighborhood. There are at least </w:t>
      </w:r>
      <w:r w:rsidRPr="008B33D2">
        <w:rPr>
          <w:rStyle w:val="StyleUnderline"/>
        </w:rPr>
        <w:t>three major parts of Eurasia—East Asia</w:t>
      </w:r>
      <w:r w:rsidRPr="00803686">
        <w:rPr>
          <w:sz w:val="12"/>
        </w:rPr>
        <w:t xml:space="preserve">, the </w:t>
      </w:r>
      <w:r w:rsidRPr="008B33D2">
        <w:rPr>
          <w:rStyle w:val="StyleUnderline"/>
        </w:rPr>
        <w:t>post-Soviet space</w:t>
      </w:r>
      <w:r w:rsidRPr="00803686">
        <w:rPr>
          <w:sz w:val="12"/>
        </w:rPr>
        <w:t xml:space="preserve"> (mainly Central Asia), and </w:t>
      </w:r>
      <w:r w:rsidRPr="008B33D2">
        <w:rPr>
          <w:rStyle w:val="StyleUnderline"/>
        </w:rPr>
        <w:t xml:space="preserve">the Arctic—where China’s and Russia’s geopolitical interests intersect, creating </w:t>
      </w:r>
      <w:r w:rsidRPr="008B33D2">
        <w:rPr>
          <w:rStyle w:val="Emphasis"/>
        </w:rPr>
        <w:t>potential for competition and conflict</w:t>
      </w:r>
      <w:r w:rsidRPr="00803686">
        <w:rPr>
          <w:sz w:val="12"/>
        </w:rPr>
        <w:t xml:space="preserve">. But, on the other hand, </w:t>
      </w:r>
      <w:r w:rsidRPr="008B33D2">
        <w:rPr>
          <w:rStyle w:val="StyleUnderline"/>
        </w:rPr>
        <w:t xml:space="preserve">if managed wisely, overlapping </w:t>
      </w:r>
      <w:r w:rsidRPr="00497035">
        <w:rPr>
          <w:rStyle w:val="StyleUnderline"/>
          <w:highlight w:val="green"/>
        </w:rPr>
        <w:t>interests</w:t>
      </w:r>
      <w:r w:rsidRPr="006E548B">
        <w:rPr>
          <w:rStyle w:val="StyleUnderline"/>
        </w:rPr>
        <w:t xml:space="preserve"> and stakes </w:t>
      </w:r>
      <w:r w:rsidRPr="00497035">
        <w:rPr>
          <w:rStyle w:val="StyleUnderline"/>
          <w:highlight w:val="green"/>
        </w:rPr>
        <w:t xml:space="preserve">can </w:t>
      </w:r>
      <w:r w:rsidRPr="000737A3">
        <w:rPr>
          <w:rStyle w:val="StyleUnderline"/>
        </w:rPr>
        <w:t>also</w:t>
      </w:r>
      <w:r w:rsidRPr="006E548B">
        <w:rPr>
          <w:rStyle w:val="StyleUnderline"/>
        </w:rPr>
        <w:t xml:space="preserve"> </w:t>
      </w:r>
      <w:r w:rsidRPr="00497035">
        <w:rPr>
          <w:rStyle w:val="StyleUnderline"/>
          <w:highlight w:val="green"/>
        </w:rPr>
        <w:t xml:space="preserve">generate </w:t>
      </w:r>
      <w:r w:rsidRPr="008B33D2">
        <w:rPr>
          <w:rStyle w:val="StyleUnderline"/>
        </w:rPr>
        <w:t xml:space="preserve">opportunities for </w:t>
      </w:r>
      <w:r w:rsidRPr="00497035">
        <w:rPr>
          <w:rStyle w:val="StyleUnderline"/>
          <w:highlight w:val="green"/>
        </w:rPr>
        <w:t>collaboration</w:t>
      </w:r>
      <w:r w:rsidRPr="00803686">
        <w:rPr>
          <w:sz w:val="12"/>
        </w:rPr>
        <w:t>. The following sections examine how Russia and China are managing to keep their differences in key Eurasian zones under control while displaying a significant degree of mutual cooperation.</w:t>
      </w:r>
    </w:p>
    <w:p w14:paraId="3EA3F234" w14:textId="77777777" w:rsidR="0034046F" w:rsidRPr="00803686" w:rsidRDefault="0034046F" w:rsidP="0034046F">
      <w:pPr>
        <w:rPr>
          <w:sz w:val="8"/>
        </w:rPr>
      </w:pPr>
      <w:r w:rsidRPr="00803686">
        <w:rPr>
          <w:sz w:val="8"/>
        </w:rPr>
        <w:t xml:space="preserve">East Asia This is China’s ‘home region’, but also one where Russia, by virtue of possessing the Far Eastern territories, is a resident power. </w:t>
      </w:r>
      <w:r w:rsidRPr="00497035">
        <w:rPr>
          <w:rStyle w:val="StyleUnderline"/>
          <w:highlight w:val="green"/>
        </w:rPr>
        <w:t>Moscow</w:t>
      </w:r>
      <w:r w:rsidRPr="00803686">
        <w:rPr>
          <w:sz w:val="8"/>
        </w:rPr>
        <w:t xml:space="preserve">, which has traditionally </w:t>
      </w:r>
      <w:r w:rsidRPr="001105B4">
        <w:rPr>
          <w:rStyle w:val="StyleUnderline"/>
        </w:rPr>
        <w:t>been concerned with keeping sovereignty over its vulnerable Far East</w:t>
      </w:r>
      <w:r w:rsidRPr="00803686">
        <w:rPr>
          <w:sz w:val="8"/>
        </w:rPr>
        <w:t>,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328F7F98" w14:textId="77777777" w:rsidR="0034046F" w:rsidRPr="00803686" w:rsidRDefault="0034046F" w:rsidP="0034046F">
      <w:pPr>
        <w:rPr>
          <w:sz w:val="8"/>
          <w:szCs w:val="16"/>
        </w:rPr>
      </w:pPr>
      <w:r w:rsidRPr="00803686">
        <w:rPr>
          <w:sz w:val="8"/>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461EC7BB" w14:textId="77777777" w:rsidR="0034046F" w:rsidRPr="00803686" w:rsidRDefault="0034046F" w:rsidP="0034046F">
      <w:pPr>
        <w:rPr>
          <w:sz w:val="12"/>
        </w:rPr>
      </w:pPr>
      <w:r w:rsidRPr="001105B4">
        <w:rPr>
          <w:rStyle w:val="Emphasis"/>
        </w:rPr>
        <w:t xml:space="preserve">Russia </w:t>
      </w:r>
      <w:r w:rsidRPr="00497035">
        <w:rPr>
          <w:rStyle w:val="Emphasis"/>
          <w:highlight w:val="green"/>
        </w:rPr>
        <w:t>shares</w:t>
      </w:r>
      <w:r w:rsidRPr="00B70CE1">
        <w:rPr>
          <w:rStyle w:val="Emphasis"/>
        </w:rPr>
        <w:t xml:space="preserve"> with </w:t>
      </w:r>
      <w:r w:rsidRPr="00257683">
        <w:rPr>
          <w:rStyle w:val="Emphasis"/>
        </w:rPr>
        <w:t>China</w:t>
      </w:r>
      <w:r w:rsidRPr="00B70CE1">
        <w:rPr>
          <w:rStyle w:val="Emphasis"/>
        </w:rPr>
        <w:t xml:space="preserve"> the </w:t>
      </w:r>
      <w:r w:rsidRPr="00497035">
        <w:rPr>
          <w:rStyle w:val="Emphasis"/>
          <w:highlight w:val="green"/>
        </w:rPr>
        <w:t xml:space="preserve">objective </w:t>
      </w:r>
      <w:r w:rsidRPr="001105B4">
        <w:rPr>
          <w:rStyle w:val="Emphasis"/>
        </w:rPr>
        <w:t>of reducing American influence</w:t>
      </w:r>
      <w:r w:rsidRPr="001105B4">
        <w:rPr>
          <w:rStyle w:val="StyleUnderline"/>
        </w:rPr>
        <w:t xml:space="preserve"> in East</w:t>
      </w:r>
      <w:r w:rsidRPr="00873C95">
        <w:rPr>
          <w:rStyle w:val="StyleUnderline"/>
        </w:rPr>
        <w:t xml:space="preserve"> Asia</w:t>
      </w:r>
      <w:r w:rsidRPr="00B70CE1">
        <w:rPr>
          <w:rStyle w:val="StyleUnderline"/>
        </w:rPr>
        <w:t xml:space="preserve"> and </w:t>
      </w:r>
      <w:r w:rsidRPr="00B70CE1">
        <w:rPr>
          <w:rStyle w:val="Emphasis"/>
        </w:rPr>
        <w:t xml:space="preserve">undermining the US-centric alliances </w:t>
      </w:r>
      <w:r w:rsidRPr="00B70CE1">
        <w:rPr>
          <w:rStyle w:val="StyleUnderline"/>
        </w:rPr>
        <w:t>in the region</w:t>
      </w:r>
      <w:r w:rsidRPr="00803686">
        <w:rPr>
          <w:sz w:val="12"/>
        </w:rPr>
        <w:t xml:space="preserve">. Russian weapon sales are helping China alter the military balance in the Western Pacific to the detriment of the USA and its allies. </w:t>
      </w:r>
      <w:r w:rsidRPr="00B70CE1">
        <w:rPr>
          <w:rStyle w:val="StyleUnderline"/>
        </w:rPr>
        <w:t xml:space="preserve">Russia’s </w:t>
      </w:r>
      <w:r w:rsidRPr="008B33D2">
        <w:rPr>
          <w:rStyle w:val="StyleUnderline"/>
        </w:rPr>
        <w:t xml:space="preserve">decision to </w:t>
      </w:r>
      <w:r w:rsidRPr="00497035">
        <w:rPr>
          <w:rStyle w:val="StyleUnderline"/>
          <w:highlight w:val="green"/>
        </w:rPr>
        <w:t>assist China with</w:t>
      </w:r>
      <w:r w:rsidRPr="00B70CE1">
        <w:rPr>
          <w:rStyle w:val="StyleUnderline"/>
        </w:rPr>
        <w:t xml:space="preserve"> getting its own </w:t>
      </w:r>
      <w:r w:rsidRPr="008B33D2">
        <w:rPr>
          <w:rStyle w:val="StyleUnderline"/>
        </w:rPr>
        <w:t xml:space="preserve">missile attack </w:t>
      </w:r>
      <w:r w:rsidRPr="00497035">
        <w:rPr>
          <w:rStyle w:val="StyleUnderline"/>
          <w:highlight w:val="green"/>
        </w:rPr>
        <w:t xml:space="preserve">early warning </w:t>
      </w:r>
      <w:r w:rsidRPr="00257683">
        <w:rPr>
          <w:rStyle w:val="StyleUnderline"/>
        </w:rPr>
        <w:t>system</w:t>
      </w:r>
      <w:r w:rsidRPr="00803686">
        <w:rPr>
          <w:sz w:val="12"/>
        </w:rPr>
        <w:t xml:space="preserve"> may have </w:t>
      </w:r>
      <w:r w:rsidRPr="00B70CE1">
        <w:rPr>
          <w:rStyle w:val="StyleUnderline"/>
        </w:rPr>
        <w:t>also been</w:t>
      </w:r>
      <w:r w:rsidRPr="00803686">
        <w:rPr>
          <w:sz w:val="12"/>
        </w:rPr>
        <w:t xml:space="preserve"> partly </w:t>
      </w:r>
      <w:r w:rsidRPr="00497035">
        <w:rPr>
          <w:rStyle w:val="StyleUnderline"/>
          <w:highlight w:val="green"/>
        </w:rPr>
        <w:t xml:space="preserve">motivated by </w:t>
      </w:r>
      <w:r w:rsidRPr="008B33D2">
        <w:rPr>
          <w:rStyle w:val="StyleUnderline"/>
        </w:rPr>
        <w:t xml:space="preserve">the </w:t>
      </w:r>
      <w:r w:rsidRPr="00497035">
        <w:rPr>
          <w:rStyle w:val="StyleUnderline"/>
          <w:highlight w:val="green"/>
        </w:rPr>
        <w:t xml:space="preserve">desire to strengthen </w:t>
      </w:r>
      <w:r w:rsidRPr="00257683">
        <w:rPr>
          <w:rStyle w:val="StyleUnderline"/>
        </w:rPr>
        <w:t>China</w:t>
      </w:r>
      <w:r w:rsidRPr="00B70CE1">
        <w:rPr>
          <w:rStyle w:val="StyleUnderline"/>
        </w:rPr>
        <w:t xml:space="preserve"> </w:t>
      </w:r>
      <w:r w:rsidRPr="00257683">
        <w:rPr>
          <w:rStyle w:val="StyleUnderline"/>
        </w:rPr>
        <w:t>vis-à-vis the USA</w:t>
      </w:r>
      <w:r w:rsidRPr="00803686">
        <w:rPr>
          <w:sz w:val="12"/>
        </w:rPr>
        <w:t xml:space="preserve"> in their rivalry for primacy in East Asia. The Russian ambassador to the US Anatoly Antonov hinted as much by saying that this strategic system will ‘cardinally increase stability and security in East Asia’ (TASS 2019c).</w:t>
      </w:r>
    </w:p>
    <w:p w14:paraId="25E11EC9" w14:textId="77777777" w:rsidR="0034046F" w:rsidRPr="00803686" w:rsidRDefault="0034046F" w:rsidP="0034046F">
      <w:pPr>
        <w:rPr>
          <w:sz w:val="12"/>
        </w:rPr>
      </w:pPr>
      <w:r w:rsidRPr="00B70CE1">
        <w:rPr>
          <w:rStyle w:val="StyleUnderline"/>
        </w:rPr>
        <w:t>Russian deference to China</w:t>
      </w:r>
      <w:r w:rsidRPr="00803686">
        <w:rPr>
          <w:sz w:val="12"/>
        </w:rPr>
        <w:t xml:space="preserve"> on East Asian issues, </w:t>
      </w:r>
      <w:r w:rsidRPr="00B70CE1">
        <w:rPr>
          <w:rStyle w:val="StyleUnderline"/>
        </w:rPr>
        <w:t>albeit somewhat hurting Moscow’s great-power pride, makes geopolitical sense</w:t>
      </w:r>
      <w:r w:rsidRPr="00803686">
        <w:rPr>
          <w:sz w:val="12"/>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4866D44B" w14:textId="77777777" w:rsidR="0034046F" w:rsidRPr="00B70CE1" w:rsidRDefault="0034046F" w:rsidP="0034046F">
      <w:pPr>
        <w:rPr>
          <w:rStyle w:val="StyleUnderline"/>
        </w:rPr>
      </w:pPr>
      <w:r w:rsidRPr="00803686">
        <w:rPr>
          <w:sz w:val="12"/>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497035">
        <w:rPr>
          <w:rStyle w:val="StyleUnderline"/>
          <w:highlight w:val="green"/>
        </w:rPr>
        <w:t xml:space="preserve">friction </w:t>
      </w:r>
      <w:r w:rsidRPr="001105B4">
        <w:rPr>
          <w:rStyle w:val="StyleUnderline"/>
        </w:rPr>
        <w:t>point</w:t>
      </w:r>
      <w:r w:rsidRPr="00B70CE1">
        <w:rPr>
          <w:rStyle w:val="StyleUnderline"/>
        </w:rPr>
        <w:t xml:space="preserve"> between Beijing and Moscow, the activities by Russian energy firms in the South China Sea are </w:t>
      </w:r>
      <w:r w:rsidRPr="00497035">
        <w:rPr>
          <w:rStyle w:val="StyleUnderline"/>
          <w:highlight w:val="green"/>
        </w:rPr>
        <w:t xml:space="preserve">unlikely to destabilize </w:t>
      </w:r>
      <w:r w:rsidRPr="00257683">
        <w:rPr>
          <w:rStyle w:val="StyleUnderline"/>
        </w:rPr>
        <w:t>the</w:t>
      </w:r>
      <w:r w:rsidRPr="00B70CE1">
        <w:rPr>
          <w:rStyle w:val="StyleUnderline"/>
        </w:rPr>
        <w:t xml:space="preserve"> Sino-Russian </w:t>
      </w:r>
      <w:r w:rsidRPr="00257683">
        <w:rPr>
          <w:rStyle w:val="StyleUnderline"/>
        </w:rPr>
        <w:t>entente</w:t>
      </w:r>
      <w:r w:rsidRPr="00B70CE1">
        <w:rPr>
          <w:rStyle w:val="StyleUnderline"/>
        </w:rPr>
        <w:t>, since Moscow and Beijing need each other on much bigger issues.</w:t>
      </w:r>
    </w:p>
    <w:p w14:paraId="2BEB21D5" w14:textId="77777777" w:rsidR="0034046F" w:rsidRPr="00803686" w:rsidRDefault="0034046F" w:rsidP="0034046F">
      <w:pPr>
        <w:rPr>
          <w:sz w:val="12"/>
        </w:rPr>
      </w:pPr>
      <w:r w:rsidRPr="00803686">
        <w:rPr>
          <w:sz w:val="12"/>
        </w:rPr>
        <w:t xml:space="preserve">The post-Soviet space </w:t>
      </w:r>
      <w:r w:rsidRPr="001105B4">
        <w:rPr>
          <w:rStyle w:val="StyleUnderline"/>
        </w:rPr>
        <w:t xml:space="preserve">Russia has </w:t>
      </w:r>
      <w:r w:rsidRPr="001105B4">
        <w:rPr>
          <w:rStyle w:val="Emphasis"/>
        </w:rPr>
        <w:t>vital stakes</w:t>
      </w:r>
      <w:r w:rsidRPr="001105B4">
        <w:rPr>
          <w:rStyle w:val="StyleUnderline"/>
        </w:rPr>
        <w:t xml:space="preserve"> in the geopolitical space formerly occupied by the Soviet Union and is </w:t>
      </w:r>
      <w:r w:rsidRPr="001105B4">
        <w:rPr>
          <w:rStyle w:val="Emphasis"/>
        </w:rPr>
        <w:t>willing to go to great lengths to defend those interests</w:t>
      </w:r>
      <w:r w:rsidRPr="001105B4">
        <w:rPr>
          <w:rStyle w:val="StyleUnderline"/>
        </w:rPr>
        <w:t>.</w:t>
      </w:r>
      <w:r w:rsidRPr="00803686">
        <w:rPr>
          <w:sz w:val="12"/>
        </w:rPr>
        <w:t xml:space="preserve"> It was, after all, a perceived brazen attempt by Brussels and Washington to draw Ukraine into the EU’s and NATO’s orbit that induced Moscow to take drastic action in Crimea and eastern Ukraine, causing a rupture with the West.</w:t>
      </w:r>
    </w:p>
    <w:p w14:paraId="767DA106" w14:textId="77777777" w:rsidR="0034046F" w:rsidRPr="00803686" w:rsidRDefault="0034046F" w:rsidP="0034046F">
      <w:pPr>
        <w:rPr>
          <w:sz w:val="12"/>
        </w:rPr>
      </w:pPr>
      <w:r w:rsidRPr="00803686">
        <w:rPr>
          <w:sz w:val="12"/>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257683">
        <w:rPr>
          <w:rStyle w:val="StyleUnderline"/>
        </w:rPr>
        <w:t>Russia has traditionally considered Central Asia as its sphere of influence</w:t>
      </w:r>
      <w:r w:rsidRPr="00803686">
        <w:rPr>
          <w:sz w:val="12"/>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4C97494E" w14:textId="77777777" w:rsidR="0034046F" w:rsidRDefault="0034046F" w:rsidP="0034046F"/>
    <w:p w14:paraId="62E4255A" w14:textId="77777777" w:rsidR="0034046F" w:rsidRDefault="0034046F" w:rsidP="0034046F">
      <w:pPr>
        <w:pStyle w:val="Heading4"/>
      </w:pPr>
      <w:r>
        <w:t xml:space="preserve">Specifically, </w:t>
      </w:r>
      <w:r w:rsidRPr="008B33D2">
        <w:rPr>
          <w:u w:val="single"/>
        </w:rPr>
        <w:t>sustains</w:t>
      </w:r>
      <w:r>
        <w:t xml:space="preserve"> the Russian economy.</w:t>
      </w:r>
    </w:p>
    <w:p w14:paraId="6579DCBD" w14:textId="77777777" w:rsidR="0034046F" w:rsidRPr="005C3832" w:rsidRDefault="0034046F" w:rsidP="0034046F">
      <w:r>
        <w:t xml:space="preserve">Alexander </w:t>
      </w:r>
      <w:proofErr w:type="spellStart"/>
      <w:r w:rsidRPr="008B33D2">
        <w:rPr>
          <w:rStyle w:val="Style13ptBold"/>
        </w:rPr>
        <w:t>Gabuev</w:t>
      </w:r>
      <w:proofErr w:type="spellEnd"/>
      <w:r w:rsidRPr="008B33D2">
        <w:rPr>
          <w:rStyle w:val="Style13ptBold"/>
        </w:rPr>
        <w:t xml:space="preserve"> and</w:t>
      </w:r>
      <w:r>
        <w:rPr>
          <w:rStyle w:val="Style13ptBold"/>
        </w:rPr>
        <w:t xml:space="preserve"> Umarov 20</w:t>
      </w:r>
      <w:r>
        <w:t>, Temur {</w:t>
      </w:r>
      <w:proofErr w:type="spellStart"/>
      <w:r>
        <w:t>Gabuev</w:t>
      </w:r>
      <w:proofErr w:type="spellEnd"/>
      <w:r>
        <w:t xml:space="preserve"> is a senior fellow and the chair of the Russia in the Asia-Pacific Program at the Carnegie Moscow Center. Temur Umarov is an expert on China and Central Asia, and a consultant at Carnegie Moscow Center. 7-8-2020. “Will the Pandemic Increase Russia’s Economic Dependence on China?” https://carnegie.ru/2020/07/08/will-pandemic-increase-russia-s-economic-dependence-on-china-pub-81893}//JM</w:t>
      </w:r>
    </w:p>
    <w:p w14:paraId="0F161FD8" w14:textId="77777777" w:rsidR="0034046F" w:rsidRPr="0050128D" w:rsidRDefault="0034046F" w:rsidP="0034046F">
      <w:pPr>
        <w:rPr>
          <w:rStyle w:val="StyleUnderline"/>
        </w:rPr>
      </w:pPr>
      <w:r w:rsidRPr="00803686">
        <w:rPr>
          <w:sz w:val="12"/>
        </w:rPr>
        <w:t xml:space="preserve">The </w:t>
      </w:r>
      <w:r w:rsidRPr="008B33D2">
        <w:rPr>
          <w:rStyle w:val="StyleUnderline"/>
        </w:rPr>
        <w:t xml:space="preserve">coronavirus pandemic and the </w:t>
      </w:r>
      <w:r w:rsidRPr="00257683">
        <w:rPr>
          <w:rStyle w:val="StyleUnderline"/>
        </w:rPr>
        <w:t>accompanying economic crisis are impacting Russia-China relations</w:t>
      </w:r>
      <w:r w:rsidRPr="00803686">
        <w:rPr>
          <w:sz w:val="12"/>
        </w:rPr>
        <w:t xml:space="preserve"> just like the 2014–2015 crisis unleashed by the war in Ukraine did: the bilateral relationship is not fundamentally changing, but existing trends are picking up speed. </w:t>
      </w:r>
      <w:r w:rsidRPr="00497035">
        <w:rPr>
          <w:rStyle w:val="StyleUnderline"/>
          <w:highlight w:val="green"/>
        </w:rPr>
        <w:t xml:space="preserve">Russia’s </w:t>
      </w:r>
      <w:r w:rsidRPr="00497035">
        <w:rPr>
          <w:rStyle w:val="Emphasis"/>
          <w:highlight w:val="green"/>
        </w:rPr>
        <w:t>econ</w:t>
      </w:r>
      <w:r w:rsidRPr="00257683">
        <w:rPr>
          <w:rStyle w:val="Emphasis"/>
        </w:rPr>
        <w:t>omic</w:t>
      </w:r>
      <w:r w:rsidRPr="0050128D">
        <w:rPr>
          <w:rStyle w:val="StyleUnderline"/>
        </w:rPr>
        <w:t xml:space="preserve"> and technological </w:t>
      </w:r>
      <w:r w:rsidRPr="00257683">
        <w:rPr>
          <w:rStyle w:val="Emphasis"/>
        </w:rPr>
        <w:t xml:space="preserve">development will become </w:t>
      </w:r>
      <w:r w:rsidRPr="008B33D2">
        <w:rPr>
          <w:rStyle w:val="Emphasis"/>
        </w:rPr>
        <w:t xml:space="preserve">increasingly </w:t>
      </w:r>
      <w:r w:rsidRPr="00497035">
        <w:rPr>
          <w:rStyle w:val="Emphasis"/>
          <w:highlight w:val="green"/>
        </w:rPr>
        <w:t>depend</w:t>
      </w:r>
      <w:r w:rsidRPr="00257683">
        <w:rPr>
          <w:rStyle w:val="Emphasis"/>
        </w:rPr>
        <w:t xml:space="preserve">ent </w:t>
      </w:r>
      <w:r w:rsidRPr="00497035">
        <w:rPr>
          <w:rStyle w:val="Emphasis"/>
          <w:highlight w:val="green"/>
        </w:rPr>
        <w:t>on China</w:t>
      </w:r>
      <w:r w:rsidRPr="00803686">
        <w:rPr>
          <w:sz w:val="12"/>
        </w:rPr>
        <w:t xml:space="preserve">, and </w:t>
      </w:r>
      <w:r w:rsidRPr="001105B4">
        <w:rPr>
          <w:rStyle w:val="StyleUnderline"/>
        </w:rPr>
        <w:t>U.S.-China tensions</w:t>
      </w:r>
      <w:r w:rsidRPr="00803686">
        <w:rPr>
          <w:sz w:val="12"/>
        </w:rPr>
        <w:t xml:space="preserve">, which are worsening as a result of the pandemic, </w:t>
      </w:r>
      <w:r w:rsidRPr="001105B4">
        <w:rPr>
          <w:rStyle w:val="StyleUnderline"/>
        </w:rPr>
        <w:t>may soon make Moscow’s balancing act more precarious.</w:t>
      </w:r>
    </w:p>
    <w:p w14:paraId="5ED06B7F" w14:textId="77777777" w:rsidR="0034046F" w:rsidRPr="00803686" w:rsidRDefault="0034046F" w:rsidP="0034046F">
      <w:pPr>
        <w:rPr>
          <w:sz w:val="12"/>
        </w:rPr>
      </w:pPr>
      <w:r w:rsidRPr="00803686">
        <w:rPr>
          <w:sz w:val="12"/>
        </w:rPr>
        <w:t xml:space="preserve">Since 2014, far-reaching U.S.-EU sanctions have pushed the Kremlin to deepen Sino-Russian cooperation in multiple domains. Ever since, </w:t>
      </w:r>
      <w:r w:rsidRPr="00257683">
        <w:rPr>
          <w:rStyle w:val="StyleUnderline"/>
        </w:rPr>
        <w:t>Russia’s asymmetrical dependence on the Chinese economy has grown continuously</w:t>
      </w:r>
      <w:r w:rsidRPr="009F0F20">
        <w:rPr>
          <w:rStyle w:val="StyleUnderline"/>
        </w:rPr>
        <w:t xml:space="preserve">. </w:t>
      </w:r>
      <w:r w:rsidRPr="00497035">
        <w:rPr>
          <w:rStyle w:val="StyleUnderline"/>
          <w:highlight w:val="green"/>
        </w:rPr>
        <w:t>China’s share in Russia’s trade</w:t>
      </w:r>
      <w:r w:rsidRPr="009F0F20">
        <w:rPr>
          <w:rStyle w:val="StyleUnderline"/>
        </w:rPr>
        <w:t xml:space="preserve"> turnover </w:t>
      </w:r>
      <w:r w:rsidRPr="00497035">
        <w:rPr>
          <w:rStyle w:val="StyleUnderline"/>
          <w:highlight w:val="green"/>
        </w:rPr>
        <w:t>increased</w:t>
      </w:r>
      <w:r w:rsidRPr="009F0F20">
        <w:rPr>
          <w:rStyle w:val="StyleUnderline"/>
        </w:rPr>
        <w:t xml:space="preserve"> from 10.5 percent</w:t>
      </w:r>
      <w:r w:rsidRPr="00803686">
        <w:rPr>
          <w:sz w:val="12"/>
        </w:rPr>
        <w:t xml:space="preserve"> ($88.8 billion) in 2013 </w:t>
      </w:r>
      <w:r w:rsidRPr="009F0F20">
        <w:rPr>
          <w:rStyle w:val="Emphasis"/>
        </w:rPr>
        <w:t>to 15.7 percent</w:t>
      </w:r>
      <w:r w:rsidRPr="00803686">
        <w:rPr>
          <w:sz w:val="12"/>
        </w:rPr>
        <w:t xml:space="preserve"> ($108.3 billion) in 2019. Meanwhile, </w:t>
      </w:r>
      <w:r w:rsidRPr="009F0F20">
        <w:rPr>
          <w:rStyle w:val="StyleUnderline"/>
        </w:rPr>
        <w:t xml:space="preserve">Russia’s </w:t>
      </w:r>
      <w:r w:rsidRPr="00497035">
        <w:rPr>
          <w:rStyle w:val="StyleUnderline"/>
          <w:highlight w:val="green"/>
        </w:rPr>
        <w:t xml:space="preserve">central bank </w:t>
      </w:r>
      <w:r w:rsidRPr="00BA6455">
        <w:rPr>
          <w:rStyle w:val="StyleUnderline"/>
        </w:rPr>
        <w:t>has</w:t>
      </w:r>
      <w:r w:rsidRPr="009F0F20">
        <w:rPr>
          <w:rStyle w:val="StyleUnderline"/>
        </w:rPr>
        <w:t xml:space="preserve"> </w:t>
      </w:r>
      <w:r w:rsidRPr="00497035">
        <w:rPr>
          <w:rStyle w:val="Emphasis"/>
          <w:highlight w:val="green"/>
        </w:rPr>
        <w:t>increased</w:t>
      </w:r>
      <w:r w:rsidRPr="009F0F20">
        <w:rPr>
          <w:rStyle w:val="Emphasis"/>
        </w:rPr>
        <w:t xml:space="preserve"> the </w:t>
      </w:r>
      <w:r w:rsidRPr="00257683">
        <w:rPr>
          <w:rStyle w:val="Emphasis"/>
        </w:rPr>
        <w:t>proportion of the</w:t>
      </w:r>
      <w:r w:rsidRPr="008B33D2">
        <w:rPr>
          <w:rStyle w:val="Emphasis"/>
        </w:rPr>
        <w:t xml:space="preserve"> </w:t>
      </w:r>
      <w:r w:rsidRPr="00497035">
        <w:rPr>
          <w:rStyle w:val="Emphasis"/>
          <w:highlight w:val="green"/>
        </w:rPr>
        <w:t>Chinese yua</w:t>
      </w:r>
      <w:r w:rsidRPr="00497035">
        <w:rPr>
          <w:rStyle w:val="StyleUnderline"/>
          <w:highlight w:val="green"/>
        </w:rPr>
        <w:t>n</w:t>
      </w:r>
      <w:r w:rsidRPr="00803686">
        <w:rPr>
          <w:sz w:val="12"/>
        </w:rPr>
        <w:t xml:space="preserve"> in its foreign currency reserves from 0.1 percent in 2015 to the current 13.2 percent. Moscow is </w:t>
      </w:r>
      <w:r w:rsidRPr="009F0F20">
        <w:rPr>
          <w:rStyle w:val="StyleUnderline"/>
        </w:rPr>
        <w:t xml:space="preserve">also </w:t>
      </w:r>
      <w:r w:rsidRPr="008B33D2">
        <w:rPr>
          <w:rStyle w:val="StyleUnderline"/>
        </w:rPr>
        <w:t xml:space="preserve">increasingly </w:t>
      </w:r>
      <w:r w:rsidRPr="00497035">
        <w:rPr>
          <w:rStyle w:val="StyleUnderline"/>
          <w:highlight w:val="green"/>
        </w:rPr>
        <w:t>relying on Chinese tech</w:t>
      </w:r>
      <w:r w:rsidRPr="00257683">
        <w:rPr>
          <w:rStyle w:val="StyleUnderline"/>
        </w:rPr>
        <w:t>nology, and</w:t>
      </w:r>
      <w:r w:rsidRPr="009F0F20">
        <w:rPr>
          <w:rStyle w:val="StyleUnderline"/>
        </w:rPr>
        <w:t xml:space="preserve"> firms like Huawei</w:t>
      </w:r>
      <w:r w:rsidRPr="00803686">
        <w:rPr>
          <w:sz w:val="12"/>
        </w:rPr>
        <w:t xml:space="preserve"> are set to make major inroads in the Russian market as key decisions on 5G approach. In 2016, China for the first time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7CB8D2A8" w14:textId="77777777" w:rsidR="0034046F" w:rsidRPr="009F0F20" w:rsidRDefault="0034046F" w:rsidP="0034046F">
      <w:pPr>
        <w:rPr>
          <w:rStyle w:val="StyleUnderline"/>
        </w:rPr>
      </w:pPr>
      <w:r w:rsidRPr="00803686">
        <w:rPr>
          <w:sz w:val="12"/>
        </w:rPr>
        <w:t xml:space="preserve">The </w:t>
      </w:r>
      <w:r w:rsidRPr="009F0F20">
        <w:rPr>
          <w:rStyle w:val="StyleUnderline"/>
        </w:rPr>
        <w:t xml:space="preserve">deepening of Sino-Russian ties </w:t>
      </w:r>
      <w:r w:rsidRPr="008B33D2">
        <w:rPr>
          <w:rStyle w:val="StyleUnderline"/>
        </w:rPr>
        <w:t>following the war in Ukraine</w:t>
      </w:r>
      <w:r w:rsidRPr="00803686">
        <w:rPr>
          <w:sz w:val="12"/>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387082">
        <w:rPr>
          <w:rStyle w:val="StyleUnderline"/>
        </w:rPr>
        <w:t>Moscow is helping Beijing create its own missile early warning system</w:t>
      </w:r>
      <w:r w:rsidRPr="00803686">
        <w:rPr>
          <w:sz w:val="12"/>
        </w:rPr>
        <w:t>, thus tying China’s strategic nuclear deterrent to a Russian technological backbone.</w:t>
      </w:r>
    </w:p>
    <w:p w14:paraId="597669F8" w14:textId="77777777" w:rsidR="0034046F" w:rsidRPr="009F0F20" w:rsidRDefault="0034046F" w:rsidP="0034046F">
      <w:pPr>
        <w:rPr>
          <w:rStyle w:val="StyleUnderline"/>
        </w:rPr>
      </w:pPr>
      <w:r w:rsidRPr="00803686">
        <w:rPr>
          <w:sz w:val="12"/>
        </w:rPr>
        <w:t xml:space="preserve">Crises aside, however, there are several objective reasons for the Sino-Russian rapprochement. The </w:t>
      </w:r>
      <w:r w:rsidRPr="00497035">
        <w:rPr>
          <w:rStyle w:val="StyleUnderline"/>
          <w:highlight w:val="green"/>
        </w:rPr>
        <w:t xml:space="preserve">structures </w:t>
      </w:r>
      <w:r w:rsidRPr="008B33D2">
        <w:rPr>
          <w:rStyle w:val="StyleUnderline"/>
        </w:rPr>
        <w:t xml:space="preserve">of their </w:t>
      </w:r>
      <w:r w:rsidRPr="008B33D2">
        <w:rPr>
          <w:rStyle w:val="Emphasis"/>
        </w:rPr>
        <w:t xml:space="preserve">economies naturally </w:t>
      </w:r>
      <w:r w:rsidRPr="00497035">
        <w:rPr>
          <w:rStyle w:val="Emphasis"/>
          <w:highlight w:val="green"/>
        </w:rPr>
        <w:t>complement</w:t>
      </w:r>
      <w:r w:rsidRPr="009F0F20">
        <w:rPr>
          <w:rStyle w:val="Emphasis"/>
        </w:rPr>
        <w:t xml:space="preserve"> each other</w:t>
      </w:r>
      <w:r w:rsidRPr="009F0F20">
        <w:rPr>
          <w:rStyle w:val="StyleUnderline"/>
        </w:rPr>
        <w:t>.</w:t>
      </w:r>
      <w:r w:rsidRPr="00803686">
        <w:rPr>
          <w:sz w:val="12"/>
        </w:rPr>
        <w:t xml:space="preserve"> The </w:t>
      </w:r>
      <w:r w:rsidRPr="009F0F20">
        <w:rPr>
          <w:rStyle w:val="StyleUnderline"/>
        </w:rPr>
        <w:t>political regimes are similar</w:t>
      </w:r>
      <w:r w:rsidRPr="00803686">
        <w:rPr>
          <w:sz w:val="12"/>
        </w:rPr>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all of these reasons, Moscow and Beijing were well-inclined toward each other and likely to become closer partners even </w:t>
      </w:r>
      <w:r w:rsidRPr="009F0F20">
        <w:rPr>
          <w:rStyle w:val="StyleUnderline"/>
        </w:rPr>
        <w:t>without</w:t>
      </w:r>
      <w:r w:rsidRPr="00803686">
        <w:rPr>
          <w:sz w:val="12"/>
        </w:rPr>
        <w:t xml:space="preserve"> a well-timed nudge from </w:t>
      </w:r>
      <w:r w:rsidRPr="009F0F20">
        <w:rPr>
          <w:rStyle w:val="StyleUnderline"/>
        </w:rPr>
        <w:t>recent crises</w:t>
      </w:r>
      <w:r w:rsidRPr="00803686">
        <w:rPr>
          <w:sz w:val="12"/>
        </w:rPr>
        <w:t xml:space="preserve">. But </w:t>
      </w:r>
      <w:r w:rsidRPr="009F0F20">
        <w:rPr>
          <w:rStyle w:val="StyleUnderline"/>
        </w:rPr>
        <w:t>their actions scarcely would have been as coordinated as they are now.</w:t>
      </w:r>
    </w:p>
    <w:p w14:paraId="2ECC4183" w14:textId="77777777" w:rsidR="0034046F" w:rsidRPr="00803686" w:rsidRDefault="0034046F" w:rsidP="0034046F">
      <w:pPr>
        <w:rPr>
          <w:sz w:val="12"/>
        </w:rPr>
      </w:pPr>
      <w:r w:rsidRPr="00803686">
        <w:rPr>
          <w:sz w:val="12"/>
        </w:rPr>
        <w:t xml:space="preserve">The </w:t>
      </w:r>
      <w:r w:rsidRPr="00497035">
        <w:rPr>
          <w:rStyle w:val="StyleUnderline"/>
          <w:highlight w:val="green"/>
        </w:rPr>
        <w:t>pandemic</w:t>
      </w:r>
      <w:r w:rsidRPr="00387082">
        <w:rPr>
          <w:rStyle w:val="StyleUnderline"/>
        </w:rPr>
        <w:t xml:space="preserve"> is accelerating a wide-rangin</w:t>
      </w:r>
      <w:r w:rsidRPr="009F0F20">
        <w:rPr>
          <w:rStyle w:val="StyleUnderline"/>
        </w:rPr>
        <w:t>g set of</w:t>
      </w:r>
      <w:r w:rsidRPr="00803686">
        <w:rPr>
          <w:sz w:val="12"/>
        </w:rPr>
        <w:t xml:space="preserve"> processes and </w:t>
      </w:r>
      <w:r w:rsidRPr="00387082">
        <w:rPr>
          <w:rStyle w:val="StyleUnderline"/>
        </w:rPr>
        <w:t>incentives</w:t>
      </w:r>
      <w:r w:rsidRPr="009F0F20">
        <w:rPr>
          <w:rStyle w:val="StyleUnderline"/>
        </w:rPr>
        <w:t xml:space="preserve"> inside both Russia and China that are helping pull the two largest Eurasian </w:t>
      </w:r>
      <w:r w:rsidRPr="00387082">
        <w:rPr>
          <w:rStyle w:val="StyleUnderline"/>
        </w:rPr>
        <w:t>powers toward each other</w:t>
      </w:r>
      <w:r w:rsidRPr="009F0F20">
        <w:rPr>
          <w:rStyle w:val="StyleUnderline"/>
        </w:rPr>
        <w:t xml:space="preserve">. </w:t>
      </w:r>
      <w:r w:rsidRPr="00497035">
        <w:rPr>
          <w:rStyle w:val="StyleUnderline"/>
          <w:highlight w:val="green"/>
        </w:rPr>
        <w:t>Unprecedented</w:t>
      </w:r>
      <w:r w:rsidRPr="00803686">
        <w:rPr>
          <w:sz w:val="12"/>
        </w:rPr>
        <w:t xml:space="preserve"> synchronized </w:t>
      </w:r>
      <w:r w:rsidRPr="00387082">
        <w:rPr>
          <w:rStyle w:val="StyleUnderline"/>
        </w:rPr>
        <w:t xml:space="preserve">global economic </w:t>
      </w:r>
      <w:r w:rsidRPr="00497035">
        <w:rPr>
          <w:rStyle w:val="StyleUnderline"/>
          <w:highlight w:val="green"/>
        </w:rPr>
        <w:t>turbulence</w:t>
      </w:r>
      <w:r w:rsidRPr="00803686">
        <w:rPr>
          <w:sz w:val="12"/>
        </w:rPr>
        <w:t xml:space="preserve"> and the drop in oil and gas demand from locked-down economies set the stage for a period of painful adjustment for the Russian economy. </w:t>
      </w:r>
      <w:r w:rsidRPr="00497035">
        <w:rPr>
          <w:rStyle w:val="Emphasis"/>
          <w:highlight w:val="green"/>
        </w:rPr>
        <w:t xml:space="preserve">Trade </w:t>
      </w:r>
      <w:r w:rsidRPr="008B33D2">
        <w:rPr>
          <w:rStyle w:val="Emphasis"/>
        </w:rPr>
        <w:t xml:space="preserve">with Beijing becomes increasingly </w:t>
      </w:r>
      <w:r w:rsidRPr="00497035">
        <w:rPr>
          <w:rStyle w:val="Emphasis"/>
          <w:highlight w:val="green"/>
        </w:rPr>
        <w:t>important to offset</w:t>
      </w:r>
      <w:r w:rsidRPr="009F0F20">
        <w:rPr>
          <w:rStyle w:val="Emphasis"/>
        </w:rPr>
        <w:t xml:space="preserve"> the </w:t>
      </w:r>
      <w:r w:rsidRPr="008B33D2">
        <w:rPr>
          <w:rStyle w:val="Emphasis"/>
        </w:rPr>
        <w:t xml:space="preserve">immediate </w:t>
      </w:r>
      <w:r w:rsidRPr="00497035">
        <w:rPr>
          <w:rStyle w:val="Emphasis"/>
          <w:highlight w:val="green"/>
        </w:rPr>
        <w:t>shocks</w:t>
      </w:r>
      <w:r w:rsidRPr="00803686">
        <w:rPr>
          <w:sz w:val="12"/>
        </w:rPr>
        <w:t xml:space="preserve">, as </w:t>
      </w:r>
      <w:r w:rsidRPr="00497035">
        <w:rPr>
          <w:rStyle w:val="StyleUnderline"/>
          <w:highlight w:val="green"/>
        </w:rPr>
        <w:t xml:space="preserve">China </w:t>
      </w:r>
      <w:r w:rsidRPr="008B33D2">
        <w:rPr>
          <w:rStyle w:val="StyleUnderline"/>
        </w:rPr>
        <w:t xml:space="preserve">appears to be </w:t>
      </w:r>
      <w:r w:rsidRPr="00497035">
        <w:rPr>
          <w:rStyle w:val="StyleUnderline"/>
          <w:highlight w:val="green"/>
        </w:rPr>
        <w:t xml:space="preserve">the first </w:t>
      </w:r>
      <w:r w:rsidRPr="008B33D2">
        <w:rPr>
          <w:rStyle w:val="StyleUnderline"/>
        </w:rPr>
        <w:t xml:space="preserve">major </w:t>
      </w:r>
      <w:r w:rsidRPr="00387082">
        <w:rPr>
          <w:rStyle w:val="StyleUnderline"/>
        </w:rPr>
        <w:t xml:space="preserve">economy </w:t>
      </w:r>
      <w:r w:rsidRPr="00497035">
        <w:rPr>
          <w:rStyle w:val="StyleUnderline"/>
          <w:highlight w:val="green"/>
        </w:rPr>
        <w:t>to recover</w:t>
      </w:r>
      <w:r w:rsidRPr="009F0F20">
        <w:rPr>
          <w:rStyle w:val="StyleUnderline"/>
        </w:rPr>
        <w:t xml:space="preserve"> after the pandemic</w:t>
      </w:r>
      <w:r w:rsidRPr="00803686">
        <w:rPr>
          <w:sz w:val="12"/>
        </w:rPr>
        <w:t>.</w:t>
      </w:r>
    </w:p>
    <w:p w14:paraId="6CFA0013" w14:textId="77777777" w:rsidR="0034046F" w:rsidRDefault="0034046F" w:rsidP="0034046F"/>
    <w:p w14:paraId="4DE1CFAA" w14:textId="77777777" w:rsidR="0034046F" w:rsidRDefault="0034046F" w:rsidP="0034046F">
      <w:pPr>
        <w:pStyle w:val="Heading4"/>
      </w:pPr>
      <w:r>
        <w:t xml:space="preserve">Escalates – goes </w:t>
      </w:r>
      <w:r w:rsidRPr="00387082">
        <w:rPr>
          <w:u w:val="single"/>
        </w:rPr>
        <w:t>nuclear</w:t>
      </w:r>
      <w:r>
        <w:t>.</w:t>
      </w:r>
    </w:p>
    <w:p w14:paraId="6AE882D9" w14:textId="77777777" w:rsidR="0034046F" w:rsidRPr="00D5677F" w:rsidRDefault="0034046F" w:rsidP="0034046F">
      <w:r>
        <w:t xml:space="preserve">Dr. Benjamin </w:t>
      </w:r>
      <w:proofErr w:type="spellStart"/>
      <w:r w:rsidRPr="00D5677F">
        <w:rPr>
          <w:rStyle w:val="Style13ptBold"/>
        </w:rPr>
        <w:t>Ståhl</w:t>
      </w:r>
      <w:proofErr w:type="spellEnd"/>
      <w:r w:rsidRPr="00D5677F">
        <w:rPr>
          <w:rStyle w:val="Style13ptBold"/>
        </w:rPr>
        <w:t xml:space="preserve"> 15</w:t>
      </w:r>
      <w:r>
        <w:t xml:space="preserve">, CEO of the Blue Institute, PhD in Business Studies and Economics from Uppsala University, MA in International Relations from the University of Kent, and Johan </w:t>
      </w:r>
      <w:proofErr w:type="spellStart"/>
      <w:r>
        <w:t>Wiktorin</w:t>
      </w:r>
      <w:proofErr w:type="spellEnd"/>
      <w:r>
        <w:t xml:space="preserve">, Founder and CEO of the Intelligence Company </w:t>
      </w:r>
      <w:proofErr w:type="spellStart"/>
      <w:r>
        <w:t>Brqthrough</w:t>
      </w:r>
      <w:proofErr w:type="spellEnd"/>
      <w:r>
        <w:t>,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74F0B3B8" w14:textId="77777777" w:rsidR="0034046F" w:rsidRPr="00803686" w:rsidRDefault="0034046F" w:rsidP="0034046F">
      <w:pPr>
        <w:rPr>
          <w:sz w:val="12"/>
        </w:rPr>
      </w:pPr>
      <w:r w:rsidRPr="00803686">
        <w:rPr>
          <w:sz w:val="12"/>
        </w:rPr>
        <w:t>Scenario 1: Disintegration</w:t>
      </w:r>
    </w:p>
    <w:p w14:paraId="512B8178" w14:textId="77777777" w:rsidR="0034046F" w:rsidRPr="00803686" w:rsidRDefault="0034046F" w:rsidP="0034046F">
      <w:pPr>
        <w:rPr>
          <w:sz w:val="12"/>
        </w:rPr>
      </w:pPr>
      <w:r w:rsidRPr="00497035">
        <w:rPr>
          <w:rStyle w:val="StyleUnderline"/>
          <w:highlight w:val="green"/>
        </w:rPr>
        <w:t xml:space="preserve">If </w:t>
      </w:r>
      <w:r w:rsidRPr="008B33D2">
        <w:rPr>
          <w:rStyle w:val="StyleUnderline"/>
        </w:rPr>
        <w:t xml:space="preserve">the </w:t>
      </w:r>
      <w:r w:rsidRPr="00497035">
        <w:rPr>
          <w:rStyle w:val="StyleUnderline"/>
          <w:highlight w:val="green"/>
        </w:rPr>
        <w:t>Russian economy</w:t>
      </w:r>
      <w:r w:rsidRPr="00D5677F">
        <w:rPr>
          <w:rStyle w:val="StyleUnderline"/>
        </w:rPr>
        <w:t xml:space="preserve"> continues to </w:t>
      </w:r>
      <w:r w:rsidRPr="00497035">
        <w:rPr>
          <w:rStyle w:val="StyleUnderline"/>
          <w:highlight w:val="green"/>
        </w:rPr>
        <w:t>deteriorate</w:t>
      </w:r>
      <w:r w:rsidRPr="00803686">
        <w:rPr>
          <w:sz w:val="12"/>
        </w:rPr>
        <w:t xml:space="preserve"> and the regime continue to distance themselves from the West, </w:t>
      </w:r>
      <w:r w:rsidRPr="00387082">
        <w:rPr>
          <w:rStyle w:val="StyleUnderline"/>
        </w:rPr>
        <w:t>the centre may not be capable to maintain legitimacy and keep the periphery together. Already</w:t>
      </w:r>
      <w:r w:rsidRPr="00D5677F">
        <w:rPr>
          <w:rStyle w:val="StyleUnderline"/>
        </w:rPr>
        <w:t>, some regions and counties are highly indebted</w:t>
      </w:r>
      <w:r w:rsidRPr="00803686">
        <w:rPr>
          <w:sz w:val="12"/>
        </w:rPr>
        <w:t>. In other parts, ethnic Russians are a minority. Regions in eastern Russia, rich in raw materials, may look to China for funding. It is, however, probable that Beijing will not want to undermine the stability in Russia.</w:t>
      </w:r>
    </w:p>
    <w:p w14:paraId="0D12BA87" w14:textId="77777777" w:rsidR="0034046F" w:rsidRPr="00803686" w:rsidRDefault="0034046F" w:rsidP="0034046F">
      <w:pPr>
        <w:rPr>
          <w:sz w:val="8"/>
        </w:rPr>
      </w:pPr>
      <w:r w:rsidRPr="00803686">
        <w:rPr>
          <w:sz w:val="8"/>
        </w:rPr>
        <w:t xml:space="preserve">Closer to the region in focus in this report, </w:t>
      </w:r>
      <w:r w:rsidRPr="00D5677F">
        <w:rPr>
          <w:rStyle w:val="StyleUnderline"/>
        </w:rPr>
        <w:t>Kaliningrad</w:t>
      </w:r>
      <w:r w:rsidRPr="00803686">
        <w:rPr>
          <w:sz w:val="8"/>
        </w:rPr>
        <w:t xml:space="preserve"> is an area that </w:t>
      </w:r>
      <w:r w:rsidRPr="00D5677F">
        <w:rPr>
          <w:rStyle w:val="StyleUnderline"/>
        </w:rPr>
        <w:t xml:space="preserve">could distance itself from the Kremlin. Economic </w:t>
      </w:r>
      <w:r w:rsidRPr="00497035">
        <w:rPr>
          <w:rStyle w:val="StyleUnderline"/>
          <w:highlight w:val="green"/>
        </w:rPr>
        <w:t>problems</w:t>
      </w:r>
      <w:r w:rsidRPr="00803686">
        <w:rPr>
          <w:sz w:val="8"/>
        </w:rPr>
        <w:t xml:space="preserve"> and security concerns form a background that </w:t>
      </w:r>
      <w:r w:rsidRPr="00D5677F">
        <w:rPr>
          <w:rStyle w:val="StyleUnderline"/>
        </w:rPr>
        <w:t xml:space="preserve">could </w:t>
      </w:r>
      <w:r w:rsidRPr="00497035">
        <w:rPr>
          <w:rStyle w:val="StyleUnderline"/>
          <w:highlight w:val="green"/>
        </w:rPr>
        <w:t>lead to a</w:t>
      </w:r>
      <w:r w:rsidRPr="00D5677F">
        <w:rPr>
          <w:rStyle w:val="StyleUnderline"/>
        </w:rPr>
        <w:t xml:space="preserve"> political </w:t>
      </w:r>
      <w:r w:rsidRPr="00497035">
        <w:rPr>
          <w:rStyle w:val="StyleUnderline"/>
          <w:highlight w:val="green"/>
        </w:rPr>
        <w:t>uprising</w:t>
      </w:r>
      <w:r w:rsidRPr="00803686">
        <w:rPr>
          <w:sz w:val="8"/>
        </w:rPr>
        <w:t>. A “Kaliningrad-Maidan” development is at the heart of this scenario. Triggers could also come from outside Kaliningrad, in or in the immediate surrounding of the Russian Federation, or from other factors such as severe pollution.</w:t>
      </w:r>
    </w:p>
    <w:p w14:paraId="228A9008" w14:textId="77777777" w:rsidR="0034046F" w:rsidRPr="00803686" w:rsidRDefault="0034046F" w:rsidP="0034046F">
      <w:pPr>
        <w:rPr>
          <w:sz w:val="8"/>
        </w:rPr>
      </w:pPr>
      <w:r w:rsidRPr="00803686">
        <w:rPr>
          <w:sz w:val="8"/>
        </w:rPr>
        <w:t xml:space="preserve">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803686">
        <w:rPr>
          <w:sz w:val="8"/>
        </w:rPr>
        <w:t>Storozjevoj</w:t>
      </w:r>
      <w:proofErr w:type="spellEnd"/>
      <w:r w:rsidRPr="00803686">
        <w:rPr>
          <w:sz w:val="8"/>
        </w:rPr>
        <w:t xml:space="preserve"> in November 1975 cannot be excluded.</w:t>
      </w:r>
    </w:p>
    <w:p w14:paraId="38C44538" w14:textId="77777777" w:rsidR="0034046F" w:rsidRPr="00803686" w:rsidRDefault="0034046F" w:rsidP="0034046F">
      <w:pPr>
        <w:rPr>
          <w:sz w:val="8"/>
        </w:rPr>
      </w:pPr>
      <w:r w:rsidRPr="00803686">
        <w:rPr>
          <w:sz w:val="8"/>
        </w:rPr>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5CA045AA" w14:textId="77777777" w:rsidR="0034046F" w:rsidRPr="00803686" w:rsidRDefault="0034046F" w:rsidP="0034046F">
      <w:pPr>
        <w:rPr>
          <w:sz w:val="12"/>
        </w:rPr>
      </w:pPr>
      <w:r w:rsidRPr="008B33D2">
        <w:rPr>
          <w:rStyle w:val="StyleUnderline"/>
        </w:rPr>
        <w:t>Attempts by Russia to influence</w:t>
      </w:r>
      <w:r w:rsidRPr="00803686">
        <w:rPr>
          <w:sz w:val="12"/>
        </w:rPr>
        <w:t xml:space="preserve"> certain members in </w:t>
      </w:r>
      <w:r w:rsidRPr="008B33D2">
        <w:rPr>
          <w:rStyle w:val="StyleUnderline"/>
        </w:rPr>
        <w:t xml:space="preserve">the EU, such as Hungary and Cyprus, could </w:t>
      </w:r>
      <w:r w:rsidRPr="00497035">
        <w:rPr>
          <w:rStyle w:val="Emphasis"/>
          <w:highlight w:val="green"/>
        </w:rPr>
        <w:t>sow</w:t>
      </w:r>
      <w:r w:rsidRPr="00D5677F">
        <w:rPr>
          <w:rStyle w:val="Emphasis"/>
        </w:rPr>
        <w:t xml:space="preserve"> further </w:t>
      </w:r>
      <w:r w:rsidRPr="00497035">
        <w:rPr>
          <w:rStyle w:val="Emphasis"/>
          <w:highlight w:val="green"/>
        </w:rPr>
        <w:t>discord in the EU</w:t>
      </w:r>
      <w:r w:rsidRPr="00803686">
        <w:rPr>
          <w:sz w:val="12"/>
        </w:rPr>
        <w:t>. At the most severe levels of disintegration, France could adopt policies effectively blocking EU and NATO response in a time of increased tensions. Britain may opt out of the union altogether, or be forced out if their demands for special status is rejected by the other member states.</w:t>
      </w:r>
    </w:p>
    <w:p w14:paraId="0B9D802D" w14:textId="77777777" w:rsidR="0034046F" w:rsidRPr="00803686" w:rsidRDefault="0034046F" w:rsidP="0034046F">
      <w:pPr>
        <w:rPr>
          <w:sz w:val="12"/>
        </w:rPr>
      </w:pPr>
      <w:r w:rsidRPr="00D5677F">
        <w:rPr>
          <w:rStyle w:val="StyleUnderline"/>
        </w:rPr>
        <w:t>In</w:t>
      </w:r>
      <w:r w:rsidRPr="00803686">
        <w:rPr>
          <w:sz w:val="12"/>
        </w:rPr>
        <w:t xml:space="preserve"> all varieties of </w:t>
      </w:r>
      <w:r w:rsidRPr="00D5677F">
        <w:rPr>
          <w:rStyle w:val="StyleUnderline"/>
        </w:rPr>
        <w:t xml:space="preserve">disintegration, </w:t>
      </w:r>
      <w:r w:rsidRPr="00497035">
        <w:rPr>
          <w:rStyle w:val="StyleUnderline"/>
          <w:highlight w:val="green"/>
        </w:rPr>
        <w:t xml:space="preserve">uncertainty </w:t>
      </w:r>
      <w:r w:rsidRPr="008B33D2">
        <w:rPr>
          <w:rStyle w:val="StyleUnderline"/>
        </w:rPr>
        <w:t xml:space="preserve">concerning the </w:t>
      </w:r>
      <w:r w:rsidRPr="008B33D2">
        <w:rPr>
          <w:rStyle w:val="Emphasis"/>
        </w:rPr>
        <w:t xml:space="preserve">control </w:t>
      </w:r>
      <w:r w:rsidRPr="00497035">
        <w:rPr>
          <w:rStyle w:val="Emphasis"/>
          <w:highlight w:val="green"/>
        </w:rPr>
        <w:t>over</w:t>
      </w:r>
      <w:r w:rsidRPr="00D5677F">
        <w:rPr>
          <w:rStyle w:val="Emphasis"/>
        </w:rPr>
        <w:t xml:space="preserve"> the </w:t>
      </w:r>
      <w:r w:rsidRPr="00497035">
        <w:rPr>
          <w:rStyle w:val="Emphasis"/>
          <w:highlight w:val="green"/>
        </w:rPr>
        <w:t>nuc</w:t>
      </w:r>
      <w:r w:rsidRPr="00387082">
        <w:rPr>
          <w:rStyle w:val="Emphasis"/>
        </w:rPr>
        <w:t>lear arsenals</w:t>
      </w:r>
      <w:r w:rsidRPr="00387082">
        <w:rPr>
          <w:rStyle w:val="StyleUnderline"/>
        </w:rPr>
        <w:t xml:space="preserve"> will</w:t>
      </w:r>
      <w:r w:rsidRPr="00D5677F">
        <w:rPr>
          <w:rStyle w:val="StyleUnderline"/>
        </w:rPr>
        <w:t xml:space="preserve"> </w:t>
      </w:r>
      <w:r w:rsidRPr="00497035">
        <w:rPr>
          <w:rStyle w:val="StyleUnderline"/>
          <w:highlight w:val="green"/>
        </w:rPr>
        <w:t>increase</w:t>
      </w:r>
      <w:r w:rsidRPr="00803686">
        <w:rPr>
          <w:sz w:val="12"/>
        </w:rPr>
        <w:t>. The US will become involved both diplomatically and financially in order to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344AE3AA" w14:textId="77777777" w:rsidR="0034046F" w:rsidRPr="00803686" w:rsidRDefault="0034046F" w:rsidP="0034046F">
      <w:pPr>
        <w:rPr>
          <w:sz w:val="12"/>
        </w:rPr>
      </w:pPr>
      <w:r w:rsidRPr="00803686">
        <w:rPr>
          <w:sz w:val="12"/>
        </w:rPr>
        <w:t>Scenario 2: Ultra-nationalism</w:t>
      </w:r>
    </w:p>
    <w:p w14:paraId="380CB5C5" w14:textId="77777777" w:rsidR="0034046F" w:rsidRPr="00803686" w:rsidRDefault="0034046F" w:rsidP="0034046F">
      <w:pPr>
        <w:rPr>
          <w:sz w:val="12"/>
        </w:rPr>
      </w:pPr>
      <w:r w:rsidRPr="00803686">
        <w:rPr>
          <w:sz w:val="12"/>
        </w:rPr>
        <w:t xml:space="preserve">If Russian domestic and international policy continues to become more </w:t>
      </w:r>
      <w:proofErr w:type="spellStart"/>
      <w:r w:rsidRPr="00803686">
        <w:rPr>
          <w:sz w:val="12"/>
        </w:rPr>
        <w:t>radicalised</w:t>
      </w:r>
      <w:proofErr w:type="spellEnd"/>
      <w:r w:rsidRPr="00803686">
        <w:rPr>
          <w:sz w:val="12"/>
        </w:rPr>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497035">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497035">
        <w:rPr>
          <w:rStyle w:val="StyleUnderline"/>
          <w:highlight w:val="green"/>
        </w:rPr>
        <w:t>could</w:t>
      </w:r>
      <w:r w:rsidRPr="00D5677F">
        <w:rPr>
          <w:rStyle w:val="StyleUnderline"/>
        </w:rPr>
        <w:t xml:space="preserve"> be used to </w:t>
      </w:r>
      <w:r w:rsidRPr="00497035">
        <w:rPr>
          <w:rStyle w:val="Emphasis"/>
          <w:highlight w:val="green"/>
        </w:rPr>
        <w:t>deflect</w:t>
      </w:r>
      <w:r w:rsidRPr="00D5677F">
        <w:rPr>
          <w:rStyle w:val="StyleUnderline"/>
        </w:rPr>
        <w:t xml:space="preserve"> growing discontentment</w:t>
      </w:r>
      <w:r w:rsidRPr="00803686">
        <w:rPr>
          <w:sz w:val="12"/>
        </w:rPr>
        <w:t>.</w:t>
      </w:r>
    </w:p>
    <w:p w14:paraId="5AA60535" w14:textId="77777777" w:rsidR="0034046F" w:rsidRPr="00803686" w:rsidRDefault="0034046F" w:rsidP="0034046F">
      <w:pPr>
        <w:rPr>
          <w:sz w:val="12"/>
        </w:rPr>
      </w:pPr>
      <w:r w:rsidRPr="00803686">
        <w:rPr>
          <w:sz w:val="12"/>
        </w:rPr>
        <w:t>A logical target would be to “protect” zones which are perceived as Russian, e.g. where there are Russian ethnic minorities or even just Russian-speaking areas. Such rhetoric was and is used in the Ukraine.</w:t>
      </w:r>
    </w:p>
    <w:p w14:paraId="2E229666" w14:textId="77777777" w:rsidR="0034046F" w:rsidRPr="00803686" w:rsidRDefault="0034046F" w:rsidP="0034046F">
      <w:pPr>
        <w:rPr>
          <w:sz w:val="12"/>
        </w:rPr>
      </w:pPr>
      <w:r w:rsidRPr="00803686">
        <w:rPr>
          <w:sz w:val="12"/>
        </w:rPr>
        <w:t xml:space="preserve">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803686">
        <w:rPr>
          <w:sz w:val="12"/>
        </w:rPr>
        <w:t>Kharkiv</w:t>
      </w:r>
      <w:proofErr w:type="spellEnd"/>
      <w:r w:rsidRPr="00803686">
        <w:rPr>
          <w:sz w:val="12"/>
        </w:rPr>
        <w:t xml:space="preserve"> or Odessa, are possible. </w:t>
      </w:r>
      <w:r w:rsidRPr="001105B4">
        <w:rPr>
          <w:rStyle w:val="StyleUnderline"/>
        </w:rPr>
        <w:t xml:space="preserve">As a distraction, </w:t>
      </w:r>
      <w:r w:rsidRPr="00497035">
        <w:rPr>
          <w:rStyle w:val="StyleUnderline"/>
          <w:highlight w:val="green"/>
        </w:rPr>
        <w:t xml:space="preserve">conflicts in </w:t>
      </w:r>
      <w:r w:rsidRPr="00497035">
        <w:rPr>
          <w:rStyle w:val="Emphasis"/>
          <w:highlight w:val="green"/>
        </w:rPr>
        <w:t>Moldavia</w:t>
      </w:r>
      <w:r w:rsidRPr="00D5677F">
        <w:rPr>
          <w:rStyle w:val="StyleUnderline"/>
        </w:rPr>
        <w:t xml:space="preserve"> can be fuelled</w:t>
      </w:r>
      <w:r w:rsidRPr="00803686">
        <w:rPr>
          <w:sz w:val="12"/>
        </w:rPr>
        <w:t>.</w:t>
      </w:r>
    </w:p>
    <w:p w14:paraId="7FF0A037" w14:textId="77777777" w:rsidR="0034046F" w:rsidRPr="00803686" w:rsidRDefault="0034046F" w:rsidP="0034046F">
      <w:pPr>
        <w:rPr>
          <w:sz w:val="12"/>
        </w:rPr>
      </w:pPr>
      <w:r w:rsidRPr="00D5677F">
        <w:rPr>
          <w:rStyle w:val="StyleUnderline"/>
        </w:rPr>
        <w:t>If the West</w:t>
      </w:r>
      <w:r w:rsidRPr="00803686">
        <w:rPr>
          <w:sz w:val="12"/>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497035">
        <w:rPr>
          <w:rStyle w:val="StyleUnderline"/>
          <w:highlight w:val="green"/>
        </w:rPr>
        <w:t xml:space="preserve">risk </w:t>
      </w:r>
      <w:r w:rsidRPr="00387082">
        <w:rPr>
          <w:rStyle w:val="StyleUnderline"/>
        </w:rPr>
        <w:t xml:space="preserve">increases for </w:t>
      </w:r>
      <w:r w:rsidRPr="00387082">
        <w:rPr>
          <w:rStyle w:val="Emphasis"/>
        </w:rPr>
        <w:t>further</w:t>
      </w:r>
      <w:r w:rsidRPr="00D5677F">
        <w:rPr>
          <w:rStyle w:val="Emphasis"/>
        </w:rPr>
        <w:t xml:space="preserve"> </w:t>
      </w:r>
      <w:r w:rsidRPr="00497035">
        <w:rPr>
          <w:rStyle w:val="Emphasis"/>
          <w:highlight w:val="green"/>
        </w:rPr>
        <w:t>escalation</w:t>
      </w:r>
      <w:r w:rsidRPr="00D5677F">
        <w:rPr>
          <w:rStyle w:val="StyleUnderline"/>
        </w:rPr>
        <w:t xml:space="preserve"> of the conflict</w:t>
      </w:r>
      <w:r w:rsidRPr="00803686">
        <w:rPr>
          <w:sz w:val="12"/>
        </w:rPr>
        <w:t xml:space="preserve">. </w:t>
      </w:r>
      <w:r w:rsidRPr="00D5677F">
        <w:rPr>
          <w:rStyle w:val="StyleUnderline"/>
        </w:rPr>
        <w:t>Remaining passive, on the other hand, runs the risk that Russia perceives that it could act against other targets</w:t>
      </w:r>
      <w:r w:rsidRPr="00803686">
        <w:rPr>
          <w:sz w:val="12"/>
        </w:rPr>
        <w:t>.</w:t>
      </w:r>
    </w:p>
    <w:p w14:paraId="4D3F6407" w14:textId="77777777" w:rsidR="0034046F" w:rsidRPr="00803686" w:rsidRDefault="0034046F" w:rsidP="0034046F">
      <w:pPr>
        <w:rPr>
          <w:sz w:val="12"/>
        </w:rPr>
      </w:pPr>
      <w:r w:rsidRPr="001105B4">
        <w:rPr>
          <w:rStyle w:val="StyleUnderline"/>
        </w:rPr>
        <w:t xml:space="preserve">A second country that could be the target of Russian nationalism is </w:t>
      </w:r>
      <w:r w:rsidRPr="00497035">
        <w:rPr>
          <w:rStyle w:val="Emphasis"/>
          <w:highlight w:val="green"/>
        </w:rPr>
        <w:t>Belarus</w:t>
      </w:r>
      <w:r w:rsidRPr="00803686">
        <w:rPr>
          <w:sz w:val="12"/>
        </w:rPr>
        <w:t>. Judging by president Putin’s justification of the annexation of Crimea, Belarus would similarly be a legitimate candidate for “re-inclusion” in Russia.</w:t>
      </w:r>
    </w:p>
    <w:p w14:paraId="13ED38BD" w14:textId="77777777" w:rsidR="0034046F" w:rsidRPr="00803686" w:rsidRDefault="0034046F" w:rsidP="0034046F">
      <w:pPr>
        <w:rPr>
          <w:sz w:val="8"/>
          <w:szCs w:val="18"/>
        </w:rPr>
      </w:pPr>
      <w:r w:rsidRPr="00803686">
        <w:rPr>
          <w:sz w:val="8"/>
          <w:szCs w:val="20"/>
        </w:rPr>
        <w:t xml:space="preserve">There are indications that the regime in Belarus are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president Putin to be greater than of Lukashenko himself. Belarus has also passed laws permitting prosecution of non-regular armed troops, as a consequence of the Russian method employed in the annexation of Crimea. In the economic sphere, Russia has complained that Belarus is profiting from sanctions against Russia. Any attempts from Russia to enter Belarus’ with military means would probably not be met by any effective resistance from the Belorussian security apparatus. The opportunities for Russia are in some ways more favourable here than in Ukraine, due to the close cooperation between the countries’ armies and intelligence services. Passive resistance cannot be ruled out but would not mean much in a short-term. </w:t>
      </w:r>
      <w:r w:rsidRPr="00803686">
        <w:rPr>
          <w:sz w:val="8"/>
        </w:rPr>
        <w:t xml:space="preserve">However, </w:t>
      </w:r>
      <w:r w:rsidRPr="00D5677F">
        <w:rPr>
          <w:rStyle w:val="StyleUnderline"/>
        </w:rPr>
        <w:t>tensions</w:t>
      </w:r>
      <w:r w:rsidRPr="00803686">
        <w:rPr>
          <w:sz w:val="8"/>
        </w:rPr>
        <w:t xml:space="preserve"> with other former Soviet Union republics, </w:t>
      </w:r>
      <w:r w:rsidRPr="00D5677F">
        <w:rPr>
          <w:rStyle w:val="StyleUnderline"/>
        </w:rPr>
        <w:t>with the EU and</w:t>
      </w:r>
      <w:r w:rsidRPr="00803686">
        <w:rPr>
          <w:sz w:val="8"/>
        </w:rPr>
        <w:t xml:space="preserve"> with </w:t>
      </w:r>
      <w:r w:rsidRPr="00D5677F">
        <w:rPr>
          <w:rStyle w:val="StyleUnderline"/>
        </w:rPr>
        <w:t>NATO would surely increase</w:t>
      </w:r>
      <w:r w:rsidRPr="00803686">
        <w:rPr>
          <w:sz w:val="8"/>
        </w:rPr>
        <w:t xml:space="preserve">. Polish and Lithuanian forces would probably mobilize to counteract spillover effects. EU policy would be substantially revised. Belorussian citizens would attempt to flee, primarily to neighbouring Poland, Lithuania and Latvia. The </w:t>
      </w:r>
      <w:r w:rsidRPr="00D5677F">
        <w:rPr>
          <w:rStyle w:val="StyleUnderline"/>
        </w:rPr>
        <w:t>Russia</w:t>
      </w:r>
      <w:r w:rsidRPr="00803686">
        <w:rPr>
          <w:sz w:val="8"/>
        </w:rPr>
        <w:t xml:space="preserve">n government </w:t>
      </w:r>
      <w:r w:rsidRPr="00D5677F">
        <w:rPr>
          <w:rStyle w:val="StyleUnderline"/>
        </w:rPr>
        <w:t>would</w:t>
      </w:r>
      <w:r w:rsidRPr="00803686">
        <w:rPr>
          <w:sz w:val="8"/>
        </w:rPr>
        <w:t xml:space="preserve"> also </w:t>
      </w:r>
      <w:r w:rsidRPr="00D5677F">
        <w:rPr>
          <w:rStyle w:val="StyleUnderline"/>
        </w:rPr>
        <w:t>threaten the Baltic states</w:t>
      </w:r>
      <w:r w:rsidRPr="00803686">
        <w:rPr>
          <w:sz w:val="8"/>
        </w:rPr>
        <w:t xml:space="preserve">, in order to undermine their economies and try to influence policy in these countries. Estonia, Latvia and Lithuania would be in a precarious situation. While they need to strengthen their civil and military defence, they must retain credibility with their allies and not be perceived as to exaggerate the Russian threat. The higher the tensions, the more sensitive the world is to psychological influence. </w:t>
      </w:r>
      <w:r w:rsidRPr="001105B4">
        <w:rPr>
          <w:rStyle w:val="StyleUnderline"/>
        </w:rPr>
        <w:t>Russia would</w:t>
      </w:r>
      <w:r w:rsidRPr="00803686">
        <w:rPr>
          <w:sz w:val="8"/>
        </w:rPr>
        <w:t xml:space="preserve">, in this scenario, also </w:t>
      </w:r>
      <w:r w:rsidRPr="001105B4">
        <w:rPr>
          <w:rStyle w:val="StyleUnderline"/>
        </w:rPr>
        <w:t>fan nationalism in</w:t>
      </w:r>
      <w:r w:rsidRPr="00803686">
        <w:rPr>
          <w:sz w:val="8"/>
        </w:rPr>
        <w:t xml:space="preserve"> other parts of </w:t>
      </w:r>
      <w:r w:rsidRPr="001105B4">
        <w:rPr>
          <w:rStyle w:val="StyleUnderline"/>
        </w:rPr>
        <w:t xml:space="preserve">Europe through political and financial support. </w:t>
      </w:r>
      <w:r w:rsidRPr="001105B4">
        <w:rPr>
          <w:rStyle w:val="Emphasis"/>
        </w:rPr>
        <w:t xml:space="preserve">West </w:t>
      </w:r>
      <w:r w:rsidRPr="00497035">
        <w:rPr>
          <w:rStyle w:val="Emphasis"/>
          <w:highlight w:val="green"/>
        </w:rPr>
        <w:t>Balkan</w:t>
      </w:r>
      <w:r w:rsidRPr="00D5677F">
        <w:rPr>
          <w:rStyle w:val="StyleUnderline"/>
        </w:rPr>
        <w:t xml:space="preserve"> is particularly vulnerable</w:t>
      </w:r>
      <w:r w:rsidRPr="00803686">
        <w:rPr>
          <w:sz w:val="8"/>
        </w:rPr>
        <w:t xml:space="preserve">, as the EU and the US have invested considerable political capital in the region with only mixed success. </w:t>
      </w:r>
      <w:r w:rsidRPr="00D5677F">
        <w:rPr>
          <w:rStyle w:val="StyleUnderline"/>
        </w:rPr>
        <w:t>Bosnia, Kosovo and Macedonia have stagnated</w:t>
      </w:r>
      <w:r w:rsidRPr="00803686">
        <w:rPr>
          <w:sz w:val="8"/>
        </w:rPr>
        <w:t xml:space="preserve"> in their political and economic development with high levels of unemployment, political </w:t>
      </w:r>
      <w:proofErr w:type="spellStart"/>
      <w:r w:rsidRPr="00803686">
        <w:rPr>
          <w:sz w:val="8"/>
        </w:rPr>
        <w:t>polarisation</w:t>
      </w:r>
      <w:proofErr w:type="spellEnd"/>
      <w:r w:rsidRPr="00803686">
        <w:rPr>
          <w:sz w:val="8"/>
        </w:rPr>
        <w:t xml:space="preserve"> and even the establishing of Islamic fundamentalist cells: </w:t>
      </w:r>
      <w:r w:rsidRPr="00D5677F">
        <w:rPr>
          <w:rStyle w:val="StyleUnderline"/>
        </w:rPr>
        <w:t>a fertile ground for nationalist movements</w:t>
      </w:r>
      <w:r w:rsidRPr="00803686">
        <w:rPr>
          <w:sz w:val="8"/>
        </w:rPr>
        <w:t xml:space="preserve">. Finally, </w:t>
      </w:r>
      <w:r w:rsidRPr="00D5677F">
        <w:rPr>
          <w:rStyle w:val="StyleUnderline"/>
        </w:rPr>
        <w:t>Russian ultra-nationalism would</w:t>
      </w:r>
      <w:r w:rsidRPr="00803686">
        <w:rPr>
          <w:sz w:val="8"/>
        </w:rPr>
        <w:t xml:space="preserve"> also </w:t>
      </w:r>
      <w:r w:rsidRPr="00D5677F">
        <w:rPr>
          <w:rStyle w:val="StyleUnderline"/>
        </w:rPr>
        <w:t>be directed inwards</w:t>
      </w:r>
      <w:r w:rsidRPr="00803686">
        <w:rPr>
          <w:sz w:val="8"/>
        </w:rPr>
        <w:t xml:space="preserve">, with an escalated persecution of the domestic political opposition, independent media, and </w:t>
      </w:r>
      <w:proofErr w:type="spellStart"/>
      <w:r w:rsidRPr="00803686">
        <w:rPr>
          <w:sz w:val="8"/>
        </w:rPr>
        <w:t>nationalisation</w:t>
      </w:r>
      <w:proofErr w:type="spellEnd"/>
      <w:r w:rsidRPr="00803686">
        <w:rPr>
          <w:sz w:val="8"/>
        </w:rPr>
        <w:t xml:space="preserve"> of foreign assets. This will be </w:t>
      </w:r>
      <w:r w:rsidRPr="00D5677F">
        <w:rPr>
          <w:rStyle w:val="StyleUnderline"/>
        </w:rPr>
        <w:t>combined with attacks on minority groups</w:t>
      </w:r>
      <w:r w:rsidRPr="00803686">
        <w:rPr>
          <w:sz w:val="8"/>
        </w:rPr>
        <w:t xml:space="preserve">, especially on Jews. This scenario could happen separately or as a precursor to the final, and most dangerous, scenario. Scenario 3: Test of strength In this scenario, </w:t>
      </w:r>
      <w:r w:rsidRPr="008B33D2">
        <w:rPr>
          <w:rStyle w:val="StyleUnderline"/>
        </w:rPr>
        <w:t>Russia would</w:t>
      </w:r>
      <w:r w:rsidRPr="00D5677F">
        <w:rPr>
          <w:rStyle w:val="StyleUnderline"/>
        </w:rPr>
        <w:t xml:space="preserve"> attempt to </w:t>
      </w:r>
      <w:r w:rsidRPr="00497035">
        <w:rPr>
          <w:rStyle w:val="StyleUnderline"/>
          <w:highlight w:val="green"/>
        </w:rPr>
        <w:t xml:space="preserve">break NATO </w:t>
      </w:r>
      <w:r w:rsidRPr="001105B4">
        <w:rPr>
          <w:rStyle w:val="StyleUnderline"/>
        </w:rPr>
        <w:t xml:space="preserve">through </w:t>
      </w:r>
      <w:r w:rsidRPr="00497035">
        <w:rPr>
          <w:rStyle w:val="StyleUnderline"/>
          <w:highlight w:val="green"/>
        </w:rPr>
        <w:t>challenging</w:t>
      </w:r>
      <w:r w:rsidRPr="00803686">
        <w:rPr>
          <w:sz w:val="8"/>
        </w:rPr>
        <w:t xml:space="preserve"> of one or more of </w:t>
      </w:r>
      <w:r w:rsidRPr="00D5677F">
        <w:rPr>
          <w:rStyle w:val="StyleUnderline"/>
        </w:rPr>
        <w:t xml:space="preserve">the </w:t>
      </w:r>
      <w:r w:rsidRPr="00497035">
        <w:rPr>
          <w:rStyle w:val="StyleUnderline"/>
          <w:highlight w:val="green"/>
        </w:rPr>
        <w:t xml:space="preserve">Baltic </w:t>
      </w:r>
      <w:r w:rsidRPr="00387082">
        <w:rPr>
          <w:rStyle w:val="StyleUnderline"/>
        </w:rPr>
        <w:t>states</w:t>
      </w:r>
      <w:r w:rsidRPr="00803686">
        <w:rPr>
          <w:sz w:val="8"/>
          <w:szCs w:val="18"/>
        </w:rPr>
        <w:t>. The objective would be to demonstrate to alliance members that NATO’s response is too late and too weak.</w:t>
      </w:r>
    </w:p>
    <w:p w14:paraId="0EA6561F" w14:textId="77777777" w:rsidR="0034046F" w:rsidRPr="00803686" w:rsidRDefault="0034046F" w:rsidP="0034046F">
      <w:pPr>
        <w:rPr>
          <w:sz w:val="8"/>
          <w:szCs w:val="18"/>
        </w:rPr>
      </w:pPr>
      <w:r w:rsidRPr="00803686">
        <w:rPr>
          <w:sz w:val="8"/>
          <w:szCs w:val="18"/>
        </w:rPr>
        <w:t xml:space="preserve">A precondition for success is a distraction through a crisis by an intermediator, which would tie down especially American attention and resources. The distraction could come in many forms, e.g. by partnering with North Korea, fanning war in the Middle East, or even hidden support for terrorists. If the current </w:t>
      </w:r>
      <w:proofErr w:type="spellStart"/>
      <w:r w:rsidRPr="00803686">
        <w:rPr>
          <w:sz w:val="8"/>
          <w:szCs w:val="18"/>
        </w:rPr>
        <w:t>polarisation</w:t>
      </w:r>
      <w:proofErr w:type="spellEnd"/>
      <w:r w:rsidRPr="00803686">
        <w:rPr>
          <w:sz w:val="8"/>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 An attack on any Baltic state would directly affect Swedish territory and air space. In the worst-case scenario, it will happen immediately before open conflict with NATO. The Baltic states each offer different opportunities for Russia, but they all have in common that they lack any strategic depth, which means that an open invasion would be accomplished in a few days, unless support from other alliance members is forthcoming. 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803686">
        <w:rPr>
          <w:sz w:val="8"/>
          <w:szCs w:val="18"/>
        </w:rPr>
        <w:t>legimize</w:t>
      </w:r>
      <w:proofErr w:type="spellEnd"/>
      <w:r w:rsidRPr="00803686">
        <w:rPr>
          <w:sz w:val="8"/>
          <w:szCs w:val="18"/>
        </w:rPr>
        <w:t xml:space="preserve"> action and as grounds for </w:t>
      </w:r>
      <w:proofErr w:type="spellStart"/>
      <w:r w:rsidRPr="00803686">
        <w:rPr>
          <w:sz w:val="8"/>
          <w:szCs w:val="18"/>
        </w:rPr>
        <w:t>destabilisation</w:t>
      </w:r>
      <w:proofErr w:type="spellEnd"/>
      <w:r w:rsidRPr="00803686">
        <w:rPr>
          <w:sz w:val="8"/>
          <w:szCs w:val="18"/>
        </w:rPr>
        <w:t xml:space="preserve">, especially around the border town </w:t>
      </w:r>
      <w:proofErr w:type="spellStart"/>
      <w:r w:rsidRPr="00803686">
        <w:rPr>
          <w:sz w:val="8"/>
          <w:szCs w:val="18"/>
        </w:rPr>
        <w:t>Narva</w:t>
      </w:r>
      <w:proofErr w:type="spellEnd"/>
      <w:r w:rsidRPr="00803686">
        <w:rPr>
          <w:sz w:val="8"/>
          <w:szCs w:val="18"/>
        </w:rPr>
        <w:t xml:space="preserve"> where more than 90% of the population is ethnic Russian. Latvia is the most vulnerable of the three states. The economy is weaker; the Russian minority is about the same as in Estonia; and Russian organised crime has a strong hold. Especially the eastern parts of the country are vulnerable to Russian influence. 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 How fast Sweden will become involved depends on the extent of open, armed actions against one or all of the Baltic States. 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 NATO would try to respond in a controlled manner, i.e. prioritizing transports by air and sea. This would mean greatly increased traffic in and over the Baltic Sea. </w:t>
      </w:r>
      <w:r w:rsidRPr="00497035">
        <w:rPr>
          <w:rStyle w:val="StyleUnderline"/>
          <w:highlight w:val="green"/>
        </w:rPr>
        <w:t>Tensions</w:t>
      </w:r>
      <w:r w:rsidRPr="00D5677F">
        <w:rPr>
          <w:rStyle w:val="StyleUnderline"/>
        </w:rPr>
        <w:t xml:space="preserve"> will </w:t>
      </w:r>
      <w:r w:rsidRPr="00497035">
        <w:rPr>
          <w:rStyle w:val="StyleUnderline"/>
          <w:highlight w:val="green"/>
        </w:rPr>
        <w:t xml:space="preserve">rise </w:t>
      </w:r>
      <w:r w:rsidRPr="008B33D2">
        <w:rPr>
          <w:rStyle w:val="StyleUnderline"/>
        </w:rPr>
        <w:t xml:space="preserve">drastically, </w:t>
      </w:r>
      <w:r w:rsidRPr="00497035">
        <w:rPr>
          <w:rStyle w:val="StyleUnderline"/>
          <w:highlight w:val="green"/>
        </w:rPr>
        <w:t>with</w:t>
      </w:r>
      <w:r w:rsidRPr="00D5677F">
        <w:rPr>
          <w:rStyle w:val="StyleUnderline"/>
        </w:rPr>
        <w:t xml:space="preserve"> increased </w:t>
      </w:r>
      <w:r w:rsidRPr="008B33D2">
        <w:rPr>
          <w:rStyle w:val="StyleUnderline"/>
        </w:rPr>
        <w:t xml:space="preserve">risks of </w:t>
      </w:r>
      <w:r w:rsidRPr="00497035">
        <w:rPr>
          <w:rStyle w:val="Emphasis"/>
          <w:highlight w:val="green"/>
        </w:rPr>
        <w:t>miscalc</w:t>
      </w:r>
      <w:r w:rsidRPr="00D5677F">
        <w:rPr>
          <w:rStyle w:val="Emphasis"/>
        </w:rPr>
        <w:t>ulations</w:t>
      </w:r>
      <w:r w:rsidRPr="00D5677F">
        <w:rPr>
          <w:rStyle w:val="StyleUnderline"/>
        </w:rPr>
        <w:t xml:space="preserve"> on both sides</w:t>
      </w:r>
      <w:r w:rsidRPr="00803686">
        <w:rPr>
          <w:sz w:val="8"/>
          <w:szCs w:val="18"/>
        </w:rPr>
        <w:t xml:space="preserve">. Sweden and Finland are expected to act together with the rest of the EU and the US. If no direct military threat emerges against Sweden, then Sweden cannot count on any enforcements from the rest of the world apart from mutual information exchange. 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 In the worst-case scenario, Swedish and Finnish territory will become an arena for hostilities. As Russian readiness exercises have shown, airborne and marine infantry could rapidly and with surprise occupy parts of Gotland and </w:t>
      </w:r>
      <w:proofErr w:type="spellStart"/>
      <w:r w:rsidRPr="00803686">
        <w:rPr>
          <w:sz w:val="8"/>
          <w:szCs w:val="18"/>
        </w:rPr>
        <w:t>Åland</w:t>
      </w:r>
      <w:proofErr w:type="spellEnd"/>
      <w:r w:rsidRPr="00803686">
        <w:rPr>
          <w:sz w:val="8"/>
          <w:szCs w:val="18"/>
        </w:rPr>
        <w:t xml:space="preserve">. A possible option is also to mine the Danish Straits in connection with this. By supplies of surface-to-air and anti-ship missiles, Russian forces can temporarily extend their air and coastal defence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 Depending on the level of conflict that Russia would be willing to risk, air and navy bases in Sweden and Finland could be struck with missiles from the ground, air and sea. It is, however, likely that the governments would be issued an ultimatum to remain neutral, with only a few hours to comply. Public announcement of the ultimatum would put immense pressure on the political system and weaken resistance. Such diplomatic tactics could be reinforced by forced </w:t>
      </w:r>
      <w:proofErr w:type="spellStart"/>
      <w:r w:rsidRPr="00803686">
        <w:rPr>
          <w:sz w:val="8"/>
          <w:szCs w:val="18"/>
        </w:rPr>
        <w:t>cyber attacks</w:t>
      </w:r>
      <w:proofErr w:type="spellEnd"/>
      <w:r w:rsidRPr="00803686">
        <w:rPr>
          <w:sz w:val="8"/>
          <w:szCs w:val="18"/>
        </w:rPr>
        <w:t xml:space="preserve"> on the electricity and telecommunication networks. During the coldest months of the year, the vulnerability would be the highest. At the same time, Sweden would be expected to support their Western partners’ need for transports into the theatre of action. If Russia would close the Danish Straits, any military support to the Baltic states would need to move over Swedish territory; such as air support Norwegian air bases or aircraft carriers in the Norwegian Sea. There would also be demands to clear of mines in Oresund, and possibly for allowing equipment and troop transports to </w:t>
      </w:r>
      <w:proofErr w:type="spellStart"/>
      <w:r w:rsidRPr="00803686">
        <w:rPr>
          <w:sz w:val="8"/>
          <w:szCs w:val="18"/>
        </w:rPr>
        <w:t>harbours</w:t>
      </w:r>
      <w:proofErr w:type="spellEnd"/>
      <w:r w:rsidRPr="00803686">
        <w:rPr>
          <w:sz w:val="8"/>
          <w:szCs w:val="18"/>
        </w:rPr>
        <w:t xml:space="preserve"> on the east coast for further transport across the Baltic Sea. The Swedish to such demands would have consequences for generations to come. If Gotland would not be occupied by Russian forces, NATO would demand to set up bases on the island. The smallest indication of acquiescing to such demands would have the Russians racing to the island. Furthermore, Russia would coordinate activities in the far north, with submarines of all kinds and possibly even direct action in northern Finland and even in northern Sweden, in order to expand Russian air defence. Faced with the risk of direct confrontations between Russian and American forces, Russia could mount land-based as well as amphibian operations in the north of Norway and on Svalbard, to improve the defence of Murmansk. Following a similar strategy, occupying parts of Bornholm would make it more difficult for NATO to support their members. This is probably not necessary, but it is a possible option. In most people’s minds, there is a sharp line between the Baltic states’ eastern borders and Russia, the crossing of which is unconceivable. By first gaining the control over Gotland and </w:t>
      </w:r>
      <w:proofErr w:type="spellStart"/>
      <w:r w:rsidRPr="00803686">
        <w:rPr>
          <w:sz w:val="8"/>
          <w:szCs w:val="18"/>
        </w:rPr>
        <w:t>Åland</w:t>
      </w:r>
      <w:proofErr w:type="spellEnd"/>
      <w:r w:rsidRPr="00803686">
        <w:rPr>
          <w:sz w:val="8"/>
          <w:szCs w:val="18"/>
        </w:rPr>
        <w:t>, the Russian General Army Staff could circumvent a mental Maginot line, in the same way as Germany attacked France through Benelux in May 1940. 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1E42A43A" w14:textId="77777777" w:rsidR="0034046F" w:rsidRPr="00803686" w:rsidRDefault="0034046F" w:rsidP="0034046F">
      <w:pPr>
        <w:rPr>
          <w:sz w:val="12"/>
        </w:rPr>
      </w:pPr>
      <w:r w:rsidRPr="001105B4">
        <w:rPr>
          <w:rStyle w:val="StyleUnderline"/>
        </w:rPr>
        <w:t>For the US, it</w:t>
      </w:r>
      <w:r w:rsidRPr="00803686">
        <w:rPr>
          <w:sz w:val="12"/>
        </w:rPr>
        <w:t xml:space="preserve"> is not just the credibility of NATO that is at stake but also the unity of the EU. This </w:t>
      </w:r>
      <w:r w:rsidRPr="001105B4">
        <w:rPr>
          <w:rStyle w:val="StyleUnderline"/>
        </w:rPr>
        <w:t xml:space="preserve">has </w:t>
      </w:r>
      <w:r w:rsidRPr="001105B4">
        <w:rPr>
          <w:rStyle w:val="Emphasis"/>
        </w:rPr>
        <w:t>global connotations</w:t>
      </w:r>
      <w:r w:rsidRPr="00D5677F">
        <w:rPr>
          <w:rStyle w:val="StyleUnderline"/>
        </w:rPr>
        <w:t xml:space="preserve"> since allies (</w:t>
      </w:r>
      <w:r w:rsidRPr="00387082">
        <w:rPr>
          <w:rStyle w:val="StyleUnderline"/>
        </w:rPr>
        <w:t>and enemies) in</w:t>
      </w:r>
      <w:r w:rsidRPr="00D5677F">
        <w:rPr>
          <w:rStyle w:val="StyleUnderline"/>
        </w:rPr>
        <w:t xml:space="preserve"> the </w:t>
      </w:r>
      <w:r w:rsidRPr="00497035">
        <w:rPr>
          <w:rStyle w:val="Emphasis"/>
          <w:highlight w:val="green"/>
        </w:rPr>
        <w:t>Middle East</w:t>
      </w:r>
      <w:r w:rsidRPr="00497035">
        <w:rPr>
          <w:rStyle w:val="StyleUnderline"/>
          <w:highlight w:val="green"/>
        </w:rPr>
        <w:t xml:space="preserve"> and </w:t>
      </w:r>
      <w:r w:rsidRPr="00497035">
        <w:rPr>
          <w:rStyle w:val="Emphasis"/>
          <w:highlight w:val="green"/>
        </w:rPr>
        <w:t>Asia</w:t>
      </w:r>
      <w:r w:rsidRPr="00D5677F">
        <w:rPr>
          <w:rStyle w:val="StyleUnderline"/>
        </w:rPr>
        <w:t xml:space="preserve"> will</w:t>
      </w:r>
      <w:r w:rsidRPr="00803686">
        <w:rPr>
          <w:sz w:val="12"/>
        </w:rPr>
        <w:t xml:space="preserve"> also </w:t>
      </w:r>
      <w:r w:rsidRPr="00497035">
        <w:rPr>
          <w:rStyle w:val="StyleUnderline"/>
          <w:highlight w:val="green"/>
        </w:rPr>
        <w:t>form assumptions</w:t>
      </w:r>
      <w:r w:rsidRPr="00D5677F">
        <w:rPr>
          <w:rStyle w:val="StyleUnderline"/>
        </w:rPr>
        <w:t xml:space="preserve"> regarding the willingness and ability of the US to act in order to protect their allies. The risk is </w:t>
      </w:r>
      <w:r w:rsidRPr="001105B4">
        <w:rPr>
          <w:rStyle w:val="StyleUnderline"/>
        </w:rPr>
        <w:t xml:space="preserve">obviously that Russia </w:t>
      </w:r>
      <w:r w:rsidRPr="001105B4">
        <w:rPr>
          <w:rStyle w:val="Emphasis"/>
        </w:rPr>
        <w:t>miscalculates</w:t>
      </w:r>
      <w:r w:rsidRPr="00803686">
        <w:rPr>
          <w:sz w:val="12"/>
        </w:rPr>
        <w:t xml:space="preserve"> and underestimates the difference between, for instance, the departing presidential administration perceptions of US security interests on the one hand with the wider US security establishment’s perception of these on the other.</w:t>
      </w:r>
    </w:p>
    <w:p w14:paraId="7DA30B0D" w14:textId="77777777" w:rsidR="0034046F" w:rsidRPr="00803686" w:rsidRDefault="0034046F" w:rsidP="0034046F">
      <w:pPr>
        <w:rPr>
          <w:sz w:val="12"/>
        </w:rPr>
      </w:pPr>
      <w:r w:rsidRPr="00803686">
        <w:rPr>
          <w:sz w:val="12"/>
        </w:rPr>
        <w:t xml:space="preserve">During the whole process, </w:t>
      </w:r>
      <w:r w:rsidRPr="00D5677F">
        <w:rPr>
          <w:rStyle w:val="StyleUnderline"/>
        </w:rPr>
        <w:t xml:space="preserve">the </w:t>
      </w:r>
      <w:r w:rsidRPr="00387082">
        <w:rPr>
          <w:rStyle w:val="StyleUnderline"/>
        </w:rPr>
        <w:t xml:space="preserve">threat of </w:t>
      </w:r>
      <w:r w:rsidRPr="00497035">
        <w:rPr>
          <w:rStyle w:val="Emphasis"/>
          <w:highlight w:val="green"/>
        </w:rPr>
        <w:t>nuclear strikes</w:t>
      </w:r>
      <w:r w:rsidRPr="00D5677F">
        <w:rPr>
          <w:rStyle w:val="StyleUnderline"/>
        </w:rPr>
        <w:t xml:space="preserve"> would </w:t>
      </w:r>
      <w:r w:rsidRPr="00497035">
        <w:rPr>
          <w:rStyle w:val="StyleUnderline"/>
          <w:highlight w:val="green"/>
        </w:rPr>
        <w:t>hover</w:t>
      </w:r>
      <w:r w:rsidRPr="00803686">
        <w:rPr>
          <w:sz w:val="12"/>
        </w:rPr>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497035">
        <w:rPr>
          <w:rStyle w:val="Emphasis"/>
          <w:highlight w:val="green"/>
        </w:rPr>
        <w:t xml:space="preserve">deterrence </w:t>
      </w:r>
      <w:r w:rsidRPr="008B33D2">
        <w:rPr>
          <w:rStyle w:val="Emphasis"/>
        </w:rPr>
        <w:t xml:space="preserve">could </w:t>
      </w:r>
      <w:r w:rsidRPr="00497035">
        <w:rPr>
          <w:rStyle w:val="Emphasis"/>
          <w:highlight w:val="green"/>
        </w:rPr>
        <w:t>lose credibility</w:t>
      </w:r>
      <w:r w:rsidRPr="00D5677F">
        <w:rPr>
          <w:rStyle w:val="StyleUnderline"/>
        </w:rPr>
        <w:t xml:space="preserve"> over time</w:t>
      </w:r>
      <w:r w:rsidRPr="00803686">
        <w:rPr>
          <w:sz w:val="12"/>
        </w:rPr>
        <w:t>. Direct threats of using the nuclear weapons is, however, completely excluded in this scenario.</w:t>
      </w:r>
    </w:p>
    <w:p w14:paraId="72EBE496" w14:textId="77777777" w:rsidR="0034046F" w:rsidRDefault="0034046F" w:rsidP="0034046F"/>
    <w:p w14:paraId="5EAD39DD" w14:textId="77777777" w:rsidR="0034046F" w:rsidRDefault="0034046F" w:rsidP="0034046F">
      <w:pPr>
        <w:pStyle w:val="Heading4"/>
      </w:pPr>
      <w:r>
        <w:t xml:space="preserve">Solves </w:t>
      </w:r>
      <w:r w:rsidRPr="00387082">
        <w:rPr>
          <w:u w:val="single"/>
        </w:rPr>
        <w:t>Malaccan Trade Disputes</w:t>
      </w:r>
      <w:r>
        <w:t>.</w:t>
      </w:r>
    </w:p>
    <w:p w14:paraId="3691B85D" w14:textId="77777777" w:rsidR="0034046F" w:rsidRPr="00D4342C" w:rsidRDefault="0034046F" w:rsidP="0034046F">
      <w:r>
        <w:t xml:space="preserve">Dmitriy </w:t>
      </w:r>
      <w:proofErr w:type="spellStart"/>
      <w:r w:rsidRPr="005C3832">
        <w:rPr>
          <w:rStyle w:val="Style13ptBold"/>
        </w:rPr>
        <w:t>Frolovskiy</w:t>
      </w:r>
      <w:proofErr w:type="spellEnd"/>
      <w:r w:rsidRPr="005C3832">
        <w:rPr>
          <w:rStyle w:val="Style13ptBold"/>
        </w:rPr>
        <w:t xml:space="preserve"> 20</w:t>
      </w:r>
      <w:r>
        <w:t xml:space="preserve"> {Dmitriy </w:t>
      </w:r>
      <w:proofErr w:type="spellStart"/>
      <w:r>
        <w:t>Frolovskiy</w:t>
      </w:r>
      <w:proofErr w:type="spellEnd"/>
      <w:r>
        <w:t xml:space="preserve"> is a political analyst and independent journalist. He is a consultant on policy and strategy, and has written about Russia’s foreign policy. 8-25-2020. “Why China-Russia economic ties will emerge from the coronavirus pandemic stronger than ever.” https://www.scmp.com/comment/opinion/article/3098639/why-china-russia-economic-ties-will-emerge-coronavirus-pandemic}//JM</w:t>
      </w:r>
    </w:p>
    <w:p w14:paraId="0F5AA2E7" w14:textId="77777777" w:rsidR="0034046F" w:rsidRPr="00803686" w:rsidRDefault="0034046F" w:rsidP="0034046F">
      <w:pPr>
        <w:rPr>
          <w:sz w:val="12"/>
        </w:rPr>
      </w:pPr>
      <w:r w:rsidRPr="00803686">
        <w:rPr>
          <w:sz w:val="12"/>
        </w:rPr>
        <w:t>Disruption of global supply chains could further contribute to</w:t>
      </w:r>
      <w:r w:rsidRPr="00D4342C">
        <w:rPr>
          <w:rStyle w:val="StyleUnderline"/>
        </w:rPr>
        <w:t xml:space="preserve"> </w:t>
      </w:r>
      <w:r w:rsidRPr="00497035">
        <w:rPr>
          <w:rStyle w:val="Emphasis"/>
          <w:highlight w:val="green"/>
        </w:rPr>
        <w:t xml:space="preserve">greater Russia-China </w:t>
      </w:r>
      <w:r w:rsidRPr="00387082">
        <w:rPr>
          <w:rStyle w:val="Emphasis"/>
        </w:rPr>
        <w:t xml:space="preserve">economic </w:t>
      </w:r>
      <w:r w:rsidRPr="00497035">
        <w:rPr>
          <w:rStyle w:val="Emphasis"/>
          <w:highlight w:val="green"/>
        </w:rPr>
        <w:t>exchange</w:t>
      </w:r>
      <w:r w:rsidRPr="00803686">
        <w:rPr>
          <w:sz w:val="12"/>
        </w:rPr>
        <w:t xml:space="preserve">. As more Western companies have been or plan to shift away from </w:t>
      </w:r>
      <w:proofErr w:type="spellStart"/>
      <w:r w:rsidRPr="00803686">
        <w:rPr>
          <w:sz w:val="12"/>
        </w:rPr>
        <w:t>globalisation</w:t>
      </w:r>
      <w:proofErr w:type="spellEnd"/>
      <w:r w:rsidRPr="00803686">
        <w:rPr>
          <w:sz w:val="12"/>
        </w:rPr>
        <w:t xml:space="preserve"> and towards a more </w:t>
      </w:r>
      <w:proofErr w:type="spellStart"/>
      <w:r w:rsidRPr="00803686">
        <w:rPr>
          <w:sz w:val="12"/>
        </w:rPr>
        <w:t>localised</w:t>
      </w:r>
      <w:proofErr w:type="spellEnd"/>
      <w:r w:rsidRPr="00803686">
        <w:rPr>
          <w:sz w:val="12"/>
        </w:rPr>
        <w:t xml:space="preserve"> approach when it came to their supply chains, China might bear the biggest brunt. </w:t>
      </w:r>
      <w:r w:rsidRPr="00D4342C">
        <w:rPr>
          <w:rStyle w:val="StyleUnderline"/>
        </w:rPr>
        <w:t xml:space="preserve">Beijing might not </w:t>
      </w:r>
      <w:r w:rsidRPr="00387082">
        <w:rPr>
          <w:rStyle w:val="StyleUnderline"/>
        </w:rPr>
        <w:t xml:space="preserve">only </w:t>
      </w:r>
      <w:r w:rsidRPr="001105B4">
        <w:rPr>
          <w:rStyle w:val="StyleUnderline"/>
        </w:rPr>
        <w:t>find itse</w:t>
      </w:r>
      <w:r w:rsidRPr="00387082">
        <w:rPr>
          <w:rStyle w:val="StyleUnderline"/>
        </w:rPr>
        <w:t>lf</w:t>
      </w:r>
      <w:r w:rsidRPr="008B33D2">
        <w:rPr>
          <w:rStyle w:val="StyleUnderline"/>
        </w:rPr>
        <w:t xml:space="preserve"> </w:t>
      </w:r>
      <w:r w:rsidRPr="00497035">
        <w:rPr>
          <w:rStyle w:val="StyleUnderline"/>
          <w:highlight w:val="green"/>
        </w:rPr>
        <w:t xml:space="preserve">in </w:t>
      </w:r>
      <w:r w:rsidRPr="00387082">
        <w:rPr>
          <w:rStyle w:val="StyleUnderline"/>
        </w:rPr>
        <w:t xml:space="preserve">the </w:t>
      </w:r>
      <w:r w:rsidRPr="00497035">
        <w:rPr>
          <w:rStyle w:val="StyleUnderline"/>
          <w:highlight w:val="green"/>
        </w:rPr>
        <w:t>midst of</w:t>
      </w:r>
      <w:r w:rsidRPr="00D4342C">
        <w:rPr>
          <w:rStyle w:val="StyleUnderline"/>
        </w:rPr>
        <w:t xml:space="preserve"> irreparably disrupted supply chains, but also increasingly isolated from major markets due to the </w:t>
      </w:r>
      <w:r w:rsidRPr="00387082">
        <w:rPr>
          <w:rStyle w:val="StyleUnderline"/>
        </w:rPr>
        <w:t xml:space="preserve">confrontation with </w:t>
      </w:r>
      <w:r w:rsidRPr="00497035">
        <w:rPr>
          <w:rStyle w:val="StyleUnderline"/>
          <w:highlight w:val="green"/>
        </w:rPr>
        <w:t>the West</w:t>
      </w:r>
      <w:r w:rsidRPr="00D4342C">
        <w:rPr>
          <w:rStyle w:val="StyleUnderline"/>
        </w:rPr>
        <w:t xml:space="preserve"> </w:t>
      </w:r>
      <w:r w:rsidRPr="00803686">
        <w:rPr>
          <w:sz w:val="12"/>
        </w:rPr>
        <w:t xml:space="preserve">that shows no signs of ending. Although the Power of Siberia pipeline aims to supply China with 38 billion cubic metres of natural gas annually, China currently imports more than 90 billion cubic metres a year, with most of its supply coming from Australia, Association of Southeast Asian Nation countries and Qatar. The </w:t>
      </w:r>
      <w:r w:rsidRPr="008B33D2">
        <w:rPr>
          <w:rStyle w:val="StyleUnderline"/>
        </w:rPr>
        <w:t>trade</w:t>
      </w:r>
      <w:r w:rsidRPr="00D4342C">
        <w:rPr>
          <w:rStyle w:val="StyleUnderline"/>
        </w:rPr>
        <w:t xml:space="preserve"> war and </w:t>
      </w:r>
      <w:r w:rsidRPr="00497035">
        <w:rPr>
          <w:rStyle w:val="StyleUnderline"/>
          <w:highlight w:val="green"/>
        </w:rPr>
        <w:t xml:space="preserve">disruptions of </w:t>
      </w:r>
      <w:r w:rsidRPr="00387082">
        <w:rPr>
          <w:rStyle w:val="StyleUnderline"/>
        </w:rPr>
        <w:t xml:space="preserve">international </w:t>
      </w:r>
      <w:r w:rsidRPr="00497035">
        <w:rPr>
          <w:rStyle w:val="StyleUnderline"/>
          <w:highlight w:val="green"/>
        </w:rPr>
        <w:t>routes such as</w:t>
      </w:r>
      <w:r w:rsidRPr="00D4342C">
        <w:rPr>
          <w:rStyle w:val="StyleUnderline"/>
        </w:rPr>
        <w:t xml:space="preserve"> the </w:t>
      </w:r>
      <w:r w:rsidRPr="00387082">
        <w:rPr>
          <w:rStyle w:val="Emphasis"/>
        </w:rPr>
        <w:t>Gulf of Aden and the</w:t>
      </w:r>
      <w:r w:rsidRPr="008B33D2">
        <w:rPr>
          <w:rStyle w:val="Emphasis"/>
        </w:rPr>
        <w:t xml:space="preserve"> Strait of </w:t>
      </w:r>
      <w:r w:rsidRPr="00497035">
        <w:rPr>
          <w:rStyle w:val="Emphasis"/>
          <w:highlight w:val="green"/>
        </w:rPr>
        <w:t>Malacca</w:t>
      </w:r>
      <w:r w:rsidRPr="00803686">
        <w:rPr>
          <w:sz w:val="12"/>
        </w:rPr>
        <w:t xml:space="preserve"> in case of an open conflict </w:t>
      </w:r>
      <w:r w:rsidRPr="00497035">
        <w:rPr>
          <w:rStyle w:val="StyleUnderline"/>
          <w:highlight w:val="green"/>
        </w:rPr>
        <w:t xml:space="preserve">elevate </w:t>
      </w:r>
      <w:r w:rsidRPr="008B33D2">
        <w:rPr>
          <w:rStyle w:val="StyleUnderline"/>
        </w:rPr>
        <w:t xml:space="preserve">the </w:t>
      </w:r>
      <w:r w:rsidRPr="001105B4">
        <w:rPr>
          <w:rStyle w:val="StyleUnderline"/>
        </w:rPr>
        <w:t>importance of</w:t>
      </w:r>
      <w:r w:rsidRPr="00D4342C">
        <w:rPr>
          <w:rStyle w:val="StyleUnderline"/>
        </w:rPr>
        <w:t xml:space="preserve"> </w:t>
      </w:r>
      <w:r w:rsidRPr="00497035">
        <w:rPr>
          <w:rStyle w:val="StyleUnderline"/>
          <w:highlight w:val="green"/>
        </w:rPr>
        <w:t>Russia</w:t>
      </w:r>
      <w:r w:rsidRPr="00D4342C">
        <w:rPr>
          <w:rStyle w:val="StyleUnderline"/>
        </w:rPr>
        <w:t xml:space="preserve"> as a core supplier, </w:t>
      </w:r>
      <w:r w:rsidRPr="00497035">
        <w:rPr>
          <w:rStyle w:val="StyleUnderline"/>
          <w:highlight w:val="green"/>
        </w:rPr>
        <w:t xml:space="preserve">thanks to </w:t>
      </w:r>
      <w:r w:rsidRPr="008B33D2">
        <w:rPr>
          <w:rStyle w:val="StyleUnderline"/>
        </w:rPr>
        <w:t xml:space="preserve">the shared </w:t>
      </w:r>
      <w:r w:rsidRPr="00497035">
        <w:rPr>
          <w:rStyle w:val="StyleUnderline"/>
          <w:highlight w:val="green"/>
        </w:rPr>
        <w:t xml:space="preserve">land border and </w:t>
      </w:r>
      <w:r w:rsidRPr="008B33D2">
        <w:rPr>
          <w:rStyle w:val="StyleUnderline"/>
        </w:rPr>
        <w:t xml:space="preserve">resilient </w:t>
      </w:r>
      <w:r w:rsidRPr="00387082">
        <w:rPr>
          <w:rStyle w:val="StyleUnderline"/>
        </w:rPr>
        <w:t xml:space="preserve">political </w:t>
      </w:r>
      <w:r w:rsidRPr="00497035">
        <w:rPr>
          <w:rStyle w:val="StyleUnderline"/>
          <w:highlight w:val="green"/>
        </w:rPr>
        <w:t>ties</w:t>
      </w:r>
      <w:r w:rsidRPr="00D4342C">
        <w:rPr>
          <w:rStyle w:val="StyleUnderline"/>
        </w:rPr>
        <w:t>.</w:t>
      </w:r>
      <w:r>
        <w:rPr>
          <w:rStyle w:val="StyleUnderline"/>
        </w:rPr>
        <w:t xml:space="preserve"> </w:t>
      </w:r>
      <w:r w:rsidRPr="00803686">
        <w:rPr>
          <w:sz w:val="12"/>
        </w:rPr>
        <w:t xml:space="preserve">These </w:t>
      </w:r>
      <w:r w:rsidRPr="008B33D2">
        <w:rPr>
          <w:rStyle w:val="StyleUnderline"/>
        </w:rPr>
        <w:t xml:space="preserve">growing </w:t>
      </w:r>
      <w:r w:rsidRPr="001105B4">
        <w:rPr>
          <w:rStyle w:val="StyleUnderline"/>
        </w:rPr>
        <w:t xml:space="preserve">economic </w:t>
      </w:r>
      <w:r w:rsidRPr="00497035">
        <w:rPr>
          <w:rStyle w:val="StyleUnderline"/>
          <w:highlight w:val="green"/>
        </w:rPr>
        <w:t>ties</w:t>
      </w:r>
      <w:r w:rsidRPr="00D4342C">
        <w:rPr>
          <w:rStyle w:val="StyleUnderline"/>
        </w:rPr>
        <w:t xml:space="preserve"> might </w:t>
      </w:r>
      <w:r w:rsidRPr="008B33D2">
        <w:rPr>
          <w:rStyle w:val="StyleUnderline"/>
        </w:rPr>
        <w:t xml:space="preserve">not only </w:t>
      </w:r>
      <w:r w:rsidRPr="00497035">
        <w:rPr>
          <w:rStyle w:val="Emphasis"/>
          <w:highlight w:val="green"/>
        </w:rPr>
        <w:t xml:space="preserve">decrease </w:t>
      </w:r>
      <w:r w:rsidRPr="008B33D2">
        <w:rPr>
          <w:rStyle w:val="Emphasis"/>
        </w:rPr>
        <w:t xml:space="preserve">the chance of serious </w:t>
      </w:r>
      <w:r w:rsidRPr="00497035">
        <w:rPr>
          <w:rStyle w:val="Emphasis"/>
          <w:highlight w:val="green"/>
        </w:rPr>
        <w:t>disruptions</w:t>
      </w:r>
      <w:r w:rsidRPr="00D4342C">
        <w:rPr>
          <w:rStyle w:val="StyleUnderline"/>
        </w:rPr>
        <w:t xml:space="preserve"> on the scale of the Sino-Soviet split in the past, </w:t>
      </w:r>
      <w:r w:rsidRPr="00387082">
        <w:rPr>
          <w:rStyle w:val="StyleUnderline"/>
        </w:rPr>
        <w:t xml:space="preserve">but </w:t>
      </w:r>
      <w:r w:rsidRPr="008B33D2">
        <w:rPr>
          <w:rStyle w:val="StyleUnderline"/>
        </w:rPr>
        <w:t xml:space="preserve">also </w:t>
      </w:r>
      <w:r w:rsidRPr="00497035">
        <w:rPr>
          <w:rStyle w:val="Emphasis"/>
          <w:highlight w:val="green"/>
        </w:rPr>
        <w:t xml:space="preserve">contribute to </w:t>
      </w:r>
      <w:r w:rsidRPr="008B33D2">
        <w:rPr>
          <w:rStyle w:val="Emphasis"/>
        </w:rPr>
        <w:t xml:space="preserve">economic and diplomatic </w:t>
      </w:r>
      <w:r w:rsidRPr="00497035">
        <w:rPr>
          <w:rStyle w:val="Emphasis"/>
          <w:highlight w:val="green"/>
        </w:rPr>
        <w:t>interdependencies</w:t>
      </w:r>
      <w:r w:rsidRPr="00D4342C">
        <w:rPr>
          <w:rStyle w:val="Emphasis"/>
        </w:rPr>
        <w:t>.</w:t>
      </w:r>
      <w:r>
        <w:rPr>
          <w:rStyle w:val="Emphasis"/>
        </w:rPr>
        <w:t xml:space="preserve"> </w:t>
      </w:r>
      <w:r w:rsidRPr="00803686">
        <w:rPr>
          <w:sz w:val="12"/>
        </w:rPr>
        <w:t>It appears that as the world finally recovers from the coronavirus pandemic,</w:t>
      </w:r>
      <w:r w:rsidRPr="00D4342C">
        <w:rPr>
          <w:rStyle w:val="StyleUnderline"/>
        </w:rPr>
        <w:t xml:space="preserve"> Russia and China might end up being more integrated</w:t>
      </w:r>
      <w:r w:rsidRPr="00803686">
        <w:rPr>
          <w:sz w:val="12"/>
        </w:rPr>
        <w:t>, which will have far-reaching consequences for the global balance of power.</w:t>
      </w:r>
    </w:p>
    <w:p w14:paraId="2328269A" w14:textId="77777777" w:rsidR="0034046F" w:rsidRDefault="0034046F" w:rsidP="0034046F"/>
    <w:p w14:paraId="565D9BA4" w14:textId="77777777" w:rsidR="0034046F" w:rsidRDefault="0034046F" w:rsidP="0034046F">
      <w:pPr>
        <w:pStyle w:val="Heading4"/>
      </w:pPr>
      <w:r>
        <w:t xml:space="preserve">Global food shortage. </w:t>
      </w:r>
    </w:p>
    <w:p w14:paraId="6028B72C" w14:textId="77777777" w:rsidR="0034046F" w:rsidRDefault="0034046F" w:rsidP="0034046F">
      <w:r w:rsidRPr="00477FB8">
        <w:rPr>
          <w:rStyle w:val="Style13ptBold"/>
        </w:rPr>
        <w:t>WEF</w:t>
      </w:r>
      <w:r>
        <w:rPr>
          <w:rStyle w:val="Style13ptBold"/>
        </w:rPr>
        <w:t xml:space="preserve"> 17</w:t>
      </w:r>
      <w:r>
        <w:t xml:space="preserve"> – B</w:t>
      </w:r>
      <w:r w:rsidRPr="00477FB8">
        <w:t xml:space="preserve">ased in </w:t>
      </w:r>
      <w:proofErr w:type="spellStart"/>
      <w:r w:rsidRPr="00477FB8">
        <w:t>Cologny</w:t>
      </w:r>
      <w:proofErr w:type="spellEnd"/>
      <w:r w:rsidRPr="00477FB8">
        <w:t xml:space="preserve">-Geneva, Switzerland, is an NGO, founded in 1971. </w:t>
      </w:r>
      <w:r w:rsidRPr="008B33D2">
        <w:t>The WEF's mission is cited as ‘committed to improving the state of the world by engaging business, political, academic, and other leaders of society to shape global, regional, and industry agendas’, 11/27/17 (World Economic Forum, “How trade chokepoints pose a growing threat to global food security”, https://www.weforum.org/agenda/2017/11/how-trade-chokepoints-pose-a-growing-threat-to-glo</w:t>
      </w:r>
      <w:r w:rsidRPr="00477FB8">
        <w:t>bal-food-security/</w:t>
      </w:r>
      <w:r>
        <w:t>)//GA</w:t>
      </w:r>
    </w:p>
    <w:p w14:paraId="1507EF99" w14:textId="77777777" w:rsidR="0034046F" w:rsidRPr="00803686" w:rsidRDefault="0034046F" w:rsidP="0034046F">
      <w:pPr>
        <w:rPr>
          <w:sz w:val="12"/>
        </w:rPr>
      </w:pPr>
      <w:r w:rsidRPr="001D75D2">
        <w:rPr>
          <w:rStyle w:val="StyleUnderline"/>
        </w:rPr>
        <w:t>Three key crops</w:t>
      </w:r>
      <w:r w:rsidRPr="00803686">
        <w:rPr>
          <w:sz w:val="12"/>
        </w:rPr>
        <w:t xml:space="preserve"> </w:t>
      </w:r>
      <w:r w:rsidRPr="00497035">
        <w:rPr>
          <w:rStyle w:val="Emphasis"/>
          <w:highlight w:val="green"/>
        </w:rPr>
        <w:t xml:space="preserve">Global food </w:t>
      </w:r>
      <w:r w:rsidRPr="00387082">
        <w:rPr>
          <w:rStyle w:val="Emphasis"/>
        </w:rPr>
        <w:t xml:space="preserve">security is </w:t>
      </w:r>
      <w:r w:rsidRPr="00497035">
        <w:rPr>
          <w:rStyle w:val="Emphasis"/>
          <w:highlight w:val="green"/>
        </w:rPr>
        <w:t xml:space="preserve">underpinned by trade in </w:t>
      </w:r>
      <w:r w:rsidRPr="008B33D2">
        <w:rPr>
          <w:rStyle w:val="Emphasis"/>
        </w:rPr>
        <w:t xml:space="preserve">a few </w:t>
      </w:r>
      <w:r w:rsidRPr="00497035">
        <w:rPr>
          <w:rStyle w:val="Emphasis"/>
          <w:highlight w:val="green"/>
        </w:rPr>
        <w:t>crops</w:t>
      </w:r>
      <w:r w:rsidRPr="00803686">
        <w:rPr>
          <w:sz w:val="12"/>
        </w:rPr>
        <w:t xml:space="preserve"> and fertilizers. </w:t>
      </w:r>
      <w:r w:rsidRPr="001D75D2">
        <w:rPr>
          <w:rStyle w:val="StyleUnderline"/>
        </w:rPr>
        <w:t xml:space="preserve">Just </w:t>
      </w:r>
      <w:r w:rsidRPr="00387082">
        <w:rPr>
          <w:rStyle w:val="StyleUnderline"/>
        </w:rPr>
        <w:t>three crops</w:t>
      </w:r>
      <w:r w:rsidRPr="001D75D2">
        <w:rPr>
          <w:rStyle w:val="StyleUnderline"/>
        </w:rPr>
        <w:t xml:space="preserve"> </w:t>
      </w:r>
      <w:r w:rsidRPr="001105B4">
        <w:rPr>
          <w:rStyle w:val="StyleUnderline"/>
        </w:rPr>
        <w:t xml:space="preserve">– maize, wheat and rice – </w:t>
      </w:r>
      <w:r w:rsidRPr="00497035">
        <w:rPr>
          <w:rStyle w:val="StyleUnderline"/>
          <w:highlight w:val="green"/>
        </w:rPr>
        <w:t>account for</w:t>
      </w:r>
      <w:r w:rsidRPr="001D75D2">
        <w:rPr>
          <w:rStyle w:val="StyleUnderline"/>
        </w:rPr>
        <w:t xml:space="preserve"> around </w:t>
      </w:r>
      <w:r w:rsidRPr="00497035">
        <w:rPr>
          <w:rStyle w:val="StyleUnderline"/>
          <w:highlight w:val="green"/>
        </w:rPr>
        <w:t xml:space="preserve">60% of </w:t>
      </w:r>
      <w:r w:rsidRPr="008B33D2">
        <w:rPr>
          <w:rStyle w:val="StyleUnderline"/>
        </w:rPr>
        <w:t xml:space="preserve">global </w:t>
      </w:r>
      <w:r w:rsidRPr="00497035">
        <w:rPr>
          <w:rStyle w:val="StyleUnderline"/>
          <w:highlight w:val="green"/>
        </w:rPr>
        <w:t>food</w:t>
      </w:r>
      <w:r w:rsidRPr="0078160F">
        <w:rPr>
          <w:rStyle w:val="StyleUnderline"/>
        </w:rPr>
        <w:t xml:space="preserve"> energy</w:t>
      </w:r>
      <w:r w:rsidRPr="001D75D2">
        <w:rPr>
          <w:rStyle w:val="StyleUnderline"/>
        </w:rPr>
        <w:t xml:space="preserve"> intake</w:t>
      </w:r>
      <w:r w:rsidRPr="00803686">
        <w:rPr>
          <w:sz w:val="12"/>
        </w:rPr>
        <w:t xml:space="preserve">. A fourth crop, </w:t>
      </w:r>
      <w:r w:rsidRPr="00497035">
        <w:rPr>
          <w:rStyle w:val="StyleUnderline"/>
          <w:highlight w:val="green"/>
        </w:rPr>
        <w:t>soybean</w:t>
      </w:r>
      <w:r w:rsidRPr="00803686">
        <w:rPr>
          <w:sz w:val="12"/>
        </w:rPr>
        <w:t xml:space="preserve">, </w:t>
      </w:r>
      <w:r w:rsidRPr="00497035">
        <w:rPr>
          <w:rStyle w:val="StyleUnderline"/>
          <w:highlight w:val="green"/>
        </w:rPr>
        <w:t>is</w:t>
      </w:r>
      <w:r w:rsidRPr="001D75D2">
        <w:rPr>
          <w:rStyle w:val="StyleUnderline"/>
        </w:rPr>
        <w:t xml:space="preserve"> the world’s </w:t>
      </w:r>
      <w:r w:rsidRPr="00497035">
        <w:rPr>
          <w:rStyle w:val="StyleUnderline"/>
          <w:highlight w:val="green"/>
        </w:rPr>
        <w:t xml:space="preserve">largest </w:t>
      </w:r>
      <w:r w:rsidRPr="00387082">
        <w:rPr>
          <w:rStyle w:val="StyleUnderline"/>
        </w:rPr>
        <w:t>source of animal</w:t>
      </w:r>
      <w:r w:rsidRPr="001D75D2">
        <w:rPr>
          <w:rStyle w:val="StyleUnderline"/>
        </w:rPr>
        <w:t xml:space="preserve"> </w:t>
      </w:r>
      <w:r w:rsidRPr="00497035">
        <w:rPr>
          <w:rStyle w:val="StyleUnderline"/>
          <w:highlight w:val="green"/>
        </w:rPr>
        <w:t>protein</w:t>
      </w:r>
      <w:r w:rsidRPr="001D75D2">
        <w:rPr>
          <w:rStyle w:val="StyleUnderline"/>
        </w:rPr>
        <w:t xml:space="preserve"> </w:t>
      </w:r>
      <w:r w:rsidRPr="008B33D2">
        <w:rPr>
          <w:rStyle w:val="StyleUnderline"/>
        </w:rPr>
        <w:t>feed</w:t>
      </w:r>
      <w:r w:rsidRPr="00803686">
        <w:rPr>
          <w:sz w:val="12"/>
        </w:rPr>
        <w:t xml:space="preserve">, accounting for 65% of global protein feed supply. Each year, the world’s transport system moves enough maize, wheat, rice and soybean to feed approximately 2.8 billion people. Meanwhile, the 180 million tonnes of fertilizers applied to farmland annually play a vital role in helping us grow enough wheat, rice and maize to sustain our expanding populations. </w:t>
      </w:r>
      <w:r w:rsidRPr="00387082">
        <w:rPr>
          <w:rStyle w:val="StyleUnderline"/>
        </w:rPr>
        <w:t>International trade in these commodities is growing, increasing pressure on a small number of ‘chokepoints’</w:t>
      </w:r>
      <w:r w:rsidRPr="00803686">
        <w:rPr>
          <w:sz w:val="12"/>
        </w:rPr>
        <w:t xml:space="preserve"> – critical junctures on transport routes through which exceptional volumes of trade pass. Three principal kinds of chokepoint are critical to global food security: maritime corridors such as straits and canals; coastal infrastructure in major crop-exporting regions; and inland transport infrastructure in major crop-exporting regions. A </w:t>
      </w:r>
      <w:r w:rsidRPr="008B33D2">
        <w:rPr>
          <w:rStyle w:val="StyleUnderline"/>
        </w:rPr>
        <w:t xml:space="preserve">serious </w:t>
      </w:r>
      <w:r w:rsidRPr="00497035">
        <w:rPr>
          <w:rStyle w:val="StyleUnderline"/>
          <w:highlight w:val="green"/>
        </w:rPr>
        <w:t xml:space="preserve">interruption </w:t>
      </w:r>
      <w:r w:rsidRPr="008B33D2">
        <w:rPr>
          <w:rStyle w:val="StyleUnderline"/>
        </w:rPr>
        <w:t>at</w:t>
      </w:r>
      <w:r w:rsidRPr="005079EB">
        <w:rPr>
          <w:rStyle w:val="StyleUnderline"/>
        </w:rPr>
        <w:t xml:space="preserve"> one</w:t>
      </w:r>
      <w:r w:rsidRPr="00803686">
        <w:rPr>
          <w:sz w:val="12"/>
        </w:rPr>
        <w:t xml:space="preserve"> or more </w:t>
      </w:r>
      <w:r w:rsidRPr="005079EB">
        <w:rPr>
          <w:rStyle w:val="StyleUnderline"/>
        </w:rPr>
        <w:t xml:space="preserve">of these </w:t>
      </w:r>
      <w:r w:rsidRPr="008B33D2">
        <w:rPr>
          <w:rStyle w:val="StyleUnderline"/>
        </w:rPr>
        <w:t xml:space="preserve">chokepoints </w:t>
      </w:r>
      <w:r w:rsidRPr="00497035">
        <w:rPr>
          <w:rStyle w:val="StyleUnderline"/>
          <w:highlight w:val="green"/>
        </w:rPr>
        <w:t>could</w:t>
      </w:r>
      <w:r w:rsidRPr="00803686">
        <w:rPr>
          <w:sz w:val="12"/>
        </w:rPr>
        <w:t xml:space="preserve"> conceivably </w:t>
      </w:r>
      <w:r w:rsidRPr="00497035">
        <w:rPr>
          <w:rStyle w:val="StyleUnderline"/>
          <w:highlight w:val="green"/>
        </w:rPr>
        <w:t xml:space="preserve">lead to </w:t>
      </w:r>
      <w:r w:rsidRPr="008B33D2">
        <w:rPr>
          <w:rStyle w:val="Emphasis"/>
        </w:rPr>
        <w:t xml:space="preserve">supply </w:t>
      </w:r>
      <w:r w:rsidRPr="00497035">
        <w:rPr>
          <w:rStyle w:val="Emphasis"/>
          <w:highlight w:val="green"/>
        </w:rPr>
        <w:t xml:space="preserve">shortfalls and </w:t>
      </w:r>
      <w:r w:rsidRPr="00387082">
        <w:rPr>
          <w:rStyle w:val="Emphasis"/>
        </w:rPr>
        <w:t xml:space="preserve">price </w:t>
      </w:r>
      <w:r w:rsidRPr="00497035">
        <w:rPr>
          <w:rStyle w:val="Emphasis"/>
          <w:highlight w:val="green"/>
        </w:rPr>
        <w:t>spikes</w:t>
      </w:r>
      <w:r w:rsidRPr="00497035">
        <w:rPr>
          <w:rStyle w:val="StyleUnderline"/>
          <w:highlight w:val="green"/>
        </w:rPr>
        <w:t xml:space="preserve">, </w:t>
      </w:r>
      <w:r w:rsidRPr="00497035">
        <w:rPr>
          <w:rStyle w:val="Emphasis"/>
          <w:highlight w:val="green"/>
        </w:rPr>
        <w:t xml:space="preserve">with </w:t>
      </w:r>
      <w:r w:rsidRPr="008B33D2">
        <w:rPr>
          <w:rStyle w:val="Emphasis"/>
        </w:rPr>
        <w:t xml:space="preserve">systemic </w:t>
      </w:r>
      <w:r w:rsidRPr="00497035">
        <w:rPr>
          <w:rStyle w:val="Emphasis"/>
          <w:highlight w:val="green"/>
        </w:rPr>
        <w:t>consequences</w:t>
      </w:r>
      <w:r w:rsidRPr="005079EB">
        <w:rPr>
          <w:rStyle w:val="StyleUnderline"/>
        </w:rPr>
        <w:t xml:space="preserve"> that could reach beyond food markets</w:t>
      </w:r>
      <w:r w:rsidRPr="00803686">
        <w:rPr>
          <w:sz w:val="12"/>
        </w:rPr>
        <w:t xml:space="preserve">. More commonplace disruptions may not in themselves trigger crises, but can add to delays, spoilage and transport costs, constraining market responsiveness and contributing to higher prices and increased volatility. The chokepoints on which global food security depends Chokepoints and Vulnerabilities in Global Food Trade offers a first-of-its-kind analysis of chokepoints in the global food system, combining trade data from the Chatham House Resource Trade Database with a purpose-built model to map bilateral commodity flows on to trade routes. It identifies 14 chokepoints that are critical to global food security, indicated in Figure 1. </w:t>
      </w:r>
      <w:r w:rsidRPr="003C3B69">
        <w:rPr>
          <w:rStyle w:val="StyleUnderline"/>
        </w:rPr>
        <w:t>Among the maritime chokepoints, the</w:t>
      </w:r>
      <w:r w:rsidRPr="00803686">
        <w:rPr>
          <w:sz w:val="12"/>
        </w:rPr>
        <w:t xml:space="preserve"> Panama Canal and </w:t>
      </w:r>
      <w:r w:rsidRPr="008B33D2">
        <w:rPr>
          <w:rStyle w:val="Emphasis"/>
        </w:rPr>
        <w:t xml:space="preserve">Strait of </w:t>
      </w:r>
      <w:r w:rsidRPr="00497035">
        <w:rPr>
          <w:rStyle w:val="Emphasis"/>
          <w:highlight w:val="green"/>
        </w:rPr>
        <w:t xml:space="preserve">Malacca </w:t>
      </w:r>
      <w:r w:rsidRPr="008B33D2">
        <w:rPr>
          <w:rStyle w:val="Emphasis"/>
        </w:rPr>
        <w:t xml:space="preserve">see </w:t>
      </w:r>
      <w:r w:rsidRPr="00497035">
        <w:rPr>
          <w:rStyle w:val="Emphasis"/>
          <w:highlight w:val="green"/>
        </w:rPr>
        <w:t>the most significant</w:t>
      </w:r>
      <w:r w:rsidRPr="003C1CEF">
        <w:rPr>
          <w:rStyle w:val="Emphasis"/>
        </w:rPr>
        <w:t xml:space="preserve"> </w:t>
      </w:r>
      <w:r w:rsidRPr="008B33D2">
        <w:rPr>
          <w:rStyle w:val="Emphasis"/>
        </w:rPr>
        <w:t>grain</w:t>
      </w:r>
      <w:r w:rsidRPr="003C3B69">
        <w:rPr>
          <w:rStyle w:val="StyleUnderline"/>
        </w:rPr>
        <w:t xml:space="preserve"> throughput due to their positions linking Western and Asian markets</w:t>
      </w:r>
      <w:r w:rsidRPr="00803686">
        <w:rPr>
          <w:sz w:val="12"/>
        </w:rPr>
        <w:t xml:space="preserve">. </w:t>
      </w:r>
      <w:r w:rsidRPr="00497035">
        <w:rPr>
          <w:rStyle w:val="Emphasis"/>
          <w:highlight w:val="green"/>
        </w:rPr>
        <w:t xml:space="preserve">Over one-quarter of </w:t>
      </w:r>
      <w:r w:rsidRPr="008B33D2">
        <w:rPr>
          <w:rStyle w:val="Emphasis"/>
        </w:rPr>
        <w:t xml:space="preserve">global </w:t>
      </w:r>
      <w:r w:rsidRPr="00387082">
        <w:rPr>
          <w:rStyle w:val="Emphasis"/>
        </w:rPr>
        <w:t xml:space="preserve">soybean </w:t>
      </w:r>
      <w:r w:rsidRPr="00497035">
        <w:rPr>
          <w:rStyle w:val="Emphasis"/>
          <w:highlight w:val="green"/>
        </w:rPr>
        <w:t xml:space="preserve">exports transit </w:t>
      </w:r>
      <w:r w:rsidRPr="008B33D2">
        <w:rPr>
          <w:rStyle w:val="Emphasis"/>
        </w:rPr>
        <w:t xml:space="preserve">the Strait of </w:t>
      </w:r>
      <w:r w:rsidRPr="00497035">
        <w:rPr>
          <w:rStyle w:val="Emphasis"/>
          <w:highlight w:val="green"/>
        </w:rPr>
        <w:t>Malacca</w:t>
      </w:r>
      <w:r w:rsidRPr="00803686">
        <w:rPr>
          <w:sz w:val="12"/>
        </w:rPr>
        <w:t xml:space="preserve">, </w:t>
      </w:r>
      <w:r w:rsidRPr="00E34EA1">
        <w:rPr>
          <w:rStyle w:val="StyleUnderline"/>
        </w:rPr>
        <w:t>primarily to meet animal feed demand in China and Southeast Asia</w:t>
      </w:r>
      <w:r w:rsidRPr="00803686">
        <w:rPr>
          <w:sz w:val="12"/>
        </w:rPr>
        <w:t>. The Turkish Straits are particularly critical for wheat – a fifth of global exports pass through them each year, largely from the Black Sea ‘breadbasket’ region.</w:t>
      </w:r>
    </w:p>
    <w:p w14:paraId="6C7F8789" w14:textId="77777777" w:rsidR="0034046F" w:rsidRDefault="0034046F" w:rsidP="0034046F"/>
    <w:p w14:paraId="737F937E" w14:textId="77777777" w:rsidR="0034046F" w:rsidRDefault="0034046F" w:rsidP="0034046F">
      <w:pPr>
        <w:pStyle w:val="Heading4"/>
      </w:pPr>
      <w:r>
        <w:t xml:space="preserve">Escalates </w:t>
      </w:r>
      <w:r w:rsidRPr="00387082">
        <w:rPr>
          <w:u w:val="single"/>
        </w:rPr>
        <w:t>every</w:t>
      </w:r>
      <w:r>
        <w:t xml:space="preserve"> hotspot.</w:t>
      </w:r>
    </w:p>
    <w:p w14:paraId="004A4B61" w14:textId="77777777" w:rsidR="0034046F" w:rsidRPr="008A4C5D" w:rsidRDefault="0034046F" w:rsidP="0034046F">
      <w:proofErr w:type="spellStart"/>
      <w:r w:rsidRPr="005F21EA">
        <w:t>Sinéad</w:t>
      </w:r>
      <w:proofErr w:type="spellEnd"/>
      <w:r w:rsidRPr="005F21EA">
        <w:t xml:space="preserve"> </w:t>
      </w:r>
      <w:proofErr w:type="spellStart"/>
      <w:r w:rsidRPr="006F3B8B">
        <w:rPr>
          <w:rStyle w:val="Style13ptBold"/>
        </w:rPr>
        <w:t>Lehane</w:t>
      </w:r>
      <w:proofErr w:type="spellEnd"/>
      <w:r w:rsidRPr="006F3B8B">
        <w:rPr>
          <w:rStyle w:val="Style13ptBold"/>
        </w:rPr>
        <w:t xml:space="preserve"> 17</w:t>
      </w:r>
      <w:r>
        <w:t>,</w:t>
      </w:r>
      <w:r w:rsidRPr="005F21EA">
        <w:t xml:space="preserve"> research manager for Future Directions International’s Global Food and Water Crises Research program. Her current research projects include Australia’s food system and water security in the Tibetan Plateau region. Shaping Conflict in the 21st Century—The Future of Food and Water Security. February 2, 2017.</w:t>
      </w:r>
      <w:r>
        <w:t xml:space="preserve"> </w:t>
      </w:r>
      <w:r w:rsidRPr="005F21EA">
        <w:t>www.hidropolitikakademi.org/shaping-conflict-in-the-21st-century-the-future-of-food-and-water-security.html</w:t>
      </w:r>
    </w:p>
    <w:p w14:paraId="3D3A6C6E" w14:textId="77777777" w:rsidR="0034046F" w:rsidRPr="008B33D2" w:rsidRDefault="0034046F" w:rsidP="0034046F">
      <w:pPr>
        <w:rPr>
          <w:sz w:val="14"/>
        </w:rPr>
      </w:pPr>
      <w:r w:rsidRPr="00077DA4">
        <w:rPr>
          <w:sz w:val="14"/>
        </w:rPr>
        <w:t xml:space="preserve">In his book, The Coming Famine, Julian Cribb writes that the </w:t>
      </w:r>
      <w:r w:rsidRPr="00497035">
        <w:rPr>
          <w:rStyle w:val="Emphasis"/>
          <w:highlight w:val="green"/>
        </w:rPr>
        <w:t>wars</w:t>
      </w:r>
      <w:r w:rsidRPr="00497035">
        <w:rPr>
          <w:highlight w:val="green"/>
          <w:u w:val="single"/>
        </w:rPr>
        <w:t xml:space="preserve"> </w:t>
      </w:r>
      <w:r w:rsidRPr="00387082">
        <w:rPr>
          <w:u w:val="single"/>
        </w:rPr>
        <w:t xml:space="preserve">of the </w:t>
      </w:r>
      <w:r w:rsidRPr="00387082">
        <w:rPr>
          <w:rStyle w:val="Emphasis"/>
        </w:rPr>
        <w:t>21st century</w:t>
      </w:r>
      <w:r w:rsidRPr="00387082">
        <w:rPr>
          <w:u w:val="single"/>
        </w:rPr>
        <w:t xml:space="preserve"> </w:t>
      </w:r>
      <w:r w:rsidRPr="008B33D2">
        <w:rPr>
          <w:u w:val="single"/>
        </w:rPr>
        <w:t xml:space="preserve">will </w:t>
      </w:r>
      <w:r w:rsidRPr="00497035">
        <w:rPr>
          <w:highlight w:val="green"/>
          <w:u w:val="single"/>
        </w:rPr>
        <w:t xml:space="preserve">involve </w:t>
      </w:r>
      <w:r w:rsidRPr="00497035">
        <w:rPr>
          <w:rStyle w:val="Emphasis"/>
          <w:highlight w:val="green"/>
        </w:rPr>
        <w:t>failed states</w:t>
      </w:r>
      <w:r w:rsidRPr="001105B4">
        <w:rPr>
          <w:u w:val="single"/>
        </w:rPr>
        <w:t xml:space="preserve">, </w:t>
      </w:r>
      <w:r w:rsidRPr="001105B4">
        <w:rPr>
          <w:rStyle w:val="Emphasis"/>
        </w:rPr>
        <w:t>rebellions</w:t>
      </w:r>
      <w:r w:rsidRPr="001105B4">
        <w:rPr>
          <w:u w:val="single"/>
        </w:rPr>
        <w:t xml:space="preserve">, </w:t>
      </w:r>
      <w:r w:rsidRPr="001105B4">
        <w:rPr>
          <w:rStyle w:val="Emphasis"/>
        </w:rPr>
        <w:t>civil</w:t>
      </w:r>
      <w:r w:rsidRPr="00387082">
        <w:rPr>
          <w:rStyle w:val="Emphasis"/>
        </w:rPr>
        <w:t xml:space="preserve"> </w:t>
      </w:r>
      <w:r w:rsidRPr="00497035">
        <w:rPr>
          <w:rStyle w:val="Emphasis"/>
          <w:highlight w:val="green"/>
        </w:rPr>
        <w:t>conflict</w:t>
      </w:r>
      <w:r w:rsidRPr="001105B4">
        <w:rPr>
          <w:u w:val="single"/>
        </w:rPr>
        <w:t xml:space="preserve">, </w:t>
      </w:r>
      <w:r w:rsidRPr="001105B4">
        <w:rPr>
          <w:rStyle w:val="Emphasis"/>
        </w:rPr>
        <w:t>insurgencies</w:t>
      </w:r>
      <w:r w:rsidRPr="001105B4">
        <w:rPr>
          <w:u w:val="single"/>
        </w:rPr>
        <w:t xml:space="preserve"> </w:t>
      </w:r>
      <w:r w:rsidRPr="00497035">
        <w:rPr>
          <w:highlight w:val="green"/>
          <w:u w:val="single"/>
        </w:rPr>
        <w:t xml:space="preserve">and </w:t>
      </w:r>
      <w:r w:rsidRPr="00497035">
        <w:rPr>
          <w:rStyle w:val="Emphasis"/>
          <w:highlight w:val="green"/>
        </w:rPr>
        <w:t>terror</w:t>
      </w:r>
      <w:r w:rsidRPr="008E4AB5">
        <w:rPr>
          <w:rStyle w:val="Emphasis"/>
        </w:rPr>
        <w:t>ism</w:t>
      </w:r>
      <w:r w:rsidRPr="008E4AB5">
        <w:rPr>
          <w:u w:val="single"/>
        </w:rPr>
        <w:t xml:space="preserve">. All of </w:t>
      </w:r>
      <w:r w:rsidRPr="00497035">
        <w:rPr>
          <w:highlight w:val="green"/>
          <w:u w:val="single"/>
        </w:rPr>
        <w:t>these</w:t>
      </w:r>
      <w:r w:rsidRPr="008E4AB5">
        <w:rPr>
          <w:u w:val="single"/>
        </w:rPr>
        <w:t xml:space="preserve"> elements </w:t>
      </w:r>
      <w:r w:rsidRPr="008B33D2">
        <w:rPr>
          <w:u w:val="single"/>
        </w:rPr>
        <w:t xml:space="preserve">will be </w:t>
      </w:r>
      <w:r w:rsidRPr="00497035">
        <w:rPr>
          <w:highlight w:val="green"/>
          <w:u w:val="single"/>
        </w:rPr>
        <w:t>triggered by</w:t>
      </w:r>
      <w:r w:rsidRPr="008E4AB5">
        <w:rPr>
          <w:u w:val="single"/>
        </w:rPr>
        <w:t xml:space="preserve"> competition over </w:t>
      </w:r>
      <w:r w:rsidRPr="008E4AB5">
        <w:rPr>
          <w:rStyle w:val="Emphasis"/>
        </w:rPr>
        <w:t xml:space="preserve">dwindling </w:t>
      </w:r>
      <w:r w:rsidRPr="00497035">
        <w:rPr>
          <w:rStyle w:val="Emphasis"/>
          <w:highlight w:val="green"/>
        </w:rPr>
        <w:t>resources</w:t>
      </w:r>
      <w:r w:rsidRPr="008E4AB5">
        <w:rPr>
          <w:u w:val="single"/>
        </w:rPr>
        <w:t xml:space="preserve">, </w:t>
      </w:r>
      <w:r w:rsidRPr="008E4AB5">
        <w:rPr>
          <w:rStyle w:val="Emphasis"/>
        </w:rPr>
        <w:t>rather than global conflicts</w:t>
      </w:r>
      <w:r w:rsidRPr="008E4AB5">
        <w:rPr>
          <w:u w:val="single"/>
        </w:rPr>
        <w:t xml:space="preserve"> with </w:t>
      </w:r>
      <w:r w:rsidRPr="008E4AB5">
        <w:rPr>
          <w:rStyle w:val="Emphasis"/>
        </w:rPr>
        <w:t>clearly defined sides</w:t>
      </w:r>
      <w:r w:rsidRPr="00077DA4">
        <w:rPr>
          <w:sz w:val="14"/>
        </w:rPr>
        <w:t>.</w:t>
      </w:r>
      <w:r>
        <w:rPr>
          <w:rStyle w:val="Emphasis"/>
        </w:rPr>
        <w:t xml:space="preserve"> </w:t>
      </w:r>
      <w:r w:rsidRPr="008E4AB5">
        <w:rPr>
          <w:u w:val="single"/>
        </w:rPr>
        <w:t>More than 40 countries experienced civil unrest following the food price crisis in 2008</w:t>
      </w:r>
      <w:r w:rsidRPr="00077DA4">
        <w:rPr>
          <w:sz w:val="14"/>
        </w:rPr>
        <w:t xml:space="preserve">. </w:t>
      </w:r>
      <w:r w:rsidRPr="008E4AB5">
        <w:rPr>
          <w:u w:val="single"/>
        </w:rPr>
        <w:t xml:space="preserve">The rapid increase in grain prices and prevailing food insecurity in many states is linked to the outbreak of protests, food riots and the </w:t>
      </w:r>
      <w:r w:rsidRPr="008E4AB5">
        <w:rPr>
          <w:rStyle w:val="Emphasis"/>
        </w:rPr>
        <w:t>breakdown of governance</w:t>
      </w:r>
      <w:r w:rsidRPr="00077DA4">
        <w:rPr>
          <w:sz w:val="14"/>
        </w:rPr>
        <w:t xml:space="preserve">. </w:t>
      </w:r>
      <w:r w:rsidRPr="008E4AB5">
        <w:rPr>
          <w:u w:val="single"/>
        </w:rPr>
        <w:t>Widespread food insecurity is a driving factor in creating a disaffected population ripe for rebellion</w:t>
      </w:r>
      <w:r w:rsidRPr="00077DA4">
        <w:rPr>
          <w:sz w:val="14"/>
        </w:rPr>
        <w:t xml:space="preserve">. </w:t>
      </w:r>
      <w:r w:rsidRPr="002B6F2D">
        <w:rPr>
          <w:u w:val="single"/>
        </w:rPr>
        <w:t>Given</w:t>
      </w:r>
      <w:r w:rsidRPr="008E4AB5">
        <w:rPr>
          <w:u w:val="single"/>
        </w:rPr>
        <w:t xml:space="preserve"> the </w:t>
      </w:r>
      <w:r w:rsidRPr="002B6F2D">
        <w:rPr>
          <w:rStyle w:val="Emphasis"/>
        </w:rPr>
        <w:t>interconnectivity</w:t>
      </w:r>
      <w:r w:rsidRPr="002B6F2D">
        <w:rPr>
          <w:u w:val="single"/>
        </w:rPr>
        <w:t xml:space="preserve"> of </w:t>
      </w:r>
      <w:r w:rsidRPr="002B6F2D">
        <w:rPr>
          <w:rStyle w:val="Emphasis"/>
        </w:rPr>
        <w:t>food security</w:t>
      </w:r>
      <w:r w:rsidRPr="002B6F2D">
        <w:rPr>
          <w:u w:val="single"/>
        </w:rPr>
        <w:t xml:space="preserve"> and </w:t>
      </w:r>
      <w:r w:rsidRPr="002B6F2D">
        <w:rPr>
          <w:rStyle w:val="Emphasis"/>
        </w:rPr>
        <w:t>political stability</w:t>
      </w:r>
      <w:r w:rsidRPr="008E4AB5">
        <w:rPr>
          <w:u w:val="single"/>
        </w:rPr>
        <w:t xml:space="preserve">, it is likely </w:t>
      </w:r>
      <w:r w:rsidRPr="00497035">
        <w:rPr>
          <w:highlight w:val="green"/>
          <w:u w:val="single"/>
        </w:rPr>
        <w:t xml:space="preserve">food </w:t>
      </w:r>
      <w:r w:rsidRPr="00387082">
        <w:rPr>
          <w:u w:val="single"/>
        </w:rPr>
        <w:t xml:space="preserve">will </w:t>
      </w:r>
      <w:r w:rsidRPr="008B33D2">
        <w:rPr>
          <w:u w:val="single"/>
        </w:rPr>
        <w:t xml:space="preserve">continue to </w:t>
      </w:r>
      <w:r w:rsidRPr="001105B4">
        <w:rPr>
          <w:u w:val="single"/>
        </w:rPr>
        <w:t xml:space="preserve">act as </w:t>
      </w:r>
      <w:r w:rsidRPr="00497035">
        <w:rPr>
          <w:highlight w:val="green"/>
          <w:u w:val="single"/>
        </w:rPr>
        <w:t>a</w:t>
      </w:r>
      <w:r w:rsidRPr="008E4AB5">
        <w:rPr>
          <w:u w:val="single"/>
        </w:rPr>
        <w:t xml:space="preserve"> p</w:t>
      </w:r>
      <w:r w:rsidRPr="001105B4">
        <w:rPr>
          <w:u w:val="single"/>
        </w:rPr>
        <w:t>ol</w:t>
      </w:r>
      <w:r w:rsidRPr="008E4AB5">
        <w:rPr>
          <w:u w:val="single"/>
        </w:rPr>
        <w:t xml:space="preserve">itical </w:t>
      </w:r>
      <w:r w:rsidRPr="00497035">
        <w:rPr>
          <w:rStyle w:val="Emphasis"/>
          <w:highlight w:val="green"/>
        </w:rPr>
        <w:t>stressor</w:t>
      </w:r>
      <w:r w:rsidRPr="008E4AB5">
        <w:rPr>
          <w:u w:val="single"/>
        </w:rPr>
        <w:t xml:space="preserve"> on </w:t>
      </w:r>
      <w:r w:rsidRPr="001105B4">
        <w:rPr>
          <w:u w:val="single"/>
        </w:rPr>
        <w:t xml:space="preserve">regimes in the </w:t>
      </w:r>
      <w:r w:rsidRPr="001105B4">
        <w:rPr>
          <w:rStyle w:val="Emphasis"/>
        </w:rPr>
        <w:t>Middle East</w:t>
      </w:r>
      <w:r w:rsidRPr="001105B4">
        <w:rPr>
          <w:u w:val="single"/>
        </w:rPr>
        <w:t xml:space="preserve"> and </w:t>
      </w:r>
      <w:r w:rsidRPr="001105B4">
        <w:rPr>
          <w:rStyle w:val="Emphasis"/>
        </w:rPr>
        <w:t>elsewhere</w:t>
      </w:r>
      <w:r w:rsidRPr="001105B4">
        <w:rPr>
          <w:sz w:val="14"/>
        </w:rPr>
        <w:t xml:space="preserve">. Addressing Insecurity </w:t>
      </w:r>
      <w:r w:rsidRPr="001105B4">
        <w:rPr>
          <w:u w:val="single"/>
        </w:rPr>
        <w:t>Improving food</w:t>
      </w:r>
      <w:r w:rsidRPr="001105B4">
        <w:rPr>
          <w:sz w:val="14"/>
        </w:rPr>
        <w:t xml:space="preserve"> and water </w:t>
      </w:r>
      <w:r w:rsidRPr="001105B4">
        <w:rPr>
          <w:u w:val="single"/>
        </w:rPr>
        <w:t>security</w:t>
      </w:r>
      <w:r w:rsidRPr="001105B4">
        <w:rPr>
          <w:sz w:val="14"/>
        </w:rPr>
        <w:t xml:space="preserve"> and encouraging resource sharing </w:t>
      </w:r>
      <w:r w:rsidRPr="001105B4">
        <w:rPr>
          <w:u w:val="single"/>
        </w:rPr>
        <w:t xml:space="preserve">is critical to creating a </w:t>
      </w:r>
      <w:r w:rsidRPr="001105B4">
        <w:rPr>
          <w:rStyle w:val="Emphasis"/>
        </w:rPr>
        <w:t>stable</w:t>
      </w:r>
      <w:r w:rsidRPr="001105B4">
        <w:rPr>
          <w:u w:val="single"/>
        </w:rPr>
        <w:t xml:space="preserve"> and </w:t>
      </w:r>
      <w:r w:rsidRPr="001105B4">
        <w:rPr>
          <w:rStyle w:val="Emphasis"/>
        </w:rPr>
        <w:t>secure global environment</w:t>
      </w:r>
      <w:r w:rsidRPr="001105B4">
        <w:rPr>
          <w:sz w:val="14"/>
        </w:rPr>
        <w:t xml:space="preserve">. </w:t>
      </w:r>
      <w:r w:rsidRPr="001105B4">
        <w:rPr>
          <w:u w:val="single"/>
        </w:rPr>
        <w:t xml:space="preserve">While food </w:t>
      </w:r>
      <w:r w:rsidRPr="001105B4">
        <w:rPr>
          <w:sz w:val="14"/>
        </w:rPr>
        <w:t xml:space="preserve">and water </w:t>
      </w:r>
      <w:r w:rsidRPr="001105B4">
        <w:rPr>
          <w:rStyle w:val="StyleUnderline"/>
        </w:rPr>
        <w:t>shortages</w:t>
      </w:r>
      <w:r w:rsidRPr="001105B4">
        <w:rPr>
          <w:u w:val="single"/>
        </w:rPr>
        <w:t xml:space="preserve"> </w:t>
      </w:r>
      <w:r w:rsidRPr="001105B4">
        <w:rPr>
          <w:rStyle w:val="Emphasis"/>
        </w:rPr>
        <w:t>contribute</w:t>
      </w:r>
      <w:r w:rsidRPr="00387082">
        <w:rPr>
          <w:u w:val="single"/>
        </w:rPr>
        <w:t xml:space="preserve"> to a </w:t>
      </w:r>
      <w:r w:rsidRPr="00387082">
        <w:rPr>
          <w:rStyle w:val="Emphasis"/>
        </w:rPr>
        <w:t>rising cycle of violence</w:t>
      </w:r>
      <w:r w:rsidRPr="00387082">
        <w:rPr>
          <w:u w:val="single"/>
        </w:rPr>
        <w:t>, improving food</w:t>
      </w:r>
      <w:r w:rsidRPr="00387082">
        <w:rPr>
          <w:sz w:val="14"/>
        </w:rPr>
        <w:t xml:space="preserve"> and water </w:t>
      </w:r>
      <w:r w:rsidRPr="00387082">
        <w:rPr>
          <w:u w:val="single"/>
        </w:rPr>
        <w:t xml:space="preserve">security outcomes can trigger the </w:t>
      </w:r>
      <w:r w:rsidRPr="00387082">
        <w:rPr>
          <w:rStyle w:val="Emphasis"/>
        </w:rPr>
        <w:t>opposite</w:t>
      </w:r>
      <w:r w:rsidRPr="00387082">
        <w:rPr>
          <w:u w:val="single"/>
        </w:rPr>
        <w:t xml:space="preserve"> and </w:t>
      </w:r>
      <w:r w:rsidRPr="00387082">
        <w:rPr>
          <w:rStyle w:val="Emphasis"/>
        </w:rPr>
        <w:t>reduce</w:t>
      </w:r>
      <w:r w:rsidRPr="00387082">
        <w:rPr>
          <w:u w:val="single"/>
        </w:rPr>
        <w:t xml:space="preserve"> the potential for </w:t>
      </w:r>
      <w:r w:rsidRPr="00387082">
        <w:rPr>
          <w:rStyle w:val="Emphasis"/>
        </w:rPr>
        <w:t>conflict</w:t>
      </w:r>
      <w:r w:rsidRPr="00387082">
        <w:rPr>
          <w:sz w:val="14"/>
        </w:rPr>
        <w:t>.</w:t>
      </w:r>
      <w:r w:rsidRPr="00387082">
        <w:rPr>
          <w:rStyle w:val="Emphasis"/>
        </w:rPr>
        <w:t xml:space="preserve"> </w:t>
      </w:r>
      <w:r w:rsidRPr="00387082">
        <w:rPr>
          <w:sz w:val="14"/>
        </w:rPr>
        <w:t xml:space="preserve">With the global population expected to reach 9 billion by 2040, </w:t>
      </w:r>
      <w:r w:rsidRPr="00387082">
        <w:rPr>
          <w:u w:val="single"/>
        </w:rPr>
        <w:t xml:space="preserve">the </w:t>
      </w:r>
      <w:r w:rsidRPr="00387082">
        <w:rPr>
          <w:rStyle w:val="Emphasis"/>
        </w:rPr>
        <w:t xml:space="preserve">likelihood of </w:t>
      </w:r>
      <w:r w:rsidRPr="00497035">
        <w:rPr>
          <w:rStyle w:val="Emphasis"/>
          <w:highlight w:val="green"/>
        </w:rPr>
        <w:t>conflict</w:t>
      </w:r>
      <w:r w:rsidRPr="00497035">
        <w:rPr>
          <w:highlight w:val="green"/>
          <w:u w:val="single"/>
        </w:rPr>
        <w:t xml:space="preserve"> </w:t>
      </w:r>
      <w:r w:rsidRPr="001105B4">
        <w:rPr>
          <w:u w:val="single"/>
        </w:rPr>
        <w:t xml:space="preserve">exacerbated </w:t>
      </w:r>
      <w:r w:rsidRPr="00497035">
        <w:rPr>
          <w:highlight w:val="green"/>
          <w:u w:val="single"/>
        </w:rPr>
        <w:t>by scarcity</w:t>
      </w:r>
      <w:r w:rsidRPr="008E4AB5">
        <w:rPr>
          <w:u w:val="single"/>
        </w:rPr>
        <w:t xml:space="preserve"> over the next century </w:t>
      </w:r>
      <w:r w:rsidRPr="00497035">
        <w:rPr>
          <w:highlight w:val="green"/>
          <w:u w:val="single"/>
        </w:rPr>
        <w:t xml:space="preserve">is </w:t>
      </w:r>
      <w:r w:rsidRPr="00497035">
        <w:rPr>
          <w:rStyle w:val="Emphasis"/>
          <w:highlight w:val="green"/>
        </w:rPr>
        <w:t>growing</w:t>
      </w:r>
      <w:r w:rsidRPr="00077DA4">
        <w:rPr>
          <w:sz w:val="14"/>
        </w:rPr>
        <w:t xml:space="preserve">. </w:t>
      </w:r>
      <w:r w:rsidRPr="008E4AB5">
        <w:rPr>
          <w:u w:val="single"/>
        </w:rPr>
        <w:t xml:space="preserve">Conflict is likely to be driven by a number of factors and </w:t>
      </w:r>
      <w:r w:rsidRPr="00497035">
        <w:rPr>
          <w:rStyle w:val="Emphasis"/>
          <w:highlight w:val="green"/>
        </w:rPr>
        <w:t>difficult to address</w:t>
      </w:r>
      <w:r w:rsidRPr="00497035">
        <w:rPr>
          <w:highlight w:val="green"/>
          <w:u w:val="single"/>
        </w:rPr>
        <w:t xml:space="preserve"> </w:t>
      </w:r>
      <w:r w:rsidRPr="001105B4">
        <w:rPr>
          <w:u w:val="single"/>
        </w:rPr>
        <w:t xml:space="preserve">through </w:t>
      </w:r>
      <w:r w:rsidRPr="001105B4">
        <w:rPr>
          <w:rStyle w:val="Emphasis"/>
        </w:rPr>
        <w:t>diplomacy or</w:t>
      </w:r>
      <w:r w:rsidRPr="001105B4">
        <w:rPr>
          <w:u w:val="single"/>
        </w:rPr>
        <w:t xml:space="preserve"> military </w:t>
      </w:r>
      <w:r w:rsidRPr="001105B4">
        <w:rPr>
          <w:rStyle w:val="Emphasis"/>
        </w:rPr>
        <w:t>force</w:t>
      </w:r>
      <w:r w:rsidRPr="001105B4">
        <w:rPr>
          <w:sz w:val="14"/>
        </w:rPr>
        <w:t xml:space="preserve">. </w:t>
      </w:r>
      <w:r w:rsidRPr="001105B4">
        <w:rPr>
          <w:u w:val="single"/>
        </w:rPr>
        <w:t>Population</w:t>
      </w:r>
      <w:r w:rsidRPr="008E4AB5">
        <w:rPr>
          <w:u w:val="single"/>
        </w:rPr>
        <w:t xml:space="preserve"> pressures, changing weather, urbanization, migration, a loss of arable land and freshwater resources are just some of the </w:t>
      </w:r>
      <w:r w:rsidRPr="008E4AB5">
        <w:rPr>
          <w:rStyle w:val="Emphasis"/>
        </w:rPr>
        <w:t>multi-layered stressors</w:t>
      </w:r>
      <w:r w:rsidRPr="008E4AB5">
        <w:rPr>
          <w:u w:val="single"/>
        </w:rPr>
        <w:t xml:space="preserve"> present in many states</w:t>
      </w:r>
      <w:r w:rsidRPr="00077DA4">
        <w:rPr>
          <w:sz w:val="14"/>
        </w:rPr>
        <w:t xml:space="preserve">. </w:t>
      </w:r>
      <w:r w:rsidRPr="008E4AB5">
        <w:rPr>
          <w:u w:val="single"/>
        </w:rPr>
        <w:t>Future inter-state conflict will move further away from the traditional, clear lines of military conflict</w:t>
      </w:r>
      <w:r w:rsidRPr="00077DA4">
        <w:rPr>
          <w:sz w:val="14"/>
        </w:rPr>
        <w:t xml:space="preserve"> and more towards economic control and influence.</w:t>
      </w:r>
    </w:p>
    <w:p w14:paraId="055E878A" w14:textId="77777777" w:rsidR="0034046F" w:rsidRDefault="0034046F" w:rsidP="0034046F"/>
    <w:p w14:paraId="16827740" w14:textId="77777777" w:rsidR="0034046F" w:rsidRDefault="0034046F" w:rsidP="0034046F">
      <w:pPr>
        <w:pStyle w:val="Heading4"/>
      </w:pPr>
      <w:proofErr w:type="spellStart"/>
      <w:r>
        <w:t>Rogin</w:t>
      </w:r>
      <w:proofErr w:type="spellEnd"/>
      <w:r>
        <w:t xml:space="preserve"> has zero nuclear escalation warrant – </w:t>
      </w:r>
    </w:p>
    <w:p w14:paraId="26259BFB" w14:textId="77777777" w:rsidR="0034046F" w:rsidRDefault="0034046F" w:rsidP="0034046F">
      <w:pPr>
        <w:pStyle w:val="Heading4"/>
      </w:pPr>
      <w:r>
        <w:t>1. Chinese space war stays limited.</w:t>
      </w:r>
    </w:p>
    <w:p w14:paraId="0BDDBBD6" w14:textId="77777777" w:rsidR="0034046F" w:rsidRPr="00F35F0D" w:rsidRDefault="0034046F" w:rsidP="0034046F">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547BB770" w14:textId="77777777" w:rsidR="0034046F" w:rsidRDefault="0034046F" w:rsidP="0034046F">
      <w:pPr>
        <w:rPr>
          <w:sz w:val="16"/>
        </w:rPr>
      </w:pPr>
      <w:r w:rsidRPr="00F35F0D">
        <w:rPr>
          <w:sz w:val="16"/>
        </w:rPr>
        <w:t xml:space="preserve">But </w:t>
      </w:r>
      <w:r w:rsidRPr="00E03C98">
        <w:rPr>
          <w:u w:val="single"/>
        </w:rPr>
        <w:t xml:space="preserve">while there </w:t>
      </w:r>
      <w:r w:rsidRPr="00E03C98">
        <w:rPr>
          <w:rStyle w:val="Emphasis"/>
        </w:rPr>
        <w:t>may</w:t>
      </w:r>
      <w:r w:rsidRPr="00E03C98">
        <w:rPr>
          <w:u w:val="single"/>
        </w:rPr>
        <w:t xml:space="preserve"> be </w:t>
      </w:r>
      <w:r w:rsidRPr="00E03C98">
        <w:rPr>
          <w:rStyle w:val="Emphasis"/>
        </w:rPr>
        <w:t>clashes in space</w:t>
      </w:r>
      <w:r w:rsidRPr="00E03C98">
        <w:rPr>
          <w:sz w:val="16"/>
        </w:rPr>
        <w:t xml:space="preserve">, </w:t>
      </w:r>
      <w:r w:rsidRPr="00E03C98">
        <w:rPr>
          <w:u w:val="single"/>
        </w:rPr>
        <w:t xml:space="preserve">the </w:t>
      </w:r>
      <w:r w:rsidRPr="00E03C98">
        <w:rPr>
          <w:rStyle w:val="Emphasis"/>
        </w:rPr>
        <w:t>actual source</w:t>
      </w:r>
      <w:r w:rsidRPr="00E03C98">
        <w:rPr>
          <w:u w:val="single"/>
        </w:rPr>
        <w:t xml:space="preserve"> of any </w:t>
      </w:r>
      <w:r w:rsidRPr="00E03C98">
        <w:rPr>
          <w:rStyle w:val="Emphasis"/>
        </w:rPr>
        <w:t>Sino-American conflict</w:t>
      </w:r>
      <w:r w:rsidRPr="00E03C98">
        <w:rPr>
          <w:u w:val="single"/>
        </w:rPr>
        <w:t xml:space="preserve"> will remain </w:t>
      </w:r>
      <w:r w:rsidRPr="00E03C98">
        <w:rPr>
          <w:rStyle w:val="Emphasis"/>
        </w:rPr>
        <w:t>earthbound</w:t>
      </w:r>
      <w:r w:rsidRPr="00E03C98">
        <w:rPr>
          <w:sz w:val="16"/>
        </w:rPr>
        <w:t xml:space="preserve">, </w:t>
      </w:r>
      <w:r w:rsidRPr="00E03C98">
        <w:rPr>
          <w:u w:val="single"/>
        </w:rPr>
        <w:t xml:space="preserve">most likely stemming from </w:t>
      </w:r>
      <w:r w:rsidRPr="00E03C98">
        <w:rPr>
          <w:rStyle w:val="Emphasis"/>
        </w:rPr>
        <w:t>tensions</w:t>
      </w:r>
      <w:r w:rsidRPr="00E03C98">
        <w:rPr>
          <w:u w:val="single"/>
        </w:rPr>
        <w:t xml:space="preserve"> associated with</w:t>
      </w:r>
      <w:r w:rsidRPr="00E03C98">
        <w:rPr>
          <w:sz w:val="16"/>
        </w:rPr>
        <w:t xml:space="preserve"> the situation in </w:t>
      </w:r>
      <w:r w:rsidRPr="00E03C98">
        <w:rPr>
          <w:u w:val="single"/>
        </w:rPr>
        <w:t xml:space="preserve">the </w:t>
      </w:r>
      <w:r w:rsidRPr="00E03C98">
        <w:rPr>
          <w:rStyle w:val="Emphasis"/>
        </w:rPr>
        <w:t>E</w:t>
      </w:r>
      <w:r w:rsidRPr="00E03C98">
        <w:rPr>
          <w:u w:val="single"/>
        </w:rPr>
        <w:t xml:space="preserve">ast </w:t>
      </w:r>
      <w:r w:rsidRPr="00E03C98">
        <w:rPr>
          <w:rStyle w:val="Emphasis"/>
        </w:rPr>
        <w:t>C</w:t>
      </w:r>
      <w:r w:rsidRPr="00E03C98">
        <w:rPr>
          <w:u w:val="single"/>
        </w:rPr>
        <w:t xml:space="preserve">hina </w:t>
      </w:r>
      <w:r w:rsidRPr="00E03C98">
        <w:rPr>
          <w:rStyle w:val="Emphasis"/>
        </w:rPr>
        <w:t>S</w:t>
      </w:r>
      <w:r w:rsidRPr="00E03C98">
        <w:rPr>
          <w:u w:val="single"/>
        </w:rPr>
        <w:t>ea</w:t>
      </w:r>
      <w:r w:rsidRPr="00E03C98">
        <w:rPr>
          <w:sz w:val="16"/>
        </w:rPr>
        <w:t xml:space="preserve">, the </w:t>
      </w:r>
      <w:r w:rsidRPr="00E03C98">
        <w:rPr>
          <w:rStyle w:val="Emphasis"/>
        </w:rPr>
        <w:t>Taiwan</w:t>
      </w:r>
      <w:r w:rsidRPr="00E03C98">
        <w:rPr>
          <w:sz w:val="16"/>
        </w:rPr>
        <w:t xml:space="preserve"> Strait, </w:t>
      </w:r>
      <w:r w:rsidRPr="00E03C98">
        <w:rPr>
          <w:u w:val="single"/>
        </w:rPr>
        <w:t xml:space="preserve">or the </w:t>
      </w:r>
      <w:r w:rsidRPr="00E03C98">
        <w:rPr>
          <w:rStyle w:val="Emphasis"/>
        </w:rPr>
        <w:t>S</w:t>
      </w:r>
      <w:r w:rsidRPr="00E03C98">
        <w:rPr>
          <w:u w:val="single"/>
        </w:rPr>
        <w:t xml:space="preserve">outh </w:t>
      </w:r>
      <w:r w:rsidRPr="00E03C98">
        <w:rPr>
          <w:rStyle w:val="Emphasis"/>
        </w:rPr>
        <w:t>C</w:t>
      </w:r>
      <w:r w:rsidRPr="00E03C98">
        <w:rPr>
          <w:u w:val="single"/>
        </w:rPr>
        <w:t xml:space="preserve">hina </w:t>
      </w:r>
      <w:r w:rsidRPr="00E03C98">
        <w:rPr>
          <w:rStyle w:val="Emphasis"/>
        </w:rPr>
        <w:t>S</w:t>
      </w:r>
      <w:r w:rsidRPr="00E03C98">
        <w:rPr>
          <w:u w:val="single"/>
        </w:rPr>
        <w:t>ea</w:t>
      </w:r>
      <w:r w:rsidRPr="00E03C98">
        <w:rPr>
          <w:sz w:val="16"/>
        </w:rPr>
        <w:t xml:space="preserve">. </w:t>
      </w:r>
      <w:r w:rsidRPr="00E03C98">
        <w:rPr>
          <w:u w:val="single"/>
        </w:rPr>
        <w:t>This suggests</w:t>
      </w:r>
      <w:r w:rsidRPr="00E03C98">
        <w:rPr>
          <w:sz w:val="16"/>
        </w:rPr>
        <w:t xml:space="preserve"> that </w:t>
      </w:r>
      <w:r w:rsidRPr="00E03C98">
        <w:rPr>
          <w:rStyle w:val="Emphasis"/>
        </w:rPr>
        <w:t>U.S.</w:t>
      </w:r>
      <w:r w:rsidRPr="00E03C98">
        <w:rPr>
          <w:sz w:val="16"/>
        </w:rPr>
        <w:t xml:space="preserve"> and allied </w:t>
      </w:r>
      <w:r w:rsidRPr="00E03C98">
        <w:rPr>
          <w:rStyle w:val="Emphasis"/>
        </w:rPr>
        <w:t>decisionmakers</w:t>
      </w:r>
      <w:r w:rsidRPr="00E03C98">
        <w:rPr>
          <w:sz w:val="16"/>
        </w:rPr>
        <w:t xml:space="preserve"> (both in Asia and Europe) </w:t>
      </w:r>
      <w:r w:rsidRPr="00E03C98">
        <w:rPr>
          <w:u w:val="single"/>
        </w:rPr>
        <w:t xml:space="preserve">should be focusing on deterring </w:t>
      </w:r>
      <w:r w:rsidRPr="00E03C98">
        <w:rPr>
          <w:rStyle w:val="Emphasis"/>
        </w:rPr>
        <w:t>aggression in general</w:t>
      </w:r>
      <w:r w:rsidRPr="00E03C98">
        <w:rPr>
          <w:sz w:val="16"/>
        </w:rPr>
        <w:t xml:space="preserve">, </w:t>
      </w:r>
      <w:r w:rsidRPr="00E03C98">
        <w:rPr>
          <w:rStyle w:val="Emphasis"/>
        </w:rPr>
        <w:t>rather than</w:t>
      </w:r>
      <w:r w:rsidRPr="00E03C98">
        <w:rPr>
          <w:u w:val="single"/>
        </w:rPr>
        <w:t xml:space="preserve"> </w:t>
      </w:r>
      <w:r w:rsidRPr="00E03C98">
        <w:rPr>
          <w:rStyle w:val="Emphasis"/>
        </w:rPr>
        <w:t>concentrating</w:t>
      </w:r>
      <w:r w:rsidRPr="00E03C98">
        <w:rPr>
          <w:u w:val="single"/>
        </w:rPr>
        <w:t xml:space="preserve"> primarily on trying to </w:t>
      </w:r>
      <w:r w:rsidRPr="00E03C98">
        <w:rPr>
          <w:rStyle w:val="Emphasis"/>
        </w:rPr>
        <w:t>forestall actions</w:t>
      </w:r>
      <w:r w:rsidRPr="00E03C98">
        <w:rPr>
          <w:u w:val="single"/>
        </w:rPr>
        <w:t xml:space="preserve"> in </w:t>
      </w:r>
      <w:r w:rsidRPr="00E03C98">
        <w:rPr>
          <w:rStyle w:val="Emphasis"/>
        </w:rPr>
        <w:t>space</w:t>
      </w:r>
      <w:r w:rsidRPr="00E03C98">
        <w:rPr>
          <w:sz w:val="16"/>
        </w:rPr>
        <w:t>. Indeed</w:t>
      </w:r>
      <w:r w:rsidRPr="00F35F0D">
        <w:rPr>
          <w:sz w:val="16"/>
        </w:rPr>
        <w:t xml:space="preserve">, </w:t>
      </w:r>
      <w:r w:rsidRPr="001105B4">
        <w:rPr>
          <w:u w:val="single"/>
        </w:rPr>
        <w:t xml:space="preserve">there is </w:t>
      </w:r>
      <w:r w:rsidRPr="00497035">
        <w:rPr>
          <w:rStyle w:val="Emphasis"/>
          <w:highlight w:val="green"/>
        </w:rPr>
        <w:t>little evidence</w:t>
      </w:r>
      <w:r w:rsidRPr="00F35F0D">
        <w:rPr>
          <w:u w:val="single"/>
        </w:rPr>
        <w:t xml:space="preserve"> that </w:t>
      </w:r>
      <w:r w:rsidRPr="00497035">
        <w:rPr>
          <w:rStyle w:val="Emphasis"/>
          <w:highlight w:val="green"/>
        </w:rPr>
        <w:t xml:space="preserve">Chinese </w:t>
      </w:r>
      <w:r w:rsidRPr="00E03C98">
        <w:rPr>
          <w:rStyle w:val="Emphasis"/>
        </w:rPr>
        <w:t xml:space="preserve">military </w:t>
      </w:r>
      <w:r w:rsidRPr="001105B4">
        <w:rPr>
          <w:rStyle w:val="Emphasis"/>
        </w:rPr>
        <w:t>planners</w:t>
      </w:r>
      <w:r w:rsidRPr="001105B4">
        <w:rPr>
          <w:u w:val="single"/>
        </w:rPr>
        <w:t xml:space="preserve"> are </w:t>
      </w:r>
      <w:r w:rsidRPr="00497035">
        <w:rPr>
          <w:rStyle w:val="Emphasis"/>
          <w:highlight w:val="green"/>
        </w:rPr>
        <w:t>contemplating</w:t>
      </w:r>
      <w:r w:rsidRPr="00F35F0D">
        <w:rPr>
          <w:u w:val="single"/>
        </w:rPr>
        <w:t xml:space="preserve"> a </w:t>
      </w:r>
      <w:r w:rsidRPr="00497035">
        <w:rPr>
          <w:rStyle w:val="Emphasis"/>
          <w:highlight w:val="green"/>
        </w:rPr>
        <w:t>conflict</w:t>
      </w:r>
      <w:r w:rsidRPr="00497035">
        <w:rPr>
          <w:highlight w:val="green"/>
          <w:u w:val="single"/>
        </w:rPr>
        <w:t xml:space="preserve"> </w:t>
      </w:r>
      <w:r w:rsidRPr="00E03C98">
        <w:rPr>
          <w:u w:val="single"/>
        </w:rPr>
        <w:t xml:space="preserve">limited </w:t>
      </w:r>
      <w:r w:rsidRPr="00497035">
        <w:rPr>
          <w:highlight w:val="green"/>
          <w:u w:val="single"/>
        </w:rPr>
        <w:t xml:space="preserve">to </w:t>
      </w:r>
      <w:r w:rsidRPr="00497035">
        <w:rPr>
          <w:rStyle w:val="Emphasis"/>
          <w:highlight w:val="green"/>
        </w:rPr>
        <w:t>space</w:t>
      </w:r>
      <w:r w:rsidRPr="00F35F0D">
        <w:rPr>
          <w:sz w:val="16"/>
        </w:rPr>
        <w:t xml:space="preserve">. </w:t>
      </w:r>
      <w:r w:rsidRPr="00F35F0D">
        <w:rPr>
          <w:u w:val="single"/>
        </w:rPr>
        <w:t xml:space="preserve">While there may be actions against space systems, </w:t>
      </w:r>
      <w:r w:rsidRPr="00497035">
        <w:rPr>
          <w:rStyle w:val="Emphasis"/>
          <w:highlight w:val="green"/>
        </w:rPr>
        <w:t>Chinese writings</w:t>
      </w:r>
      <w:r w:rsidRPr="00F35F0D">
        <w:rPr>
          <w:u w:val="single"/>
        </w:rPr>
        <w:t xml:space="preserve"> </w:t>
      </w:r>
      <w:r w:rsidRPr="00497035">
        <w:rPr>
          <w:highlight w:val="green"/>
          <w:u w:val="single"/>
        </w:rPr>
        <w:t>suggest</w:t>
      </w:r>
      <w:r w:rsidRPr="00F35F0D">
        <w:rPr>
          <w:u w:val="single"/>
        </w:rPr>
        <w:t xml:space="preserve"> that </w:t>
      </w:r>
      <w:r w:rsidRPr="00497035">
        <w:rPr>
          <w:highlight w:val="green"/>
          <w:u w:val="single"/>
        </w:rPr>
        <w:t>they would</w:t>
      </w:r>
      <w:r w:rsidRPr="00F35F0D">
        <w:rPr>
          <w:u w:val="single"/>
        </w:rPr>
        <w:t xml:space="preserve"> either </w:t>
      </w:r>
      <w:r w:rsidRPr="00497035">
        <w:rPr>
          <w:highlight w:val="green"/>
          <w:u w:val="single"/>
        </w:rPr>
        <w:t>be</w:t>
      </w:r>
      <w:r w:rsidRPr="00F35F0D">
        <w:rPr>
          <w:u w:val="single"/>
        </w:rPr>
        <w:t xml:space="preserve"> </w:t>
      </w:r>
      <w:r w:rsidRPr="00497035">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29393475" w14:textId="77777777" w:rsidR="0034046F" w:rsidRPr="00F35F0D" w:rsidRDefault="0034046F" w:rsidP="0034046F">
      <w:pPr>
        <w:pStyle w:val="Heading4"/>
        <w:rPr>
          <w:rFonts w:cs="Arial"/>
          <w:u w:val="single"/>
        </w:rPr>
      </w:pPr>
      <w:r>
        <w:t xml:space="preserve">2. </w:t>
      </w:r>
      <w:r w:rsidRPr="00F35F0D">
        <w:rPr>
          <w:rFonts w:cs="Arial"/>
        </w:rPr>
        <w:t xml:space="preserve">No one would be confident enough to launch a space war – especially </w:t>
      </w:r>
      <w:r w:rsidRPr="00F35F0D">
        <w:rPr>
          <w:rFonts w:cs="Arial"/>
          <w:u w:val="single"/>
        </w:rPr>
        <w:t>China</w:t>
      </w:r>
    </w:p>
    <w:p w14:paraId="129E2E25" w14:textId="77777777" w:rsidR="0034046F" w:rsidRPr="00F35F0D" w:rsidRDefault="0034046F" w:rsidP="0034046F">
      <w:r w:rsidRPr="00F35F0D">
        <w:rPr>
          <w:rStyle w:val="Style13ptBold"/>
        </w:rPr>
        <w:t>Bloomfield 13</w:t>
      </w:r>
      <w:r w:rsidRPr="00F35F0D">
        <w:t xml:space="preserve"> [Lincoln Palmer Bloomfield Jr. is a United States Defense Department and State Department official. Bloomfield was educated at Harvard University, graduating cum laude with an A.B. in 1974. He later attended The Fletcher School of Law and Diplomacy at Tufts University, receiving an M.A. in Law and Diplomacy in 1980. Bloomfield is also a member of the Board of Directors of the Henry L. Stimson Center. Anti-satellite Weapons, Deterrence and Sino-American Space Relations. September 2013. www.nuclearfiles.org/menu/key-issues/space-weapons/issues/Anti-Satellite%20Weapons,%20Deterrence%20and%20Sino-American%20Space%20Relations.pdf]</w:t>
      </w:r>
    </w:p>
    <w:p w14:paraId="595CF969" w14:textId="77777777" w:rsidR="0034046F" w:rsidRDefault="0034046F" w:rsidP="0034046F">
      <w:pPr>
        <w:rPr>
          <w:rStyle w:val="Emphasis"/>
        </w:rPr>
      </w:pPr>
      <w:r w:rsidRPr="00497035">
        <w:rPr>
          <w:highlight w:val="green"/>
          <w:u w:val="single"/>
        </w:rPr>
        <w:t>In</w:t>
      </w:r>
      <w:r w:rsidRPr="00F35F0D">
        <w:rPr>
          <w:sz w:val="16"/>
        </w:rPr>
        <w:t xml:space="preserve"> the first-ever severe </w:t>
      </w:r>
      <w:r w:rsidRPr="00497035">
        <w:rPr>
          <w:highlight w:val="green"/>
          <w:u w:val="single"/>
        </w:rPr>
        <w:t>crisis</w:t>
      </w:r>
      <w:r w:rsidRPr="00F35F0D">
        <w:rPr>
          <w:u w:val="single"/>
        </w:rPr>
        <w:t xml:space="preserve"> between major powers </w:t>
      </w:r>
      <w:r w:rsidRPr="00497035">
        <w:rPr>
          <w:highlight w:val="green"/>
          <w:u w:val="single"/>
        </w:rPr>
        <w:t xml:space="preserve">in </w:t>
      </w:r>
      <w:r w:rsidRPr="00497035">
        <w:rPr>
          <w:rStyle w:val="Emphasis"/>
          <w:highlight w:val="green"/>
        </w:rPr>
        <w:t>space</w:t>
      </w:r>
      <w:r w:rsidRPr="00E03C98">
        <w:rPr>
          <w:sz w:val="16"/>
        </w:rPr>
        <w:t xml:space="preserve">, </w:t>
      </w:r>
      <w:r w:rsidRPr="00E03C98">
        <w:rPr>
          <w:rStyle w:val="Emphasis"/>
        </w:rPr>
        <w:t>both</w:t>
      </w:r>
      <w:r w:rsidRPr="00E03C98">
        <w:rPr>
          <w:sz w:val="16"/>
        </w:rPr>
        <w:t xml:space="preserve"> contestants </w:t>
      </w:r>
      <w:r w:rsidRPr="00E03C98">
        <w:rPr>
          <w:u w:val="single"/>
        </w:rPr>
        <w:t>will possess</w:t>
      </w:r>
      <w:r w:rsidRPr="00E03C98">
        <w:rPr>
          <w:sz w:val="16"/>
        </w:rPr>
        <w:t xml:space="preserve"> the </w:t>
      </w:r>
      <w:r w:rsidRPr="00E03C98">
        <w:rPr>
          <w:u w:val="single"/>
        </w:rPr>
        <w:t xml:space="preserve">capacity to </w:t>
      </w:r>
      <w:r w:rsidRPr="00E03C98">
        <w:rPr>
          <w:rStyle w:val="Emphasis"/>
        </w:rPr>
        <w:t xml:space="preserve">deny </w:t>
      </w:r>
      <w:proofErr w:type="spellStart"/>
      <w:r w:rsidRPr="00E03C98">
        <w:rPr>
          <w:rStyle w:val="Emphasis"/>
        </w:rPr>
        <w:t>each other</w:t>
      </w:r>
      <w:r w:rsidRPr="00E03C98">
        <w:rPr>
          <w:u w:val="single"/>
        </w:rPr>
        <w:t>s</w:t>
      </w:r>
      <w:proofErr w:type="spellEnd"/>
      <w:r w:rsidRPr="00E03C98">
        <w:rPr>
          <w:u w:val="single"/>
        </w:rPr>
        <w:t xml:space="preserve"> pursuit of </w:t>
      </w:r>
      <w:r w:rsidRPr="00E03C98">
        <w:rPr>
          <w:rStyle w:val="Emphasis"/>
        </w:rPr>
        <w:t>space</w:t>
      </w:r>
      <w:r w:rsidRPr="00E03C98">
        <w:rPr>
          <w:sz w:val="16"/>
        </w:rPr>
        <w:t xml:space="preserve"> dominance. </w:t>
      </w:r>
      <w:r w:rsidRPr="00E03C98">
        <w:rPr>
          <w:u w:val="single"/>
        </w:rPr>
        <w:t>In this way</w:t>
      </w:r>
      <w:r w:rsidRPr="00E03C98">
        <w:rPr>
          <w:sz w:val="16"/>
        </w:rPr>
        <w:t xml:space="preserve">, the nature of </w:t>
      </w:r>
      <w:r w:rsidRPr="00E03C98">
        <w:rPr>
          <w:u w:val="single"/>
        </w:rPr>
        <w:t>the space domain</w:t>
      </w:r>
      <w:r w:rsidRPr="00E03C98">
        <w:rPr>
          <w:sz w:val="16"/>
        </w:rPr>
        <w:t xml:space="preserve">, </w:t>
      </w:r>
      <w:r w:rsidRPr="00E03C98">
        <w:rPr>
          <w:u w:val="single"/>
        </w:rPr>
        <w:t xml:space="preserve">where offense easily trumps defense, is </w:t>
      </w:r>
      <w:r w:rsidRPr="00E03C98">
        <w:rPr>
          <w:rStyle w:val="Emphasis"/>
        </w:rPr>
        <w:t>like the nuclear domain</w:t>
      </w:r>
      <w:r w:rsidRPr="00E03C98">
        <w:rPr>
          <w:sz w:val="16"/>
        </w:rPr>
        <w:t>. Consequently, the</w:t>
      </w:r>
      <w:r w:rsidRPr="00F35F0D">
        <w:rPr>
          <w:sz w:val="16"/>
        </w:rPr>
        <w:t xml:space="preserve"> </w:t>
      </w:r>
      <w:r w:rsidRPr="00497035">
        <w:rPr>
          <w:highlight w:val="green"/>
          <w:u w:val="single"/>
        </w:rPr>
        <w:t>contestants</w:t>
      </w:r>
      <w:r w:rsidRPr="00E03C98">
        <w:rPr>
          <w:u w:val="single"/>
        </w:rPr>
        <w:t xml:space="preserve"> will be </w:t>
      </w:r>
      <w:r w:rsidRPr="00497035">
        <w:rPr>
          <w:rStyle w:val="Emphasis"/>
          <w:highlight w:val="green"/>
        </w:rPr>
        <w:t>unable</w:t>
      </w:r>
      <w:r w:rsidRPr="00F35F0D">
        <w:rPr>
          <w:u w:val="single"/>
        </w:rPr>
        <w:t xml:space="preserve"> </w:t>
      </w:r>
      <w:r w:rsidRPr="00E03C98">
        <w:rPr>
          <w:u w:val="single"/>
        </w:rPr>
        <w:t xml:space="preserve">confidently </w:t>
      </w:r>
      <w:r w:rsidRPr="00497035">
        <w:rPr>
          <w:highlight w:val="green"/>
          <w:u w:val="single"/>
        </w:rPr>
        <w:t xml:space="preserve">to </w:t>
      </w:r>
      <w:r w:rsidRPr="00497035">
        <w:rPr>
          <w:rStyle w:val="Emphasis"/>
          <w:highlight w:val="green"/>
        </w:rPr>
        <w:t>ensure</w:t>
      </w:r>
      <w:r w:rsidRPr="00F35F0D">
        <w:rPr>
          <w:u w:val="single"/>
        </w:rPr>
        <w:t xml:space="preserve"> decisive </w:t>
      </w:r>
      <w:r w:rsidRPr="00497035">
        <w:rPr>
          <w:rStyle w:val="Emphasis"/>
          <w:highlight w:val="green"/>
        </w:rPr>
        <w:t>victory</w:t>
      </w:r>
      <w:r w:rsidRPr="00F35F0D">
        <w:rPr>
          <w:sz w:val="16"/>
        </w:rPr>
        <w:t xml:space="preserve"> by means of surprise attack. </w:t>
      </w:r>
      <w:r w:rsidRPr="00F35F0D">
        <w:rPr>
          <w:u w:val="single"/>
        </w:rPr>
        <w:t>Just as protection from fallout in nuclear exchanges cannot be secured</w:t>
      </w:r>
      <w:r w:rsidRPr="00F35F0D">
        <w:rPr>
          <w:sz w:val="16"/>
        </w:rPr>
        <w:t xml:space="preserve">, </w:t>
      </w:r>
      <w:r w:rsidRPr="00F35F0D">
        <w:rPr>
          <w:u w:val="single"/>
        </w:rPr>
        <w:t>so</w:t>
      </w:r>
      <w:r w:rsidRPr="00F35F0D">
        <w:rPr>
          <w:sz w:val="16"/>
        </w:rPr>
        <w:t xml:space="preserve">, too, </w:t>
      </w:r>
      <w:r w:rsidRPr="00F35F0D">
        <w:rPr>
          <w:u w:val="single"/>
        </w:rPr>
        <w:t>will</w:t>
      </w:r>
      <w:r w:rsidRPr="00F35F0D">
        <w:rPr>
          <w:sz w:val="16"/>
        </w:rPr>
        <w:t xml:space="preserve"> the </w:t>
      </w:r>
      <w:r w:rsidRPr="00F35F0D">
        <w:rPr>
          <w:rStyle w:val="Emphasis"/>
        </w:rPr>
        <w:t>first use</w:t>
      </w:r>
      <w:r w:rsidRPr="00F35F0D">
        <w:rPr>
          <w:u w:val="single"/>
        </w:rPr>
        <w:t xml:space="preserve"> of</w:t>
      </w:r>
      <w:r w:rsidRPr="00F35F0D">
        <w:rPr>
          <w:sz w:val="16"/>
        </w:rPr>
        <w:t xml:space="preserve"> kinetic-energy </w:t>
      </w:r>
      <w:r w:rsidRPr="00497035">
        <w:rPr>
          <w:rStyle w:val="Emphasis"/>
          <w:highlight w:val="green"/>
        </w:rPr>
        <w:t>ASATs</w:t>
      </w:r>
      <w:r w:rsidRPr="00497035">
        <w:rPr>
          <w:highlight w:val="green"/>
          <w:u w:val="single"/>
        </w:rPr>
        <w:t xml:space="preserve"> </w:t>
      </w:r>
      <w:r w:rsidRPr="00E03C98">
        <w:rPr>
          <w:u w:val="single"/>
        </w:rPr>
        <w:t xml:space="preserve">be </w:t>
      </w:r>
      <w:r w:rsidRPr="00497035">
        <w:rPr>
          <w:rStyle w:val="Emphasis"/>
          <w:highlight w:val="green"/>
        </w:rPr>
        <w:t>self-denying</w:t>
      </w:r>
      <w:r w:rsidRPr="00F35F0D">
        <w:rPr>
          <w:sz w:val="16"/>
        </w:rPr>
        <w:t xml:space="preserve">: mutating </w:t>
      </w:r>
      <w:r w:rsidRPr="00497035">
        <w:rPr>
          <w:highlight w:val="green"/>
          <w:u w:val="single"/>
        </w:rPr>
        <w:t>debris</w:t>
      </w:r>
      <w:r w:rsidRPr="00F35F0D">
        <w:rPr>
          <w:u w:val="single"/>
        </w:rPr>
        <w:t xml:space="preserve"> fields </w:t>
      </w:r>
      <w:r w:rsidRPr="001105B4">
        <w:rPr>
          <w:u w:val="single"/>
        </w:rPr>
        <w:t xml:space="preserve">will </w:t>
      </w:r>
      <w:r w:rsidRPr="00497035">
        <w:rPr>
          <w:highlight w:val="green"/>
          <w:u w:val="single"/>
        </w:rPr>
        <w:t>make</w:t>
      </w:r>
      <w:r w:rsidRPr="00F35F0D">
        <w:rPr>
          <w:u w:val="single"/>
        </w:rPr>
        <w:t xml:space="preserve"> large swaths of </w:t>
      </w:r>
      <w:r w:rsidRPr="00497035">
        <w:rPr>
          <w:highlight w:val="green"/>
          <w:u w:val="single"/>
        </w:rPr>
        <w:t xml:space="preserve">space inoperable to </w:t>
      </w:r>
      <w:r w:rsidRPr="00E03C98">
        <w:rPr>
          <w:rStyle w:val="Emphasis"/>
        </w:rPr>
        <w:t xml:space="preserve">one’s </w:t>
      </w:r>
      <w:r w:rsidRPr="00497035">
        <w:rPr>
          <w:rStyle w:val="Emphasis"/>
          <w:highlight w:val="green"/>
        </w:rPr>
        <w:t>own</w:t>
      </w:r>
      <w:r w:rsidRPr="00E03C98">
        <w:rPr>
          <w:rStyle w:val="Emphasis"/>
        </w:rPr>
        <w:t xml:space="preserve"> </w:t>
      </w:r>
      <w:r w:rsidRPr="00497035">
        <w:rPr>
          <w:rStyle w:val="Emphasis"/>
          <w:highlight w:val="green"/>
        </w:rPr>
        <w:t>sat</w:t>
      </w:r>
      <w:r w:rsidRPr="00F35F0D">
        <w:rPr>
          <w:sz w:val="16"/>
          <w:szCs w:val="16"/>
        </w:rPr>
        <w:t>ellite</w:t>
      </w:r>
      <w:r w:rsidRPr="00497035">
        <w:rPr>
          <w:rStyle w:val="Emphasis"/>
          <w:highlight w:val="green"/>
        </w:rPr>
        <w:t>s</w:t>
      </w:r>
      <w:r w:rsidRPr="00F35F0D">
        <w:rPr>
          <w:sz w:val="16"/>
        </w:rPr>
        <w:t xml:space="preserve">, either quickly or over time. The use of non-kinetic-energy ASATs on a modest scale invites retaliation in kind or retaliation across domains. The use of non-kinetic-energy ASATs on a massive scale invites massive retaliation, if not in kind, then across domains. In the event of a </w:t>
      </w:r>
      <w:r w:rsidRPr="001105B4">
        <w:rPr>
          <w:sz w:val="16"/>
        </w:rPr>
        <w:t xml:space="preserve">severe crisis between Washington and Beijing, </w:t>
      </w:r>
      <w:r w:rsidRPr="001105B4">
        <w:rPr>
          <w:u w:val="single"/>
        </w:rPr>
        <w:t xml:space="preserve">would a Chinese leader </w:t>
      </w:r>
      <w:r w:rsidRPr="001105B4">
        <w:rPr>
          <w:rStyle w:val="Emphasis"/>
        </w:rPr>
        <w:t>risk everything</w:t>
      </w:r>
      <w:r w:rsidRPr="001105B4">
        <w:rPr>
          <w:u w:val="single"/>
        </w:rPr>
        <w:t xml:space="preserve"> with this </w:t>
      </w:r>
      <w:r w:rsidRPr="001105B4">
        <w:rPr>
          <w:rStyle w:val="Emphasis"/>
        </w:rPr>
        <w:t>cosmic throw of the dice?</w:t>
      </w:r>
    </w:p>
    <w:p w14:paraId="5ED92548" w14:textId="77777777" w:rsidR="0034046F" w:rsidRPr="00F35F0D" w:rsidRDefault="0034046F" w:rsidP="0034046F">
      <w:pPr>
        <w:pStyle w:val="Heading4"/>
        <w:rPr>
          <w:rFonts w:cs="Arial"/>
          <w:u w:val="single"/>
        </w:rPr>
      </w:pPr>
      <w:r>
        <w:rPr>
          <w:rFonts w:cs="Arial"/>
        </w:rPr>
        <w:t>3. Prefer</w:t>
      </w:r>
      <w:r w:rsidRPr="00F35F0D">
        <w:rPr>
          <w:rFonts w:cs="Arial"/>
        </w:rPr>
        <w:t xml:space="preserve"> </w:t>
      </w:r>
      <w:r w:rsidRPr="00F35F0D">
        <w:rPr>
          <w:rFonts w:cs="Arial"/>
          <w:u w:val="single"/>
        </w:rPr>
        <w:t>data</w:t>
      </w:r>
      <w:r w:rsidRPr="00F35F0D">
        <w:rPr>
          <w:rFonts w:cs="Arial"/>
        </w:rPr>
        <w:t xml:space="preserve"> over </w:t>
      </w:r>
      <w:r w:rsidRPr="00F35F0D">
        <w:rPr>
          <w:rFonts w:cs="Arial"/>
          <w:u w:val="single"/>
        </w:rPr>
        <w:t>political rhetoric</w:t>
      </w:r>
    </w:p>
    <w:p w14:paraId="4B7829D3" w14:textId="77777777" w:rsidR="0034046F" w:rsidRPr="00F35F0D" w:rsidRDefault="0034046F" w:rsidP="0034046F">
      <w:proofErr w:type="spellStart"/>
      <w:r w:rsidRPr="00F35F0D">
        <w:t>Klimas</w:t>
      </w:r>
      <w:proofErr w:type="spellEnd"/>
      <w:r w:rsidRPr="00F35F0D">
        <w:t xml:space="preserve">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5BE9685B" w14:textId="77777777" w:rsidR="0034046F" w:rsidRPr="00E03C98" w:rsidRDefault="0034046F" w:rsidP="0034046F">
      <w:pPr>
        <w:rPr>
          <w:sz w:val="16"/>
        </w:rPr>
      </w:pPr>
      <w:r w:rsidRPr="00497035">
        <w:rPr>
          <w:highlight w:val="green"/>
          <w:u w:val="single"/>
        </w:rPr>
        <w:t>There’s</w:t>
      </w:r>
      <w:r w:rsidRPr="00F35F0D">
        <w:rPr>
          <w:u w:val="single"/>
        </w:rPr>
        <w:t xml:space="preserve"> been</w:t>
      </w:r>
      <w:r w:rsidRPr="00F35F0D">
        <w:rPr>
          <w:sz w:val="16"/>
        </w:rPr>
        <w:t xml:space="preserve"> increasing </w:t>
      </w:r>
      <w:r w:rsidRPr="00497035">
        <w:rPr>
          <w:rStyle w:val="Emphasis"/>
          <w:highlight w:val="green"/>
        </w:rPr>
        <w:t>rhetoric</w:t>
      </w:r>
      <w:r w:rsidRPr="00F35F0D">
        <w:rPr>
          <w:sz w:val="16"/>
        </w:rPr>
        <w:t>...</w:t>
      </w:r>
      <w:r w:rsidRPr="00497035">
        <w:rPr>
          <w:highlight w:val="green"/>
          <w:u w:val="single"/>
        </w:rPr>
        <w:t>about</w:t>
      </w:r>
      <w:r w:rsidRPr="00F35F0D">
        <w:rPr>
          <w:sz w:val="16"/>
        </w:rPr>
        <w:t xml:space="preserve"> the </w:t>
      </w:r>
      <w:r w:rsidRPr="00497035">
        <w:rPr>
          <w:highlight w:val="green"/>
          <w:u w:val="single"/>
        </w:rPr>
        <w:t>militarization</w:t>
      </w:r>
      <w:r w:rsidRPr="00F35F0D">
        <w:rPr>
          <w:u w:val="single"/>
        </w:rPr>
        <w:t xml:space="preserve"> of space </w:t>
      </w:r>
      <w:r w:rsidRPr="00497035">
        <w:rPr>
          <w:highlight w:val="green"/>
          <w:u w:val="single"/>
        </w:rPr>
        <w:t>and</w:t>
      </w:r>
      <w:r w:rsidRPr="00F35F0D">
        <w:rPr>
          <w:sz w:val="16"/>
        </w:rPr>
        <w:t xml:space="preserve"> the </w:t>
      </w:r>
      <w:r w:rsidRPr="00E03C98">
        <w:rPr>
          <w:rStyle w:val="Emphasis"/>
        </w:rPr>
        <w:t>potential</w:t>
      </w:r>
      <w:r w:rsidRPr="00F35F0D">
        <w:rPr>
          <w:sz w:val="16"/>
        </w:rPr>
        <w:t xml:space="preserve"> for </w:t>
      </w:r>
      <w:r w:rsidRPr="00497035">
        <w:rPr>
          <w:rStyle w:val="Emphasis"/>
          <w:highlight w:val="green"/>
        </w:rPr>
        <w:t>conflicts</w:t>
      </w:r>
      <w:r w:rsidRPr="00F35F0D">
        <w:rPr>
          <w:sz w:val="16"/>
        </w:rPr>
        <w:t xml:space="preserve"> </w:t>
      </w:r>
      <w:r w:rsidRPr="00F35F0D">
        <w:rPr>
          <w:u w:val="single"/>
        </w:rPr>
        <w:t xml:space="preserve">on Earth </w:t>
      </w:r>
      <w:r w:rsidRPr="00E03C98">
        <w:rPr>
          <w:u w:val="single"/>
        </w:rPr>
        <w:t>to extend into space</w:t>
      </w:r>
      <w:r w:rsidRPr="00E03C98">
        <w:rPr>
          <w:sz w:val="16"/>
        </w:rPr>
        <w:t xml:space="preserve">. </w:t>
      </w:r>
      <w:r w:rsidRPr="00E03C98">
        <w:rPr>
          <w:u w:val="single"/>
        </w:rPr>
        <w:t>That’s driven in part by reports about anti-satellite testing in Russia and China</w:t>
      </w:r>
      <w:r w:rsidRPr="00E03C98">
        <w:rPr>
          <w:sz w:val="16"/>
        </w:rPr>
        <w:t>...</w:t>
      </w:r>
      <w:r w:rsidRPr="00E03C98">
        <w:rPr>
          <w:u w:val="single"/>
        </w:rPr>
        <w:t xml:space="preserve">The report </w:t>
      </w:r>
      <w:r w:rsidRPr="00E03C98">
        <w:rPr>
          <w:sz w:val="16"/>
        </w:rPr>
        <w:t xml:space="preserve">really </w:t>
      </w:r>
      <w:r w:rsidRPr="00E03C98">
        <w:rPr>
          <w:u w:val="single"/>
        </w:rPr>
        <w:t>grew out of our frustration at the level of publicly available information</w:t>
      </w:r>
      <w:r w:rsidRPr="00E03C98">
        <w:rPr>
          <w:sz w:val="16"/>
        </w:rPr>
        <w:t xml:space="preserve"> on this topic.</w:t>
      </w:r>
    </w:p>
    <w:p w14:paraId="245549B2" w14:textId="77777777" w:rsidR="0034046F" w:rsidRPr="00E03C98" w:rsidRDefault="0034046F" w:rsidP="0034046F">
      <w:pPr>
        <w:rPr>
          <w:sz w:val="16"/>
        </w:rPr>
      </w:pPr>
      <w:r w:rsidRPr="00E03C98">
        <w:rPr>
          <w:u w:val="single"/>
        </w:rPr>
        <w:t xml:space="preserve">A lot of what you get are </w:t>
      </w:r>
      <w:r w:rsidRPr="00E03C98">
        <w:rPr>
          <w:rStyle w:val="Emphasis"/>
        </w:rPr>
        <w:t>public statements</w:t>
      </w:r>
      <w:r w:rsidRPr="00E03C98">
        <w:rPr>
          <w:u w:val="single"/>
        </w:rPr>
        <w:t xml:space="preserve"> from </w:t>
      </w:r>
      <w:r w:rsidRPr="00E03C98">
        <w:rPr>
          <w:rStyle w:val="Emphasis"/>
        </w:rPr>
        <w:t>military leadership</w:t>
      </w:r>
      <w:r w:rsidRPr="00E03C98">
        <w:rPr>
          <w:u w:val="single"/>
        </w:rPr>
        <w:t xml:space="preserve"> or </w:t>
      </w:r>
      <w:r w:rsidRPr="00E03C98">
        <w:rPr>
          <w:rStyle w:val="Emphasis"/>
        </w:rPr>
        <w:t>politicians</w:t>
      </w:r>
      <w:r w:rsidRPr="00E03C98">
        <w:rPr>
          <w:sz w:val="16"/>
        </w:rPr>
        <w:t xml:space="preserve">, or sometimes news articles talking about something and it’s really hard to get down to details and...sort through what might be real, what might be hype. </w:t>
      </w:r>
      <w:r w:rsidRPr="00E03C98">
        <w:rPr>
          <w:u w:val="single"/>
        </w:rPr>
        <w:t xml:space="preserve">Our goal was to dig into the </w:t>
      </w:r>
      <w:r w:rsidRPr="00497035">
        <w:rPr>
          <w:highlight w:val="green"/>
          <w:u w:val="single"/>
        </w:rPr>
        <w:t>open source material</w:t>
      </w:r>
      <w:r w:rsidRPr="00E03C98">
        <w:rPr>
          <w:u w:val="single"/>
        </w:rPr>
        <w:t xml:space="preserve"> and see what we could determine </w:t>
      </w:r>
      <w:r w:rsidRPr="00497035">
        <w:rPr>
          <w:highlight w:val="green"/>
          <w:u w:val="single"/>
        </w:rPr>
        <w:t xml:space="preserve">from a </w:t>
      </w:r>
      <w:r w:rsidRPr="00497035">
        <w:rPr>
          <w:rStyle w:val="Emphasis"/>
          <w:highlight w:val="green"/>
        </w:rPr>
        <w:t>factual standpoint</w:t>
      </w:r>
      <w:r w:rsidRPr="00E03C98">
        <w:rPr>
          <w:u w:val="single"/>
        </w:rPr>
        <w:t xml:space="preserve"> was really going on</w:t>
      </w:r>
      <w:r w:rsidRPr="00E03C98">
        <w:rPr>
          <w:sz w:val="16"/>
        </w:rPr>
        <w:t xml:space="preserve"> -- what types of capabilities were being developed and how might they be used in a future conflict.</w:t>
      </w:r>
    </w:p>
    <w:p w14:paraId="76F8F4F2" w14:textId="77777777" w:rsidR="0034046F" w:rsidRPr="00E03C98" w:rsidRDefault="0034046F" w:rsidP="0034046F">
      <w:pPr>
        <w:rPr>
          <w:sz w:val="16"/>
        </w:rPr>
      </w:pPr>
      <w:r w:rsidRPr="00E03C98">
        <w:rPr>
          <w:sz w:val="16"/>
        </w:rPr>
        <w:t>Ultimately we hoped that would lead to a more informed debate about what U.S. strategy should be to address those threats.</w:t>
      </w:r>
    </w:p>
    <w:p w14:paraId="47D9EC76" w14:textId="77777777" w:rsidR="0034046F" w:rsidRPr="00E03C98" w:rsidRDefault="0034046F" w:rsidP="0034046F">
      <w:pPr>
        <w:rPr>
          <w:sz w:val="16"/>
        </w:rPr>
      </w:pPr>
      <w:r w:rsidRPr="00E03C98">
        <w:rPr>
          <w:sz w:val="16"/>
        </w:rPr>
        <w:t>What sort of feedback have you gotten so far?</w:t>
      </w:r>
    </w:p>
    <w:p w14:paraId="0E515126" w14:textId="77777777" w:rsidR="0034046F" w:rsidRPr="00E03C98" w:rsidRDefault="0034046F" w:rsidP="0034046F">
      <w:pPr>
        <w:rPr>
          <w:sz w:val="16"/>
        </w:rPr>
      </w:pPr>
      <w:r w:rsidRPr="00E03C98">
        <w:rPr>
          <w:sz w:val="16"/>
        </w:rPr>
        <w:t>A lot of the feedback has been either informal or private because a lot of the issues we talk about, people in the government research using classified materials. So it’s difficult for them to give detailed feedback.</w:t>
      </w:r>
    </w:p>
    <w:p w14:paraId="60A2CFF5" w14:textId="77777777" w:rsidR="0034046F" w:rsidRPr="00E03C98" w:rsidRDefault="0034046F" w:rsidP="0034046F">
      <w:pPr>
        <w:rPr>
          <w:sz w:val="16"/>
        </w:rPr>
      </w:pPr>
      <w:r w:rsidRPr="00E03C98">
        <w:rPr>
          <w:sz w:val="16"/>
        </w:rPr>
        <w:t>In general, the feedback we’ve gotten has been pretty positive. People have said they like the fact that this sort of stuff is being put in the public domain and encouraged us to continue.</w:t>
      </w:r>
    </w:p>
    <w:p w14:paraId="6110C9D6" w14:textId="77777777" w:rsidR="0034046F" w:rsidRPr="00F35F0D" w:rsidRDefault="0034046F" w:rsidP="0034046F">
      <w:pPr>
        <w:rPr>
          <w:u w:val="single"/>
        </w:rPr>
      </w:pPr>
      <w:r w:rsidRPr="00E03C98">
        <w:rPr>
          <w:u w:val="single"/>
        </w:rPr>
        <w:t>Were yo</w:t>
      </w:r>
      <w:r w:rsidRPr="00F35F0D">
        <w:rPr>
          <w:u w:val="single"/>
        </w:rPr>
        <w:t xml:space="preserve">ur </w:t>
      </w:r>
      <w:r w:rsidRPr="00497035">
        <w:rPr>
          <w:rStyle w:val="Emphasis"/>
          <w:highlight w:val="green"/>
        </w:rPr>
        <w:t>findings</w:t>
      </w:r>
      <w:r w:rsidRPr="00F35F0D">
        <w:rPr>
          <w:u w:val="single"/>
        </w:rPr>
        <w:t xml:space="preserve"> </w:t>
      </w:r>
      <w:r w:rsidRPr="00E03C98">
        <w:rPr>
          <w:rStyle w:val="Emphasis"/>
        </w:rPr>
        <w:t>better or worse</w:t>
      </w:r>
      <w:r w:rsidRPr="00E03C98">
        <w:rPr>
          <w:u w:val="single"/>
        </w:rPr>
        <w:t xml:space="preserve"> than the </w:t>
      </w:r>
      <w:r w:rsidRPr="00E03C98">
        <w:rPr>
          <w:rStyle w:val="Emphasis"/>
        </w:rPr>
        <w:t>picture public</w:t>
      </w:r>
      <w:r w:rsidRPr="00F35F0D">
        <w:rPr>
          <w:u w:val="single"/>
        </w:rPr>
        <w:t xml:space="preserve"> discourse paints?</w:t>
      </w:r>
    </w:p>
    <w:p w14:paraId="5C1BFCCB" w14:textId="77777777" w:rsidR="0034046F" w:rsidRPr="00F35F0D" w:rsidRDefault="0034046F" w:rsidP="0034046F">
      <w:pPr>
        <w:rPr>
          <w:sz w:val="16"/>
        </w:rPr>
      </w:pPr>
      <w:r w:rsidRPr="00F35F0D">
        <w:rPr>
          <w:sz w:val="16"/>
        </w:rPr>
        <w:t xml:space="preserve">In general, it’s a little bit </w:t>
      </w:r>
      <w:r w:rsidRPr="00497035">
        <w:rPr>
          <w:rStyle w:val="Emphasis"/>
          <w:highlight w:val="green"/>
        </w:rPr>
        <w:t>better</w:t>
      </w:r>
      <w:r w:rsidRPr="00F35F0D">
        <w:rPr>
          <w:sz w:val="16"/>
        </w:rPr>
        <w:t xml:space="preserve">. </w:t>
      </w:r>
      <w:r w:rsidRPr="00F35F0D">
        <w:rPr>
          <w:u w:val="single"/>
        </w:rPr>
        <w:t xml:space="preserve">A lot of </w:t>
      </w:r>
      <w:r w:rsidRPr="00E03C98">
        <w:rPr>
          <w:rStyle w:val="Emphasis"/>
        </w:rPr>
        <w:t xml:space="preserve">political </w:t>
      </w:r>
      <w:r w:rsidRPr="00497035">
        <w:rPr>
          <w:rStyle w:val="Emphasis"/>
          <w:highlight w:val="green"/>
        </w:rPr>
        <w:t>rhetoric</w:t>
      </w:r>
      <w:r w:rsidRPr="00497035">
        <w:rPr>
          <w:highlight w:val="green"/>
          <w:u w:val="single"/>
        </w:rPr>
        <w:t xml:space="preserve"> </w:t>
      </w:r>
      <w:r w:rsidRPr="001105B4">
        <w:rPr>
          <w:u w:val="single"/>
        </w:rPr>
        <w:t xml:space="preserve">and </w:t>
      </w:r>
      <w:r w:rsidRPr="001105B4">
        <w:rPr>
          <w:rStyle w:val="Emphasis"/>
        </w:rPr>
        <w:t>news stories</w:t>
      </w:r>
      <w:r w:rsidRPr="001105B4">
        <w:rPr>
          <w:u w:val="single"/>
        </w:rPr>
        <w:t xml:space="preserve"> </w:t>
      </w:r>
      <w:r w:rsidRPr="00497035">
        <w:rPr>
          <w:highlight w:val="green"/>
          <w:u w:val="single"/>
        </w:rPr>
        <w:t>focus on</w:t>
      </w:r>
      <w:r w:rsidRPr="00F35F0D">
        <w:rPr>
          <w:u w:val="single"/>
        </w:rPr>
        <w:t xml:space="preserve"> the </w:t>
      </w:r>
      <w:r w:rsidRPr="00F35F0D">
        <w:rPr>
          <w:rStyle w:val="Emphasis"/>
        </w:rPr>
        <w:t xml:space="preserve">most </w:t>
      </w:r>
      <w:r w:rsidRPr="00497035">
        <w:rPr>
          <w:rStyle w:val="Emphasis"/>
          <w:highlight w:val="green"/>
        </w:rPr>
        <w:t xml:space="preserve">extreme </w:t>
      </w:r>
      <w:r w:rsidRPr="001105B4">
        <w:rPr>
          <w:rStyle w:val="Emphasis"/>
        </w:rPr>
        <w:t>examples</w:t>
      </w:r>
      <w:r w:rsidRPr="00F35F0D">
        <w:rPr>
          <w:u w:val="single"/>
        </w:rPr>
        <w:t xml:space="preserve">, so </w:t>
      </w:r>
      <w:r w:rsidRPr="00E03C98">
        <w:rPr>
          <w:u w:val="single"/>
        </w:rPr>
        <w:t xml:space="preserve">using </w:t>
      </w:r>
      <w:r w:rsidRPr="00E03C98">
        <w:rPr>
          <w:rStyle w:val="Emphasis"/>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497035">
        <w:rPr>
          <w:rStyle w:val="Emphasis"/>
          <w:highlight w:val="green"/>
        </w:rPr>
        <w:t>there’s yet</w:t>
      </w:r>
      <w:r w:rsidRPr="00497035">
        <w:rPr>
          <w:highlight w:val="green"/>
          <w:u w:val="single"/>
        </w:rPr>
        <w:t xml:space="preserve"> to be </w:t>
      </w:r>
      <w:r w:rsidRPr="001105B4">
        <w:rPr>
          <w:rStyle w:val="Emphasis"/>
        </w:rPr>
        <w:t>any</w:t>
      </w:r>
      <w:r w:rsidRPr="00F35F0D">
        <w:rPr>
          <w:u w:val="single"/>
        </w:rPr>
        <w:t xml:space="preserve"> publicly-known </w:t>
      </w:r>
      <w:r w:rsidRPr="00497035">
        <w:rPr>
          <w:rStyle w:val="Emphasis"/>
          <w:highlight w:val="green"/>
        </w:rPr>
        <w:t>example</w:t>
      </w:r>
      <w:r w:rsidRPr="00497035">
        <w:rPr>
          <w:highlight w:val="green"/>
          <w:u w:val="single"/>
        </w:rPr>
        <w:t xml:space="preserve"> of </w:t>
      </w:r>
      <w:r w:rsidRPr="00E03C98">
        <w:rPr>
          <w:rStyle w:val="Emphasis"/>
        </w:rPr>
        <w:t xml:space="preserve">them </w:t>
      </w:r>
      <w:r w:rsidRPr="00497035">
        <w:rPr>
          <w:rStyle w:val="Emphasis"/>
          <w:highlight w:val="green"/>
        </w:rPr>
        <w:t>being used</w:t>
      </w:r>
      <w:r w:rsidRPr="00F35F0D">
        <w:rPr>
          <w:sz w:val="16"/>
        </w:rPr>
        <w:t>.</w:t>
      </w:r>
    </w:p>
    <w:p w14:paraId="38BDE0B9" w14:textId="77777777" w:rsidR="0034046F" w:rsidRDefault="0034046F" w:rsidP="0034046F">
      <w:pPr>
        <w:rPr>
          <w:sz w:val="16"/>
        </w:rPr>
      </w:pPr>
      <w:r w:rsidRPr="00F35F0D">
        <w:rPr>
          <w:u w:val="single"/>
        </w:rPr>
        <w:t>What is being used and what seems to be of the most utility are the non-kinetic things</w:t>
      </w:r>
      <w:r w:rsidRPr="00F35F0D">
        <w:rPr>
          <w:sz w:val="16"/>
        </w:rPr>
        <w:t xml:space="preserve">, like jamming and </w:t>
      </w:r>
      <w:proofErr w:type="spellStart"/>
      <w:r w:rsidRPr="00F35F0D">
        <w:rPr>
          <w:sz w:val="16"/>
        </w:rPr>
        <w:t>cyber attacks</w:t>
      </w:r>
      <w:proofErr w:type="spellEnd"/>
      <w:r w:rsidRPr="00F35F0D">
        <w:rPr>
          <w:sz w:val="16"/>
        </w:rPr>
        <w:t xml:space="preserve">. </w:t>
      </w:r>
      <w:r w:rsidRPr="00E03C98">
        <w:rPr>
          <w:u w:val="single"/>
        </w:rPr>
        <w:t xml:space="preserve">The </w:t>
      </w:r>
      <w:r w:rsidRPr="00E03C98">
        <w:rPr>
          <w:rStyle w:val="Emphasis"/>
        </w:rPr>
        <w:t>good news</w:t>
      </w:r>
      <w:r w:rsidRPr="00E03C98">
        <w:rPr>
          <w:u w:val="single"/>
        </w:rPr>
        <w:t xml:space="preserve"> is we have </w:t>
      </w:r>
      <w:r w:rsidRPr="00E03C98">
        <w:rPr>
          <w:rStyle w:val="Emphasis"/>
        </w:rPr>
        <w:t>yet to see</w:t>
      </w:r>
      <w:r w:rsidRPr="00E03C98">
        <w:rPr>
          <w:u w:val="single"/>
        </w:rPr>
        <w:t xml:space="preserve"> the most </w:t>
      </w:r>
      <w:r w:rsidRPr="00E03C98">
        <w:rPr>
          <w:rStyle w:val="Emphasis"/>
        </w:rPr>
        <w:t>destructive kinetic attacks</w:t>
      </w:r>
      <w:r w:rsidRPr="00E03C98">
        <w:rPr>
          <w:u w:val="single"/>
        </w:rPr>
        <w:t xml:space="preserve"> that can cause really </w:t>
      </w:r>
      <w:r w:rsidRPr="00E03C98">
        <w:rPr>
          <w:rStyle w:val="Emphasis"/>
        </w:rPr>
        <w:t>harmful long-term damage</w:t>
      </w:r>
      <w:r w:rsidRPr="00E03C98">
        <w:rPr>
          <w:u w:val="single"/>
        </w:rPr>
        <w:t xml:space="preserve"> to the </w:t>
      </w:r>
      <w:r w:rsidRPr="00E03C98">
        <w:rPr>
          <w:rStyle w:val="Emphasis"/>
        </w:rPr>
        <w:t>space environment</w:t>
      </w:r>
      <w:r w:rsidRPr="00E03C98">
        <w:rPr>
          <w:sz w:val="16"/>
        </w:rPr>
        <w:t>, but unfortunately we are seeing non-kinetic attacks being used, and that’s likely to continue.</w:t>
      </w:r>
    </w:p>
    <w:p w14:paraId="6762DF0A" w14:textId="77777777" w:rsidR="0034046F" w:rsidRDefault="0034046F" w:rsidP="0034046F">
      <w:pPr>
        <w:rPr>
          <w:b/>
          <w:bCs/>
          <w:u w:val="single"/>
          <w:bdr w:val="single" w:sz="8" w:space="0" w:color="auto"/>
        </w:rPr>
      </w:pPr>
    </w:p>
    <w:p w14:paraId="5713678F" w14:textId="77777777" w:rsidR="0034046F" w:rsidRDefault="0034046F" w:rsidP="0034046F">
      <w:pPr>
        <w:pStyle w:val="Heading3"/>
      </w:pPr>
      <w:r w:rsidRPr="00DF7E45">
        <w:t>1NC – AT: Adv 2</w:t>
      </w:r>
    </w:p>
    <w:p w14:paraId="1E78CC7E" w14:textId="77777777" w:rsidR="0034046F" w:rsidRPr="00170E67" w:rsidRDefault="0034046F" w:rsidP="0034046F">
      <w:pPr>
        <w:pStyle w:val="Heading4"/>
        <w:rPr>
          <w:rFonts w:cs="Calibri"/>
        </w:rPr>
      </w:pPr>
      <w:r>
        <w:rPr>
          <w:rFonts w:cs="Calibri"/>
        </w:rPr>
        <w:t>Taiwan invasion</w:t>
      </w:r>
      <w:r w:rsidRPr="00170E67">
        <w:rPr>
          <w:rFonts w:cs="Calibri"/>
        </w:rPr>
        <w:t xml:space="preserve"> triggers </w:t>
      </w:r>
      <w:r w:rsidRPr="00170E67">
        <w:rPr>
          <w:rFonts w:cs="Calibri"/>
          <w:u w:val="single"/>
        </w:rPr>
        <w:t>political backlash</w:t>
      </w:r>
      <w:r w:rsidRPr="00170E67">
        <w:rPr>
          <w:rFonts w:cs="Calibri"/>
        </w:rPr>
        <w:t xml:space="preserve"> – induces a </w:t>
      </w:r>
      <w:r w:rsidRPr="00170E67">
        <w:rPr>
          <w:rFonts w:cs="Calibri"/>
          <w:u w:val="single"/>
        </w:rPr>
        <w:t>democratic transition</w:t>
      </w:r>
      <w:r w:rsidRPr="00170E67">
        <w:rPr>
          <w:rFonts w:cs="Calibri"/>
        </w:rPr>
        <w:t>.</w:t>
      </w:r>
    </w:p>
    <w:p w14:paraId="1B49B4B3" w14:textId="77777777" w:rsidR="0034046F" w:rsidRPr="00170E67" w:rsidRDefault="0034046F" w:rsidP="0034046F">
      <w:r w:rsidRPr="00170E67">
        <w:t xml:space="preserve">Wang </w:t>
      </w:r>
      <w:proofErr w:type="spellStart"/>
      <w:r w:rsidRPr="00170E67">
        <w:rPr>
          <w:rStyle w:val="Style13ptBold"/>
        </w:rPr>
        <w:t>Mouzhou</w:t>
      </w:r>
      <w:proofErr w:type="spellEnd"/>
      <w:r w:rsidRPr="00170E67">
        <w:rPr>
          <w:rStyle w:val="Style13ptBold"/>
        </w:rPr>
        <w:t xml:space="preserve"> 17</w:t>
      </w:r>
      <w:r w:rsidRPr="00170E67">
        <w:t xml:space="preserve"> – Pen name of a former NSA intelligence officer, 3-24-2017, (“What Happens After China Invades Taiwan?” The Diplomat, </w:t>
      </w:r>
      <w:hyperlink r:id="rId13" w:history="1">
        <w:r w:rsidRPr="00170E67">
          <w:rPr>
            <w:rStyle w:val="Hyperlink"/>
          </w:rPr>
          <w:t>https://thediplomat.com/2017/03/what-happens-after-china-invades-taiwan/</w:t>
        </w:r>
      </w:hyperlink>
      <w:r w:rsidRPr="00170E67">
        <w:t>) Recut Justin</w:t>
      </w:r>
    </w:p>
    <w:p w14:paraId="75A5EFF8" w14:textId="77777777" w:rsidR="0034046F" w:rsidRPr="00170E67" w:rsidRDefault="0034046F" w:rsidP="0034046F">
      <w:pPr>
        <w:rPr>
          <w:rStyle w:val="StyleUnderline"/>
        </w:rPr>
      </w:pPr>
      <w:r w:rsidRPr="00170E67">
        <w:rPr>
          <w:sz w:val="8"/>
        </w:rPr>
        <w:t xml:space="preserve">Let’s assume, hypothetically, that the People’s Republic of China (PRC) successfully conquers Taiwan. </w:t>
      </w:r>
      <w:r w:rsidRPr="00170E67">
        <w:rPr>
          <w:rStyle w:val="StyleUnderline"/>
        </w:rPr>
        <w:t>Most analyses of an attempted invasion consider only if the PRC could successfully subdue Taiwan.</w:t>
      </w:r>
      <w:r w:rsidRPr="00170E67">
        <w:rPr>
          <w:sz w:val="8"/>
        </w:rPr>
        <w:t xml:space="preserve"> The consequences of an attempted invasion –even a tactically successful one – have received little thought, however. </w:t>
      </w:r>
      <w:r w:rsidRPr="00170E67">
        <w:rPr>
          <w:rStyle w:val="StyleUnderline"/>
        </w:rPr>
        <w:t>This analysis considers some likely consequences for the PRC if it attempts and/or completes an invasion of Taiwan</w:t>
      </w:r>
      <w:r w:rsidRPr="00170E67">
        <w:rPr>
          <w:sz w:val="8"/>
        </w:rPr>
        <w:t xml:space="preserve">. </w:t>
      </w:r>
      <w:r w:rsidRPr="00170E67">
        <w:rPr>
          <w:rStyle w:val="StyleUnderline"/>
        </w:rPr>
        <w:t xml:space="preserve">Likely consequences include: the direct human and economic expenditures of the invasion itself; the costs of garrisoning Taiwan; the PRC’s post-war diplomatic and economic isolation; and, finally, the </w:t>
      </w:r>
      <w:r w:rsidRPr="00497035">
        <w:rPr>
          <w:rStyle w:val="StyleUnderline"/>
        </w:rPr>
        <w:t>significant and potentially</w:t>
      </w:r>
      <w:r w:rsidRPr="00170E67">
        <w:rPr>
          <w:rStyle w:val="StyleUnderline"/>
        </w:rPr>
        <w:t xml:space="preserve"> destabilizing process of incorporating 23 million individuals into the PRC. </w:t>
      </w:r>
      <w:r w:rsidRPr="00170E67">
        <w:rPr>
          <w:sz w:val="8"/>
        </w:rPr>
        <w:t xml:space="preserve">It is still too soon to say if Russia’s invasion of Ukraine in Crimea and the Donbass produced a strategic defeat or victory for Russia. However, the elements that advantaged Russia vis-à-vis Ukraine will not avail themselves to the PRC in a cross-straits crisis. </w:t>
      </w:r>
      <w:r w:rsidRPr="00497035">
        <w:rPr>
          <w:rStyle w:val="Emphasis"/>
          <w:highlight w:val="green"/>
        </w:rPr>
        <w:t xml:space="preserve">Invading Taiwan </w:t>
      </w:r>
      <w:r w:rsidRPr="00497035">
        <w:rPr>
          <w:rStyle w:val="Emphasis"/>
        </w:rPr>
        <w:t xml:space="preserve">would prove highly dangerous and costly for Beijing. Incorporation of Taiwan into the PRC would prove to be, at best, a Pyrrhic victory if attempted in the near or medium term. </w:t>
      </w:r>
      <w:r w:rsidRPr="00497035">
        <w:rPr>
          <w:sz w:val="8"/>
        </w:rPr>
        <w:t xml:space="preserve">The Invasion of Taiwan While the People’s Liberation Army (PLA) is a highly capable and formidable force, </w:t>
      </w:r>
      <w:r w:rsidRPr="00497035">
        <w:rPr>
          <w:rStyle w:val="StyleUnderline"/>
        </w:rPr>
        <w:t>a conventional</w:t>
      </w:r>
      <w:r w:rsidRPr="00497035">
        <w:rPr>
          <w:sz w:val="8"/>
        </w:rPr>
        <w:t xml:space="preserve"> military </w:t>
      </w:r>
      <w:r w:rsidRPr="00497035">
        <w:rPr>
          <w:rStyle w:val="StyleUnderline"/>
        </w:rPr>
        <w:t>invasion of Taiwan would prove highly costly</w:t>
      </w:r>
      <w:r w:rsidRPr="00497035">
        <w:rPr>
          <w:sz w:val="8"/>
        </w:rPr>
        <w:t xml:space="preserve"> in treasure and blood and could fail to achieve the Communist Party of China’s (CPC’s) objectives. Ship-to-shore and shore-to-shore landings are extremely hazardous for the invasion force. In the first Gulf War, American military planners were rumored to estimate that an amphibious invasion of Saddam Hussein-occupied Kuwait would cost up to 10,000 American lives, despite the considerable relative military superiority of U.S. forces. The Republic of China (ROC) possesses a much more sophisticated military than Hussein did in 1991 and, due to advances in anti-access area denial doctrine and capabilities, can impose asymmetric costs on an invader. Additionally, American forces (and, potentially, other actors) would impose punishing costs on any invasion force. A 2015 RAND study estimated that United States submarines alone could sink 41 percent of Chinese amphibious ships in a theoretical 2017 conflict. </w:t>
      </w:r>
      <w:r w:rsidRPr="00497035">
        <w:rPr>
          <w:rStyle w:val="StyleUnderline"/>
        </w:rPr>
        <w:t>A direct invasion attempt by the PRC would likely</w:t>
      </w:r>
      <w:r w:rsidRPr="00170E67">
        <w:rPr>
          <w:rStyle w:val="StyleUnderline"/>
        </w:rPr>
        <w:t xml:space="preserve"> </w:t>
      </w:r>
      <w:r w:rsidRPr="00497035">
        <w:rPr>
          <w:rStyle w:val="StyleUnderline"/>
          <w:highlight w:val="green"/>
        </w:rPr>
        <w:t xml:space="preserve">lead to </w:t>
      </w:r>
      <w:r w:rsidRPr="00DF7E45">
        <w:rPr>
          <w:rStyle w:val="StyleUnderline"/>
        </w:rPr>
        <w:t>significant</w:t>
      </w:r>
      <w:r w:rsidRPr="00170E67">
        <w:rPr>
          <w:rStyle w:val="StyleUnderline"/>
        </w:rPr>
        <w:t xml:space="preserve"> – and potentially massive – </w:t>
      </w:r>
      <w:r w:rsidRPr="00497035">
        <w:rPr>
          <w:rStyle w:val="StyleUnderline"/>
          <w:highlight w:val="green"/>
        </w:rPr>
        <w:t>casualties</w:t>
      </w:r>
      <w:r w:rsidRPr="00170E67">
        <w:rPr>
          <w:rStyle w:val="StyleUnderline"/>
        </w:rPr>
        <w:t xml:space="preserve"> for all involved actors</w:t>
      </w:r>
      <w:r w:rsidRPr="00170E67">
        <w:rPr>
          <w:sz w:val="8"/>
        </w:rPr>
        <w:t xml:space="preserve">, as well as a regional or even global economic depression. </w:t>
      </w:r>
      <w:r w:rsidRPr="00170E67">
        <w:rPr>
          <w:rStyle w:val="Emphasis"/>
        </w:rPr>
        <w:t xml:space="preserve">In the “best-case” scenario for the PRC, a successful invasion would still suffer substantial casualties </w:t>
      </w:r>
      <w:r w:rsidRPr="00497035">
        <w:rPr>
          <w:rStyle w:val="Emphasis"/>
          <w:highlight w:val="green"/>
        </w:rPr>
        <w:t xml:space="preserve">and </w:t>
      </w:r>
      <w:r w:rsidRPr="00497035">
        <w:rPr>
          <w:rStyle w:val="Emphasis"/>
        </w:rPr>
        <w:t xml:space="preserve">cost </w:t>
      </w:r>
      <w:r w:rsidRPr="00170E67">
        <w:rPr>
          <w:rStyle w:val="Emphasis"/>
        </w:rPr>
        <w:t xml:space="preserve">tens of </w:t>
      </w:r>
      <w:r w:rsidRPr="00497035">
        <w:rPr>
          <w:rStyle w:val="Emphasis"/>
          <w:highlight w:val="green"/>
        </w:rPr>
        <w:t xml:space="preserve">billions </w:t>
      </w:r>
      <w:r w:rsidRPr="00170E67">
        <w:rPr>
          <w:rStyle w:val="Emphasis"/>
        </w:rPr>
        <w:t>of dollars</w:t>
      </w:r>
      <w:r w:rsidRPr="00170E67">
        <w:rPr>
          <w:sz w:val="8"/>
        </w:rPr>
        <w:t xml:space="preserve">. Moreover, </w:t>
      </w:r>
      <w:r w:rsidRPr="00170E67">
        <w:rPr>
          <w:rStyle w:val="StyleUnderline"/>
        </w:rPr>
        <w:t>the consequences of an invasion would persist, as health expenses and pensions would burden the Chinese state for decade</w:t>
      </w:r>
      <w:r w:rsidRPr="00170E67">
        <w:rPr>
          <w:sz w:val="8"/>
        </w:rPr>
        <w:t xml:space="preserve">s (at a time when Chinese veterans are already protesting about unpaid pensions). </w:t>
      </w:r>
      <w:r w:rsidRPr="00170E67">
        <w:rPr>
          <w:rStyle w:val="StyleUnderline"/>
        </w:rPr>
        <w:t xml:space="preserve">An invasion and the one-child policy </w:t>
      </w:r>
      <w:r w:rsidRPr="00DF7E45">
        <w:rPr>
          <w:rStyle w:val="StyleUnderline"/>
        </w:rPr>
        <w:t xml:space="preserve">could </w:t>
      </w:r>
      <w:r w:rsidRPr="00497035">
        <w:rPr>
          <w:rStyle w:val="StyleUnderline"/>
          <w:highlight w:val="green"/>
        </w:rPr>
        <w:t>exacerbate a</w:t>
      </w:r>
      <w:r w:rsidRPr="00170E67">
        <w:rPr>
          <w:rStyle w:val="StyleUnderline"/>
        </w:rPr>
        <w:t xml:space="preserve">n already </w:t>
      </w:r>
      <w:r w:rsidRPr="00170E67">
        <w:rPr>
          <w:rStyle w:val="Emphasis"/>
        </w:rPr>
        <w:t xml:space="preserve">hellish </w:t>
      </w:r>
      <w:r w:rsidRPr="00497035">
        <w:rPr>
          <w:rStyle w:val="Emphasis"/>
          <w:highlight w:val="green"/>
        </w:rPr>
        <w:t xml:space="preserve">social crisis </w:t>
      </w:r>
      <w:r w:rsidRPr="00170E67">
        <w:rPr>
          <w:rStyle w:val="Emphasis"/>
        </w:rPr>
        <w:t>for the mainland</w:t>
      </w:r>
      <w:r w:rsidRPr="00170E67">
        <w:rPr>
          <w:sz w:val="8"/>
        </w:rPr>
        <w:t xml:space="preserve">, as wounded and deceased veterans – often only children – </w:t>
      </w:r>
      <w:r w:rsidRPr="00170E67">
        <w:rPr>
          <w:rStyle w:val="StyleUnderline"/>
        </w:rPr>
        <w:t xml:space="preserve">would be unable to support their elderly parents and grandparents. </w:t>
      </w:r>
      <w:r w:rsidRPr="00170E67">
        <w:rPr>
          <w:sz w:val="8"/>
        </w:rPr>
        <w:t xml:space="preserve">Instead of a direct invasion, the PRC could employ a blockade or another form of so-called “asymmetrical warfare.” Russia used the tactics of asymmetric warfare to achieve short-term political objectives in Crimea, the Donbass, and, according to some reports, the 2016 United States presidential election. It may also potentially achieve the dissolution of the European Union and stimulate a worldwide financial crisis through its intervention in European elections. Leaving aside, for now, the wisdom of these actions, it is worth noting that the PRC’s invasion of Taiwan would confront an environment hostile to asymmetric means. Several factors aided Russia’s asymmetric/hybrid invasion of Ukraine: popular support in Crimea and the Donbass for close political ties with Russia; a significant number of former Russian (and Soviet) citizens and even veterans in the invaded territories, especially in Crimea; a largely ineffective opposing military force; and the element of surprise. A PRC invasion of Taiwan would confront much more challenging conditions. </w:t>
      </w:r>
      <w:r w:rsidRPr="00170E67">
        <w:rPr>
          <w:rStyle w:val="StyleUnderline"/>
        </w:rPr>
        <w:t>Few in Taiwan desire reunification with the CPC-dominated mainland</w:t>
      </w:r>
      <w:r w:rsidRPr="00170E67">
        <w:rPr>
          <w:sz w:val="8"/>
        </w:rPr>
        <w:t xml:space="preserve">: a 2014 public opinion poll by the ROC’s Mainland Affairs Council found that 84 percent of respondents on the island wanted to “maintain the status quo defined in a broader sense.” </w:t>
      </w:r>
      <w:r w:rsidRPr="00170E67">
        <w:rPr>
          <w:rStyle w:val="StyleUnderline"/>
        </w:rPr>
        <w:t xml:space="preserve">The PRC could surely count on some fifth-column support in the event of an invasion or asymmetric campaign but the reality is that most </w:t>
      </w:r>
      <w:r w:rsidRPr="00497035">
        <w:rPr>
          <w:rStyle w:val="StyleUnderline"/>
          <w:highlight w:val="green"/>
        </w:rPr>
        <w:t>individuals</w:t>
      </w:r>
      <w:r w:rsidRPr="00170E67">
        <w:rPr>
          <w:rStyle w:val="StyleUnderline"/>
        </w:rPr>
        <w:t xml:space="preserve"> in Taiwan fear PRC rule and would actively </w:t>
      </w:r>
      <w:r w:rsidRPr="00497035">
        <w:rPr>
          <w:rStyle w:val="StyleUnderline"/>
          <w:highlight w:val="green"/>
        </w:rPr>
        <w:t xml:space="preserve">resist </w:t>
      </w:r>
      <w:r w:rsidRPr="00497035">
        <w:rPr>
          <w:rStyle w:val="StyleUnderline"/>
        </w:rPr>
        <w:t xml:space="preserve">a reduction in their political freedoms and economic </w:t>
      </w:r>
      <w:r w:rsidRPr="00497035">
        <w:rPr>
          <w:rStyle w:val="Emphasis"/>
        </w:rPr>
        <w:t>prosperity. Finally</w:t>
      </w:r>
      <w:r w:rsidRPr="00170E67">
        <w:rPr>
          <w:rStyle w:val="Emphasis"/>
        </w:rPr>
        <w:t xml:space="preserve">, the </w:t>
      </w:r>
      <w:r w:rsidRPr="00DF7E45">
        <w:rPr>
          <w:rStyle w:val="Emphasis"/>
        </w:rPr>
        <w:t xml:space="preserve">ROC’s </w:t>
      </w:r>
      <w:r w:rsidRPr="00497035">
        <w:rPr>
          <w:rStyle w:val="StyleUnderline"/>
          <w:highlight w:val="green"/>
        </w:rPr>
        <w:t>military</w:t>
      </w:r>
      <w:r w:rsidRPr="00170E67">
        <w:rPr>
          <w:rStyle w:val="StyleUnderline"/>
        </w:rPr>
        <w:t xml:space="preserve"> – and other militaries – are unlikely to be surprised by asymmetric warfare </w:t>
      </w:r>
      <w:r w:rsidRPr="00170E67">
        <w:rPr>
          <w:rStyle w:val="Emphasis"/>
        </w:rPr>
        <w:t xml:space="preserve">and </w:t>
      </w:r>
      <w:r w:rsidRPr="00497035">
        <w:rPr>
          <w:rStyle w:val="Emphasis"/>
        </w:rPr>
        <w:t xml:space="preserve">would </w:t>
      </w:r>
      <w:r w:rsidRPr="00497035">
        <w:rPr>
          <w:rStyle w:val="Emphasis"/>
          <w:highlight w:val="green"/>
        </w:rPr>
        <w:t xml:space="preserve">respond </w:t>
      </w:r>
      <w:r w:rsidRPr="00170E67">
        <w:rPr>
          <w:rStyle w:val="Emphasis"/>
        </w:rPr>
        <w:t>vigorously.</w:t>
      </w:r>
      <w:r w:rsidRPr="00170E67">
        <w:rPr>
          <w:sz w:val="8"/>
        </w:rPr>
        <w:t xml:space="preserve"> </w:t>
      </w:r>
      <w:r w:rsidRPr="00170E67">
        <w:rPr>
          <w:rStyle w:val="StyleUnderline"/>
        </w:rPr>
        <w:t>Therefore, in the highly likely event of an asymmetric invasion’s failure, the CPC’s political leadership would have to face a hard choice: accept a massive symbolic defeat</w:t>
      </w:r>
      <w:r w:rsidRPr="00170E67">
        <w:rPr>
          <w:sz w:val="8"/>
        </w:rPr>
        <w:t xml:space="preserve">, which could jeopardize the Party’s legitimacy, </w:t>
      </w:r>
      <w:r w:rsidRPr="00170E67">
        <w:rPr>
          <w:rStyle w:val="StyleUnderline"/>
        </w:rPr>
        <w:t>or escalate</w:t>
      </w:r>
      <w:r w:rsidRPr="00170E67">
        <w:rPr>
          <w:sz w:val="8"/>
        </w:rPr>
        <w:t xml:space="preserve"> an asymmetric operation </w:t>
      </w:r>
      <w:r w:rsidRPr="00170E67">
        <w:rPr>
          <w:rStyle w:val="StyleUnderline"/>
        </w:rPr>
        <w:t>into a full military invasion</w:t>
      </w:r>
      <w:r w:rsidRPr="00170E67">
        <w:rPr>
          <w:sz w:val="8"/>
        </w:rPr>
        <w:t xml:space="preserve"> with all attendant risks. Garrison </w:t>
      </w:r>
      <w:r w:rsidRPr="00DF7E45">
        <w:rPr>
          <w:sz w:val="8"/>
        </w:rPr>
        <w:t xml:space="preserve">Island </w:t>
      </w:r>
      <w:r w:rsidRPr="00DF7E45">
        <w:rPr>
          <w:rStyle w:val="StyleUnderline"/>
        </w:rPr>
        <w:t xml:space="preserve">The costs of invading Taiwan could, perhaps surprisingly, pale in comparison </w:t>
      </w:r>
      <w:r w:rsidRPr="00DF7E45">
        <w:rPr>
          <w:rStyle w:val="Emphasis"/>
        </w:rPr>
        <w:t>to the costs of maintaining control over it</w:t>
      </w:r>
      <w:r w:rsidRPr="00170E67">
        <w:rPr>
          <w:sz w:val="8"/>
        </w:rPr>
        <w:t xml:space="preserve">. In the best-case scenario for the PRC, the island would fall with minimal damage to its physical (not to mention human) infrastructure. </w:t>
      </w:r>
      <w:r w:rsidRPr="00170E67">
        <w:rPr>
          <w:rStyle w:val="StyleUnderline"/>
        </w:rPr>
        <w:t xml:space="preserve">It is perhaps more realistic to expect that a PRC invasion would </w:t>
      </w:r>
      <w:r w:rsidRPr="00497035">
        <w:rPr>
          <w:rStyle w:val="StyleUnderline"/>
          <w:highlight w:val="green"/>
        </w:rPr>
        <w:t>lead to</w:t>
      </w:r>
      <w:r w:rsidRPr="00170E67">
        <w:rPr>
          <w:rStyle w:val="StyleUnderline"/>
        </w:rPr>
        <w:t xml:space="preserve"> catastrophic destruction of private property</w:t>
      </w:r>
      <w:r w:rsidRPr="00170E67">
        <w:rPr>
          <w:sz w:val="8"/>
        </w:rPr>
        <w:t xml:space="preserve"> (much of it owned by mainland elites); </w:t>
      </w:r>
      <w:r w:rsidRPr="00170E67">
        <w:rPr>
          <w:rStyle w:val="StyleUnderline"/>
        </w:rPr>
        <w:t>severe damages to Taiwan’s transportation infrastructure</w:t>
      </w:r>
      <w:r w:rsidRPr="00170E67">
        <w:rPr>
          <w:sz w:val="8"/>
        </w:rPr>
        <w:t xml:space="preserve">, such as railroads, bridges, ports, airports, and metro systems; ecological devastation from landmines and unexploded ordinance; </w:t>
      </w:r>
      <w:r w:rsidRPr="00170E67">
        <w:rPr>
          <w:rStyle w:val="StyleUnderline"/>
        </w:rPr>
        <w:t xml:space="preserve">and, perhaps, </w:t>
      </w:r>
      <w:r w:rsidRPr="00497035">
        <w:rPr>
          <w:rStyle w:val="StyleUnderline"/>
        </w:rPr>
        <w:t xml:space="preserve">an </w:t>
      </w:r>
      <w:r w:rsidRPr="00497035">
        <w:rPr>
          <w:rStyle w:val="StyleUnderline"/>
          <w:highlight w:val="green"/>
        </w:rPr>
        <w:t>anti-Communist insurgency</w:t>
      </w:r>
      <w:r w:rsidRPr="00170E67">
        <w:rPr>
          <w:rStyle w:val="StyleUnderline"/>
        </w:rPr>
        <w:t xml:space="preserve">. </w:t>
      </w:r>
      <w:r w:rsidRPr="00170E67">
        <w:rPr>
          <w:sz w:val="8"/>
        </w:rPr>
        <w:t xml:space="preserve">As many Chinese officials and scholars like to point out (especially when they are upset at American actions), the United States has spent significant blood and treasure in Iraq and Afghanistan and has achieved relatively few results. </w:t>
      </w:r>
      <w:r w:rsidRPr="00170E67">
        <w:rPr>
          <w:rStyle w:val="StyleUnderline"/>
        </w:rPr>
        <w:t>An invasion of Taiwan could provide the PRC with an object lesson in the difficulties of counterinsurgency</w:t>
      </w:r>
      <w:r w:rsidRPr="00170E67">
        <w:rPr>
          <w:sz w:val="8"/>
        </w:rPr>
        <w:t xml:space="preserve"> (for an excellent exposition on guerrilla war in the cross-strait context, see the CSBA’s 2014 “Hard ROC 2.0” report). </w:t>
      </w:r>
      <w:r w:rsidRPr="00170E67">
        <w:rPr>
          <w:rStyle w:val="StyleUnderline"/>
        </w:rPr>
        <w:t>It is extremely difficult to pacify an invaded regio</w:t>
      </w:r>
      <w:r w:rsidRPr="00170E67">
        <w:rPr>
          <w:sz w:val="8"/>
        </w:rPr>
        <w:t>n</w:t>
      </w:r>
      <w:r w:rsidRPr="00170E67">
        <w:rPr>
          <w:rStyle w:val="StyleUnderline"/>
        </w:rPr>
        <w:t>. Unlike, say, Crimea, individuals in Taiwan are quite likely to actively resist their occupie</w:t>
      </w:r>
      <w:r w:rsidRPr="00170E67">
        <w:rPr>
          <w:sz w:val="8"/>
        </w:rPr>
        <w:t xml:space="preserve">rs. </w:t>
      </w:r>
      <w:r w:rsidRPr="00170E67">
        <w:rPr>
          <w:rStyle w:val="StyleUnderline"/>
        </w:rPr>
        <w:t>If the PRC successfully invades Taiwan, it will likely re-learn many of the hard lessons that Washington experienced in the first two decades of the 21st century.</w:t>
      </w:r>
      <w:r w:rsidRPr="00170E67">
        <w:rPr>
          <w:sz w:val="8"/>
        </w:rPr>
        <w:t xml:space="preserve"> PRC planners should perhaps consider some unpleasant questions. Would ROC security forces be disbanded immediately upon conquest of the island? If so, does the PRC have sufficient financial resources to bribe former ROC soldiers and security officials from conducting an insurgency? If the PRC bribed former ROC soldiers and security officials, how would PLA veterans respond to enemy combatants receiving higher pensions? More broadly, given that Taiwan’s per capita PPP GDP is, at $49,400, over three times larger than the mainland’s per capita GDP, who would finance Taiwan’s reconstruction? Would these expenditures provoke or sharpen resentments on either or both sides of the strait? And how would the PRC handle Taiwan’s old political leadership? Would the PRC murder the old leadership, ensuring a massive backlash from the international community and the people on the island? Would the PLA merely imprison them, perhaps creating a sustained, symbolic threat to the Party? Or would the PLA exile the old political leadership, constructing a sophisticated opposition with governing experience, international stature, and, for the CPC, an uncomfortable historical parallel to Sun </w:t>
      </w:r>
      <w:proofErr w:type="spellStart"/>
      <w:r w:rsidRPr="00170E67">
        <w:rPr>
          <w:sz w:val="8"/>
        </w:rPr>
        <w:t>Yat-sen</w:t>
      </w:r>
      <w:proofErr w:type="spellEnd"/>
      <w:r w:rsidRPr="00170E67">
        <w:rPr>
          <w:sz w:val="8"/>
        </w:rPr>
        <w:t xml:space="preserve">, founder of the ROC and one of the few individuals revered on both sides of the strait? Subduing Taiwan would require massive investments of time, personnel, and resources. </w:t>
      </w:r>
      <w:r w:rsidRPr="00170E67">
        <w:rPr>
          <w:rStyle w:val="StyleUnderline"/>
        </w:rPr>
        <w:t>Counterinsurgency experts suggest that counterinsurgents often need to employ several times as many combatants as the insurgents. Therefore, garrisoning Taiwan would require a minimum occupying force numbering in the tens of thousand</w:t>
      </w:r>
      <w:r w:rsidRPr="00170E67">
        <w:rPr>
          <w:sz w:val="8"/>
        </w:rPr>
        <w:t xml:space="preserve">s. Higher manpower requirements are probable. A PLA counterinsurgency force in Taiwan could require hundreds of thousands soldiers and paramilitary forces, tying down PRC military and financial resources for decades. The PRC’s Legitimacy Post-Invasion </w:t>
      </w:r>
      <w:r w:rsidRPr="00170E67">
        <w:rPr>
          <w:rStyle w:val="StyleUnderline"/>
        </w:rPr>
        <w:t xml:space="preserve">An </w:t>
      </w:r>
      <w:r w:rsidRPr="00497035">
        <w:rPr>
          <w:rStyle w:val="StyleUnderline"/>
          <w:highlight w:val="green"/>
        </w:rPr>
        <w:t>invasion</w:t>
      </w:r>
      <w:r w:rsidRPr="00170E67">
        <w:rPr>
          <w:rStyle w:val="StyleUnderline"/>
        </w:rPr>
        <w:t xml:space="preserve"> of Taiwan </w:t>
      </w:r>
      <w:r w:rsidRPr="00DF7E45">
        <w:rPr>
          <w:rStyle w:val="StyleUnderline"/>
        </w:rPr>
        <w:t xml:space="preserve">would </w:t>
      </w:r>
      <w:r w:rsidRPr="00497035">
        <w:rPr>
          <w:rStyle w:val="StyleUnderline"/>
          <w:highlight w:val="green"/>
        </w:rPr>
        <w:t xml:space="preserve">signal </w:t>
      </w:r>
      <w:r w:rsidRPr="00170E67">
        <w:rPr>
          <w:rStyle w:val="StyleUnderline"/>
        </w:rPr>
        <w:t xml:space="preserve">the emergence of aggressive, might-makes-right Chinese </w:t>
      </w:r>
      <w:r w:rsidRPr="00497035">
        <w:rPr>
          <w:rStyle w:val="StyleUnderline"/>
          <w:highlight w:val="green"/>
        </w:rPr>
        <w:t xml:space="preserve">nationalism. </w:t>
      </w:r>
      <w:r w:rsidRPr="00170E67">
        <w:rPr>
          <w:rStyle w:val="StyleUnderline"/>
        </w:rPr>
        <w:t>Indo-Pacific countries would likely respond by coalescing into a military and economic alliance aimed at countering PRC aggression</w:t>
      </w:r>
      <w:r w:rsidRPr="00170E67">
        <w:rPr>
          <w:sz w:val="8"/>
        </w:rPr>
        <w:t>. The PRC’s international isolation would constrain its economic potential and, ultimately, likely lead CPC leadership to seek an alternative legitimation model. Under Mao Zedong, the CPC derived political legitimacy from its assertion of Chinese autonomy, Marxist ideology, and, to a lesser degree, rising living standards (the survivors of Mao experienced improvements in life expectancy, literacy, and infant mortality). Under Deng Xiaoping, the CPC increasingly tied its legitimacy to rising living standards, while notionally adhering to Marxist ideology. An invasion of Taiwan would represent the end of the Deng Xiaoping epoch. Under a new political paradigm, the CPC would mainly legitimate itself through nationalism, not economics: the state would seek to maximize China’s international prestige, perhaps even at the expense of domestic welfare. In other words, the CPC would increasingly resemble Russia under President Vladimir Putin. Under the new legitimation model, several features would emerge. First, living standards would likely stall – while remaining relatively high. Second, China would increasingly seek to derive legitimacy from the domination of other sovereign countries. Third, China’s appetite would likely grow larger with eating: Chinese claims to former territories currently occupied by India, Mongolia, North Korea, Pakistan, and Russia could grow increasingly strident. This new legitimation model would present several challenges for the CPC. First, Chinese and Russians have different historical experiences and psychological expectations. Russians endured a profoundly scarring economic and financial crisis in the 1990s, increasing their tolerance for economic misery while largely sapping demand for free-market economics (not to mention rules-</w:t>
      </w:r>
      <w:r w:rsidRPr="00497035">
        <w:rPr>
          <w:sz w:val="8"/>
        </w:rPr>
        <w:t xml:space="preserve">based government). </w:t>
      </w:r>
      <w:r w:rsidRPr="00497035">
        <w:rPr>
          <w:rStyle w:val="StyleUnderline"/>
        </w:rPr>
        <w:t>Chinese, on the other hand, have enjoyed near-continuous economic and social improvements for nearly 40 year</w:t>
      </w:r>
      <w:r w:rsidRPr="00170E67">
        <w:rPr>
          <w:rStyle w:val="StyleUnderline"/>
        </w:rPr>
        <w:t>s.</w:t>
      </w:r>
      <w:r w:rsidRPr="00170E67">
        <w:rPr>
          <w:sz w:val="8"/>
        </w:rPr>
        <w:t xml:space="preserve"> </w:t>
      </w:r>
      <w:r w:rsidRPr="00497035">
        <w:rPr>
          <w:sz w:val="8"/>
        </w:rPr>
        <w:t xml:space="preserve">A </w:t>
      </w:r>
      <w:r w:rsidRPr="00497035">
        <w:rPr>
          <w:rStyle w:val="Emphasis"/>
        </w:rPr>
        <w:t>nationalism-induced recession</w:t>
      </w:r>
      <w:r w:rsidRPr="00170E67">
        <w:rPr>
          <w:rStyle w:val="Emphasis"/>
        </w:rPr>
        <w:t xml:space="preserve"> – or even </w:t>
      </w:r>
      <w:r w:rsidRPr="00497035">
        <w:rPr>
          <w:rStyle w:val="Emphasis"/>
          <w:highlight w:val="green"/>
        </w:rPr>
        <w:t>stagnation</w:t>
      </w:r>
      <w:r w:rsidRPr="00170E67">
        <w:rPr>
          <w:rStyle w:val="Emphasis"/>
        </w:rPr>
        <w:t xml:space="preserve"> – </w:t>
      </w:r>
      <w:r w:rsidRPr="00DF7E45">
        <w:rPr>
          <w:rStyle w:val="Emphasis"/>
        </w:rPr>
        <w:t xml:space="preserve">could </w:t>
      </w:r>
      <w:r w:rsidRPr="00497035">
        <w:rPr>
          <w:rStyle w:val="Emphasis"/>
          <w:highlight w:val="green"/>
        </w:rPr>
        <w:t xml:space="preserve">lead to </w:t>
      </w:r>
      <w:r w:rsidRPr="00170E67">
        <w:rPr>
          <w:rStyle w:val="Emphasis"/>
        </w:rPr>
        <w:t xml:space="preserve">a </w:t>
      </w:r>
      <w:r w:rsidRPr="00497035">
        <w:rPr>
          <w:rStyle w:val="Emphasis"/>
        </w:rPr>
        <w:t xml:space="preserve">political </w:t>
      </w:r>
      <w:r w:rsidRPr="00497035">
        <w:rPr>
          <w:rStyle w:val="Emphasis"/>
          <w:highlight w:val="green"/>
        </w:rPr>
        <w:t xml:space="preserve">backlash </w:t>
      </w:r>
      <w:r w:rsidRPr="00170E67">
        <w:rPr>
          <w:rStyle w:val="Emphasis"/>
        </w:rPr>
        <w:t>from Chinese accustomed to rising living standards</w:t>
      </w:r>
      <w:r w:rsidRPr="00170E67">
        <w:rPr>
          <w:sz w:val="8"/>
        </w:rPr>
        <w:t>. As Samuel P. Huntington wrote, “</w:t>
      </w:r>
      <w:r w:rsidRPr="00170E67">
        <w:rPr>
          <w:rStyle w:val="StyleUnderline"/>
        </w:rPr>
        <w:t xml:space="preserve">Urbanization, increases in literacy, education, and media exposure all give rise to enhanced aspirations and expectations which, if unsatisfied, </w:t>
      </w:r>
      <w:r w:rsidRPr="00497035">
        <w:rPr>
          <w:rStyle w:val="StyleUnderline"/>
          <w:highlight w:val="green"/>
        </w:rPr>
        <w:t>galvanize individuals</w:t>
      </w:r>
      <w:r w:rsidRPr="00170E67">
        <w:rPr>
          <w:rStyle w:val="StyleUnderline"/>
        </w:rPr>
        <w:t xml:space="preserve"> and groups </w:t>
      </w:r>
      <w:r w:rsidRPr="00497035">
        <w:rPr>
          <w:rStyle w:val="StyleUnderline"/>
          <w:highlight w:val="green"/>
        </w:rPr>
        <w:t>into politics</w:t>
      </w:r>
      <w:r w:rsidRPr="00170E67">
        <w:rPr>
          <w:rStyle w:val="StyleUnderline"/>
        </w:rPr>
        <w:t xml:space="preserve">.” </w:t>
      </w:r>
      <w:r w:rsidRPr="00170E67">
        <w:rPr>
          <w:rStyle w:val="Emphasis"/>
        </w:rPr>
        <w:t xml:space="preserve">An invasion of Taiwan could </w:t>
      </w:r>
      <w:r w:rsidRPr="00497035">
        <w:rPr>
          <w:rStyle w:val="Emphasis"/>
          <w:highlight w:val="green"/>
        </w:rPr>
        <w:t xml:space="preserve">trigger </w:t>
      </w:r>
      <w:r w:rsidRPr="00170E67">
        <w:rPr>
          <w:rStyle w:val="Emphasis"/>
        </w:rPr>
        <w:t xml:space="preserve">an economic crisis and </w:t>
      </w:r>
      <w:r w:rsidRPr="00497035">
        <w:rPr>
          <w:rStyle w:val="Emphasis"/>
          <w:highlight w:val="green"/>
        </w:rPr>
        <w:t xml:space="preserve">political struggle </w:t>
      </w:r>
      <w:r w:rsidRPr="00170E67">
        <w:rPr>
          <w:rStyle w:val="Emphasis"/>
        </w:rPr>
        <w:t xml:space="preserve">on the mainland. </w:t>
      </w:r>
      <w:r w:rsidRPr="00170E67">
        <w:rPr>
          <w:rStyle w:val="StyleUnderline"/>
        </w:rPr>
        <w:t>Second, after invading Taiwan, what would the CPC do to score more nationalist “victories” – particularly if the invasion and/or occupation of Taiwan doesn’t go well</w:t>
      </w:r>
      <w:r w:rsidRPr="00170E67">
        <w:rPr>
          <w:sz w:val="8"/>
        </w:rPr>
        <w:t xml:space="preserve">? </w:t>
      </w:r>
      <w:r w:rsidRPr="00170E67">
        <w:rPr>
          <w:rStyle w:val="Emphasis"/>
        </w:rPr>
        <w:t>Most countries on China’s land and maritime borders possess nuclear weapons, enjoy an alliance or quasi-alliance with the United States and Japan, or both.</w:t>
      </w:r>
      <w:r w:rsidRPr="00170E67">
        <w:rPr>
          <w:sz w:val="8"/>
        </w:rPr>
        <w:t xml:space="preserve"> </w:t>
      </w:r>
      <w:r w:rsidRPr="00170E67">
        <w:rPr>
          <w:rStyle w:val="StyleUnderline"/>
        </w:rPr>
        <w:t xml:space="preserve">Third, Taiwan’s incorporation into the PRC may </w:t>
      </w:r>
      <w:r w:rsidRPr="00497035">
        <w:rPr>
          <w:rStyle w:val="StyleUnderline"/>
          <w:highlight w:val="green"/>
        </w:rPr>
        <w:t xml:space="preserve">increase </w:t>
      </w:r>
      <w:r w:rsidRPr="00170E67">
        <w:rPr>
          <w:rStyle w:val="StyleUnderline"/>
        </w:rPr>
        <w:t xml:space="preserve">the likelihood of </w:t>
      </w:r>
      <w:r w:rsidRPr="00497035">
        <w:rPr>
          <w:rStyle w:val="StyleUnderline"/>
          <w:highlight w:val="green"/>
        </w:rPr>
        <w:t>democratic transition</w:t>
      </w:r>
      <w:r w:rsidRPr="00170E67">
        <w:rPr>
          <w:sz w:val="8"/>
        </w:rPr>
        <w:t xml:space="preserve">. </w:t>
      </w:r>
      <w:r w:rsidRPr="00170E67">
        <w:rPr>
          <w:rStyle w:val="StyleUnderline"/>
        </w:rPr>
        <w:t xml:space="preserve">Most </w:t>
      </w:r>
      <w:r w:rsidRPr="00497035">
        <w:rPr>
          <w:rStyle w:val="StyleUnderline"/>
          <w:highlight w:val="green"/>
        </w:rPr>
        <w:t xml:space="preserve">individuals </w:t>
      </w:r>
      <w:r w:rsidRPr="00497035">
        <w:rPr>
          <w:rStyle w:val="StyleUnderline"/>
        </w:rPr>
        <w:t xml:space="preserve">in Taiwan </w:t>
      </w:r>
      <w:r w:rsidRPr="00497035">
        <w:rPr>
          <w:rStyle w:val="StyleUnderline"/>
          <w:highlight w:val="green"/>
        </w:rPr>
        <w:t>possess</w:t>
      </w:r>
      <w:r w:rsidRPr="00170E67">
        <w:rPr>
          <w:rStyle w:val="StyleUnderline"/>
        </w:rPr>
        <w:t xml:space="preserve"> strong normative </w:t>
      </w:r>
      <w:r w:rsidRPr="00497035">
        <w:rPr>
          <w:rStyle w:val="StyleUnderline"/>
          <w:highlight w:val="green"/>
        </w:rPr>
        <w:t xml:space="preserve">commitments </w:t>
      </w:r>
      <w:r w:rsidRPr="00DF7E45">
        <w:rPr>
          <w:rStyle w:val="StyleUnderline"/>
        </w:rPr>
        <w:t>to free markets, constitutional law, and open societies</w:t>
      </w:r>
      <w:r w:rsidRPr="00DF7E45">
        <w:rPr>
          <w:sz w:val="8"/>
        </w:rPr>
        <w:t>.</w:t>
      </w:r>
      <w:r w:rsidRPr="00170E67">
        <w:rPr>
          <w:sz w:val="8"/>
        </w:rPr>
        <w:t xml:space="preserve"> </w:t>
      </w:r>
      <w:r w:rsidRPr="00497035">
        <w:rPr>
          <w:rStyle w:val="StyleUnderline"/>
          <w:highlight w:val="green"/>
        </w:rPr>
        <w:t xml:space="preserve">Many </w:t>
      </w:r>
      <w:r w:rsidRPr="00170E67">
        <w:rPr>
          <w:rStyle w:val="StyleUnderline"/>
        </w:rPr>
        <w:t xml:space="preserve">mainland </w:t>
      </w:r>
      <w:r w:rsidRPr="00497035">
        <w:rPr>
          <w:rStyle w:val="StyleUnderline"/>
          <w:highlight w:val="green"/>
        </w:rPr>
        <w:t>Chinese</w:t>
      </w:r>
      <w:r w:rsidRPr="00170E67">
        <w:rPr>
          <w:sz w:val="8"/>
        </w:rPr>
        <w:t xml:space="preserve"> – particularly those from the 1989 generation – </w:t>
      </w:r>
      <w:r w:rsidRPr="00497035">
        <w:rPr>
          <w:rStyle w:val="StyleUnderline"/>
          <w:highlight w:val="green"/>
        </w:rPr>
        <w:t xml:space="preserve">support </w:t>
      </w:r>
      <w:r w:rsidRPr="00170E67">
        <w:rPr>
          <w:rStyle w:val="StyleUnderline"/>
        </w:rPr>
        <w:t xml:space="preserve">these </w:t>
      </w:r>
      <w:r w:rsidRPr="00497035">
        <w:rPr>
          <w:rStyle w:val="StyleUnderline"/>
          <w:highlight w:val="green"/>
        </w:rPr>
        <w:t>ideas.</w:t>
      </w:r>
      <w:r w:rsidRPr="00170E67">
        <w:rPr>
          <w:sz w:val="8"/>
        </w:rPr>
        <w:t xml:space="preserve"> </w:t>
      </w:r>
      <w:r w:rsidRPr="00497035">
        <w:rPr>
          <w:rStyle w:val="StyleUnderline"/>
          <w:highlight w:val="green"/>
        </w:rPr>
        <w:t xml:space="preserve">Adding </w:t>
      </w:r>
      <w:r w:rsidRPr="00DF7E45">
        <w:rPr>
          <w:rStyle w:val="StyleUnderline"/>
        </w:rPr>
        <w:t xml:space="preserve">20 </w:t>
      </w:r>
      <w:r w:rsidRPr="00497035">
        <w:rPr>
          <w:rStyle w:val="StyleUnderline"/>
        </w:rPr>
        <w:t xml:space="preserve">million </w:t>
      </w:r>
      <w:r w:rsidRPr="00497035">
        <w:rPr>
          <w:rStyle w:val="StyleUnderline"/>
          <w:highlight w:val="green"/>
        </w:rPr>
        <w:t xml:space="preserve">liberals to </w:t>
      </w:r>
      <w:r w:rsidRPr="00170E67">
        <w:rPr>
          <w:rStyle w:val="StyleUnderline"/>
        </w:rPr>
        <w:t xml:space="preserve">China’s </w:t>
      </w:r>
      <w:r w:rsidRPr="00DF7E45">
        <w:rPr>
          <w:rStyle w:val="StyleUnderline"/>
        </w:rPr>
        <w:t xml:space="preserve">political </w:t>
      </w:r>
      <w:r w:rsidRPr="00497035">
        <w:rPr>
          <w:rStyle w:val="StyleUnderline"/>
          <w:highlight w:val="green"/>
        </w:rPr>
        <w:t xml:space="preserve">discourse </w:t>
      </w:r>
      <w:r w:rsidRPr="00DF7E45">
        <w:rPr>
          <w:rStyle w:val="StyleUnderline"/>
        </w:rPr>
        <w:t>could have important implications</w:t>
      </w:r>
      <w:r w:rsidRPr="00170E67">
        <w:rPr>
          <w:rStyle w:val="StyleUnderline"/>
        </w:rPr>
        <w:t xml:space="preserve"> for its domestic politics.</w:t>
      </w:r>
    </w:p>
    <w:p w14:paraId="79F3FF17" w14:textId="77777777" w:rsidR="0034046F" w:rsidRPr="00170E67" w:rsidRDefault="0034046F" w:rsidP="0034046F"/>
    <w:p w14:paraId="208E1B41" w14:textId="77777777" w:rsidR="0034046F" w:rsidRPr="00170E67" w:rsidRDefault="0034046F" w:rsidP="0034046F">
      <w:pPr>
        <w:pStyle w:val="Heading4"/>
        <w:rPr>
          <w:rFonts w:cs="Calibri"/>
        </w:rPr>
      </w:pPr>
      <w:r w:rsidRPr="00170E67">
        <w:rPr>
          <w:rFonts w:cs="Calibri"/>
        </w:rPr>
        <w:t xml:space="preserve">Democratic landing would be </w:t>
      </w:r>
      <w:r w:rsidRPr="00170E67">
        <w:rPr>
          <w:rFonts w:cs="Calibri"/>
          <w:u w:val="single"/>
        </w:rPr>
        <w:t>peaceful</w:t>
      </w:r>
      <w:r w:rsidRPr="00170E67">
        <w:rPr>
          <w:rFonts w:cs="Calibri"/>
        </w:rPr>
        <w:t xml:space="preserve"> – but public buy-in is </w:t>
      </w:r>
      <w:r w:rsidRPr="00170E67">
        <w:rPr>
          <w:rFonts w:cs="Calibri"/>
          <w:u w:val="single"/>
        </w:rPr>
        <w:t>key</w:t>
      </w:r>
      <w:r w:rsidRPr="00170E67">
        <w:rPr>
          <w:rFonts w:cs="Calibri"/>
        </w:rPr>
        <w:t>.</w:t>
      </w:r>
    </w:p>
    <w:p w14:paraId="06B856DF" w14:textId="77777777" w:rsidR="0034046F" w:rsidRPr="00170E67" w:rsidRDefault="0034046F" w:rsidP="0034046F">
      <w:pPr>
        <w:rPr>
          <w:b/>
          <w:bCs/>
          <w:sz w:val="26"/>
          <w:u w:val="single"/>
        </w:rPr>
      </w:pPr>
      <w:r w:rsidRPr="00170E67">
        <w:rPr>
          <w:rStyle w:val="Style13ptBold"/>
        </w:rPr>
        <w:t xml:space="preserve">Pei 13 </w:t>
      </w:r>
      <w:r w:rsidRPr="00170E67">
        <w:t xml:space="preserve">– </w:t>
      </w:r>
      <w:proofErr w:type="spellStart"/>
      <w:r w:rsidRPr="00170E67">
        <w:t>Minxin</w:t>
      </w:r>
      <w:proofErr w:type="spellEnd"/>
      <w:r w:rsidRPr="00170E67">
        <w:t xml:space="preserve">, Tom and Margot Pritzker ’72 Professor of Government and director of the Keck Center for International and Strategic Studies at Claremont McKenna College, (“5 Ways China Could Become a Democracy”,  </w:t>
      </w:r>
      <w:hyperlink r:id="rId14" w:history="1">
        <w:r w:rsidRPr="00170E67">
          <w:rPr>
            <w:rStyle w:val="Hyperlink"/>
          </w:rPr>
          <w:t>http://thediplomat.com/2013/02/5-ways-china-could-become-a-democracy/1/</w:t>
        </w:r>
      </w:hyperlink>
      <w:r w:rsidRPr="00170E67">
        <w:t>) Recut Justin</w:t>
      </w:r>
    </w:p>
    <w:p w14:paraId="68E95CB6" w14:textId="77777777" w:rsidR="0034046F" w:rsidRPr="00170E67" w:rsidRDefault="0034046F" w:rsidP="0034046F">
      <w:pPr>
        <w:rPr>
          <w:sz w:val="8"/>
        </w:rPr>
      </w:pPr>
      <w:r w:rsidRPr="00170E67">
        <w:rPr>
          <w:sz w:val="8"/>
        </w:rPr>
        <w:t xml:space="preserve"> “</w:t>
      </w:r>
      <w:r w:rsidRPr="00DF7E45">
        <w:rPr>
          <w:rStyle w:val="Emphasis"/>
        </w:rPr>
        <w:t>Happy ending</w:t>
      </w:r>
      <w:r w:rsidRPr="00DF7E45">
        <w:rPr>
          <w:sz w:val="8"/>
        </w:rPr>
        <w:t xml:space="preserve">” </w:t>
      </w:r>
      <w:r w:rsidRPr="00DF7E45">
        <w:rPr>
          <w:rStyle w:val="StyleUnderline"/>
        </w:rPr>
        <w:t>would be</w:t>
      </w:r>
      <w:r w:rsidRPr="00170E67">
        <w:rPr>
          <w:rStyle w:val="StyleUnderline"/>
        </w:rPr>
        <w:t xml:space="preserve"> the most preferable mode of democratic transition for China</w:t>
      </w:r>
      <w:r w:rsidRPr="00170E67">
        <w:rPr>
          <w:sz w:val="8"/>
        </w:rPr>
        <w:t xml:space="preserve">. Typically, </w:t>
      </w:r>
      <w:r w:rsidRPr="00497035">
        <w:rPr>
          <w:rStyle w:val="StyleUnderline"/>
          <w:highlight w:val="green"/>
        </w:rPr>
        <w:t xml:space="preserve">a </w:t>
      </w:r>
      <w:r w:rsidRPr="00DF7E45">
        <w:rPr>
          <w:rStyle w:val="StyleUnderline"/>
        </w:rPr>
        <w:t xml:space="preserve">peaceful </w:t>
      </w:r>
      <w:r w:rsidRPr="00497035">
        <w:rPr>
          <w:rStyle w:val="StyleUnderline"/>
          <w:highlight w:val="green"/>
        </w:rPr>
        <w:t>exit</w:t>
      </w:r>
      <w:r w:rsidRPr="00170E67">
        <w:rPr>
          <w:rStyle w:val="StyleUnderline"/>
        </w:rPr>
        <w:t xml:space="preserve"> from power managed by the ruling elites of the old regime goes through several stages</w:t>
      </w:r>
      <w:r w:rsidRPr="00170E67">
        <w:rPr>
          <w:sz w:val="8"/>
        </w:rPr>
        <w:t xml:space="preserve">. </w:t>
      </w:r>
      <w:r w:rsidRPr="00170E67">
        <w:rPr>
          <w:rStyle w:val="StyleUnderline"/>
        </w:rPr>
        <w:t xml:space="preserve">It </w:t>
      </w:r>
      <w:r w:rsidRPr="00497035">
        <w:rPr>
          <w:rStyle w:val="StyleUnderline"/>
          <w:highlight w:val="green"/>
        </w:rPr>
        <w:t xml:space="preserve">starts </w:t>
      </w:r>
      <w:r w:rsidRPr="00497035">
        <w:rPr>
          <w:rStyle w:val="Emphasis"/>
          <w:highlight w:val="green"/>
        </w:rPr>
        <w:t xml:space="preserve">with </w:t>
      </w:r>
      <w:r w:rsidRPr="00170E67">
        <w:rPr>
          <w:rStyle w:val="Emphasis"/>
        </w:rPr>
        <w:t xml:space="preserve">the emergence of </w:t>
      </w:r>
      <w:r w:rsidRPr="00DF7E45">
        <w:rPr>
          <w:rStyle w:val="Emphasis"/>
        </w:rPr>
        <w:t xml:space="preserve">a </w:t>
      </w:r>
      <w:r w:rsidRPr="00497035">
        <w:rPr>
          <w:rStyle w:val="Emphasis"/>
          <w:highlight w:val="green"/>
        </w:rPr>
        <w:t>legitimacy crisis</w:t>
      </w:r>
      <w:r w:rsidRPr="00170E67">
        <w:rPr>
          <w:sz w:val="8"/>
        </w:rPr>
        <w:t xml:space="preserve">, </w:t>
      </w:r>
      <w:r w:rsidRPr="00170E67">
        <w:rPr>
          <w:rStyle w:val="StyleUnderline"/>
        </w:rPr>
        <w:t xml:space="preserve">which may be </w:t>
      </w:r>
      <w:r w:rsidRPr="00497035">
        <w:rPr>
          <w:rStyle w:val="StyleUnderline"/>
          <w:highlight w:val="green"/>
        </w:rPr>
        <w:t>caused by</w:t>
      </w:r>
      <w:r w:rsidRPr="00170E67">
        <w:rPr>
          <w:sz w:val="8"/>
        </w:rPr>
        <w:t xml:space="preserve"> many factors (such as </w:t>
      </w:r>
      <w:r w:rsidRPr="00170E67">
        <w:rPr>
          <w:rStyle w:val="StyleUnderline"/>
        </w:rPr>
        <w:t>poor economic performance</w:t>
      </w:r>
      <w:r w:rsidRPr="00170E67">
        <w:rPr>
          <w:sz w:val="8"/>
        </w:rPr>
        <w:t xml:space="preserve">, military defeat, </w:t>
      </w:r>
      <w:r w:rsidRPr="00170E67">
        <w:rPr>
          <w:rStyle w:val="StyleUnderline"/>
        </w:rPr>
        <w:t xml:space="preserve">rising </w:t>
      </w:r>
      <w:r w:rsidRPr="00DF7E45">
        <w:rPr>
          <w:rStyle w:val="StyleUnderline"/>
        </w:rPr>
        <w:t>popular resistance</w:t>
      </w:r>
      <w:r w:rsidRPr="00DF7E45">
        <w:rPr>
          <w:sz w:val="8"/>
        </w:rPr>
        <w:t xml:space="preserve">, </w:t>
      </w:r>
      <w:r w:rsidRPr="00497035">
        <w:rPr>
          <w:rStyle w:val="Emphasis"/>
          <w:highlight w:val="green"/>
        </w:rPr>
        <w:t xml:space="preserve">unbearable </w:t>
      </w:r>
      <w:r w:rsidRPr="00DF7E45">
        <w:rPr>
          <w:rStyle w:val="Emphasis"/>
        </w:rPr>
        <w:t xml:space="preserve">costs of </w:t>
      </w:r>
      <w:r w:rsidRPr="00497035">
        <w:rPr>
          <w:rStyle w:val="Emphasis"/>
          <w:highlight w:val="green"/>
        </w:rPr>
        <w:t>repression</w:t>
      </w:r>
      <w:r w:rsidRPr="00170E67">
        <w:rPr>
          <w:sz w:val="8"/>
        </w:rPr>
        <w:t xml:space="preserve">, and </w:t>
      </w:r>
      <w:r w:rsidRPr="00170E67">
        <w:rPr>
          <w:rStyle w:val="StyleUnderline"/>
        </w:rPr>
        <w:t>endemic corruption</w:t>
      </w:r>
      <w:r w:rsidRPr="00170E67">
        <w:rPr>
          <w:sz w:val="8"/>
        </w:rPr>
        <w:t xml:space="preserve">). </w:t>
      </w:r>
      <w:r w:rsidRPr="00170E67">
        <w:rPr>
          <w:rStyle w:val="StyleUnderline"/>
        </w:rPr>
        <w:t xml:space="preserve">Recognition of such a crisis convinces </w:t>
      </w:r>
      <w:r w:rsidRPr="00170E67">
        <w:rPr>
          <w:sz w:val="8"/>
        </w:rPr>
        <w:t>some</w:t>
      </w:r>
      <w:r w:rsidRPr="00170E67">
        <w:rPr>
          <w:rStyle w:val="StyleUnderline"/>
        </w:rPr>
        <w:t xml:space="preserve"> leaders</w:t>
      </w:r>
      <w:r w:rsidRPr="00170E67">
        <w:rPr>
          <w:sz w:val="8"/>
        </w:rPr>
        <w:t xml:space="preserve"> of the regime </w:t>
      </w:r>
      <w:r w:rsidRPr="00170E67">
        <w:rPr>
          <w:rStyle w:val="StyleUnderline"/>
        </w:rPr>
        <w:t>that the days of authoritarian rule are numbered</w:t>
      </w:r>
      <w:r w:rsidRPr="00170E67">
        <w:rPr>
          <w:sz w:val="8"/>
        </w:rPr>
        <w:t xml:space="preserve"> and they should start managing a graceful withdrawal from power. If such leaders gain political dominance inside the regime, they start a process of liberalization by freeing the media and loosening control over civil society. </w:t>
      </w:r>
      <w:r w:rsidRPr="00170E67">
        <w:rPr>
          <w:rStyle w:val="StyleUnderline"/>
        </w:rPr>
        <w:t xml:space="preserve">Then </w:t>
      </w:r>
      <w:r w:rsidRPr="00497035">
        <w:rPr>
          <w:rStyle w:val="StyleUnderline"/>
          <w:highlight w:val="green"/>
        </w:rPr>
        <w:t>they negotiate with</w:t>
      </w:r>
      <w:r w:rsidRPr="00170E67">
        <w:rPr>
          <w:rStyle w:val="StyleUnderline"/>
        </w:rPr>
        <w:t xml:space="preserve"> </w:t>
      </w:r>
      <w:r w:rsidRPr="00DF7E45">
        <w:rPr>
          <w:rStyle w:val="StyleUnderline"/>
        </w:rPr>
        <w:t xml:space="preserve">opposition </w:t>
      </w:r>
      <w:r w:rsidRPr="00497035">
        <w:rPr>
          <w:rStyle w:val="StyleUnderline"/>
          <w:highlight w:val="green"/>
        </w:rPr>
        <w:t>leaders</w:t>
      </w:r>
      <w:r w:rsidRPr="00170E67">
        <w:rPr>
          <w:rStyle w:val="StyleUnderline"/>
        </w:rPr>
        <w:t xml:space="preserve"> to set the rules of the post-transition political system</w:t>
      </w:r>
      <w:r w:rsidRPr="00170E67">
        <w:rPr>
          <w:sz w:val="8"/>
        </w:rPr>
        <w:t xml:space="preserve">. Most critically, such negotiations center on the protection of the ruling elites of the old regime who have committed human rights abuses and the preservation of the privileges of the state institutions that have supported the old regime (such as the military and the secret police). </w:t>
      </w:r>
      <w:r w:rsidRPr="00170E67">
        <w:rPr>
          <w:rStyle w:val="StyleUnderline"/>
        </w:rPr>
        <w:t xml:space="preserve">Once such negotiations are concluded, </w:t>
      </w:r>
      <w:r w:rsidRPr="00497035">
        <w:rPr>
          <w:rStyle w:val="StyleUnderline"/>
          <w:highlight w:val="green"/>
        </w:rPr>
        <w:t>elections are held</w:t>
      </w:r>
      <w:r w:rsidRPr="00170E67">
        <w:rPr>
          <w:sz w:val="8"/>
        </w:rPr>
        <w:t>. In most cases (Taiwan and Spain being the exceptions), parties representing the old regime lose such elections, thus ushering in a new democratic era</w:t>
      </w:r>
      <w:r w:rsidRPr="00170E67">
        <w:rPr>
          <w:rStyle w:val="Emphasis"/>
        </w:rPr>
        <w:t xml:space="preserve">. At the moment, </w:t>
      </w:r>
      <w:r w:rsidRPr="00DF7E45">
        <w:rPr>
          <w:rStyle w:val="Emphasis"/>
        </w:rPr>
        <w:t xml:space="preserve">the </w:t>
      </w:r>
      <w:r w:rsidRPr="00497035">
        <w:rPr>
          <w:rStyle w:val="Emphasis"/>
          <w:highlight w:val="green"/>
        </w:rPr>
        <w:t xml:space="preserve">transition in Burma </w:t>
      </w:r>
      <w:r w:rsidRPr="00DF7E45">
        <w:rPr>
          <w:rStyle w:val="Emphasis"/>
        </w:rPr>
        <w:t xml:space="preserve">is </w:t>
      </w:r>
      <w:r w:rsidRPr="00497035">
        <w:rPr>
          <w:rStyle w:val="Emphasis"/>
          <w:highlight w:val="green"/>
        </w:rPr>
        <w:t xml:space="preserve">unfolding according to this </w:t>
      </w:r>
      <w:r w:rsidRPr="00DF7E45">
        <w:rPr>
          <w:rStyle w:val="Emphasis"/>
        </w:rPr>
        <w:t>script</w:t>
      </w:r>
      <w:r w:rsidRPr="00DF7E45">
        <w:rPr>
          <w:sz w:val="8"/>
        </w:rPr>
        <w:t xml:space="preserve">. But </w:t>
      </w:r>
      <w:r w:rsidRPr="00DF7E45">
        <w:rPr>
          <w:rStyle w:val="StyleUnderline"/>
        </w:rPr>
        <w:t>for</w:t>
      </w:r>
      <w:r w:rsidRPr="00170E67">
        <w:rPr>
          <w:rStyle w:val="StyleUnderline"/>
        </w:rPr>
        <w:t xml:space="preserve"> China, the probability of such a happy ending hinges on,</w:t>
      </w:r>
      <w:r w:rsidRPr="00170E67">
        <w:rPr>
          <w:sz w:val="8"/>
        </w:rPr>
        <w:t xml:space="preserve"> among other things, </w:t>
      </w:r>
      <w:r w:rsidRPr="00170E67">
        <w:rPr>
          <w:rStyle w:val="StyleUnderline"/>
        </w:rPr>
        <w:t xml:space="preserve">whether the ruling elites start reform </w:t>
      </w:r>
      <w:r w:rsidRPr="00170E67">
        <w:rPr>
          <w:rStyle w:val="Emphasis"/>
        </w:rPr>
        <w:t>before the old regime suffers irreparable loss of legitimacy.</w:t>
      </w:r>
      <w:r w:rsidRPr="00170E67">
        <w:rPr>
          <w:sz w:val="8"/>
        </w:rPr>
        <w:t xml:space="preserve"> The historical record of peaceful transition from post-totalitarian regimes is abysmal mainly because such regimes resist reform until it is too late. </w:t>
      </w:r>
      <w:r w:rsidRPr="00170E67">
        <w:rPr>
          <w:rStyle w:val="StyleUnderline"/>
        </w:rPr>
        <w:t>Successful cases of “happy ending” transitions</w:t>
      </w:r>
      <w:r w:rsidRPr="00170E67">
        <w:rPr>
          <w:sz w:val="8"/>
        </w:rPr>
        <w:t xml:space="preserve">, such as those in Taiwan, Mexico, and Brazil, </w:t>
      </w:r>
      <w:r w:rsidRPr="00170E67">
        <w:rPr>
          <w:rStyle w:val="StyleUnderline"/>
        </w:rPr>
        <w:t>took place because the old regime still maintained sufficient political strength</w:t>
      </w:r>
      <w:r w:rsidRPr="00170E67">
        <w:rPr>
          <w:sz w:val="8"/>
        </w:rPr>
        <w:t xml:space="preserve"> </w:t>
      </w:r>
      <w:r w:rsidRPr="00170E67">
        <w:rPr>
          <w:rStyle w:val="StyleUnderline"/>
        </w:rPr>
        <w:t>and some degree of support from key social groups</w:t>
      </w:r>
      <w:r w:rsidRPr="00170E67">
        <w:rPr>
          <w:sz w:val="8"/>
        </w:rPr>
        <w:t xml:space="preserve">. </w:t>
      </w:r>
      <w:r w:rsidRPr="00170E67">
        <w:rPr>
          <w:rStyle w:val="Emphasis"/>
        </w:rPr>
        <w:t>So the sooner the ruling elites start this process, the greater their chances of success</w:t>
      </w:r>
      <w:r w:rsidRPr="00170E67">
        <w:rPr>
          <w:sz w:val="8"/>
        </w:rPr>
        <w:t xml:space="preserve">. The paradox, however, is that regimes that are strong enough are unwilling to reform and regimes that are weak cannot reform. In the Chinese case, the odds of a </w:t>
      </w:r>
      <w:r w:rsidRPr="00170E67">
        <w:rPr>
          <w:rStyle w:val="StyleUnderline"/>
        </w:rPr>
        <w:t>soft landing</w:t>
      </w:r>
      <w:r w:rsidRPr="00170E67">
        <w:rPr>
          <w:sz w:val="8"/>
        </w:rPr>
        <w:t xml:space="preserve"> are </w:t>
      </w:r>
      <w:r w:rsidRPr="00170E67">
        <w:rPr>
          <w:rStyle w:val="StyleUnderline"/>
        </w:rPr>
        <w:t>likely to be determined by</w:t>
      </w:r>
      <w:r w:rsidRPr="00170E67">
        <w:rPr>
          <w:sz w:val="8"/>
        </w:rPr>
        <w:t xml:space="preserve"> what China’s new leadership does in </w:t>
      </w:r>
      <w:r w:rsidRPr="00170E67">
        <w:rPr>
          <w:rStyle w:val="Emphasis"/>
        </w:rPr>
        <w:t>the coming five years</w:t>
      </w:r>
      <w:r w:rsidRPr="00170E67">
        <w:rPr>
          <w:sz w:val="8"/>
        </w:rPr>
        <w:t xml:space="preserve"> because the window of opportunity for a political soft landing will not remain open forever.</w:t>
      </w:r>
    </w:p>
    <w:p w14:paraId="5B9698B1" w14:textId="77777777" w:rsidR="0034046F" w:rsidRDefault="0034046F" w:rsidP="0034046F"/>
    <w:p w14:paraId="3B6CB1B1" w14:textId="77777777" w:rsidR="0034046F" w:rsidRPr="002949A5" w:rsidRDefault="0034046F" w:rsidP="0034046F">
      <w:pPr>
        <w:pStyle w:val="Heading4"/>
        <w:rPr>
          <w:rFonts w:cs="Calibri"/>
        </w:rPr>
      </w:pPr>
      <w:r>
        <w:rPr>
          <w:rFonts w:cs="Calibri"/>
        </w:rPr>
        <w:t xml:space="preserve">China </w:t>
      </w:r>
      <w:r w:rsidRPr="002949A5">
        <w:rPr>
          <w:rFonts w:cs="Calibri"/>
          <w:u w:val="single"/>
        </w:rPr>
        <w:t>stay</w:t>
      </w:r>
      <w:r>
        <w:rPr>
          <w:rFonts w:cs="Calibri"/>
          <w:u w:val="single"/>
        </w:rPr>
        <w:t>s</w:t>
      </w:r>
      <w:r>
        <w:rPr>
          <w:rFonts w:cs="Calibri"/>
        </w:rPr>
        <w:t xml:space="preserve"> conventional.</w:t>
      </w:r>
    </w:p>
    <w:p w14:paraId="53E9A2A6" w14:textId="77777777" w:rsidR="0034046F" w:rsidRPr="00170E67" w:rsidRDefault="0034046F" w:rsidP="0034046F">
      <w:r w:rsidRPr="00170E67">
        <w:t xml:space="preserve">Natasha </w:t>
      </w:r>
      <w:r w:rsidRPr="00170E67">
        <w:rPr>
          <w:rStyle w:val="Style13ptBold"/>
        </w:rPr>
        <w:t>Kassam 20</w:t>
      </w:r>
      <w:r w:rsidRPr="00170E67">
        <w:t xml:space="preserve">, Research Fellow in the Diplomacy and Public Opinion Program at the Lowy Institute, Bachelor of Laws (Hons I) and a Bachelor of International Studies from the University of Sydney, and Richard McGregor, Senior Fellow at the Lowy Institute, Former Fellow at the Wilson Center and Visiting Scholar at the </w:t>
      </w:r>
      <w:proofErr w:type="spellStart"/>
      <w:r w:rsidRPr="00170E67">
        <w:t>Sigur</w:t>
      </w:r>
      <w:proofErr w:type="spellEnd"/>
      <w:r w:rsidRPr="00170E67">
        <w:t xml:space="preserve"> Center at George Washington University, “Taiwan’s 2020 Elections”, Lowy Institute Report, 1/7/2020, https://www.lowyinstitute.org/publications/taiwan-s-2020-elections</w:t>
      </w:r>
    </w:p>
    <w:p w14:paraId="4511A1DB" w14:textId="77777777" w:rsidR="0034046F" w:rsidRPr="00170E67" w:rsidRDefault="0034046F" w:rsidP="0034046F">
      <w:pPr>
        <w:rPr>
          <w:sz w:val="16"/>
        </w:rPr>
      </w:pPr>
      <w:r w:rsidRPr="00170E67">
        <w:rPr>
          <w:rStyle w:val="StyleUnderline"/>
        </w:rPr>
        <w:t xml:space="preserve">Regionally, </w:t>
      </w:r>
      <w:r w:rsidRPr="002949A5">
        <w:rPr>
          <w:rStyle w:val="StyleUnderline"/>
        </w:rPr>
        <w:t xml:space="preserve">the </w:t>
      </w:r>
      <w:r w:rsidRPr="00497035">
        <w:rPr>
          <w:rStyle w:val="StyleUnderline"/>
          <w:highlight w:val="green"/>
        </w:rPr>
        <w:t xml:space="preserve">conventional </w:t>
      </w:r>
      <w:r w:rsidRPr="002949A5">
        <w:rPr>
          <w:rStyle w:val="Emphasis"/>
        </w:rPr>
        <w:t>balance of mi</w:t>
      </w:r>
      <w:r w:rsidRPr="00170E67">
        <w:rPr>
          <w:rStyle w:val="Emphasis"/>
        </w:rPr>
        <w:t xml:space="preserve">litary </w:t>
      </w:r>
      <w:r w:rsidRPr="00497035">
        <w:rPr>
          <w:rStyle w:val="Emphasis"/>
          <w:highlight w:val="green"/>
        </w:rPr>
        <w:t>power</w:t>
      </w:r>
      <w:r w:rsidRPr="00170E67">
        <w:rPr>
          <w:rStyle w:val="StyleUnderline"/>
        </w:rPr>
        <w:t xml:space="preserve"> is </w:t>
      </w:r>
      <w:r w:rsidRPr="00497035">
        <w:rPr>
          <w:rStyle w:val="Emphasis"/>
          <w:highlight w:val="green"/>
        </w:rPr>
        <w:t>tip</w:t>
      </w:r>
      <w:r w:rsidRPr="00170E67">
        <w:rPr>
          <w:rStyle w:val="StyleUnderline"/>
        </w:rPr>
        <w:t xml:space="preserve">ping </w:t>
      </w:r>
      <w:r w:rsidRPr="00497035">
        <w:rPr>
          <w:rStyle w:val="StyleUnderline"/>
          <w:highlight w:val="green"/>
        </w:rPr>
        <w:t>towards China</w:t>
      </w:r>
      <w:r w:rsidRPr="00170E67">
        <w:rPr>
          <w:sz w:val="16"/>
        </w:rPr>
        <w:t xml:space="preserve">. The People’s Liberation Army has long equipped itself and planned for a cross-straits conflict. </w:t>
      </w:r>
      <w:r w:rsidRPr="00497035">
        <w:rPr>
          <w:rStyle w:val="Emphasis"/>
          <w:highlight w:val="green"/>
        </w:rPr>
        <w:t>However</w:t>
      </w:r>
      <w:r w:rsidRPr="00170E67">
        <w:rPr>
          <w:rStyle w:val="StyleUnderline"/>
        </w:rPr>
        <w:t xml:space="preserve">, a </w:t>
      </w:r>
      <w:r w:rsidRPr="00497035">
        <w:rPr>
          <w:rStyle w:val="StyleUnderline"/>
          <w:highlight w:val="green"/>
        </w:rPr>
        <w:t>full-frontal</w:t>
      </w:r>
      <w:r w:rsidRPr="00170E67">
        <w:rPr>
          <w:rStyle w:val="StyleUnderline"/>
        </w:rPr>
        <w:t xml:space="preserve"> Chinese </w:t>
      </w:r>
      <w:r w:rsidRPr="00497035">
        <w:rPr>
          <w:rStyle w:val="StyleUnderline"/>
          <w:highlight w:val="green"/>
        </w:rPr>
        <w:t>invasion</w:t>
      </w:r>
      <w:r w:rsidRPr="00170E67">
        <w:rPr>
          <w:rStyle w:val="StyleUnderline"/>
        </w:rPr>
        <w:t xml:space="preserve"> of Taiwan </w:t>
      </w:r>
      <w:r w:rsidRPr="002949A5">
        <w:rPr>
          <w:rStyle w:val="StyleUnderline"/>
        </w:rPr>
        <w:t xml:space="preserve">remains </w:t>
      </w:r>
      <w:r w:rsidRPr="00497035">
        <w:rPr>
          <w:rStyle w:val="Emphasis"/>
          <w:highlight w:val="green"/>
        </w:rPr>
        <w:t>unlikely</w:t>
      </w:r>
      <w:r w:rsidRPr="00170E67">
        <w:rPr>
          <w:rStyle w:val="StyleUnderline"/>
        </w:rPr>
        <w:t xml:space="preserve"> in the near term. There are </w:t>
      </w:r>
      <w:r w:rsidRPr="00170E67">
        <w:rPr>
          <w:rStyle w:val="Emphasis"/>
        </w:rPr>
        <w:t>numerous factors</w:t>
      </w:r>
      <w:r w:rsidRPr="00170E67">
        <w:rPr>
          <w:rStyle w:val="StyleUnderline"/>
        </w:rPr>
        <w:t xml:space="preserve"> that would </w:t>
      </w:r>
      <w:r w:rsidRPr="00170E67">
        <w:rPr>
          <w:rStyle w:val="Emphasis"/>
        </w:rPr>
        <w:t>deter</w:t>
      </w:r>
      <w:r w:rsidRPr="00170E67">
        <w:rPr>
          <w:rStyle w:val="StyleUnderline"/>
        </w:rPr>
        <w:t xml:space="preserve"> such an invasion, including Taiwan’s </w:t>
      </w:r>
      <w:r w:rsidRPr="00497035">
        <w:rPr>
          <w:rStyle w:val="Emphasis"/>
          <w:highlight w:val="green"/>
        </w:rPr>
        <w:t>unwelcoming geography</w:t>
      </w:r>
      <w:r w:rsidRPr="00497035">
        <w:rPr>
          <w:rStyle w:val="StyleUnderline"/>
          <w:highlight w:val="green"/>
        </w:rPr>
        <w:t xml:space="preserve"> and </w:t>
      </w:r>
      <w:r w:rsidRPr="00497035">
        <w:rPr>
          <w:rStyle w:val="Emphasis"/>
          <w:highlight w:val="green"/>
        </w:rPr>
        <w:t>climate</w:t>
      </w:r>
      <w:r w:rsidRPr="00170E67">
        <w:rPr>
          <w:rStyle w:val="StyleUnderline"/>
        </w:rPr>
        <w:t xml:space="preserve">, the </w:t>
      </w:r>
      <w:r w:rsidRPr="00497035">
        <w:rPr>
          <w:rStyle w:val="Emphasis"/>
          <w:highlight w:val="green"/>
        </w:rPr>
        <w:t>difficulties</w:t>
      </w:r>
      <w:r w:rsidRPr="00497035">
        <w:rPr>
          <w:rStyle w:val="StyleUnderline"/>
          <w:highlight w:val="green"/>
        </w:rPr>
        <w:t xml:space="preserve"> of</w:t>
      </w:r>
      <w:r w:rsidRPr="00170E67">
        <w:rPr>
          <w:rStyle w:val="StyleUnderline"/>
        </w:rPr>
        <w:t xml:space="preserve"> staging an </w:t>
      </w:r>
      <w:r w:rsidRPr="002949A5">
        <w:rPr>
          <w:rStyle w:val="Emphasis"/>
        </w:rPr>
        <w:t xml:space="preserve">amphibious </w:t>
      </w:r>
      <w:r w:rsidRPr="00497035">
        <w:rPr>
          <w:rStyle w:val="Emphasis"/>
          <w:highlight w:val="green"/>
        </w:rPr>
        <w:t>landing</w:t>
      </w:r>
      <w:r w:rsidRPr="00170E67">
        <w:rPr>
          <w:rStyle w:val="StyleUnderline"/>
        </w:rPr>
        <w:t xml:space="preserve">, the </w:t>
      </w:r>
      <w:r w:rsidRPr="00170E67">
        <w:rPr>
          <w:rStyle w:val="Emphasis"/>
        </w:rPr>
        <w:t>unknown appetite</w:t>
      </w:r>
      <w:r w:rsidRPr="00170E67">
        <w:rPr>
          <w:rStyle w:val="StyleUnderline"/>
        </w:rPr>
        <w:t xml:space="preserve"> in the </w:t>
      </w:r>
      <w:r w:rsidRPr="00497035">
        <w:rPr>
          <w:rStyle w:val="Emphasis"/>
          <w:highlight w:val="green"/>
        </w:rPr>
        <w:t>U</w:t>
      </w:r>
      <w:r w:rsidRPr="00170E67">
        <w:rPr>
          <w:rStyle w:val="StyleUnderline"/>
        </w:rPr>
        <w:t xml:space="preserve">nited </w:t>
      </w:r>
      <w:r w:rsidRPr="00497035">
        <w:rPr>
          <w:rStyle w:val="Emphasis"/>
          <w:highlight w:val="green"/>
        </w:rPr>
        <w:t>S</w:t>
      </w:r>
      <w:r w:rsidRPr="00170E67">
        <w:rPr>
          <w:rStyle w:val="StyleUnderline"/>
        </w:rPr>
        <w:t xml:space="preserve">tates for </w:t>
      </w:r>
      <w:r w:rsidRPr="00497035">
        <w:rPr>
          <w:rStyle w:val="StyleUnderline"/>
          <w:highlight w:val="green"/>
        </w:rPr>
        <w:t xml:space="preserve">intervention and </w:t>
      </w:r>
      <w:r w:rsidRPr="00497035">
        <w:rPr>
          <w:rStyle w:val="Emphasis"/>
          <w:highlight w:val="green"/>
        </w:rPr>
        <w:t>Japan</w:t>
      </w:r>
      <w:r w:rsidRPr="00170E67">
        <w:rPr>
          <w:rStyle w:val="StyleUnderline"/>
        </w:rPr>
        <w:t xml:space="preserve">’s interests in the Taiwan Strait. </w:t>
      </w:r>
      <w:r w:rsidRPr="00497035">
        <w:rPr>
          <w:rStyle w:val="StyleUnderline"/>
          <w:highlight w:val="green"/>
        </w:rPr>
        <w:t xml:space="preserve">Other </w:t>
      </w:r>
      <w:r w:rsidRPr="002949A5">
        <w:rPr>
          <w:rStyle w:val="StyleUnderline"/>
        </w:rPr>
        <w:t xml:space="preserve">military </w:t>
      </w:r>
      <w:r w:rsidRPr="00497035">
        <w:rPr>
          <w:rStyle w:val="StyleUnderline"/>
          <w:highlight w:val="green"/>
        </w:rPr>
        <w:t>options</w:t>
      </w:r>
      <w:r w:rsidRPr="00170E67">
        <w:rPr>
          <w:rStyle w:val="StyleUnderline"/>
        </w:rPr>
        <w:t xml:space="preserve"> which </w:t>
      </w:r>
      <w:r w:rsidRPr="00497035">
        <w:rPr>
          <w:rStyle w:val="StyleUnderline"/>
          <w:highlight w:val="green"/>
        </w:rPr>
        <w:t xml:space="preserve">would be </w:t>
      </w:r>
      <w:r w:rsidRPr="00497035">
        <w:rPr>
          <w:rStyle w:val="Emphasis"/>
          <w:highlight w:val="green"/>
        </w:rPr>
        <w:t>less risky</w:t>
      </w:r>
      <w:r w:rsidRPr="00170E67">
        <w:rPr>
          <w:rStyle w:val="StyleUnderline"/>
        </w:rPr>
        <w:t>, and potentially less disruptive to trade, include a targeted naval blockade</w:t>
      </w:r>
      <w:r w:rsidRPr="00170E67">
        <w:rPr>
          <w:sz w:val="16"/>
        </w:rPr>
        <w:t>.[36]</w:t>
      </w:r>
    </w:p>
    <w:p w14:paraId="507B2972" w14:textId="77777777" w:rsidR="0034046F" w:rsidRDefault="0034046F" w:rsidP="0034046F"/>
    <w:p w14:paraId="1FF1E0EB" w14:textId="77777777" w:rsidR="0034046F" w:rsidRPr="00E261E3" w:rsidRDefault="0034046F" w:rsidP="0034046F">
      <w:pPr>
        <w:pStyle w:val="Heading4"/>
      </w:pPr>
      <w:r>
        <w:t xml:space="preserve">US </w:t>
      </w:r>
      <w:r w:rsidRPr="001322D4">
        <w:rPr>
          <w:u w:val="single"/>
        </w:rPr>
        <w:t>won’t</w:t>
      </w:r>
      <w:r>
        <w:t xml:space="preserve"> use nukes over it.</w:t>
      </w:r>
    </w:p>
    <w:p w14:paraId="1D4E5D6E" w14:textId="77777777" w:rsidR="0034046F" w:rsidRPr="00E261E3" w:rsidRDefault="0034046F" w:rsidP="0034046F">
      <w:r>
        <w:t xml:space="preserve">Roger </w:t>
      </w:r>
      <w:r w:rsidRPr="00E261E3">
        <w:rPr>
          <w:b/>
          <w:bCs/>
          <w:sz w:val="26"/>
          <w:szCs w:val="26"/>
        </w:rPr>
        <w:t>Jiang, 17</w:t>
      </w:r>
      <w:r>
        <w:t>, "To protect Taiwan, would the United States go to war with China if China were determined to take it back?," Quora, https://www.quora.com/To-protect-Taiwan-would-the-United-States-go-to-war-with-China-if-China-were-determined-to-take-it-back)SEM</w:t>
      </w:r>
    </w:p>
    <w:p w14:paraId="6263186E" w14:textId="77777777" w:rsidR="0034046F" w:rsidRPr="00CE0D4D" w:rsidRDefault="0034046F" w:rsidP="0034046F">
      <w:pPr>
        <w:rPr>
          <w:b/>
          <w:iCs/>
          <w:u w:val="single"/>
        </w:rPr>
      </w:pPr>
      <w:r w:rsidRPr="00497035">
        <w:rPr>
          <w:rStyle w:val="StyleUnderline"/>
          <w:highlight w:val="green"/>
        </w:rPr>
        <w:t xml:space="preserve">If </w:t>
      </w:r>
      <w:r w:rsidRPr="001322D4">
        <w:rPr>
          <w:rStyle w:val="StyleUnderline"/>
        </w:rPr>
        <w:t xml:space="preserve">the </w:t>
      </w:r>
      <w:r w:rsidRPr="00497035">
        <w:rPr>
          <w:rStyle w:val="StyleUnderline"/>
          <w:highlight w:val="green"/>
        </w:rPr>
        <w:t>US didn’t intervene</w:t>
      </w:r>
      <w:r w:rsidRPr="00E261E3">
        <w:rPr>
          <w:rStyle w:val="StyleUnderline"/>
        </w:rPr>
        <w:t xml:space="preserve"> militarily </w:t>
      </w:r>
      <w:r w:rsidRPr="001322D4">
        <w:rPr>
          <w:rStyle w:val="StyleUnderline"/>
        </w:rPr>
        <w:t xml:space="preserve">when Russia annexed </w:t>
      </w:r>
      <w:r w:rsidRPr="00497035">
        <w:rPr>
          <w:rStyle w:val="StyleUnderline"/>
          <w:highlight w:val="green"/>
        </w:rPr>
        <w:t xml:space="preserve">Crimea, </w:t>
      </w:r>
      <w:r w:rsidRPr="00497035">
        <w:rPr>
          <w:rStyle w:val="Emphasis"/>
          <w:highlight w:val="green"/>
        </w:rPr>
        <w:t>why</w:t>
      </w:r>
      <w:r w:rsidRPr="00E261E3">
        <w:rPr>
          <w:rStyle w:val="Emphasis"/>
        </w:rPr>
        <w:t xml:space="preserve"> do people think it will go into war with China </w:t>
      </w:r>
      <w:r w:rsidRPr="001322D4">
        <w:rPr>
          <w:rStyle w:val="Emphasis"/>
        </w:rPr>
        <w:t xml:space="preserve">over </w:t>
      </w:r>
      <w:r w:rsidRPr="00497035">
        <w:rPr>
          <w:rStyle w:val="Emphasis"/>
          <w:highlight w:val="green"/>
        </w:rPr>
        <w:t>Taiwan?</w:t>
      </w:r>
      <w:r>
        <w:rPr>
          <w:rStyle w:val="Emphasis"/>
        </w:rPr>
        <w:t xml:space="preserve"> </w:t>
      </w:r>
      <w:r w:rsidRPr="00E261E3">
        <w:rPr>
          <w:sz w:val="16"/>
        </w:rPr>
        <w:t xml:space="preserve">Let us first take a look at war potentials - Russia GDP was 1/5 of the US in 2016 in PPP terms while </w:t>
      </w:r>
      <w:r w:rsidRPr="00E261E3">
        <w:rPr>
          <w:rStyle w:val="StyleUnderline"/>
        </w:rPr>
        <w:t>China’s GDP in PPP was</w:t>
      </w:r>
      <w:r w:rsidRPr="00E261E3">
        <w:rPr>
          <w:sz w:val="16"/>
        </w:rPr>
        <w:t xml:space="preserve"> about </w:t>
      </w:r>
      <w:r w:rsidRPr="00E261E3">
        <w:rPr>
          <w:rStyle w:val="StyleUnderline"/>
        </w:rPr>
        <w:t>10% higher than that of the US</w:t>
      </w:r>
      <w:r w:rsidRPr="00E261E3">
        <w:rPr>
          <w:sz w:val="16"/>
        </w:rPr>
        <w:t xml:space="preserve">, according to IMF data. Moreover, Chinese </w:t>
      </w:r>
      <w:proofErr w:type="spellStart"/>
      <w:r w:rsidRPr="00E261E3">
        <w:rPr>
          <w:sz w:val="16"/>
        </w:rPr>
        <w:t>manufacuring</w:t>
      </w:r>
      <w:proofErr w:type="spellEnd"/>
      <w:r w:rsidRPr="00E261E3">
        <w:rPr>
          <w:sz w:val="16"/>
        </w:rPr>
        <w:t xml:space="preserve"> output in value terms is roughly equal to those of the US and Japan, COMBINED. </w:t>
      </w:r>
      <w:r w:rsidRPr="00E261E3">
        <w:rPr>
          <w:rStyle w:val="StyleUnderline"/>
        </w:rPr>
        <w:t>China</w:t>
      </w:r>
      <w:r w:rsidRPr="00E261E3">
        <w:rPr>
          <w:sz w:val="16"/>
        </w:rPr>
        <w:t xml:space="preserve"> also </w:t>
      </w:r>
      <w:r w:rsidRPr="00E261E3">
        <w:rPr>
          <w:rStyle w:val="StyleUnderline"/>
        </w:rPr>
        <w:t>controls most of the rare earth in the world</w:t>
      </w:r>
      <w:r w:rsidRPr="00E261E3">
        <w:rPr>
          <w:sz w:val="16"/>
        </w:rPr>
        <w:t xml:space="preserve">, a key ingredient for modern electronics. And China boasts the largest ship building capacity and </w:t>
      </w:r>
      <w:proofErr w:type="spellStart"/>
      <w:r w:rsidRPr="00E261E3">
        <w:rPr>
          <w:sz w:val="16"/>
        </w:rPr>
        <w:t>ouput</w:t>
      </w:r>
      <w:proofErr w:type="spellEnd"/>
      <w:r w:rsidRPr="00E261E3">
        <w:rPr>
          <w:sz w:val="16"/>
        </w:rPr>
        <w:t xml:space="preserve"> globally - China is building FOUR 12,000 ton warships simultaneously, and the same shipyards are still working on the commercial orders at the same time, AND that is just the shipyards in Shanghai and Dalian that we are talking about - another major shipyard in Guangzhou is not yet involved. People simply have no idea how massive Chinese industrial capacity is. Lastly, </w:t>
      </w:r>
      <w:r w:rsidRPr="00E261E3">
        <w:rPr>
          <w:rStyle w:val="StyleUnderline"/>
        </w:rPr>
        <w:t xml:space="preserve">Taiwan is about 200km away </w:t>
      </w:r>
      <w:r w:rsidRPr="001322D4">
        <w:rPr>
          <w:rStyle w:val="StyleUnderline"/>
        </w:rPr>
        <w:t xml:space="preserve">from mainland China but about 10,000km away from mainland US. Who do you think has the </w:t>
      </w:r>
      <w:r w:rsidRPr="001322D4">
        <w:rPr>
          <w:rStyle w:val="Emphasis"/>
        </w:rPr>
        <w:t>geographical advantage</w:t>
      </w:r>
      <w:r w:rsidRPr="001322D4">
        <w:rPr>
          <w:rStyle w:val="StyleUnderline"/>
        </w:rPr>
        <w:t xml:space="preserve"> here? </w:t>
      </w:r>
      <w:r w:rsidRPr="001322D4">
        <w:rPr>
          <w:sz w:val="16"/>
        </w:rPr>
        <w:t>Now let us talk about economics - Russia barely had any trade</w:t>
      </w:r>
      <w:r w:rsidRPr="00E261E3">
        <w:rPr>
          <w:sz w:val="16"/>
        </w:rPr>
        <w:t xml:space="preserve"> with the US but </w:t>
      </w:r>
      <w:r w:rsidRPr="00497035">
        <w:rPr>
          <w:rStyle w:val="Emphasis"/>
          <w:highlight w:val="green"/>
        </w:rPr>
        <w:t xml:space="preserve">China is </w:t>
      </w:r>
      <w:r w:rsidRPr="001322D4">
        <w:rPr>
          <w:rStyle w:val="Emphasis"/>
        </w:rPr>
        <w:t xml:space="preserve">the largest </w:t>
      </w:r>
      <w:r w:rsidRPr="00497035">
        <w:rPr>
          <w:rStyle w:val="Emphasis"/>
          <w:highlight w:val="green"/>
        </w:rPr>
        <w:t>trading partner with</w:t>
      </w:r>
      <w:r w:rsidRPr="00E261E3">
        <w:rPr>
          <w:sz w:val="16"/>
        </w:rPr>
        <w:t xml:space="preserve"> both </w:t>
      </w:r>
      <w:r w:rsidRPr="00497035">
        <w:rPr>
          <w:rStyle w:val="Emphasis"/>
          <w:highlight w:val="green"/>
        </w:rPr>
        <w:t>the US</w:t>
      </w:r>
      <w:r w:rsidRPr="00E261E3">
        <w:rPr>
          <w:sz w:val="16"/>
        </w:rPr>
        <w:t xml:space="preserve"> and the EU. China is the largest car market in the world where both European and American car </w:t>
      </w:r>
      <w:r w:rsidRPr="00E261E3">
        <w:rPr>
          <w:rStyle w:val="StyleUnderline"/>
        </w:rPr>
        <w:t>companies</w:t>
      </w:r>
      <w:r w:rsidRPr="00E261E3">
        <w:rPr>
          <w:sz w:val="16"/>
        </w:rPr>
        <w:t xml:space="preserve"> have made massive investments. China is also the largest customer of Boeing, Airbus, BMW and </w:t>
      </w:r>
      <w:proofErr w:type="spellStart"/>
      <w:r w:rsidRPr="00E261E3">
        <w:rPr>
          <w:sz w:val="16"/>
        </w:rPr>
        <w:t>Qualcom</w:t>
      </w:r>
      <w:proofErr w:type="spellEnd"/>
      <w:r w:rsidRPr="00E261E3">
        <w:rPr>
          <w:sz w:val="16"/>
        </w:rPr>
        <w:t xml:space="preserve">, etc. GE, Intel, Pfizer etc. </w:t>
      </w:r>
      <w:r w:rsidRPr="00E261E3">
        <w:rPr>
          <w:rStyle w:val="StyleUnderline"/>
        </w:rPr>
        <w:t>are doing billions of business in China. And China buys tons and tons of American</w:t>
      </w:r>
      <w:r w:rsidRPr="00E261E3">
        <w:rPr>
          <w:sz w:val="16"/>
        </w:rPr>
        <w:t xml:space="preserve"> agricultural and fishery </w:t>
      </w:r>
      <w:r w:rsidRPr="00E261E3">
        <w:rPr>
          <w:rStyle w:val="StyleUnderline"/>
        </w:rPr>
        <w:t>products</w:t>
      </w:r>
      <w:r w:rsidRPr="00E261E3">
        <w:rPr>
          <w:sz w:val="16"/>
        </w:rPr>
        <w:t xml:space="preserve">. When the </w:t>
      </w:r>
      <w:r w:rsidRPr="00497035">
        <w:rPr>
          <w:rStyle w:val="StyleUnderline"/>
          <w:highlight w:val="green"/>
        </w:rPr>
        <w:t>economic benefits</w:t>
      </w:r>
      <w:r w:rsidRPr="00E261E3">
        <w:rPr>
          <w:sz w:val="16"/>
        </w:rPr>
        <w:t xml:space="preserve"> are large enough, they always </w:t>
      </w:r>
      <w:r w:rsidRPr="00497035">
        <w:rPr>
          <w:rStyle w:val="Emphasis"/>
          <w:highlight w:val="green"/>
        </w:rPr>
        <w:t>trump geo-politic</w:t>
      </w:r>
      <w:r w:rsidRPr="001322D4">
        <w:rPr>
          <w:rStyle w:val="Emphasis"/>
        </w:rPr>
        <w:t>al considerations</w:t>
      </w:r>
      <w:r w:rsidRPr="001322D4">
        <w:rPr>
          <w:sz w:val="16"/>
        </w:rPr>
        <w:t xml:space="preserve"> - why was UK</w:t>
      </w:r>
      <w:r w:rsidRPr="00E261E3">
        <w:rPr>
          <w:sz w:val="16"/>
        </w:rPr>
        <w:t xml:space="preserve">, the </w:t>
      </w:r>
      <w:proofErr w:type="spellStart"/>
      <w:r w:rsidRPr="00E261E3">
        <w:rPr>
          <w:sz w:val="16"/>
        </w:rPr>
        <w:t>long time</w:t>
      </w:r>
      <w:proofErr w:type="spellEnd"/>
      <w:r w:rsidRPr="00E261E3">
        <w:rPr>
          <w:sz w:val="16"/>
        </w:rPr>
        <w:t xml:space="preserve"> ally of the US, the first country to join China’s Asia Infrastructure Investment Bank (AIIB), despite strong US opposition? Didn’t the Europeans know that AIIB is China’s attempt to build another global financial framework in challenge to World Bank and IMF? I am sure the Europeans know it pretty well but they are smart enough not to let ideological difference stop them from making a buck or two. And they also </w:t>
      </w:r>
      <w:proofErr w:type="spellStart"/>
      <w:r w:rsidRPr="00E261E3">
        <w:rPr>
          <w:sz w:val="16"/>
        </w:rPr>
        <w:t>wanna</w:t>
      </w:r>
      <w:proofErr w:type="spellEnd"/>
      <w:r w:rsidRPr="00E261E3">
        <w:rPr>
          <w:sz w:val="16"/>
        </w:rPr>
        <w:t xml:space="preserve"> hedge their bets. The Brits are known for </w:t>
      </w:r>
      <w:proofErr w:type="spellStart"/>
      <w:r w:rsidRPr="00E261E3">
        <w:rPr>
          <w:sz w:val="16"/>
        </w:rPr>
        <w:t>stratigic</w:t>
      </w:r>
      <w:proofErr w:type="spellEnd"/>
      <w:r w:rsidRPr="00E261E3">
        <w:rPr>
          <w:sz w:val="16"/>
        </w:rPr>
        <w:t xml:space="preserve"> vision and they surely know how to adjust the ship when the tide is changing. </w:t>
      </w:r>
      <w:r w:rsidRPr="00E261E3">
        <w:rPr>
          <w:rStyle w:val="StyleUnderline"/>
        </w:rPr>
        <w:t>Many Taiwanese have this ludicrous belief that Taiwan is of such an importance to the world that the whole world would come to Taiwan’s rescue</w:t>
      </w:r>
      <w:r w:rsidRPr="00E261E3">
        <w:rPr>
          <w:sz w:val="16"/>
        </w:rPr>
        <w:t xml:space="preserve"> should China invade Taiwan. </w:t>
      </w:r>
      <w:r w:rsidRPr="00E261E3">
        <w:rPr>
          <w:rStyle w:val="StyleUnderline"/>
        </w:rPr>
        <w:t xml:space="preserve">But the reality is that </w:t>
      </w:r>
      <w:r w:rsidRPr="00E261E3">
        <w:rPr>
          <w:rStyle w:val="Emphasis"/>
        </w:rPr>
        <w:t xml:space="preserve">most </w:t>
      </w:r>
      <w:r w:rsidRPr="00497035">
        <w:rPr>
          <w:rStyle w:val="Emphasis"/>
          <w:highlight w:val="green"/>
        </w:rPr>
        <w:t>people</w:t>
      </w:r>
      <w:r w:rsidRPr="00E261E3">
        <w:rPr>
          <w:rStyle w:val="Emphasis"/>
        </w:rPr>
        <w:t xml:space="preserve"> outside East Asia </w:t>
      </w:r>
      <w:r w:rsidRPr="00497035">
        <w:rPr>
          <w:rStyle w:val="Emphasis"/>
          <w:highlight w:val="green"/>
        </w:rPr>
        <w:t>cannot</w:t>
      </w:r>
      <w:r w:rsidRPr="00E261E3">
        <w:rPr>
          <w:rStyle w:val="Emphasis"/>
        </w:rPr>
        <w:t xml:space="preserve"> even </w:t>
      </w:r>
      <w:r w:rsidRPr="00497035">
        <w:rPr>
          <w:rStyle w:val="Emphasis"/>
          <w:highlight w:val="green"/>
        </w:rPr>
        <w:t xml:space="preserve">find Taiwan </w:t>
      </w:r>
      <w:r w:rsidRPr="001322D4">
        <w:rPr>
          <w:rStyle w:val="Emphasis"/>
        </w:rPr>
        <w:t>on a map</w:t>
      </w:r>
      <w:r w:rsidRPr="001322D4">
        <w:rPr>
          <w:rStyle w:val="StyleUnderline"/>
        </w:rPr>
        <w:t xml:space="preserve"> and </w:t>
      </w:r>
      <w:r w:rsidRPr="00497035">
        <w:rPr>
          <w:rStyle w:val="Emphasis"/>
          <w:highlight w:val="green"/>
        </w:rPr>
        <w:t xml:space="preserve">couldn’t care </w:t>
      </w:r>
      <w:r w:rsidRPr="001322D4">
        <w:rPr>
          <w:rStyle w:val="Emphasis"/>
        </w:rPr>
        <w:t xml:space="preserve">less </w:t>
      </w:r>
      <w:r w:rsidRPr="00497035">
        <w:rPr>
          <w:rStyle w:val="Emphasis"/>
          <w:highlight w:val="green"/>
        </w:rPr>
        <w:t>about a remote island</w:t>
      </w:r>
      <w:r w:rsidRPr="00E261E3">
        <w:rPr>
          <w:rStyle w:val="Emphasis"/>
        </w:rPr>
        <w:t xml:space="preserve"> </w:t>
      </w:r>
      <w:r w:rsidRPr="00E261E3">
        <w:rPr>
          <w:rStyle w:val="StyleUnderline"/>
        </w:rPr>
        <w:t>somewhere in the Pacific</w:t>
      </w:r>
      <w:r w:rsidRPr="001322D4">
        <w:rPr>
          <w:sz w:val="16"/>
        </w:rPr>
        <w:t xml:space="preserve">… Yeah, </w:t>
      </w:r>
      <w:r w:rsidRPr="001322D4">
        <w:rPr>
          <w:rStyle w:val="StyleUnderline"/>
        </w:rPr>
        <w:t xml:space="preserve">the West loves talking about democracy, freedom and human rights. But </w:t>
      </w:r>
      <w:r w:rsidRPr="00497035">
        <w:rPr>
          <w:rStyle w:val="StyleUnderline"/>
          <w:highlight w:val="green"/>
        </w:rPr>
        <w:t>to risk</w:t>
      </w:r>
      <w:r w:rsidRPr="00E261E3">
        <w:rPr>
          <w:rStyle w:val="StyleUnderline"/>
        </w:rPr>
        <w:t xml:space="preserve"> a global economic </w:t>
      </w:r>
      <w:r w:rsidRPr="00497035">
        <w:rPr>
          <w:rStyle w:val="Emphasis"/>
          <w:highlight w:val="green"/>
        </w:rPr>
        <w:t>recession</w:t>
      </w:r>
      <w:r w:rsidRPr="00E261E3">
        <w:rPr>
          <w:rStyle w:val="StyleUnderline"/>
        </w:rPr>
        <w:t xml:space="preserve">, </w:t>
      </w:r>
      <w:r w:rsidRPr="001322D4">
        <w:rPr>
          <w:rStyle w:val="StyleUnderline"/>
        </w:rPr>
        <w:t xml:space="preserve">huge </w:t>
      </w:r>
      <w:r w:rsidRPr="001322D4">
        <w:rPr>
          <w:rStyle w:val="Emphasis"/>
        </w:rPr>
        <w:t>loss of lives</w:t>
      </w:r>
      <w:r w:rsidRPr="001322D4">
        <w:rPr>
          <w:rStyle w:val="StyleUnderline"/>
        </w:rPr>
        <w:t xml:space="preserve"> and</w:t>
      </w:r>
      <w:r w:rsidRPr="00E261E3">
        <w:rPr>
          <w:rStyle w:val="StyleUnderline"/>
        </w:rPr>
        <w:t xml:space="preserve"> even </w:t>
      </w:r>
      <w:r w:rsidRPr="00497035">
        <w:rPr>
          <w:rStyle w:val="Emphasis"/>
          <w:highlight w:val="green"/>
        </w:rPr>
        <w:t>nuclear holocaust</w:t>
      </w:r>
      <w:r w:rsidRPr="001322D4">
        <w:rPr>
          <w:rStyle w:val="StyleUnderline"/>
        </w:rPr>
        <w:t>, to rescue some island that has always been officially recognized</w:t>
      </w:r>
      <w:r w:rsidRPr="00E261E3">
        <w:rPr>
          <w:rStyle w:val="StyleUnderline"/>
        </w:rPr>
        <w:t xml:space="preserve"> as a part of China by world governments? </w:t>
      </w:r>
      <w:r w:rsidRPr="00497035">
        <w:rPr>
          <w:rStyle w:val="Emphasis"/>
          <w:highlight w:val="green"/>
        </w:rPr>
        <w:t>Nah</w:t>
      </w:r>
      <w:r w:rsidRPr="00E261E3">
        <w:rPr>
          <w:rStyle w:val="StyleUnderline"/>
        </w:rPr>
        <w:t>…</w:t>
      </w:r>
      <w:r>
        <w:rPr>
          <w:rStyle w:val="StyleUnderline"/>
        </w:rPr>
        <w:t xml:space="preserve"> </w:t>
      </w:r>
      <w:r w:rsidRPr="00E261E3">
        <w:rPr>
          <w:rStyle w:val="StyleUnderline"/>
        </w:rPr>
        <w:t>If China invades Taiwan</w:t>
      </w:r>
      <w:r w:rsidRPr="00E261E3">
        <w:rPr>
          <w:sz w:val="16"/>
        </w:rPr>
        <w:t xml:space="preserve">, clearly </w:t>
      </w:r>
      <w:r w:rsidRPr="00E261E3">
        <w:rPr>
          <w:rStyle w:val="StyleUnderline"/>
        </w:rPr>
        <w:t xml:space="preserve">a </w:t>
      </w:r>
      <w:r w:rsidRPr="001322D4">
        <w:rPr>
          <w:rStyle w:val="StyleUnderline"/>
        </w:rPr>
        <w:t>small skirmish is simply not enough</w:t>
      </w:r>
      <w:r w:rsidRPr="001322D4">
        <w:rPr>
          <w:sz w:val="16"/>
        </w:rPr>
        <w:t xml:space="preserve"> to stop China. </w:t>
      </w:r>
      <w:r w:rsidRPr="001322D4">
        <w:rPr>
          <w:rStyle w:val="StyleUnderline"/>
        </w:rPr>
        <w:t xml:space="preserve">But a large scale fully blown war will have unbearable costs. So when fighting small </w:t>
      </w:r>
      <w:proofErr w:type="spellStart"/>
      <w:r w:rsidRPr="001322D4">
        <w:rPr>
          <w:rStyle w:val="StyleUnderline"/>
        </w:rPr>
        <w:t>wont</w:t>
      </w:r>
      <w:proofErr w:type="spellEnd"/>
      <w:r w:rsidRPr="001322D4">
        <w:rPr>
          <w:rStyle w:val="StyleUnderline"/>
        </w:rPr>
        <w:t xml:space="preserve"> work and fighting big is too costly, what do you do? </w:t>
      </w:r>
      <w:r w:rsidRPr="001322D4">
        <w:rPr>
          <w:rStyle w:val="Emphasis"/>
        </w:rPr>
        <w:t>You do nothing. So, no, the US will not go into war with China over Taiwan.</w:t>
      </w:r>
    </w:p>
    <w:p w14:paraId="0EAD1B24" w14:textId="77777777" w:rsidR="0034046F" w:rsidRDefault="0034046F" w:rsidP="0034046F"/>
    <w:p w14:paraId="21F6EC20" w14:textId="77777777" w:rsidR="0034046F" w:rsidRDefault="0034046F" w:rsidP="0034046F">
      <w:pPr>
        <w:pStyle w:val="Heading4"/>
      </w:pPr>
      <w:r>
        <w:t xml:space="preserve">If the US uses nukes, it’s </w:t>
      </w:r>
      <w:r w:rsidRPr="001322D4">
        <w:rPr>
          <w:u w:val="single"/>
        </w:rPr>
        <w:t>purely</w:t>
      </w:r>
      <w:r>
        <w:t xml:space="preserve"> damage control.</w:t>
      </w:r>
    </w:p>
    <w:p w14:paraId="18CD5C5F" w14:textId="77777777" w:rsidR="0034046F" w:rsidRPr="00575E74" w:rsidRDefault="0034046F" w:rsidP="0034046F">
      <w:r>
        <w:t xml:space="preserve">David J. </w:t>
      </w:r>
      <w:r w:rsidRPr="00A203C9">
        <w:rPr>
          <w:rStyle w:val="Style13ptBold"/>
        </w:rPr>
        <w:t xml:space="preserve">Lonsdale 19 </w:t>
      </w:r>
      <w:r>
        <w:t>{David Lonsdale is the Director of the Centre for Security Studies at the University of Hull, UK. 5/17/2019. “The 2018 Nuclear Posture Review: A return to nuclear warfighting?” https://www-tandfonline-com.proxy.lib.umich.edu/doi/full/10.1080/01495933.2019.1573074}//JM</w:t>
      </w:r>
    </w:p>
    <w:p w14:paraId="195D6CB3" w14:textId="77777777" w:rsidR="0034046F" w:rsidRPr="00C515C3" w:rsidRDefault="0034046F" w:rsidP="0034046F">
      <w:pPr>
        <w:rPr>
          <w:b/>
          <w:bCs/>
          <w:u w:val="single"/>
        </w:rPr>
      </w:pPr>
      <w:r w:rsidRPr="001C682F">
        <w:rPr>
          <w:sz w:val="12"/>
        </w:rPr>
        <w:t xml:space="preserve">The important question is: </w:t>
      </w:r>
      <w:r w:rsidRPr="00FF4178">
        <w:rPr>
          <w:rStyle w:val="StyleUnderline"/>
        </w:rPr>
        <w:t xml:space="preserve">what </w:t>
      </w:r>
      <w:r w:rsidRPr="001322D4">
        <w:rPr>
          <w:rStyle w:val="Emphasis"/>
        </w:rPr>
        <w:t xml:space="preserve">objectives would </w:t>
      </w:r>
      <w:r w:rsidRPr="00497035">
        <w:rPr>
          <w:rStyle w:val="Emphasis"/>
          <w:highlight w:val="green"/>
        </w:rPr>
        <w:t xml:space="preserve">the U.S. </w:t>
      </w:r>
      <w:r w:rsidRPr="001322D4">
        <w:rPr>
          <w:rStyle w:val="Emphasis"/>
        </w:rPr>
        <w:t>pursue within a nuclear conflict</w:t>
      </w:r>
      <w:r w:rsidRPr="001322D4">
        <w:rPr>
          <w:sz w:val="12"/>
        </w:rPr>
        <w:t xml:space="preserve">, and how would they be achieved? It appears </w:t>
      </w:r>
      <w:r w:rsidRPr="001322D4">
        <w:rPr>
          <w:rStyle w:val="StyleUnderline"/>
        </w:rPr>
        <w:t xml:space="preserve">that </w:t>
      </w:r>
      <w:r w:rsidRPr="001322D4">
        <w:rPr>
          <w:rStyle w:val="Emphasis"/>
        </w:rPr>
        <w:t xml:space="preserve">the primary </w:t>
      </w:r>
      <w:r w:rsidRPr="00497035">
        <w:rPr>
          <w:rStyle w:val="Emphasis"/>
          <w:highlight w:val="green"/>
        </w:rPr>
        <w:t xml:space="preserve">objectives </w:t>
      </w:r>
      <w:r w:rsidRPr="001322D4">
        <w:rPr>
          <w:rStyle w:val="Emphasis"/>
        </w:rPr>
        <w:t xml:space="preserve">sought </w:t>
      </w:r>
      <w:r w:rsidRPr="00497035">
        <w:rPr>
          <w:rStyle w:val="Emphasis"/>
          <w:highlight w:val="green"/>
        </w:rPr>
        <w:t>would be damage limitation</w:t>
      </w:r>
      <w:r w:rsidRPr="001322D4">
        <w:rPr>
          <w:rStyle w:val="Emphasis"/>
        </w:rPr>
        <w:t xml:space="preserve"> (</w:t>
      </w:r>
      <w:r w:rsidRPr="001322D4">
        <w:rPr>
          <w:sz w:val="12"/>
        </w:rPr>
        <w:t>an important</w:t>
      </w:r>
      <w:r w:rsidRPr="001C682F">
        <w:rPr>
          <w:sz w:val="12"/>
        </w:rPr>
        <w:t xml:space="preserve"> component of warfighting) and the reestablishment of deterrence. This fits with the preliminary qualifying statement to this section of the review, in which it is stated that the U.S. would use nuclear weapons in compliance with the law of armed conflict.86 Indeed, </w:t>
      </w:r>
      <w:r w:rsidRPr="00FF4178">
        <w:rPr>
          <w:rStyle w:val="StyleUnderline"/>
        </w:rPr>
        <w:t xml:space="preserve">the NPR is at pains to note that nuclear forces would only be used for defensive purposes. One assumes that this rules out counter-value targeting (deliberate attacks against enemy population centers). </w:t>
      </w:r>
      <w:r w:rsidRPr="0064316F">
        <w:rPr>
          <w:rStyle w:val="Emphasis"/>
        </w:rPr>
        <w:t xml:space="preserve">This </w:t>
      </w:r>
      <w:r w:rsidRPr="00497035">
        <w:rPr>
          <w:rStyle w:val="Emphasis"/>
          <w:highlight w:val="green"/>
        </w:rPr>
        <w:t xml:space="preserve">leaves counterforce </w:t>
      </w:r>
      <w:r w:rsidRPr="001322D4">
        <w:rPr>
          <w:rStyle w:val="Emphasis"/>
        </w:rPr>
        <w:t>operations</w:t>
      </w:r>
      <w:r w:rsidRPr="0064316F">
        <w:rPr>
          <w:rStyle w:val="Emphasis"/>
        </w:rPr>
        <w:t xml:space="preserve"> as the only option. Strikes against</w:t>
      </w:r>
      <w:r w:rsidRPr="00FF4178">
        <w:rPr>
          <w:rStyle w:val="StyleUnderline"/>
        </w:rPr>
        <w:t xml:space="preserve"> enemy nuclear forces and their </w:t>
      </w:r>
      <w:r w:rsidRPr="0064316F">
        <w:rPr>
          <w:rStyle w:val="Emphasis"/>
        </w:rPr>
        <w:t>command and control, in conjunction with</w:t>
      </w:r>
      <w:r w:rsidRPr="00FF4178">
        <w:rPr>
          <w:rStyle w:val="StyleUnderline"/>
        </w:rPr>
        <w:t xml:space="preserve"> active ballistic missile defenses (</w:t>
      </w:r>
      <w:r w:rsidRPr="00497035">
        <w:rPr>
          <w:rStyle w:val="Emphasis"/>
          <w:highlight w:val="green"/>
        </w:rPr>
        <w:t>BMD</w:t>
      </w:r>
      <w:r w:rsidRPr="00FF4178">
        <w:rPr>
          <w:rStyle w:val="StyleUnderline"/>
        </w:rPr>
        <w:t xml:space="preserve">), would help </w:t>
      </w:r>
      <w:r w:rsidRPr="001322D4">
        <w:rPr>
          <w:rStyle w:val="Emphasis"/>
        </w:rPr>
        <w:t>ensure damage limitation for the U.S. and its allies</w:t>
      </w:r>
      <w:r w:rsidRPr="001322D4">
        <w:rPr>
          <w:sz w:val="12"/>
        </w:rPr>
        <w:t>.</w:t>
      </w:r>
      <w:r w:rsidRPr="001322D4">
        <w:rPr>
          <w:rStyle w:val="StyleUnderline"/>
        </w:rPr>
        <w:t>87 A</w:t>
      </w:r>
      <w:r w:rsidRPr="00FF4178">
        <w:rPr>
          <w:rStyle w:val="StyleUnderline"/>
        </w:rPr>
        <w:t xml:space="preserve"> focus on counterforce options is reminiscent of later Cold War strategy</w:t>
      </w:r>
      <w:r w:rsidRPr="001C682F">
        <w:rPr>
          <w:sz w:val="12"/>
        </w:rPr>
        <w:t xml:space="preserve">, when the U.S. increasingly procured weapon systems with increased accuracy and penetrative capability designed for warfighting. Indeed, </w:t>
      </w:r>
      <w:r w:rsidRPr="00FF4178">
        <w:rPr>
          <w:rStyle w:val="StyleUnderline"/>
        </w:rPr>
        <w:t xml:space="preserve">Lieber and Press argue </w:t>
      </w:r>
      <w:r w:rsidRPr="001322D4">
        <w:rPr>
          <w:rStyle w:val="StyleUnderline"/>
        </w:rPr>
        <w:t xml:space="preserve">that </w:t>
      </w:r>
      <w:r w:rsidRPr="001322D4">
        <w:rPr>
          <w:rStyle w:val="Emphasis"/>
        </w:rPr>
        <w:t xml:space="preserve">increases in </w:t>
      </w:r>
      <w:r w:rsidRPr="00497035">
        <w:rPr>
          <w:rStyle w:val="Emphasis"/>
          <w:highlight w:val="green"/>
        </w:rPr>
        <w:t xml:space="preserve">accuracy and </w:t>
      </w:r>
      <w:r w:rsidRPr="001322D4">
        <w:rPr>
          <w:rStyle w:val="Emphasis"/>
        </w:rPr>
        <w:t xml:space="preserve">remote </w:t>
      </w:r>
      <w:r w:rsidRPr="00497035">
        <w:rPr>
          <w:rStyle w:val="Emphasis"/>
          <w:highlight w:val="green"/>
        </w:rPr>
        <w:t xml:space="preserve">sensing have enhanced </w:t>
      </w:r>
      <w:r w:rsidRPr="001322D4">
        <w:rPr>
          <w:rStyle w:val="Emphasis"/>
        </w:rPr>
        <w:t xml:space="preserve">the </w:t>
      </w:r>
      <w:r w:rsidRPr="00497035">
        <w:rPr>
          <w:rStyle w:val="Emphasis"/>
          <w:highlight w:val="green"/>
        </w:rPr>
        <w:t>potency</w:t>
      </w:r>
      <w:r w:rsidRPr="00FF4178">
        <w:rPr>
          <w:rStyle w:val="StyleUnderline"/>
        </w:rPr>
        <w:t xml:space="preserve"> of counterforce </w:t>
      </w:r>
      <w:r w:rsidRPr="0064316F">
        <w:rPr>
          <w:rStyle w:val="Emphasis"/>
        </w:rPr>
        <w:t>options, to the point that low-casualty counterforce options are possible for the first time</w:t>
      </w:r>
      <w:r w:rsidRPr="001C682F">
        <w:rPr>
          <w:sz w:val="12"/>
        </w:rPr>
        <w:t xml:space="preserve">.88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into question by </w:t>
      </w:r>
      <w:r w:rsidRPr="0064316F">
        <w:rPr>
          <w:rStyle w:val="StyleUnderline"/>
        </w:rPr>
        <w:t>the stated desire to procure accurate limited-yield weapons and to operate within the norms of the war convention. Low-yield accurate weapons would be ideal for counterforce missions and would minimize damage to counter-value target sets</w:t>
      </w:r>
      <w:r w:rsidRPr="001C682F">
        <w:rPr>
          <w:sz w:val="12"/>
        </w:rPr>
        <w:t xml:space="preserve">. </w:t>
      </w:r>
      <w:r w:rsidRPr="0064316F">
        <w:rPr>
          <w:rStyle w:val="StyleUnderline"/>
        </w:rPr>
        <w:t xml:space="preserve">Thus, </w:t>
      </w:r>
      <w:r w:rsidRPr="001322D4">
        <w:rPr>
          <w:rStyle w:val="Emphasis"/>
        </w:rPr>
        <w:t xml:space="preserve">bonus </w:t>
      </w:r>
      <w:r w:rsidRPr="00497035">
        <w:rPr>
          <w:rStyle w:val="Emphasis"/>
          <w:highlight w:val="green"/>
        </w:rPr>
        <w:t xml:space="preserve">damage is </w:t>
      </w:r>
      <w:r w:rsidRPr="001322D4">
        <w:rPr>
          <w:rStyle w:val="Emphasis"/>
        </w:rPr>
        <w:t xml:space="preserve">likely to be </w:t>
      </w:r>
      <w:r w:rsidRPr="00497035">
        <w:rPr>
          <w:rStyle w:val="Emphasis"/>
          <w:highlight w:val="green"/>
        </w:rPr>
        <w:t>limited</w:t>
      </w:r>
      <w:r w:rsidRPr="001C682F">
        <w:rPr>
          <w:sz w:val="12"/>
        </w:rPr>
        <w:t xml:space="preserve">. Finally, although again not explicitly noted in the NPR, perhaps </w:t>
      </w:r>
      <w:r w:rsidRPr="0064316F">
        <w:rPr>
          <w:rStyle w:val="StyleUnderline"/>
        </w:rPr>
        <w:t>there is a return to the notion of attacking targets associated with political control</w:t>
      </w:r>
      <w:r w:rsidRPr="001C682F">
        <w:rPr>
          <w:sz w:val="12"/>
        </w:rPr>
        <w:t xml:space="preserve">.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 be counted among the most impressive attributes of military force.” 90 It has to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1322D4">
        <w:rPr>
          <w:rStyle w:val="Emphasis"/>
        </w:rPr>
        <w:t xml:space="preserve">the </w:t>
      </w:r>
      <w:r w:rsidRPr="00497035">
        <w:rPr>
          <w:rStyle w:val="Emphasis"/>
          <w:highlight w:val="green"/>
        </w:rPr>
        <w:t xml:space="preserve">will of the enemy must be broken </w:t>
      </w:r>
      <w:r w:rsidRPr="001322D4">
        <w:rPr>
          <w:rStyle w:val="Emphasis"/>
        </w:rPr>
        <w:t xml:space="preserve">by destroying </w:t>
      </w:r>
      <w:r w:rsidRPr="001322D4">
        <w:rPr>
          <w:sz w:val="12"/>
        </w:rPr>
        <w:t xml:space="preserve">his </w:t>
      </w:r>
      <w:r w:rsidRPr="001322D4">
        <w:rPr>
          <w:rStyle w:val="Emphasis"/>
        </w:rPr>
        <w:t>ability to resist</w:t>
      </w:r>
      <w:r w:rsidRPr="001322D4">
        <w:rPr>
          <w:rStyle w:val="StyleUnderline"/>
        </w:rPr>
        <w:t xml:space="preserve">, or putting </w:t>
      </w:r>
      <w:r w:rsidRPr="001322D4">
        <w:rPr>
          <w:sz w:val="12"/>
        </w:rPr>
        <w:t>him</w:t>
      </w:r>
      <w:r w:rsidRPr="001322D4">
        <w:rPr>
          <w:rStyle w:val="StyleUnderline"/>
        </w:rPr>
        <w:t xml:space="preserve"> in such a position as</w:t>
      </w:r>
      <w:r w:rsidRPr="001322D4">
        <w:rPr>
          <w:sz w:val="12"/>
        </w:rPr>
        <w:t xml:space="preserve"> his</w:t>
      </w:r>
      <w:r w:rsidRPr="001322D4">
        <w:rPr>
          <w:rStyle w:val="StyleUnderline"/>
        </w:rPr>
        <w:t xml:space="preserve"> defeat is inevitable</w:t>
      </w:r>
      <w:r w:rsidRPr="001322D4">
        <w:rPr>
          <w:sz w:val="12"/>
        </w:rPr>
        <w:t xml:space="preserve">.92 </w:t>
      </w:r>
      <w:r w:rsidRPr="001322D4">
        <w:rPr>
          <w:rStyle w:val="StyleUnderline"/>
        </w:rPr>
        <w:t xml:space="preserve">If </w:t>
      </w:r>
      <w:r w:rsidRPr="001322D4">
        <w:rPr>
          <w:rStyle w:val="Emphasis"/>
        </w:rPr>
        <w:t>we consider the conditions under which U.S. nuclear weapons could be used</w:t>
      </w:r>
      <w:r w:rsidRPr="001322D4">
        <w:rPr>
          <w:rStyle w:val="StyleUnderline"/>
        </w:rPr>
        <w:t>, as stipulated by the 2018 NPR, then we can assume that an enemy power (likely</w:t>
      </w:r>
      <w:r w:rsidRPr="001322D4">
        <w:rPr>
          <w:sz w:val="12"/>
        </w:rPr>
        <w:t xml:space="preserve"> Russia, </w:t>
      </w:r>
      <w:r w:rsidRPr="001322D4">
        <w:rPr>
          <w:rStyle w:val="Emphasis"/>
        </w:rPr>
        <w:t>China</w:t>
      </w:r>
      <w:r w:rsidRPr="001322D4">
        <w:rPr>
          <w:sz w:val="12"/>
        </w:rPr>
        <w:t xml:space="preserve">, North Korea, or a state-sponsored terror group) </w:t>
      </w:r>
      <w:r w:rsidRPr="001322D4">
        <w:rPr>
          <w:rStyle w:val="StyleUnderline"/>
        </w:rPr>
        <w:t xml:space="preserve">has </w:t>
      </w:r>
      <w:r w:rsidRPr="001322D4">
        <w:rPr>
          <w:rStyle w:val="Emphasis"/>
        </w:rPr>
        <w:t>launched a substantial attack on either the U.S. or one of its allies</w:t>
      </w:r>
      <w:r w:rsidRPr="001322D4">
        <w:rPr>
          <w:sz w:val="12"/>
        </w:rPr>
        <w:t xml:space="preserve">. We can think in terms of a Russian assault on the Baltic States, a North Korean attack on South Korea, or </w:t>
      </w:r>
      <w:r w:rsidRPr="001322D4">
        <w:rPr>
          <w:rStyle w:val="Emphasis"/>
        </w:rPr>
        <w:t>perhaps a Chinese invasion</w:t>
      </w:r>
      <w:r w:rsidRPr="001322D4">
        <w:rPr>
          <w:rStyle w:val="StyleUnderline"/>
        </w:rPr>
        <w:t xml:space="preserve"> of Taiwan.</w:t>
      </w:r>
      <w:r w:rsidRPr="001322D4">
        <w:rPr>
          <w:sz w:val="12"/>
        </w:rPr>
        <w:t xml:space="preserve"> Alternatively, the U.S. may have been</w:t>
      </w:r>
      <w:r w:rsidRPr="001C682F">
        <w:rPr>
          <w:sz w:val="12"/>
        </w:rPr>
        <w:t xml:space="preserve"> subjected to a substantial strategic attack, involving either weapons of mass destruction (including biological or chemical) or a crippling cyberattack.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objectives;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w:t>
      </w:r>
      <w:r w:rsidRPr="0064316F">
        <w:rPr>
          <w:rStyle w:val="StyleUnderline"/>
        </w:rPr>
        <w:t>the range of modern forces the Trump administration seeks to acquire under the 2018 NPR.</w:t>
      </w:r>
    </w:p>
    <w:p w14:paraId="301FCDBE" w14:textId="77777777" w:rsidR="0034046F" w:rsidRPr="001322D4" w:rsidRDefault="0034046F" w:rsidP="0034046F"/>
    <w:p w14:paraId="4F24CD23" w14:textId="77777777" w:rsidR="0034046F" w:rsidRPr="00170E67" w:rsidRDefault="0034046F" w:rsidP="0034046F">
      <w:pPr>
        <w:pStyle w:val="Heading4"/>
        <w:rPr>
          <w:rFonts w:cs="Calibri"/>
        </w:rPr>
      </w:pPr>
      <w:r w:rsidRPr="00170E67">
        <w:rPr>
          <w:rFonts w:cs="Calibri"/>
        </w:rPr>
        <w:t xml:space="preserve">Democratized China increases </w:t>
      </w:r>
      <w:r w:rsidRPr="00170E67">
        <w:rPr>
          <w:rFonts w:cs="Calibri"/>
          <w:u w:val="single"/>
        </w:rPr>
        <w:t>cooperation</w:t>
      </w:r>
      <w:r w:rsidRPr="00170E67">
        <w:rPr>
          <w:rFonts w:cs="Calibri"/>
        </w:rPr>
        <w:t xml:space="preserve"> and solves </w:t>
      </w:r>
      <w:r w:rsidRPr="00170E67">
        <w:rPr>
          <w:rFonts w:cs="Calibri"/>
          <w:u w:val="single"/>
        </w:rPr>
        <w:t>security hotspots</w:t>
      </w:r>
      <w:r w:rsidRPr="00170E67">
        <w:rPr>
          <w:rFonts w:cs="Calibri"/>
        </w:rPr>
        <w:t>.</w:t>
      </w:r>
    </w:p>
    <w:p w14:paraId="51DE8CC2" w14:textId="77777777" w:rsidR="0034046F" w:rsidRPr="00170E67" w:rsidRDefault="0034046F" w:rsidP="0034046F">
      <w:r w:rsidRPr="00170E67">
        <w:t xml:space="preserve">Aaron </w:t>
      </w:r>
      <w:r w:rsidRPr="00170E67">
        <w:rPr>
          <w:rStyle w:val="Style13ptBold"/>
        </w:rPr>
        <w:t>Friedberg 11</w:t>
      </w:r>
      <w:r w:rsidRPr="00170E67">
        <w:t xml:space="preserve">, PhD in Government from Harvard, professor of politics and international affairs @ Princeton University, “Hegemony with Chinese Characteristics,” </w:t>
      </w:r>
      <w:hyperlink r:id="rId15" w:history="1">
        <w:r w:rsidRPr="00170E67">
          <w:rPr>
            <w:rStyle w:val="Hyperlink"/>
          </w:rPr>
          <w:t>http://users.clas.ufl.edu/zselden/coursereading2011/friedberg.pdf</w:t>
        </w:r>
      </w:hyperlink>
      <w:r w:rsidRPr="00170E67">
        <w:rPr>
          <w:rStyle w:val="Hyperlink"/>
        </w:rPr>
        <w:t xml:space="preserve"> Recut Justin</w:t>
      </w:r>
    </w:p>
    <w:p w14:paraId="61CACE88" w14:textId="77777777" w:rsidR="0034046F" w:rsidRPr="00170E67" w:rsidRDefault="0034046F" w:rsidP="0034046F">
      <w:pPr>
        <w:rPr>
          <w:sz w:val="10"/>
        </w:rPr>
      </w:pPr>
      <w:r w:rsidRPr="00170E67">
        <w:rPr>
          <w:sz w:val="10"/>
        </w:rPr>
        <w:t xml:space="preserve">Though not everyone is convinced, it is likely that </w:t>
      </w:r>
      <w:r w:rsidRPr="00497035">
        <w:rPr>
          <w:rStyle w:val="StyleUnderline"/>
        </w:rPr>
        <w:t>a</w:t>
      </w:r>
      <w:r w:rsidRPr="00170E67">
        <w:rPr>
          <w:sz w:val="10"/>
        </w:rPr>
        <w:t xml:space="preserve"> more </w:t>
      </w:r>
      <w:r w:rsidRPr="00497035">
        <w:rPr>
          <w:rStyle w:val="StyleUnderline"/>
          <w:highlight w:val="green"/>
        </w:rPr>
        <w:t xml:space="preserve">democratic China </w:t>
      </w:r>
      <w:r w:rsidRPr="00497035">
        <w:rPr>
          <w:rStyle w:val="StyleUnderline"/>
        </w:rPr>
        <w:t>would</w:t>
      </w:r>
      <w:r w:rsidRPr="00170E67">
        <w:rPr>
          <w:sz w:val="10"/>
        </w:rPr>
        <w:t xml:space="preserve"> ultimately </w:t>
      </w:r>
      <w:r w:rsidRPr="00497035">
        <w:rPr>
          <w:rStyle w:val="StyleUnderline"/>
          <w:highlight w:val="green"/>
        </w:rPr>
        <w:t xml:space="preserve">create </w:t>
      </w:r>
      <w:r w:rsidRPr="00497035">
        <w:rPr>
          <w:rStyle w:val="StyleUnderline"/>
        </w:rPr>
        <w:t>a</w:t>
      </w:r>
      <w:r w:rsidRPr="00170E67">
        <w:rPr>
          <w:sz w:val="10"/>
        </w:rPr>
        <w:t xml:space="preserve"> more </w:t>
      </w:r>
      <w:r w:rsidRPr="00497035">
        <w:rPr>
          <w:rStyle w:val="Emphasis"/>
          <w:highlight w:val="green"/>
        </w:rPr>
        <w:t>peace</w:t>
      </w:r>
      <w:r w:rsidRPr="00497035">
        <w:rPr>
          <w:rStyle w:val="Emphasis"/>
        </w:rPr>
        <w:t>ful</w:t>
      </w:r>
      <w:r w:rsidRPr="00497035">
        <w:rPr>
          <w:rStyle w:val="StyleUnderline"/>
        </w:rPr>
        <w:t>, less war-prone environment</w:t>
      </w:r>
      <w:r w:rsidRPr="00497035">
        <w:rPr>
          <w:sz w:val="10"/>
        </w:rPr>
        <w:t xml:space="preserve"> </w:t>
      </w:r>
      <w:r w:rsidRPr="00497035">
        <w:rPr>
          <w:rStyle w:val="StyleUnderline"/>
        </w:rPr>
        <w:t>in</w:t>
      </w:r>
      <w:r w:rsidRPr="00DF7E45">
        <w:rPr>
          <w:rStyle w:val="StyleUnderline"/>
        </w:rPr>
        <w:t xml:space="preserve"> Asia</w:t>
      </w:r>
      <w:r w:rsidRPr="00DF7E45">
        <w:rPr>
          <w:sz w:val="10"/>
        </w:rPr>
        <w:t>. In the view of some</w:t>
      </w:r>
      <w:r w:rsidRPr="00170E67">
        <w:rPr>
          <w:sz w:val="10"/>
        </w:rPr>
        <w:t xml:space="preserve"> realists, domestic reforms will only make Beijing richer, stronger and hence a more potent competitor without deflecting it from its desire to dominate East Asia and settle scores with some of its neighbors. It is undoubtedly true that even if, in the long run, China becomes a stable, peaceful democracy, its passage will prove rocky. The opening of the nation’s political system to dissent and debate is likely to introduce an element of instability into its foreign policy as new voices are heard and aspiring leaders vie for popular support. As one observer, economist David Hale, ruefully points out: “An authoritarian China has been highly predictable. A more open and democratic China could produce new uncertainties about both domestic policy and international relations.” Nationalism, perhaps in its most virulent and aggressive form, is one factor likely to play a prominent role in shaping the foreign policy of a liberalizing Middle Kingdom. Thanks to the spread of the Internet and the relaxation of restraints on at least some forms of “patriotic” political expression, the current regime already finds itself subject to criticism whenever it takes what some “netizens” regard as an overly accommodating stance toward Japan, Taiwan or the United States. Beijing has sought at times to stir up patriotic sentiment, but, fearful that anger at foreigners could all too easily be turned against the party, the regime has also gone to great lengths to keep popular passions in check. A democratically elected government might be far less inhibited. U.S.-based political scientist Fei-Ling Wang argues that a post-Communist regime would actually be more forceful in asserting its sovereignty over Taiwan, Tibet and the South China Sea. As he explains: A “democratic” regime in Beijing, free from the debilitating concerns for its own survival but likely driven by popular emotions, could make the rising Chinese power a much more assertive, impatient, belligerent, even aggressive force, at least during the unstable period of fast ascendance to the ranks of a world-class power. The last proviso is key. Even those who are most confident of the long-term pacifying effects of democratization recognize the possibility of a turbulent transition. In his book China’s Democratic Future, Bruce Gilley acknowledges that democratic revolutions in other countries have often led to bursts of external aggression and he notes that, since the start of the twentieth century, pro-democracy movements in China have also been highly nationalistic. Despite these precedents, </w:t>
      </w:r>
      <w:r w:rsidRPr="00170E67">
        <w:rPr>
          <w:rStyle w:val="StyleUnderline"/>
        </w:rPr>
        <w:t xml:space="preserve">Gilley predicts that, </w:t>
      </w:r>
      <w:r w:rsidRPr="00170E67">
        <w:rPr>
          <w:sz w:val="10"/>
        </w:rPr>
        <w:t xml:space="preserve">after an interval of perhaps a decade, </w:t>
      </w:r>
      <w:r w:rsidRPr="00DF7E45">
        <w:rPr>
          <w:rStyle w:val="StyleUnderline"/>
        </w:rPr>
        <w:t xml:space="preserve">a transformed nation will </w:t>
      </w:r>
      <w:r w:rsidRPr="00497035">
        <w:rPr>
          <w:rStyle w:val="StyleUnderline"/>
          <w:highlight w:val="green"/>
        </w:rPr>
        <w:t>settle into</w:t>
      </w:r>
      <w:r w:rsidRPr="00170E67">
        <w:rPr>
          <w:rStyle w:val="StyleUnderline"/>
        </w:rPr>
        <w:t xml:space="preserve"> </w:t>
      </w:r>
      <w:r w:rsidRPr="00170E67">
        <w:rPr>
          <w:rStyle w:val="Emphasis"/>
        </w:rPr>
        <w:t xml:space="preserve">more stable and cooperative </w:t>
      </w:r>
      <w:r w:rsidRPr="00497035">
        <w:rPr>
          <w:rStyle w:val="Emphasis"/>
          <w:highlight w:val="green"/>
        </w:rPr>
        <w:t>relationships</w:t>
      </w:r>
      <w:r w:rsidRPr="00497035">
        <w:rPr>
          <w:rStyle w:val="StyleUnderline"/>
          <w:highlight w:val="green"/>
        </w:rPr>
        <w:t xml:space="preserve"> with </w:t>
      </w:r>
      <w:r w:rsidRPr="00497035">
        <w:rPr>
          <w:rStyle w:val="StyleUnderline"/>
        </w:rPr>
        <w:t xml:space="preserve">the </w:t>
      </w:r>
      <w:r w:rsidRPr="00497035">
        <w:rPr>
          <w:rStyle w:val="StyleUnderline"/>
          <w:highlight w:val="green"/>
        </w:rPr>
        <w:t>U</w:t>
      </w:r>
      <w:r w:rsidRPr="00170E67">
        <w:rPr>
          <w:rStyle w:val="StyleUnderline"/>
        </w:rPr>
        <w:t xml:space="preserve">nited </w:t>
      </w:r>
      <w:r w:rsidRPr="00497035">
        <w:rPr>
          <w:rStyle w:val="StyleUnderline"/>
          <w:highlight w:val="green"/>
        </w:rPr>
        <w:t>S</w:t>
      </w:r>
      <w:r w:rsidRPr="00170E67">
        <w:rPr>
          <w:rStyle w:val="StyleUnderline"/>
        </w:rPr>
        <w:t xml:space="preserve">tates as </w:t>
      </w:r>
      <w:r w:rsidRPr="00DF7E45">
        <w:rPr>
          <w:rStyle w:val="StyleUnderline"/>
        </w:rPr>
        <w:t>well as with its democratic neighbors</w:t>
      </w:r>
      <w:r w:rsidRPr="00DF7E45">
        <w:rPr>
          <w:sz w:val="10"/>
        </w:rPr>
        <w:t xml:space="preserve">. Such an outcome is by no means certain, of course, and would be contingent upon events and interactions that are difficult to anticipate and even harder to control. </w:t>
      </w:r>
      <w:r w:rsidRPr="00DF7E45">
        <w:rPr>
          <w:rStyle w:val="StyleUnderline"/>
        </w:rPr>
        <w:t>If initial frictions between a fledgling democracy and its better established counterparts are mishandled</w:t>
      </w:r>
      <w:r w:rsidRPr="00170E67">
        <w:rPr>
          <w:rStyle w:val="StyleUnderline"/>
        </w:rPr>
        <w:t>,</w:t>
      </w:r>
      <w:r w:rsidRPr="00170E67">
        <w:rPr>
          <w:sz w:val="10"/>
        </w:rPr>
        <w:t xml:space="preserve"> </w:t>
      </w:r>
      <w:r w:rsidRPr="00170E67">
        <w:rPr>
          <w:rStyle w:val="StyleUnderline"/>
        </w:rPr>
        <w:t>resulting in actual armed conflict, history could</w:t>
      </w:r>
      <w:r w:rsidRPr="00170E67">
        <w:rPr>
          <w:sz w:val="10"/>
        </w:rPr>
        <w:t xml:space="preserve"> </w:t>
      </w:r>
      <w:r w:rsidRPr="00170E67">
        <w:rPr>
          <w:rStyle w:val="StyleUnderline"/>
        </w:rPr>
        <w:t>spin off in very different</w:t>
      </w:r>
      <w:r w:rsidRPr="00170E67">
        <w:rPr>
          <w:sz w:val="10"/>
        </w:rPr>
        <w:t xml:space="preserve"> </w:t>
      </w:r>
      <w:r w:rsidRPr="00170E67">
        <w:rPr>
          <w:rStyle w:val="StyleUnderline"/>
        </w:rPr>
        <w:t>and</w:t>
      </w:r>
      <w:r w:rsidRPr="00170E67">
        <w:rPr>
          <w:sz w:val="10"/>
        </w:rPr>
        <w:t xml:space="preserve"> far </w:t>
      </w:r>
      <w:r w:rsidRPr="00170E67">
        <w:rPr>
          <w:rStyle w:val="StyleUnderline"/>
        </w:rPr>
        <w:t>less promising</w:t>
      </w:r>
      <w:r w:rsidRPr="00170E67">
        <w:rPr>
          <w:sz w:val="10"/>
        </w:rPr>
        <w:t xml:space="preserve"> directions than if they are successfully resolved. Assuming the transition can be navigated without disaster, however, there are good reasons to believe that relations will improve with the passage of time. One Chinese advocate of political reform, Liu </w:t>
      </w:r>
      <w:proofErr w:type="spellStart"/>
      <w:r w:rsidRPr="00170E67">
        <w:rPr>
          <w:sz w:val="10"/>
        </w:rPr>
        <w:t>Junning</w:t>
      </w:r>
      <w:proofErr w:type="spellEnd"/>
      <w:r w:rsidRPr="00170E67">
        <w:rPr>
          <w:sz w:val="10"/>
        </w:rPr>
        <w:t xml:space="preserve">, summarizes the prospects well. </w:t>
      </w:r>
      <w:r w:rsidRPr="00170E67">
        <w:rPr>
          <w:rStyle w:val="StyleUnderline"/>
        </w:rPr>
        <w:t>Whereas a “nationalistic</w:t>
      </w:r>
      <w:r w:rsidRPr="00170E67">
        <w:rPr>
          <w:sz w:val="10"/>
        </w:rPr>
        <w:t xml:space="preserve"> </w:t>
      </w:r>
      <w:r w:rsidRPr="00170E67">
        <w:rPr>
          <w:rStyle w:val="StyleUnderline"/>
        </w:rPr>
        <w:t>and authoritarian China will be an emerging threat</w:t>
      </w:r>
      <w:r w:rsidRPr="00497035">
        <w:rPr>
          <w:rStyle w:val="StyleUnderline"/>
        </w:rPr>
        <w:t>,” a liberal</w:t>
      </w:r>
      <w:r w:rsidRPr="00497035">
        <w:rPr>
          <w:sz w:val="10"/>
        </w:rPr>
        <w:t xml:space="preserve">, </w:t>
      </w:r>
      <w:r w:rsidRPr="00497035">
        <w:rPr>
          <w:rStyle w:val="StyleUnderline"/>
        </w:rPr>
        <w:t>democratic China will ultimately</w:t>
      </w:r>
      <w:r w:rsidRPr="00170E67">
        <w:rPr>
          <w:rStyle w:val="StyleUnderline"/>
        </w:rPr>
        <w:t xml:space="preserve"> </w:t>
      </w:r>
      <w:r w:rsidRPr="00497035">
        <w:rPr>
          <w:rStyle w:val="StyleUnderline"/>
          <w:highlight w:val="green"/>
        </w:rPr>
        <w:t xml:space="preserve">prove “a </w:t>
      </w:r>
      <w:r w:rsidRPr="00170E67">
        <w:rPr>
          <w:rStyle w:val="StyleUnderline"/>
        </w:rPr>
        <w:t>constructive</w:t>
      </w:r>
      <w:r w:rsidRPr="00170E67">
        <w:rPr>
          <w:sz w:val="10"/>
        </w:rPr>
        <w:t xml:space="preserve"> </w:t>
      </w:r>
      <w:r w:rsidRPr="00497035">
        <w:rPr>
          <w:rStyle w:val="StyleUnderline"/>
          <w:highlight w:val="green"/>
        </w:rPr>
        <w:t>partner</w:t>
      </w:r>
      <w:r w:rsidRPr="00170E67">
        <w:rPr>
          <w:sz w:val="10"/>
        </w:rPr>
        <w:t xml:space="preserve">.” This expectation is rooted in more than mere wishful thinking. </w:t>
      </w:r>
      <w:r w:rsidRPr="00170E67">
        <w:rPr>
          <w:rStyle w:val="StyleUnderline"/>
        </w:rPr>
        <w:t>As the values and institutions of liberal democracy become more firmly entrenched,</w:t>
      </w:r>
      <w:r w:rsidRPr="00170E67">
        <w:rPr>
          <w:sz w:val="10"/>
        </w:rPr>
        <w:t xml:space="preserve"> there will begin to be open and politically meaningful debate and real competition over national goals and the allocation of national resources. </w:t>
      </w:r>
      <w:r w:rsidRPr="00170E67">
        <w:rPr>
          <w:rStyle w:val="StyleUnderline"/>
        </w:rPr>
        <w:t xml:space="preserve">Aspiring </w:t>
      </w:r>
      <w:r w:rsidRPr="00497035">
        <w:rPr>
          <w:rStyle w:val="StyleUnderline"/>
        </w:rPr>
        <w:t>leaders</w:t>
      </w:r>
      <w:r w:rsidRPr="00170E67">
        <w:rPr>
          <w:sz w:val="10"/>
        </w:rPr>
        <w:t xml:space="preserve"> and opinion makers preoccupied with prestige, honor, power and score settling </w:t>
      </w:r>
      <w:r w:rsidRPr="00DF7E45">
        <w:rPr>
          <w:rStyle w:val="StyleUnderline"/>
        </w:rPr>
        <w:t>will</w:t>
      </w:r>
      <w:r w:rsidRPr="00170E67">
        <w:rPr>
          <w:sz w:val="10"/>
        </w:rPr>
        <w:t xml:space="preserve"> have to </w:t>
      </w:r>
      <w:r w:rsidRPr="00170E67">
        <w:rPr>
          <w:rStyle w:val="StyleUnderline"/>
        </w:rPr>
        <w:t xml:space="preserve">compete with others who </w:t>
      </w:r>
      <w:r w:rsidRPr="00497035">
        <w:rPr>
          <w:rStyle w:val="StyleUnderline"/>
          <w:highlight w:val="green"/>
        </w:rPr>
        <w:t>emphasize</w:t>
      </w:r>
      <w:r w:rsidRPr="00170E67">
        <w:rPr>
          <w:rStyle w:val="StyleUnderline"/>
        </w:rPr>
        <w:t xml:space="preserve"> the virtues of international stability, </w:t>
      </w:r>
      <w:r w:rsidRPr="00497035">
        <w:rPr>
          <w:rStyle w:val="StyleUnderline"/>
          <w:highlight w:val="green"/>
        </w:rPr>
        <w:t>cooperation</w:t>
      </w:r>
      <w:r w:rsidRPr="00170E67">
        <w:rPr>
          <w:rStyle w:val="StyleUnderline"/>
        </w:rPr>
        <w:t xml:space="preserve">, reconciliation and the promotion of social welfare. The demands of </w:t>
      </w:r>
      <w:r w:rsidRPr="00497035">
        <w:rPr>
          <w:rStyle w:val="StyleUnderline"/>
        </w:rPr>
        <w:t>the military and its industrial allies will be counterbalanced, at least to some degree</w:t>
      </w:r>
      <w:r w:rsidRPr="00497035">
        <w:rPr>
          <w:sz w:val="10"/>
        </w:rPr>
        <w:t>, by groups who favor spending more on education, health care and the elderly.</w:t>
      </w:r>
      <w:r w:rsidRPr="00170E67">
        <w:rPr>
          <w:sz w:val="10"/>
        </w:rPr>
        <w:t xml:space="preserve"> </w:t>
      </w:r>
      <w:r w:rsidRPr="00170E67">
        <w:rPr>
          <w:rStyle w:val="StyleUnderline"/>
        </w:rPr>
        <w:t xml:space="preserve">The assertive, </w:t>
      </w:r>
      <w:proofErr w:type="spellStart"/>
      <w:r w:rsidRPr="00497035">
        <w:rPr>
          <w:rStyle w:val="StyleUnderline"/>
          <w:highlight w:val="green"/>
        </w:rPr>
        <w:t>hypernationalist</w:t>
      </w:r>
      <w:proofErr w:type="spellEnd"/>
      <w:r w:rsidRPr="00170E67">
        <w:rPr>
          <w:rStyle w:val="StyleUnderline"/>
        </w:rPr>
        <w:t xml:space="preserve"> version of China’s history and its </w:t>
      </w:r>
      <w:r w:rsidRPr="00497035">
        <w:rPr>
          <w:rStyle w:val="StyleUnderline"/>
          <w:highlight w:val="green"/>
        </w:rPr>
        <w:t xml:space="preserve">grievances </w:t>
      </w:r>
      <w:r w:rsidRPr="00DF7E45">
        <w:rPr>
          <w:rStyle w:val="StyleUnderline"/>
        </w:rPr>
        <w:t xml:space="preserve">will be </w:t>
      </w:r>
      <w:r w:rsidRPr="00497035">
        <w:rPr>
          <w:rStyle w:val="StyleUnderline"/>
          <w:highlight w:val="green"/>
        </w:rPr>
        <w:t>challenged</w:t>
      </w:r>
      <w:r w:rsidRPr="00170E67">
        <w:rPr>
          <w:rStyle w:val="StyleUnderline"/>
        </w:rPr>
        <w:t xml:space="preserve"> by accounts that acknowledge the culpability of the Communist regime in repressing minorities and refusing to seek compromise on questions of sovereignty. A leadership obsessed with its own survival</w:t>
      </w:r>
      <w:r w:rsidRPr="00170E67">
        <w:rPr>
          <w:sz w:val="10"/>
        </w:rPr>
        <w:t xml:space="preserve"> and with countering perceived threats from foreign powers </w:t>
      </w:r>
      <w:r w:rsidRPr="00170E67">
        <w:rPr>
          <w:rStyle w:val="StyleUnderline"/>
        </w:rPr>
        <w:t xml:space="preserve">will be replaced by a government secure in its legitimacy and with </w:t>
      </w:r>
      <w:r w:rsidRPr="00170E67">
        <w:rPr>
          <w:rStyle w:val="Emphasis"/>
        </w:rPr>
        <w:t>no cause to fear that the world’s democracies are seeking to encircle and overthrow it</w:t>
      </w:r>
      <w:r w:rsidRPr="00170E67">
        <w:rPr>
          <w:rStyle w:val="StyleUnderline"/>
        </w:rPr>
        <w:t xml:space="preserve">. A </w:t>
      </w:r>
      <w:r w:rsidRPr="00497035">
        <w:rPr>
          <w:rStyle w:val="StyleUnderline"/>
        </w:rPr>
        <w:t>democratic China would find</w:t>
      </w:r>
      <w:r w:rsidRPr="00170E67">
        <w:rPr>
          <w:rStyle w:val="StyleUnderline"/>
        </w:rPr>
        <w:t xml:space="preserve"> it easier to </w:t>
      </w:r>
      <w:r w:rsidRPr="00497035">
        <w:rPr>
          <w:rStyle w:val="StyleUnderline"/>
          <w:highlight w:val="green"/>
        </w:rPr>
        <w:t xml:space="preserve">get along with </w:t>
      </w:r>
      <w:r w:rsidRPr="00497035">
        <w:rPr>
          <w:rStyle w:val="Emphasis"/>
          <w:highlight w:val="green"/>
        </w:rPr>
        <w:t>Japan</w:t>
      </w:r>
      <w:r w:rsidRPr="00497035">
        <w:rPr>
          <w:sz w:val="10"/>
          <w:highlight w:val="green"/>
        </w:rPr>
        <w:t xml:space="preserve">, </w:t>
      </w:r>
      <w:r w:rsidRPr="00497035">
        <w:rPr>
          <w:rStyle w:val="Emphasis"/>
          <w:highlight w:val="green"/>
        </w:rPr>
        <w:t>India</w:t>
      </w:r>
      <w:r w:rsidRPr="00170E67">
        <w:rPr>
          <w:sz w:val="10"/>
        </w:rPr>
        <w:t xml:space="preserve"> and </w:t>
      </w:r>
      <w:r w:rsidRPr="00497035">
        <w:rPr>
          <w:rStyle w:val="Emphasis"/>
          <w:highlight w:val="green"/>
        </w:rPr>
        <w:t>South Korea</w:t>
      </w:r>
      <w:r w:rsidRPr="00170E67">
        <w:rPr>
          <w:sz w:val="10"/>
        </w:rPr>
        <w:t xml:space="preserve">, among others. The </w:t>
      </w:r>
      <w:r w:rsidRPr="00497035">
        <w:rPr>
          <w:rStyle w:val="Emphasis"/>
          <w:highlight w:val="green"/>
        </w:rPr>
        <w:t>trust</w:t>
      </w:r>
      <w:r w:rsidRPr="00170E67">
        <w:rPr>
          <w:rStyle w:val="Emphasis"/>
        </w:rPr>
        <w:t xml:space="preserve"> and mutual respect</w:t>
      </w:r>
      <w:r w:rsidRPr="00170E67">
        <w:rPr>
          <w:sz w:val="10"/>
        </w:rPr>
        <w:t xml:space="preserve"> </w:t>
      </w:r>
      <w:r w:rsidRPr="00170E67">
        <w:rPr>
          <w:rStyle w:val="StyleUnderline"/>
        </w:rPr>
        <w:t xml:space="preserve">that eventually grows up </w:t>
      </w:r>
      <w:r w:rsidRPr="00DF7E45">
        <w:rPr>
          <w:rStyle w:val="StyleUnderline"/>
        </w:rPr>
        <w:t xml:space="preserve">between </w:t>
      </w:r>
      <w:r w:rsidRPr="00497035">
        <w:rPr>
          <w:rStyle w:val="StyleUnderline"/>
          <w:highlight w:val="green"/>
        </w:rPr>
        <w:t>democracies</w:t>
      </w:r>
      <w:r w:rsidRPr="00170E67">
        <w:rPr>
          <w:rStyle w:val="StyleUnderline"/>
        </w:rPr>
        <w:t>,</w:t>
      </w:r>
      <w:r w:rsidRPr="00170E67">
        <w:rPr>
          <w:sz w:val="10"/>
        </w:rPr>
        <w:t xml:space="preserve"> </w:t>
      </w:r>
      <w:r w:rsidRPr="00170E67">
        <w:rPr>
          <w:rStyle w:val="StyleUnderline"/>
        </w:rPr>
        <w:t>and the diminished fear that one will use force against another</w:t>
      </w:r>
      <w:r w:rsidRPr="00170E67">
        <w:rPr>
          <w:sz w:val="10"/>
        </w:rPr>
        <w:t xml:space="preserve">, </w:t>
      </w:r>
      <w:r w:rsidRPr="00170E67">
        <w:rPr>
          <w:rStyle w:val="Emphasis"/>
        </w:rPr>
        <w:t xml:space="preserve">should </w:t>
      </w:r>
      <w:r w:rsidRPr="00497035">
        <w:rPr>
          <w:rStyle w:val="Emphasis"/>
          <w:highlight w:val="green"/>
        </w:rPr>
        <w:t xml:space="preserve">increase </w:t>
      </w:r>
      <w:r w:rsidRPr="00DF7E45">
        <w:rPr>
          <w:rStyle w:val="Emphasis"/>
        </w:rPr>
        <w:t xml:space="preserve">the odds of </w:t>
      </w:r>
      <w:r w:rsidRPr="00170E67">
        <w:rPr>
          <w:rStyle w:val="Emphasis"/>
        </w:rPr>
        <w:t xml:space="preserve">attaining negotiated </w:t>
      </w:r>
      <w:r w:rsidRPr="00497035">
        <w:rPr>
          <w:rStyle w:val="Emphasis"/>
          <w:highlight w:val="green"/>
        </w:rPr>
        <w:t>settlements</w:t>
      </w:r>
      <w:r w:rsidRPr="00497035">
        <w:rPr>
          <w:sz w:val="10"/>
          <w:highlight w:val="green"/>
        </w:rPr>
        <w:t xml:space="preserve"> </w:t>
      </w:r>
      <w:r w:rsidRPr="00497035">
        <w:rPr>
          <w:rStyle w:val="StyleUnderline"/>
          <w:highlight w:val="green"/>
        </w:rPr>
        <w:t>of</w:t>
      </w:r>
      <w:r w:rsidRPr="00170E67">
        <w:rPr>
          <w:rStyle w:val="StyleUnderline"/>
        </w:rPr>
        <w:t xml:space="preserve"> outstanding </w:t>
      </w:r>
      <w:r w:rsidRPr="00497035">
        <w:rPr>
          <w:rStyle w:val="StyleUnderline"/>
          <w:highlight w:val="green"/>
        </w:rPr>
        <w:t xml:space="preserve">disputes </w:t>
      </w:r>
      <w:r w:rsidRPr="00DF7E45">
        <w:rPr>
          <w:rStyle w:val="StyleUnderline"/>
        </w:rPr>
        <w:t xml:space="preserve">over </w:t>
      </w:r>
      <w:r w:rsidRPr="00DF7E45">
        <w:rPr>
          <w:rStyle w:val="Emphasis"/>
        </w:rPr>
        <w:t>borders</w:t>
      </w:r>
      <w:r w:rsidRPr="00DF7E45">
        <w:rPr>
          <w:sz w:val="10"/>
        </w:rPr>
        <w:t xml:space="preserve">, offshore </w:t>
      </w:r>
      <w:r w:rsidRPr="00DF7E45">
        <w:rPr>
          <w:rStyle w:val="Emphasis"/>
        </w:rPr>
        <w:t>islands</w:t>
      </w:r>
      <w:r w:rsidRPr="00DF7E45">
        <w:rPr>
          <w:sz w:val="10"/>
        </w:rPr>
        <w:t xml:space="preserve"> </w:t>
      </w:r>
      <w:r w:rsidRPr="00DF7E45">
        <w:rPr>
          <w:rStyle w:val="StyleUnderline"/>
        </w:rPr>
        <w:t>and</w:t>
      </w:r>
      <w:r w:rsidRPr="00DF7E45">
        <w:rPr>
          <w:sz w:val="10"/>
        </w:rPr>
        <w:t xml:space="preserve"> </w:t>
      </w:r>
      <w:r w:rsidRPr="00DF7E45">
        <w:rPr>
          <w:rStyle w:val="Emphasis"/>
        </w:rPr>
        <w:t>resources</w:t>
      </w:r>
      <w:r w:rsidRPr="00DF7E45">
        <w:rPr>
          <w:sz w:val="10"/>
        </w:rPr>
        <w:t>. A democratic government in Beijing would also stand a better chance of achieving a mutually</w:t>
      </w:r>
      <w:r w:rsidRPr="00170E67">
        <w:rPr>
          <w:sz w:val="10"/>
        </w:rPr>
        <w:t xml:space="preserve"> acceptable resolution to its </w:t>
      </w:r>
      <w:proofErr w:type="spellStart"/>
      <w:r w:rsidRPr="00170E67">
        <w:rPr>
          <w:sz w:val="10"/>
        </w:rPr>
        <w:t>sixtyyear</w:t>
      </w:r>
      <w:proofErr w:type="spellEnd"/>
      <w:r w:rsidRPr="00170E67">
        <w:rPr>
          <w:sz w:val="10"/>
        </w:rPr>
        <w:t xml:space="preserve"> standoff with Taiwan. </w:t>
      </w:r>
      <w:r w:rsidRPr="00DF7E45">
        <w:rPr>
          <w:sz w:val="10"/>
        </w:rPr>
        <w:t xml:space="preserve">In contrast to today’s </w:t>
      </w:r>
      <w:proofErr w:type="spellStart"/>
      <w:r w:rsidRPr="00DF7E45">
        <w:rPr>
          <w:sz w:val="10"/>
        </w:rPr>
        <w:t>ccp</w:t>
      </w:r>
      <w:proofErr w:type="spellEnd"/>
      <w:r w:rsidRPr="00DF7E45">
        <w:rPr>
          <w:sz w:val="10"/>
        </w:rPr>
        <w:t xml:space="preserve"> rulers, </w:t>
      </w:r>
      <w:r w:rsidRPr="00DF7E45">
        <w:rPr>
          <w:rStyle w:val="StyleUnderline"/>
        </w:rPr>
        <w:t xml:space="preserve">a popularly elected mainland regime would have less to gain from keeping this conflict alive, it would be more likely to show </w:t>
      </w:r>
      <w:r w:rsidRPr="00DF7E45">
        <w:rPr>
          <w:rStyle w:val="Emphasis"/>
        </w:rPr>
        <w:t>respect for the preferences of another democratic government</w:t>
      </w:r>
      <w:r w:rsidRPr="00DF7E45">
        <w:rPr>
          <w:rStyle w:val="StyleUnderline"/>
        </w:rPr>
        <w:t>, and it</w:t>
      </w:r>
      <w:r w:rsidRPr="00170E67">
        <w:rPr>
          <w:rStyle w:val="StyleUnderline"/>
        </w:rPr>
        <w:t xml:space="preserve"> would </w:t>
      </w:r>
      <w:r w:rsidRPr="00497035">
        <w:rPr>
          <w:rStyle w:val="StyleUnderline"/>
          <w:highlight w:val="green"/>
        </w:rPr>
        <w:t>be</w:t>
      </w:r>
      <w:r w:rsidRPr="00170E67">
        <w:rPr>
          <w:rStyle w:val="StyleUnderline"/>
        </w:rPr>
        <w:t xml:space="preserve"> more </w:t>
      </w:r>
      <w:r w:rsidRPr="00497035">
        <w:rPr>
          <w:rStyle w:val="StyleUnderline"/>
          <w:highlight w:val="green"/>
        </w:rPr>
        <w:t>attractive</w:t>
      </w:r>
      <w:r w:rsidRPr="00170E67">
        <w:rPr>
          <w:rStyle w:val="StyleUnderline"/>
        </w:rPr>
        <w:t xml:space="preserve"> to the Taiwanese people </w:t>
      </w:r>
      <w:r w:rsidRPr="00497035">
        <w:rPr>
          <w:rStyle w:val="StyleUnderline"/>
          <w:highlight w:val="green"/>
        </w:rPr>
        <w:t xml:space="preserve">as a partner </w:t>
      </w:r>
      <w:r w:rsidRPr="00DF7E45">
        <w:rPr>
          <w:rStyle w:val="StyleUnderline"/>
        </w:rPr>
        <w:t xml:space="preserve">in some kind of </w:t>
      </w:r>
      <w:r w:rsidRPr="00DF7E45">
        <w:rPr>
          <w:rStyle w:val="Emphasis"/>
        </w:rPr>
        <w:t>federated arrangement</w:t>
      </w:r>
      <w:r w:rsidRPr="00170E67">
        <w:rPr>
          <w:rStyle w:val="StyleUnderline"/>
        </w:rPr>
        <w:t xml:space="preserve"> that would satisfy the desires and ease the fears of both sides</w:t>
      </w:r>
      <w:r w:rsidRPr="00170E67">
        <w:rPr>
          <w:sz w:val="10"/>
        </w:rPr>
        <w:t xml:space="preserve">. For as long as China continues to be governed as it is today, its growing strength will pose a deepening challenge to American interests. If they want to deter aggression, discourage coercion and preserve a plural, open order, Washington and its friends and allies are going to have to work harder, and to cooperate more closely, in order to maintain a favorable balance of regional power. In the long run, the United States can learn to live with a democratic China as the dominant power in East Asia, much as Great Britain came to accept America as the preponderant power in the Western Hemisphere. Until that day, Washington and Beijing are going to remain locked in an increasingly intense struggle for mastery in Asia. </w:t>
      </w:r>
    </w:p>
    <w:p w14:paraId="3C62325D" w14:textId="77777777" w:rsidR="0034046F" w:rsidRPr="00170E67" w:rsidRDefault="0034046F" w:rsidP="0034046F"/>
    <w:p w14:paraId="1E32F666" w14:textId="77777777" w:rsidR="0034046F" w:rsidRPr="00170E67" w:rsidRDefault="0034046F" w:rsidP="0034046F">
      <w:pPr>
        <w:pStyle w:val="Heading4"/>
        <w:rPr>
          <w:rFonts w:cs="Calibri"/>
        </w:rPr>
      </w:pPr>
      <w:r w:rsidRPr="00170E67">
        <w:rPr>
          <w:rFonts w:cs="Calibri"/>
        </w:rPr>
        <w:t xml:space="preserve">Keeping </w:t>
      </w:r>
      <w:r w:rsidRPr="00170E67">
        <w:rPr>
          <w:rFonts w:cs="Calibri"/>
          <w:u w:val="single"/>
        </w:rPr>
        <w:t>regional ambitions</w:t>
      </w:r>
      <w:r w:rsidRPr="00170E67">
        <w:rPr>
          <w:rFonts w:cs="Calibri"/>
        </w:rPr>
        <w:t xml:space="preserve"> in check is necessary to avoid </w:t>
      </w:r>
      <w:r w:rsidRPr="00DF7E45">
        <w:rPr>
          <w:rFonts w:cs="Calibri"/>
          <w:iCs w:val="0"/>
        </w:rPr>
        <w:t>escalatory wars</w:t>
      </w:r>
    </w:p>
    <w:p w14:paraId="24236E04" w14:textId="77777777" w:rsidR="0034046F" w:rsidRPr="00170E67" w:rsidRDefault="0034046F" w:rsidP="0034046F">
      <w:r w:rsidRPr="00170E67">
        <w:rPr>
          <w:rStyle w:val="Style13ptBold"/>
        </w:rPr>
        <w:t xml:space="preserve">Brands &amp; </w:t>
      </w:r>
      <w:proofErr w:type="spellStart"/>
      <w:r w:rsidRPr="00170E67">
        <w:rPr>
          <w:rStyle w:val="Style13ptBold"/>
        </w:rPr>
        <w:t>Edel</w:t>
      </w:r>
      <w:proofErr w:type="spellEnd"/>
      <w:r w:rsidRPr="00170E67">
        <w:rPr>
          <w:rStyle w:val="Style13ptBold"/>
        </w:rPr>
        <w:t xml:space="preserve"> 19.</w:t>
      </w:r>
      <w:r w:rsidRPr="00170E67">
        <w:t xml:space="preserve"> Hal Brands – Henry Kissinger Distinguished Professor of Global Affairs in the Johns Hopkins School of Advanced International Studies and a senior fellow at the Center for Strategic and Budgetary Assessments; Charles </w:t>
      </w:r>
      <w:proofErr w:type="spellStart"/>
      <w:r w:rsidRPr="00170E67">
        <w:t>Edel</w:t>
      </w:r>
      <w:proofErr w:type="spellEnd"/>
      <w:r w:rsidRPr="00170E67">
        <w:t xml:space="preserve"> – senior fellow at the United States Studies Centre at the University of Sydney and previously served on the U.S. Secretary of State's policy planning staff. “The End of Great Power Peace,” 3/6/19. </w:t>
      </w:r>
      <w:hyperlink r:id="rId16" w:history="1">
        <w:r w:rsidRPr="00170E67">
          <w:rPr>
            <w:rStyle w:val="Hyperlink"/>
          </w:rPr>
          <w:t>https://nationalinterest.org/feature/end-great-power-peace-46282?page=0%2C1</w:t>
        </w:r>
      </w:hyperlink>
      <w:r w:rsidRPr="00170E67">
        <w:t xml:space="preserve"> Recut Justin</w:t>
      </w:r>
    </w:p>
    <w:p w14:paraId="7E404373" w14:textId="77777777" w:rsidR="0034046F" w:rsidRDefault="0034046F" w:rsidP="0034046F">
      <w:r w:rsidRPr="00170E67">
        <w:rPr>
          <w:rStyle w:val="StyleUnderline"/>
        </w:rPr>
        <w:t>China is leading the way</w:t>
      </w:r>
      <w:r w:rsidRPr="00B360F3">
        <w:t xml:space="preserve">. Although Beijing has been a leading beneficiary of a liberal economic order that has allowed it to amass great prosperity, </w:t>
      </w:r>
      <w:r w:rsidRPr="00170E67">
        <w:rPr>
          <w:rStyle w:val="StyleUnderline"/>
        </w:rPr>
        <w:t>Chinese leaders</w:t>
      </w:r>
      <w:r w:rsidRPr="00B360F3">
        <w:t xml:space="preserve"> nonetheless </w:t>
      </w:r>
      <w:r w:rsidRPr="00170E67">
        <w:rPr>
          <w:rStyle w:val="StyleUnderline"/>
        </w:rPr>
        <w:t>always regarded American primacy as something to be endured for a time rather than suffered forever. America’s preeminent position in the Asia-Pacific represents an affront to the pride and sense of historical destiny of a country that still considers itself “the Middle Kingdom.”</w:t>
      </w:r>
      <w:r w:rsidRPr="00B360F3">
        <w:t xml:space="preserve"> And as Aaron Friedberg notes, China’s authoritarian leaders have long seen a dominant, democratic America as “the most serious external threat” to their domestic authority and geopolitical security. As China’s power has increased, </w:t>
      </w:r>
      <w:r w:rsidRPr="00497035">
        <w:rPr>
          <w:rStyle w:val="StyleUnderline"/>
          <w:highlight w:val="green"/>
        </w:rPr>
        <w:t xml:space="preserve">Beijing </w:t>
      </w:r>
      <w:r w:rsidRPr="00170E67">
        <w:rPr>
          <w:rStyle w:val="StyleUnderline"/>
        </w:rPr>
        <w:t xml:space="preserve">has </w:t>
      </w:r>
      <w:r w:rsidRPr="00DF7E45">
        <w:rPr>
          <w:rStyle w:val="StyleUnderline"/>
        </w:rPr>
        <w:t xml:space="preserve">strived to </w:t>
      </w:r>
      <w:r w:rsidRPr="00497035">
        <w:rPr>
          <w:rStyle w:val="StyleUnderline"/>
          <w:highlight w:val="green"/>
        </w:rPr>
        <w:t xml:space="preserve">establish mastery in </w:t>
      </w:r>
      <w:r w:rsidRPr="00170E67">
        <w:rPr>
          <w:rStyle w:val="StyleUnderline"/>
        </w:rPr>
        <w:t xml:space="preserve">the </w:t>
      </w:r>
      <w:r w:rsidRPr="00497035">
        <w:rPr>
          <w:rStyle w:val="StyleUnderline"/>
          <w:highlight w:val="green"/>
        </w:rPr>
        <w:t>Asia</w:t>
      </w:r>
      <w:r w:rsidRPr="00170E67">
        <w:rPr>
          <w:rStyle w:val="StyleUnderline"/>
        </w:rPr>
        <w:t>- Pacific</w:t>
      </w:r>
      <w:r w:rsidRPr="00B360F3">
        <w:t xml:space="preserve">. A Chinese admiral articulated this ambition in 2007, telling an American counterpart that the two powers should split the Pacific with Hawaii as the dividing line. Yang </w:t>
      </w:r>
      <w:proofErr w:type="spellStart"/>
      <w:r w:rsidRPr="00B360F3">
        <w:t>Jiechi</w:t>
      </w:r>
      <w:proofErr w:type="spellEnd"/>
      <w:r w:rsidRPr="00B360F3">
        <w:t xml:space="preserve">, China’s foreign minister, made the same point in 2010. In a modern-day echo of the Melian Dialogue’s “the strong do what they can, the weak suffer what they must,” he lectured the nations of Southeast Asia that “China is a big country and other countries are small countries, and that’s just a fact.” </w:t>
      </w:r>
      <w:r w:rsidRPr="00170E67">
        <w:rPr>
          <w:rStyle w:val="StyleUnderline"/>
        </w:rPr>
        <w:t>Policy has followed rhetoric</w:t>
      </w:r>
      <w:r w:rsidRPr="00B360F3">
        <w:t xml:space="preserve">. To undercut America’s position, </w:t>
      </w:r>
      <w:r w:rsidRPr="00497035">
        <w:rPr>
          <w:rStyle w:val="StyleUnderline"/>
          <w:highlight w:val="green"/>
        </w:rPr>
        <w:t xml:space="preserve">Beijing has </w:t>
      </w:r>
      <w:r w:rsidRPr="00170E67">
        <w:rPr>
          <w:rStyle w:val="StyleUnderline"/>
        </w:rPr>
        <w:t>harassed American ships and planes operating in international waters and airspace</w:t>
      </w:r>
      <w:r w:rsidRPr="00B360F3">
        <w:t xml:space="preserve">; People’s Republic of China (PRC) media organs warn U.S. allies that they may be caught in the crossfire of a Sino- American war unless they distance themselves from Washington. </w:t>
      </w:r>
      <w:r w:rsidRPr="00170E67">
        <w:rPr>
          <w:rStyle w:val="StyleUnderline"/>
        </w:rPr>
        <w:t xml:space="preserve">China has simultaneously </w:t>
      </w:r>
      <w:r w:rsidRPr="00497035">
        <w:rPr>
          <w:rStyle w:val="StyleUnderline"/>
          <w:highlight w:val="green"/>
        </w:rPr>
        <w:t xml:space="preserve">attacked the </w:t>
      </w:r>
      <w:r w:rsidRPr="00170E67">
        <w:rPr>
          <w:rStyle w:val="StyleUnderline"/>
        </w:rPr>
        <w:t xml:space="preserve">credibility of </w:t>
      </w:r>
      <w:r w:rsidRPr="00497035">
        <w:rPr>
          <w:rStyle w:val="StyleUnderline"/>
          <w:highlight w:val="green"/>
        </w:rPr>
        <w:t xml:space="preserve">U.S. </w:t>
      </w:r>
      <w:r w:rsidRPr="00170E67">
        <w:rPr>
          <w:rStyle w:val="StyleUnderline"/>
        </w:rPr>
        <w:t xml:space="preserve">alliance </w:t>
      </w:r>
      <w:r w:rsidRPr="00DF7E45">
        <w:rPr>
          <w:rStyle w:val="StyleUnderline"/>
        </w:rPr>
        <w:t>guarantees by using strategies—island</w:t>
      </w:r>
      <w:r w:rsidRPr="00170E67">
        <w:rPr>
          <w:rStyle w:val="StyleUnderline"/>
        </w:rPr>
        <w:t xml:space="preserve">-building in the South China Sea, for instance—that are designed </w:t>
      </w:r>
      <w:r w:rsidRPr="00497035">
        <w:rPr>
          <w:rStyle w:val="StyleUnderline"/>
          <w:highlight w:val="green"/>
        </w:rPr>
        <w:t xml:space="preserve">to shift the </w:t>
      </w:r>
      <w:r w:rsidRPr="00170E67">
        <w:rPr>
          <w:rStyle w:val="StyleUnderline"/>
        </w:rPr>
        <w:t xml:space="preserve">regional </w:t>
      </w:r>
      <w:r w:rsidRPr="00497035">
        <w:rPr>
          <w:rStyle w:val="StyleUnderline"/>
          <w:highlight w:val="green"/>
        </w:rPr>
        <w:t>status quo</w:t>
      </w:r>
      <w:r w:rsidRPr="00170E67">
        <w:rPr>
          <w:rStyle w:val="StyleUnderline"/>
        </w:rPr>
        <w:t xml:space="preserve"> in ways even the U.S. Navy finds difficult to counter.</w:t>
      </w:r>
      <w:r w:rsidRPr="00B360F3">
        <w:t xml:space="preserve"> Through a mixture of economic aid and diplomatic pressure, Beijing has also divided international bodies, such as the Association of Southeast Asian Nations (ASEAN), through which Washington has sought to rally opposition to Chinese assertiveness. </w:t>
      </w:r>
      <w:r w:rsidRPr="00170E67">
        <w:rPr>
          <w:rStyle w:val="StyleUnderline"/>
        </w:rPr>
        <w:t>All the while, China has been steadily building formidable military tools designed to keep the United States out of the region and thereby give Beijing a free hand. As America’s sun sets in the Asia-Pacific, Chinese leaders calculate, the shadow China casts will only grow longer.</w:t>
      </w:r>
      <w:r w:rsidRPr="00B360F3">
        <w:t xml:space="preserve"> </w:t>
      </w:r>
      <w:r w:rsidRPr="00170E67">
        <w:rPr>
          <w:rStyle w:val="StyleUnderline"/>
        </w:rPr>
        <w:t xml:space="preserve">The counterparts to these activities are initiatives meant to bring the neighbors into line. </w:t>
      </w:r>
      <w:r w:rsidRPr="00497035">
        <w:rPr>
          <w:rStyle w:val="StyleUnderline"/>
          <w:highlight w:val="green"/>
        </w:rPr>
        <w:t xml:space="preserve">China has islands as staging </w:t>
      </w:r>
      <w:r w:rsidRPr="00DF7E45">
        <w:rPr>
          <w:rStyle w:val="StyleUnderline"/>
        </w:rPr>
        <w:t>points to project military power. Military and para</w:t>
      </w:r>
      <w:r w:rsidRPr="00170E67">
        <w:rPr>
          <w:rStyle w:val="StyleUnderline"/>
        </w:rPr>
        <w:t xml:space="preserve">military </w:t>
      </w:r>
      <w:r w:rsidRPr="00497035">
        <w:rPr>
          <w:rStyle w:val="StyleUnderline"/>
          <w:highlight w:val="green"/>
        </w:rPr>
        <w:t>forces have</w:t>
      </w:r>
      <w:r w:rsidRPr="00170E67">
        <w:rPr>
          <w:rStyle w:val="StyleUnderline"/>
        </w:rPr>
        <w:t xml:space="preserve"> harassed, confronted, and </w:t>
      </w:r>
      <w:r w:rsidRPr="00497035">
        <w:rPr>
          <w:rStyle w:val="StyleUnderline"/>
          <w:highlight w:val="green"/>
        </w:rPr>
        <w:t xml:space="preserve">violated </w:t>
      </w:r>
      <w:r w:rsidRPr="00170E67">
        <w:rPr>
          <w:rStyle w:val="StyleUnderline"/>
        </w:rPr>
        <w:t xml:space="preserve">the sovereignty of countries from </w:t>
      </w:r>
      <w:r w:rsidRPr="00497035">
        <w:rPr>
          <w:rStyle w:val="StyleUnderline"/>
          <w:highlight w:val="green"/>
        </w:rPr>
        <w:t xml:space="preserve">Vietnam </w:t>
      </w:r>
      <w:r w:rsidRPr="00170E67">
        <w:rPr>
          <w:rStyle w:val="StyleUnderline"/>
        </w:rPr>
        <w:t xml:space="preserve">to the </w:t>
      </w:r>
      <w:r w:rsidRPr="00497035">
        <w:rPr>
          <w:rStyle w:val="StyleUnderline"/>
          <w:highlight w:val="green"/>
        </w:rPr>
        <w:t xml:space="preserve">Philippines </w:t>
      </w:r>
      <w:r w:rsidRPr="00170E67">
        <w:rPr>
          <w:rStyle w:val="StyleUnderline"/>
        </w:rPr>
        <w:t xml:space="preserve">to </w:t>
      </w:r>
      <w:r w:rsidRPr="00497035">
        <w:rPr>
          <w:rStyle w:val="StyleUnderline"/>
          <w:highlight w:val="green"/>
        </w:rPr>
        <w:t>India</w:t>
      </w:r>
      <w:r w:rsidRPr="00170E67">
        <w:rPr>
          <w:rStyle w:val="StyleUnderline"/>
        </w:rPr>
        <w:t xml:space="preserve">; China has consistently exerted pressure on </w:t>
      </w:r>
      <w:r w:rsidRPr="00497035">
        <w:rPr>
          <w:rStyle w:val="StyleUnderline"/>
          <w:highlight w:val="green"/>
        </w:rPr>
        <w:t>Japan in the E</w:t>
      </w:r>
      <w:r w:rsidRPr="00170E67">
        <w:rPr>
          <w:rStyle w:val="StyleUnderline"/>
        </w:rPr>
        <w:t xml:space="preserve">ast </w:t>
      </w:r>
      <w:r w:rsidRPr="00497035">
        <w:rPr>
          <w:rStyle w:val="StyleUnderline"/>
          <w:highlight w:val="green"/>
        </w:rPr>
        <w:t>C</w:t>
      </w:r>
      <w:r w:rsidRPr="00170E67">
        <w:rPr>
          <w:rStyle w:val="StyleUnderline"/>
        </w:rPr>
        <w:t xml:space="preserve">hina </w:t>
      </w:r>
      <w:r w:rsidRPr="00497035">
        <w:rPr>
          <w:rStyle w:val="StyleUnderline"/>
          <w:highlight w:val="green"/>
        </w:rPr>
        <w:t>S</w:t>
      </w:r>
      <w:r w:rsidRPr="00170E67">
        <w:rPr>
          <w:rStyle w:val="StyleUnderline"/>
        </w:rPr>
        <w:t>ea.</w:t>
      </w:r>
      <w:r w:rsidRPr="00B360F3">
        <w:t xml:space="preserve"> </w:t>
      </w:r>
    </w:p>
    <w:p w14:paraId="0268953B" w14:textId="77777777" w:rsidR="0034046F" w:rsidRDefault="0034046F" w:rsidP="0034046F">
      <w:pPr>
        <w:rPr>
          <w:rStyle w:val="StyleUnderline"/>
        </w:rPr>
      </w:pPr>
      <w:r w:rsidRPr="00B360F3">
        <w:t xml:space="preserve">Economically, Beijing uses its muscle to reward those who comply with China’s policies and punish those who don’t, and to advance geo-economic projects, such as the Belt and Road Initiative (BRI), Asian Infrastructure Investment Bank (AIIB), and Regional Comprehensive Economic Project (RCEP), designed to bring the region closer into its orbit. </w:t>
      </w:r>
      <w:r w:rsidRPr="00170E67">
        <w:rPr>
          <w:rStyle w:val="StyleUnderline"/>
        </w:rPr>
        <w:t>Strikingly, China has also abandoned its long-professed principle of non-interference in other countries’ domestic politics, extending the reach of Chinese propaganda and using investment and even bribery to coopt regional elites.</w:t>
      </w:r>
      <w:r w:rsidRPr="00B360F3">
        <w:t xml:space="preserve"> Payoffs to Australian politicians are as critical to China’s regional project as development of “carrier killer” missiles. By blending intimidation with inducement, </w:t>
      </w:r>
      <w:r w:rsidRPr="00170E67">
        <w:rPr>
          <w:rStyle w:val="StyleUnderline"/>
        </w:rPr>
        <w:t>Beijing is seeking to erect a Sino-centric regional order</w:t>
      </w:r>
      <w:r w:rsidRPr="00B360F3">
        <w:t>—a new Chinese tribute system for the twenty-first century. It is trying to reorder its external environment to its own liking, a profoundly normal rising-power behavior that only seems odd or surprising against the abnormal backdrop of the post–Cold War era. It is using the wealth and power the U.S.-led international order helped it develop to mount the most formidable challenge that order has faced in decades. And it is doing so in full cognizance that this implies progressively more acute rivalry with Washington. Make no mistake—</w:t>
      </w:r>
      <w:r w:rsidRPr="00170E67">
        <w:rPr>
          <w:rStyle w:val="StyleUnderline"/>
        </w:rPr>
        <w:t>these efforts are having an impact. Chinese coercion short of war has dramatically shifted perceptions of power and momentum in the region, while the Chinese buildup has made the outcome of a Sino-American war more doubtful from a U.S. perspective.</w:t>
      </w:r>
      <w:r w:rsidRPr="00B360F3">
        <w:t xml:space="preserve"> “America has lost” in Asia, president of the Philippines Rodrigo Duterte announced in 2016; Manila must now reposition itself accordingly. Similarly, RAND Corporation analysts assessed in 2015 that “over the next five to 15 years . . . Asia will witness a progressively receding frontier of U.S. dominance.” </w:t>
      </w:r>
      <w:r w:rsidRPr="00170E67">
        <w:rPr>
          <w:rStyle w:val="StyleUnderline"/>
        </w:rPr>
        <w:t xml:space="preserve">The region could soon hit a series of “tipping points” at which U.S. commitments to partners such as Taiwan, or even the Philippines and Japan, become less credible. </w:t>
      </w:r>
    </w:p>
    <w:p w14:paraId="0131B50E" w14:textId="77777777" w:rsidR="0034046F" w:rsidRDefault="0034046F" w:rsidP="0034046F">
      <w:pPr>
        <w:rPr>
          <w:sz w:val="8"/>
          <w:szCs w:val="18"/>
        </w:rPr>
      </w:pPr>
      <w:r w:rsidRPr="00170E67">
        <w:rPr>
          <w:sz w:val="8"/>
          <w:szCs w:val="18"/>
        </w:rPr>
        <w:t xml:space="preserve">As the power balance shifts, the United States could find itself in a position where it might actually lose a war in the Western Pacific—or it could simply lose the region without a shot being fired as countries make their calculations and accommodate Beijing. If China represents the greatest long-term challenge to the American-led system, the resurgence of great-power competition is even more acute in Europe. For many Russians, the post–Cold War era was not a time of triumph and tranquility. It was a time of weakness and humiliation, a period when Russia lost its great-power status and was impotent to resist the encroachment of U.S. and Western influence. As Russia has regained a degree of strength, then, it has sought to reassert primacy along its periphery and restore lost influence further abroad, often through measures less subtle and more overtly aggressive than China’s. Moscow has twice humiliated and dismembered former Soviet republics that committed the sin of tilting toward the West or throwing out pro-Russian leaders, first in Georgia and then in Ukraine. Following the latter conflict, Russian president Vladimir Putin invoked the concept of </w:t>
      </w:r>
      <w:proofErr w:type="spellStart"/>
      <w:r w:rsidRPr="00170E67">
        <w:rPr>
          <w:sz w:val="8"/>
          <w:szCs w:val="18"/>
        </w:rPr>
        <w:t>Russkiy</w:t>
      </w:r>
      <w:proofErr w:type="spellEnd"/>
      <w:r w:rsidRPr="00170E67">
        <w:rPr>
          <w:sz w:val="8"/>
          <w:szCs w:val="18"/>
        </w:rPr>
        <w:t xml:space="preserve"> Mir, or “Russian World,” staking a proprietary claim to dominance of the states on Moscow’s periphery. To further this project, Russia has also worked to weaken the institutions that maintain European security. It has sought to undermine NATO and the European Union via cyberattacks, military intimidation and paramilitary subversion, financial support for anti-EU and anti-NATO politicians, and dissemination of fake news and other forms of intervention in European and U.S. political processes. In 2016, Russian intelligence operatives reportedly tried to decapitate and overthrow the government of Montenegro to prevent it from joining NATO—a cold-blooded, if unsuccessful, act of competition with the West. In 2013, Russia’s chief of general staff, Valery Gerasimov, described such tactics as “new generation warfare.” That label describes a blending of military, paramilitary, economic, informational, and other initiatives to sow conflict and unrest within an enemy state or coalition, and it reflects the deadly serious nature of the struggle in which Russian leaders believe they are engaged. As Gerasimov’s writings indicate, military muscle and other forms of coercion are not Moscow’s only tools. Russia has simultaneously used energy flows to keep the states on its periphery economically dependent, and it has exported corruption and illiberalism to non-aligned states in the former Warsaw Pact area and Central Asia to prevent further encroachment of liberal values. And while Russia’s activities are most concentrated in these areas, Russian forces also intervened in Syria in 2015 to prop up Bashar al-Assad and expand Kremlin influence in the broader Middle East. Since then, Moscow has worked to position itself as a security patron to countries and actors from Libya to Iran, and thereby create a geopolitical counterpoise to U.S. influence. In doing all this, Russia has upended the basically peaceful European order that emerged after the Cold War and once again made interstate aggression a tool of regional politics. Its leadership has shown a penchant for risk-taking that has repeatedly thrown foreign observers off-balance; it has adopted bold and creative strategies that play on Western complacency and divisions. Russian leaders have explicitly called for the emergence of a “post-West world order,” leaving little doubt as to their dissatisfaction with any liberal international system based on American primacy. And as with China, these actions have been underwritten by a significant military buildup that has enhanced Russian power-projection capabilities and left NATO “outnumbered, outranged, and outgunned” on its eastern flank. “If I wanted,” Putin reportedly bragged in 2014, “in two days I could have Russian troops not only in Kiev, but also in Riga, Vilnius, Tallinn, Warsaw, and Bucharest.”29 That same year, secretary of state John Kerry was mocked for describing Russian behavior as something out of the nineteenth century. Yet what he captured was that Russia was simply behaving like Russia again. It was asserting its great-power prerogatives in ways that seemed anomalous only to those with very short historical memories. Finally, geopolitical revisionism is alive and well in the Middle East. Iran, the primary state author of that revisionism, is not in the same power-political league as China or even Russia. But it is a proud civilization that never accepted a Middle Eastern order led by Washington, as well as a revolutionary state that has long sought to export its ideology and influence. Amid the vacuum of regional power that was created first by the U.S. invasion of Iraq and then by the Arab Spring, Iran has been making its bid for primacy. “Our borders have spread,” announced Qassem Soleimani, the leader of Iran’s Quds Force, in 2011. “We must witness victories in Egypt, Iraq, Lebanon, and Syria.”30 Iran has sought those victories by intervening, either directly or through proxy forces, in conflicts in Syria, Yemen, and Iraq; by promoting a sectarian agenda that seeks to polarize the region and create wedges for Iranian influence; and by investing in its nuclear program and niche capabilities such as ballistic missiles and special operations forces. As of mid-2018, the nuclear program had apparently been frozen for several years (although how long that would remain the case was becoming increasingly uncertain), but other initiatives have proceeded apace. And if Iran has fewer material means than other revisionist powers, it compensates—like Moscow—with asymmetric strategies and a high tolerance for risk. Iran used the Syrian civil war, for instance, as an occasion to flood that country with Shia militias, to push its military presence ever closer to Israel’s northern frontier, to arm its proxy, Hezbollah, with ever more advanced missiles and other weapons, and even to launch its first-ever military attacks on Israel itself. Likewise, it used the Yemeni civil war to provide </w:t>
      </w:r>
      <w:proofErr w:type="spellStart"/>
      <w:r w:rsidRPr="00170E67">
        <w:rPr>
          <w:sz w:val="8"/>
          <w:szCs w:val="18"/>
        </w:rPr>
        <w:t>Huthi</w:t>
      </w:r>
      <w:proofErr w:type="spellEnd"/>
      <w:r w:rsidRPr="00170E67">
        <w:rPr>
          <w:sz w:val="8"/>
          <w:szCs w:val="18"/>
        </w:rPr>
        <w:t xml:space="preserve"> rebels with the ballistic missiles that they subsequently fired at Saudi Arabia. Through these and other gambits, Iran has come into deeper conflict and even violence with traditional U.S. partners such as Israel, Saudi Arabia, and the United Arab Emirates, and it has fueled—while also benefiting from—intensifying strife across the Middle East. Most worrying, it has steadily ratcheted up the chances of an outright war that could easily take on regional dimensions. 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w:t>
      </w:r>
    </w:p>
    <w:p w14:paraId="6AFB8B8A" w14:textId="77777777" w:rsidR="0034046F" w:rsidRPr="00B360F3" w:rsidRDefault="0034046F" w:rsidP="0034046F">
      <w:r w:rsidRPr="00B360F3">
        <w:t xml:space="preserve"> Taken collectively, these challenges constitute a geopolitical sea change from the post-Cold War era. The revival of great-power competition entails higher international tensions than the world has known for decades, and the revival of arms races, security dilemmas, and other artifacts of a more dangerous past. It entails sharper conflicts 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rival powers could overturn the favorable regional balances that have underpinned the U.S.-led order for decades, and that they might construct rival spheres of influence from which America and the liberal ideas it has long promoted would be excluded. Finally, it necessitates recognizing that great-power rivalry could lead to great-power war, a prospect that seemed to have followed the Soviet empire onto the ash heap of history. Both </w:t>
      </w:r>
      <w:r w:rsidRPr="00B360F3">
        <w:rPr>
          <w:rStyle w:val="StyleUnderline"/>
          <w:highlight w:val="green"/>
        </w:rPr>
        <w:t>Beijing</w:t>
      </w:r>
      <w:r w:rsidRPr="00B360F3">
        <w:t xml:space="preserve"> and Moscow are, after all, </w:t>
      </w:r>
      <w:r w:rsidRPr="00B360F3">
        <w:rPr>
          <w:rStyle w:val="StyleUnderline"/>
        </w:rPr>
        <w:t xml:space="preserve">optimizing their forces and </w:t>
      </w:r>
      <w:r w:rsidRPr="00B360F3">
        <w:rPr>
          <w:rStyle w:val="StyleUnderline"/>
          <w:highlight w:val="green"/>
        </w:rPr>
        <w:t>exercising</w:t>
      </w:r>
      <w:r w:rsidRPr="00B360F3">
        <w:rPr>
          <w:rStyle w:val="StyleUnderline"/>
        </w:rPr>
        <w:t xml:space="preserve"> aggressively in preparation for potential conflicts with the United States and its allies</w:t>
      </w:r>
      <w:r w:rsidRPr="00B360F3">
        <w:t xml:space="preserve">; Russian doctrine explicitly emphasizes the limited </w:t>
      </w:r>
      <w:r w:rsidRPr="00B360F3">
        <w:rPr>
          <w:rStyle w:val="Emphasis"/>
          <w:highlight w:val="green"/>
        </w:rPr>
        <w:t>use of nuclear</w:t>
      </w:r>
      <w:r w:rsidRPr="00B360F3">
        <w:rPr>
          <w:rStyle w:val="Emphasis"/>
        </w:rPr>
        <w:t xml:space="preserve"> </w:t>
      </w:r>
      <w:r w:rsidRPr="00B360F3">
        <w:rPr>
          <w:rStyle w:val="Emphasis"/>
          <w:highlight w:val="green"/>
        </w:rPr>
        <w:t>weapons</w:t>
      </w:r>
      <w:r w:rsidRPr="00B360F3">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The world has not yet returned to the epic clashes for global dominance that characterized the twentieth century, but it has returned to the historical norm of great-power struggle, with all the associated dangers. Those dangers may be even greater than most observers appreciate, because if today’s great-power competitions are still most intense at the regional level, who is to say where these competitions will end? By all appearances, Russia does not simply want to be a “regional power” (as Obama cuttingly described it) that dominates South Ossetia and Crimea. It aspires to the deep European and extra-regional impact that previous incarnations of the Russian state enjoyed. Why else would Putin boast about how far his troops can drive into Eastern Europe? Why else would Moscow be deploying military power into the Middle East? Why else would it be continuing to cultivate intelligence and military relationships in regions as remote as Latin America? Likewise, China is today focused primarily on securing its own geopolitical neighborhood, but its ambitions for tomorrow are clearly much bolder. Beijing probably does not envision itself fully overthrowing the international order, simply because it has profited far too much from the U.S.-anchored global economy. Yet China has nonetheless positioned itself for a global challenge to U.S. influence. Chinese military forces are deploying ever farther from China’s immediate periphery; Beijing has projected power into the Arctic and established bases and logistical points in the Indian Ocean and Horn of Africa.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Xi Jinping told the Nineteenth National Congress of the Chinese Communist Party that Beijing could now “take center stage in the world” and act as an alternative to U.S. leadership.</w:t>
      </w:r>
    </w:p>
    <w:p w14:paraId="4F251979" w14:textId="77777777" w:rsidR="0034046F" w:rsidRDefault="0034046F" w:rsidP="0034046F"/>
    <w:p w14:paraId="5D4F16CA" w14:textId="28F540DB" w:rsidR="0034046F" w:rsidRDefault="0034046F" w:rsidP="0034046F">
      <w:pPr>
        <w:pStyle w:val="Heading4"/>
      </w:pPr>
      <w:r>
        <w:t xml:space="preserve">US leadership has </w:t>
      </w:r>
      <w:r w:rsidRPr="00497035">
        <w:rPr>
          <w:u w:val="single"/>
        </w:rPr>
        <w:t>no impact</w:t>
      </w:r>
      <w:r>
        <w:t xml:space="preserve"> – fails the Control-F test for nuclear </w:t>
      </w:r>
      <w:r w:rsidR="004A5419">
        <w:t xml:space="preserve">test in the highlighted portions </w:t>
      </w:r>
      <w:r>
        <w:t xml:space="preserve">– and the </w:t>
      </w:r>
      <w:r w:rsidRPr="00497035">
        <w:rPr>
          <w:u w:val="single"/>
        </w:rPr>
        <w:t>conflict scenario</w:t>
      </w:r>
      <w:r>
        <w:t xml:space="preserve"> they cite is </w:t>
      </w:r>
      <w:r w:rsidRPr="00497035">
        <w:rPr>
          <w:u w:val="single"/>
        </w:rPr>
        <w:t>Taiwan</w:t>
      </w:r>
      <w:r>
        <w:t>.</w:t>
      </w:r>
    </w:p>
    <w:p w14:paraId="3E2A2970" w14:textId="12BE41C2" w:rsidR="0034046F" w:rsidRDefault="0034046F" w:rsidP="0034046F"/>
    <w:p w14:paraId="27ED6CC5" w14:textId="76D6C80D" w:rsidR="00F35D78" w:rsidRDefault="00F35D78" w:rsidP="00F35D78">
      <w:pPr>
        <w:pStyle w:val="Heading4"/>
      </w:pPr>
      <w:r>
        <w:t xml:space="preserve">There’s no internal link – </w:t>
      </w:r>
    </w:p>
    <w:p w14:paraId="3FEF269B" w14:textId="77777777" w:rsidR="00F35D78" w:rsidRPr="00F35D78" w:rsidRDefault="00F35D78" w:rsidP="00F35D78"/>
    <w:p w14:paraId="7284704C" w14:textId="77777777" w:rsidR="0034046F" w:rsidRDefault="0034046F" w:rsidP="0034046F">
      <w:pPr>
        <w:pStyle w:val="Heading4"/>
      </w:pPr>
      <w:r>
        <w:t xml:space="preserve">Primacy is more unstable – </w:t>
      </w:r>
      <w:r w:rsidRPr="00497035">
        <w:rPr>
          <w:u w:val="single"/>
        </w:rPr>
        <w:t>comparative</w:t>
      </w:r>
      <w:r>
        <w:t xml:space="preserve"> evidence.</w:t>
      </w:r>
    </w:p>
    <w:p w14:paraId="5DD4FFCE" w14:textId="77777777" w:rsidR="0034046F" w:rsidRPr="004B207F" w:rsidRDefault="0034046F" w:rsidP="0034046F">
      <w:r w:rsidRPr="004B207F">
        <w:t xml:space="preserve">Christopher </w:t>
      </w:r>
      <w:r w:rsidRPr="004B207F">
        <w:rPr>
          <w:rStyle w:val="Style13ptBold"/>
        </w:rPr>
        <w:t>Preble 16</w:t>
      </w:r>
      <w:r w:rsidRPr="004B207F">
        <w:t>, vice president for defense and foreign policy studies at the Cato Institute. PhD in History from Temple University. With William Ruger. 2016. “The Problem With Primacy.” In “Our Foreign Policy Choices, Rethinking America’s Global Role” https://poseidon01.ssrn.com/delivery.php?ID=741072022102024090075118113101083026016056000029024069069123111076082080009064093108016120111006027011049007074022115108007102123042042011081092085100005025006088070001052041101115092080116097001012108114029011071004086091092118120095090091004096029029&amp;EXT=pdf</w:t>
      </w:r>
    </w:p>
    <w:p w14:paraId="4F6666C4" w14:textId="77777777" w:rsidR="0034046F" w:rsidRDefault="0034046F" w:rsidP="0034046F">
      <w:pPr>
        <w:rPr>
          <w:rStyle w:val="TitleChar"/>
        </w:rPr>
      </w:pPr>
      <w:r w:rsidRPr="004B207F">
        <w:rPr>
          <w:sz w:val="16"/>
        </w:rPr>
        <w:t xml:space="preserve">Another key problem is that </w:t>
      </w:r>
      <w:r w:rsidRPr="00595037">
        <w:rPr>
          <w:rStyle w:val="Emphasis"/>
          <w:highlight w:val="green"/>
        </w:rPr>
        <w:t xml:space="preserve">primacy </w:t>
      </w:r>
      <w:r w:rsidRPr="004B207F">
        <w:rPr>
          <w:rStyle w:val="Emphasis"/>
        </w:rPr>
        <w:t xml:space="preserve">inadvertently </w:t>
      </w:r>
      <w:r w:rsidRPr="00595037">
        <w:rPr>
          <w:rStyle w:val="Emphasis"/>
          <w:highlight w:val="green"/>
        </w:rPr>
        <w:t xml:space="preserve">increases </w:t>
      </w:r>
      <w:r w:rsidRPr="00123AFA">
        <w:rPr>
          <w:rStyle w:val="Emphasis"/>
        </w:rPr>
        <w:t xml:space="preserve">the risk of </w:t>
      </w:r>
      <w:r w:rsidRPr="00595037">
        <w:rPr>
          <w:rStyle w:val="Emphasis"/>
          <w:highlight w:val="green"/>
        </w:rPr>
        <w:t>conflict</w:t>
      </w:r>
      <w:r w:rsidRPr="00595037">
        <w:rPr>
          <w:rStyle w:val="TitleChar"/>
          <w:highlight w:val="green"/>
        </w:rPr>
        <w:t xml:space="preserve">. Allies </w:t>
      </w:r>
      <w:r w:rsidRPr="00497035">
        <w:rPr>
          <w:rStyle w:val="TitleChar"/>
        </w:rPr>
        <w:t xml:space="preserve">are more willing to </w:t>
      </w:r>
      <w:r w:rsidRPr="00595037">
        <w:rPr>
          <w:rStyle w:val="TitleChar"/>
          <w:highlight w:val="green"/>
        </w:rPr>
        <w:t xml:space="preserve">confront </w:t>
      </w:r>
      <w:r w:rsidRPr="004B207F">
        <w:rPr>
          <w:rStyle w:val="TitleChar"/>
        </w:rPr>
        <w:t xml:space="preserve">powerful </w:t>
      </w:r>
      <w:r w:rsidRPr="00595037">
        <w:rPr>
          <w:rStyle w:val="TitleChar"/>
          <w:highlight w:val="green"/>
        </w:rPr>
        <w:t>rivals</w:t>
      </w:r>
      <w:r w:rsidRPr="00497035">
        <w:rPr>
          <w:rStyle w:val="TitleChar"/>
        </w:rPr>
        <w:t xml:space="preserve">, because </w:t>
      </w:r>
      <w:r w:rsidRPr="00595037">
        <w:rPr>
          <w:rStyle w:val="TitleChar"/>
          <w:highlight w:val="green"/>
        </w:rPr>
        <w:t xml:space="preserve">they are confident </w:t>
      </w:r>
      <w:r w:rsidRPr="00497035">
        <w:rPr>
          <w:rStyle w:val="TitleChar"/>
        </w:rPr>
        <w:t xml:space="preserve">that the </w:t>
      </w:r>
      <w:r w:rsidRPr="00497035">
        <w:rPr>
          <w:rStyle w:val="Emphasis"/>
        </w:rPr>
        <w:t>U</w:t>
      </w:r>
      <w:r w:rsidRPr="00497035">
        <w:rPr>
          <w:rStyle w:val="TitleChar"/>
        </w:rPr>
        <w:t xml:space="preserve">nited </w:t>
      </w:r>
      <w:r w:rsidRPr="00497035">
        <w:rPr>
          <w:rStyle w:val="Emphasis"/>
        </w:rPr>
        <w:t>S</w:t>
      </w:r>
      <w:r w:rsidRPr="00497035">
        <w:rPr>
          <w:rStyle w:val="TitleChar"/>
        </w:rPr>
        <w:t>tates will rescue them</w:t>
      </w:r>
      <w:r w:rsidRPr="00497035">
        <w:rPr>
          <w:sz w:val="16"/>
        </w:rPr>
        <w:t xml:space="preserve"> if the confrontation turns ugly, </w:t>
      </w:r>
      <w:r w:rsidRPr="00497035">
        <w:rPr>
          <w:rStyle w:val="Emphasis"/>
        </w:rPr>
        <w:t>a classic case of moral hazard</w:t>
      </w:r>
      <w:r w:rsidRPr="00497035">
        <w:rPr>
          <w:sz w:val="16"/>
        </w:rPr>
        <w:t xml:space="preserve">, or what Barry Posen calls "reckless driving." </w:t>
      </w:r>
      <w:r w:rsidRPr="00497035">
        <w:rPr>
          <w:rStyle w:val="TitleChar"/>
        </w:rPr>
        <w:t>Restraining our impulse to intervene militarily or diplomatically when Our vital na</w:t>
      </w:r>
      <w:r w:rsidRPr="00123AFA">
        <w:rPr>
          <w:rStyle w:val="TitleChar"/>
        </w:rPr>
        <w:t xml:space="preserve">tional interests are not threatened would reduce the </w:t>
      </w:r>
      <w:r w:rsidRPr="00497035">
        <w:rPr>
          <w:rStyle w:val="TitleChar"/>
        </w:rPr>
        <w:t>likelihood that Our frien</w:t>
      </w:r>
      <w:r w:rsidRPr="00123AFA">
        <w:rPr>
          <w:rStyle w:val="TitleChar"/>
        </w:rPr>
        <w:t xml:space="preserve">ds and allies will engage in such </w:t>
      </w:r>
      <w:r w:rsidRPr="00123AFA">
        <w:rPr>
          <w:rStyle w:val="Emphasis"/>
        </w:rPr>
        <w:t>reckless behavior</w:t>
      </w:r>
      <w:r w:rsidRPr="00123AFA">
        <w:rPr>
          <w:sz w:val="16"/>
        </w:rPr>
        <w:t xml:space="preserve"> in the first place. </w:t>
      </w:r>
      <w:r w:rsidRPr="00123AFA">
        <w:rPr>
          <w:rStyle w:val="Emphasis"/>
        </w:rPr>
        <w:t>Libya and Georgia are only two cases of this</w:t>
      </w:r>
      <w:r w:rsidRPr="004B207F">
        <w:rPr>
          <w:rStyle w:val="Emphasis"/>
        </w:rPr>
        <w:t xml:space="preserve"> problem.</w:t>
      </w:r>
      <w:r w:rsidRPr="004B207F">
        <w:rPr>
          <w:sz w:val="16"/>
        </w:rPr>
        <w:t xml:space="preserve"> Plus, </w:t>
      </w:r>
      <w:r w:rsidRPr="00595037">
        <w:rPr>
          <w:rStyle w:val="TitleChar"/>
          <w:highlight w:val="green"/>
        </w:rPr>
        <w:t>a more restrained U.S.</w:t>
      </w:r>
      <w:r w:rsidRPr="004B207F">
        <w:rPr>
          <w:rStyle w:val="TitleChar"/>
        </w:rPr>
        <w:t xml:space="preserve"> foreign policy </w:t>
      </w:r>
      <w:r w:rsidRPr="00497035">
        <w:rPr>
          <w:rStyle w:val="TitleChar"/>
        </w:rPr>
        <w:t xml:space="preserve">would </w:t>
      </w:r>
      <w:r w:rsidRPr="00595037">
        <w:rPr>
          <w:rStyle w:val="TitleChar"/>
          <w:highlight w:val="green"/>
        </w:rPr>
        <w:t xml:space="preserve">provide a </w:t>
      </w:r>
      <w:r w:rsidRPr="00497035">
        <w:rPr>
          <w:rStyle w:val="TitleChar"/>
        </w:rPr>
        <w:t xml:space="preserve">powerful incentive for allies to </w:t>
      </w:r>
      <w:r w:rsidRPr="00595037">
        <w:rPr>
          <w:rStyle w:val="TitleChar"/>
          <w:highlight w:val="green"/>
        </w:rPr>
        <w:t xml:space="preserve">share </w:t>
      </w:r>
      <w:r w:rsidRPr="00497035">
        <w:rPr>
          <w:rStyle w:val="TitleChar"/>
        </w:rPr>
        <w:t xml:space="preserve">the </w:t>
      </w:r>
      <w:r w:rsidRPr="00595037">
        <w:rPr>
          <w:rStyle w:val="TitleChar"/>
          <w:highlight w:val="green"/>
        </w:rPr>
        <w:t xml:space="preserve">burden </w:t>
      </w:r>
      <w:r w:rsidRPr="00497035">
        <w:rPr>
          <w:rStyle w:val="TitleChar"/>
        </w:rPr>
        <w:t>of defense.</w:t>
      </w:r>
      <w:r w:rsidRPr="00497035">
        <w:rPr>
          <w:sz w:val="16"/>
        </w:rPr>
        <w:t xml:space="preserve"> </w:t>
      </w:r>
      <w:r w:rsidRPr="00497035">
        <w:rPr>
          <w:rStyle w:val="TitleChar"/>
        </w:rPr>
        <w:t>Primacy has not stopped</w:t>
      </w:r>
      <w:r w:rsidRPr="004B207F">
        <w:rPr>
          <w:rStyle w:val="TitleChar"/>
        </w:rPr>
        <w:t xml:space="preserve"> rivals from challenging U.S. power</w:t>
      </w:r>
      <w:r w:rsidRPr="004B207F">
        <w:rPr>
          <w:sz w:val="16"/>
        </w:rPr>
        <w:t xml:space="preserve">. </w:t>
      </w:r>
      <w:r w:rsidRPr="004B207F">
        <w:rPr>
          <w:rStyle w:val="TitleChar"/>
        </w:rPr>
        <w:t>Russia and China, for example, have resisted the U.S. government's efforts to expand its influence in Europe and Asia</w:t>
      </w:r>
      <w:r w:rsidRPr="004B207F">
        <w:rPr>
          <w:sz w:val="16"/>
        </w:rPr>
        <w:t xml:space="preserve">. Indeed, </w:t>
      </w:r>
      <w:r w:rsidRPr="00595037">
        <w:rPr>
          <w:rStyle w:val="Emphasis"/>
          <w:highlight w:val="green"/>
        </w:rPr>
        <w:t xml:space="preserve">by provoking </w:t>
      </w:r>
      <w:r w:rsidRPr="00497035">
        <w:rPr>
          <w:rStyle w:val="Emphasis"/>
        </w:rPr>
        <w:t xml:space="preserve">security </w:t>
      </w:r>
      <w:r w:rsidRPr="00595037">
        <w:rPr>
          <w:rStyle w:val="Emphasis"/>
          <w:highlight w:val="green"/>
        </w:rPr>
        <w:t xml:space="preserve">fears, primacy exacerbates </w:t>
      </w:r>
      <w:r w:rsidRPr="00497035">
        <w:rPr>
          <w:rStyle w:val="Emphasis"/>
        </w:rPr>
        <w:t>the very sorts</w:t>
      </w:r>
      <w:r w:rsidRPr="004B207F">
        <w:rPr>
          <w:rStyle w:val="Emphasis"/>
        </w:rPr>
        <w:t xml:space="preserve"> of </w:t>
      </w:r>
      <w:r w:rsidRPr="00595037">
        <w:rPr>
          <w:rStyle w:val="Emphasis"/>
          <w:highlight w:val="green"/>
        </w:rPr>
        <w:t xml:space="preserve">problems </w:t>
      </w:r>
      <w:r w:rsidRPr="00497035">
        <w:rPr>
          <w:rStyle w:val="Emphasis"/>
        </w:rPr>
        <w:t>that it claims to prevent</w:t>
      </w:r>
      <w:r w:rsidRPr="00497035">
        <w:rPr>
          <w:rStyle w:val="TitleChar"/>
        </w:rPr>
        <w:t>, including nuclear proliferation</w:t>
      </w:r>
      <w:r w:rsidRPr="00497035">
        <w:rPr>
          <w:sz w:val="16"/>
        </w:rPr>
        <w:t xml:space="preserve">. </w:t>
      </w:r>
      <w:r w:rsidRPr="00497035">
        <w:rPr>
          <w:rStyle w:val="TitleChar"/>
        </w:rPr>
        <w:t>U.S. efforts at regime change</w:t>
      </w:r>
      <w:r w:rsidRPr="00497035">
        <w:rPr>
          <w:sz w:val="16"/>
        </w:rPr>
        <w:t xml:space="preserve"> and talk of an "axis of evil" that needed to be eliminated certainly</w:t>
      </w:r>
      <w:r w:rsidRPr="004B207F">
        <w:rPr>
          <w:sz w:val="16"/>
        </w:rPr>
        <w:t xml:space="preserve"> </w:t>
      </w:r>
      <w:r w:rsidRPr="00595037">
        <w:rPr>
          <w:rStyle w:val="TitleChar"/>
          <w:highlight w:val="green"/>
        </w:rPr>
        <w:t>provided</w:t>
      </w:r>
      <w:r w:rsidRPr="004B207F">
        <w:rPr>
          <w:sz w:val="16"/>
        </w:rPr>
        <w:t xml:space="preserve"> additional </w:t>
      </w:r>
      <w:r w:rsidRPr="00595037">
        <w:rPr>
          <w:rStyle w:val="Emphasis"/>
          <w:highlight w:val="green"/>
        </w:rPr>
        <w:t xml:space="preserve">incentives </w:t>
      </w:r>
      <w:r w:rsidRPr="00497035">
        <w:rPr>
          <w:rStyle w:val="Emphasis"/>
        </w:rPr>
        <w:t xml:space="preserve">for States </w:t>
      </w:r>
      <w:r w:rsidRPr="00595037">
        <w:rPr>
          <w:rStyle w:val="Emphasis"/>
          <w:highlight w:val="green"/>
        </w:rPr>
        <w:t>to develop nuclear weapons</w:t>
      </w:r>
      <w:r w:rsidRPr="004B207F">
        <w:rPr>
          <w:sz w:val="16"/>
        </w:rPr>
        <w:t xml:space="preserve"> </w:t>
      </w:r>
      <w:r w:rsidRPr="004B207F">
        <w:rPr>
          <w:rStyle w:val="TitleChar"/>
        </w:rPr>
        <w:t>to deter U.S. actions (</w:t>
      </w:r>
      <w:proofErr w:type="spellStart"/>
      <w:r w:rsidRPr="004B207F">
        <w:rPr>
          <w:rStyle w:val="TitleChar"/>
        </w:rPr>
        <w:t>e.g</w:t>
      </w:r>
      <w:proofErr w:type="spellEnd"/>
      <w:r w:rsidRPr="004B207F">
        <w:rPr>
          <w:rStyle w:val="TitleChar"/>
        </w:rPr>
        <w:t>„ North Korea).</w:t>
      </w:r>
      <w:r>
        <w:rPr>
          <w:rStyle w:val="TitleChar"/>
        </w:rPr>
        <w:t xml:space="preserve"> </w:t>
      </w:r>
      <w:r w:rsidRPr="004B207F">
        <w:rPr>
          <w:sz w:val="16"/>
        </w:rPr>
        <w:t xml:space="preserve">Meanwhile, </w:t>
      </w:r>
      <w:r w:rsidRPr="00595037">
        <w:rPr>
          <w:rStyle w:val="TitleChar"/>
          <w:highlight w:val="green"/>
        </w:rPr>
        <w:t>efforts</w:t>
      </w:r>
      <w:r w:rsidRPr="004B207F">
        <w:rPr>
          <w:sz w:val="16"/>
        </w:rPr>
        <w:t xml:space="preserve"> intended </w:t>
      </w:r>
      <w:r w:rsidRPr="00595037">
        <w:rPr>
          <w:rStyle w:val="TitleChar"/>
          <w:highlight w:val="green"/>
        </w:rPr>
        <w:t xml:space="preserve">to smother </w:t>
      </w:r>
      <w:r w:rsidRPr="004B207F">
        <w:rPr>
          <w:rStyle w:val="TitleChar"/>
        </w:rPr>
        <w:t xml:space="preserve">security </w:t>
      </w:r>
      <w:r w:rsidRPr="00497035">
        <w:rPr>
          <w:rStyle w:val="TitleChar"/>
        </w:rPr>
        <w:t xml:space="preserve">competition or hostile </w:t>
      </w:r>
      <w:r w:rsidRPr="00595037">
        <w:rPr>
          <w:rStyle w:val="TitleChar"/>
          <w:highlight w:val="green"/>
        </w:rPr>
        <w:t>ideologies</w:t>
      </w:r>
      <w:r w:rsidRPr="004B207F">
        <w:rPr>
          <w:sz w:val="16"/>
        </w:rPr>
        <w:t xml:space="preserve"> have </w:t>
      </w:r>
      <w:r w:rsidRPr="00595037">
        <w:rPr>
          <w:rStyle w:val="Emphasis"/>
          <w:highlight w:val="green"/>
        </w:rPr>
        <w:t xml:space="preserve">destabilized </w:t>
      </w:r>
      <w:r w:rsidRPr="004B207F">
        <w:rPr>
          <w:rStyle w:val="Emphasis"/>
        </w:rPr>
        <w:t xml:space="preserve">vast </w:t>
      </w:r>
      <w:r w:rsidRPr="00595037">
        <w:rPr>
          <w:rStyle w:val="Emphasis"/>
          <w:highlight w:val="green"/>
        </w:rPr>
        <w:t>regions</w:t>
      </w:r>
      <w:r w:rsidRPr="004B207F">
        <w:rPr>
          <w:sz w:val="16"/>
        </w:rPr>
        <w:t xml:space="preserve">, </w:t>
      </w:r>
      <w:r w:rsidRPr="004B207F">
        <w:rPr>
          <w:rStyle w:val="TitleChar"/>
        </w:rPr>
        <w:t xml:space="preserve">undermined Our counter- terrorism efforts, and even harmed those we were ostensibly trying to help. </w:t>
      </w:r>
      <w:r w:rsidRPr="004B207F">
        <w:rPr>
          <w:sz w:val="16"/>
        </w:rPr>
        <w:t xml:space="preserve">After U S. forces deposed the tyrant Saddam Hussein in 211)3, </w:t>
      </w:r>
      <w:r w:rsidRPr="004B207F">
        <w:rPr>
          <w:rStyle w:val="TitleChar"/>
        </w:rPr>
        <w:t>Iraq descended into chaos and has never recovered. The situation in Libya is not much better</w:t>
      </w:r>
      <w:r w:rsidRPr="004B207F">
        <w:rPr>
          <w:sz w:val="16"/>
        </w:rPr>
        <w:t xml:space="preserve">; the United States helped Overthrow Muammar </w:t>
      </w:r>
      <w:proofErr w:type="spellStart"/>
      <w:r w:rsidRPr="004B207F">
        <w:rPr>
          <w:sz w:val="16"/>
        </w:rPr>
        <w:t>el</w:t>
      </w:r>
      <w:proofErr w:type="spellEnd"/>
      <w:r w:rsidRPr="004B207F">
        <w:rPr>
          <w:sz w:val="16"/>
        </w:rPr>
        <w:t xml:space="preserve">-Qaddafi in 2011, but violence still rages. </w:t>
      </w:r>
      <w:r w:rsidRPr="004B207F">
        <w:rPr>
          <w:rStyle w:val="TitleChar"/>
        </w:rPr>
        <w:t xml:space="preserve">The Islamic State, which Originated in Iraq, has now established a presence in Libya as well. It is clear that those </w:t>
      </w:r>
      <w:r w:rsidRPr="004B207F">
        <w:rPr>
          <w:rStyle w:val="Emphasis"/>
        </w:rPr>
        <w:t>interventions were counterproductive</w:t>
      </w:r>
      <w:r w:rsidRPr="004B207F">
        <w:rPr>
          <w:rStyle w:val="TitleChar"/>
        </w:rPr>
        <w:t xml:space="preserve"> and have failed to make America safer and more secure. </w:t>
      </w:r>
    </w:p>
    <w:p w14:paraId="26813A62" w14:textId="77777777" w:rsidR="0034046F" w:rsidRDefault="0034046F" w:rsidP="0034046F"/>
    <w:p w14:paraId="46A97886" w14:textId="77777777" w:rsidR="0034046F" w:rsidRPr="00D03B16" w:rsidRDefault="0034046F" w:rsidP="0034046F">
      <w:pPr>
        <w:pStyle w:val="Heading4"/>
      </w:pPr>
      <w:r>
        <w:t xml:space="preserve">Decline </w:t>
      </w:r>
      <w:r w:rsidRPr="00497035">
        <w:rPr>
          <w:u w:val="single"/>
        </w:rPr>
        <w:t>inevitable</w:t>
      </w:r>
      <w:r>
        <w:t>.</w:t>
      </w:r>
    </w:p>
    <w:p w14:paraId="6E818BFC" w14:textId="77777777" w:rsidR="0034046F" w:rsidRPr="00D03B16" w:rsidRDefault="0034046F" w:rsidP="0034046F">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7" w:history="1">
        <w:r w:rsidRPr="00FE39F2">
          <w:rPr>
            <w:rStyle w:val="Hyperlink"/>
          </w:rPr>
          <w:t>https://www.foreignaffairs.com/articles/united-states/2021-08-24/strategies-restraint</w:t>
        </w:r>
      </w:hyperlink>
      <w:r>
        <w:t xml:space="preserve"> </w:t>
      </w:r>
      <w:proofErr w:type="spellStart"/>
      <w:r>
        <w:t>mvp</w:t>
      </w:r>
      <w:proofErr w:type="spellEnd"/>
    </w:p>
    <w:p w14:paraId="7AE4448B" w14:textId="77777777" w:rsidR="0034046F" w:rsidRDefault="0034046F" w:rsidP="0034046F">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 xml:space="preserve">A growing chorus </w:t>
      </w:r>
      <w:r w:rsidRPr="00497035">
        <w:rPr>
          <w:rStyle w:val="StyleUnderline"/>
        </w:rPr>
        <w:t xml:space="preserve">of voices are </w:t>
      </w:r>
      <w:r w:rsidRPr="00CD3D9B">
        <w:rPr>
          <w:rStyle w:val="StyleUnderline"/>
          <w:highlight w:val="green"/>
        </w:rPr>
        <w:t>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w:t>
      </w:r>
      <w:r w:rsidRPr="00497035">
        <w:t xml:space="preserve">intervention. </w:t>
      </w:r>
      <w:r w:rsidRPr="00497035">
        <w:rPr>
          <w:rStyle w:val="StyleUnderline"/>
        </w:rPr>
        <w:t>And they have found a receptive audience.</w:t>
      </w:r>
    </w:p>
    <w:p w14:paraId="22268E65" w14:textId="77777777" w:rsidR="0034046F" w:rsidRPr="00497035" w:rsidRDefault="0034046F" w:rsidP="0034046F">
      <w:pPr>
        <w:rPr>
          <w:rStyle w:val="StyleUnderline"/>
          <w:sz w:val="8"/>
          <w:szCs w:val="8"/>
          <w:u w:val="none"/>
        </w:rPr>
      </w:pPr>
      <w:r w:rsidRPr="00497035">
        <w:rPr>
          <w:sz w:val="8"/>
          <w:szCs w:val="8"/>
        </w:rPr>
        <w:t xml:space="preserve">In that, </w:t>
      </w:r>
      <w:r w:rsidRPr="00497035">
        <w:rPr>
          <w:rStyle w:val="StyleUnderline"/>
          <w:sz w:val="8"/>
          <w:szCs w:val="8"/>
          <w:u w:val="none"/>
        </w:rPr>
        <w:t>they have</w:t>
      </w:r>
      <w:r w:rsidRPr="00497035">
        <w:rPr>
          <w:sz w:val="8"/>
          <w:szCs w:val="8"/>
        </w:rPr>
        <w:t xml:space="preserve"> undoubtedly </w:t>
      </w:r>
      <w:r w:rsidRPr="00497035">
        <w:rPr>
          <w:rStyle w:val="StyleUnderline"/>
          <w:sz w:val="8"/>
          <w:szCs w:val="8"/>
          <w:u w:val="none"/>
        </w:rPr>
        <w:t>been helped by circumstance: the United States’ failed “war on terror,” the rise of China, and growing partisan polarization at home have all made it clear that U.S. foreign policy cannot simply remain on autopilot.</w:t>
      </w:r>
      <w:r w:rsidRPr="00497035">
        <w:rPr>
          <w:sz w:val="8"/>
          <w:szCs w:val="8"/>
        </w:rPr>
        <w:t xml:space="preserve"> Even those who continue to argue for an interventionist approach to the world typically acknowledge that their strategy must be shorn of its worst excesses. </w:t>
      </w:r>
      <w:r w:rsidRPr="00497035">
        <w:rPr>
          <w:rStyle w:val="StyleUnderline"/>
          <w:sz w:val="8"/>
          <w:szCs w:val="8"/>
          <w:u w:val="none"/>
        </w:rPr>
        <w:t>Where restraint was once excluded from the halls of power and confined largely to academic journals, now some of its positions have become official policy.</w:t>
      </w:r>
    </w:p>
    <w:p w14:paraId="3C3182F2" w14:textId="77777777" w:rsidR="0034046F" w:rsidRPr="00046EF7" w:rsidRDefault="0034046F" w:rsidP="0034046F">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w:t>
      </w:r>
      <w:r w:rsidRPr="00497035">
        <w:rPr>
          <w:rStyle w:val="StyleUnderline"/>
        </w:rPr>
        <w:t>’s national security adviser,</w:t>
      </w:r>
      <w:r w:rsidRPr="00917D26">
        <w:rPr>
          <w:rStyle w:val="StyleUnderline"/>
          <w:highlight w:val="green"/>
        </w:rPr>
        <w:t xml:space="preserve"> wrote</w:t>
      </w:r>
      <w:r>
        <w:t xml:space="preserve">, </w:t>
      </w:r>
      <w:r w:rsidRPr="00046EF7">
        <w:rPr>
          <w:rStyle w:val="StyleUnderline"/>
        </w:rPr>
        <w:t>“</w:t>
      </w:r>
      <w:r w:rsidRPr="00917D26">
        <w:rPr>
          <w:rStyle w:val="StyleUnderline"/>
          <w:highlight w:val="green"/>
        </w:rPr>
        <w:t xml:space="preserve">The U.S. must </w:t>
      </w:r>
      <w:r w:rsidRPr="00497035">
        <w:rPr>
          <w:rStyle w:val="StyleUnderline"/>
        </w:rPr>
        <w:t xml:space="preserve">get better at </w:t>
      </w:r>
      <w:r w:rsidRPr="00917D26">
        <w:rPr>
          <w:rStyle w:val="StyleUnderline"/>
          <w:highlight w:val="green"/>
        </w:rPr>
        <w:t>see</w:t>
      </w:r>
      <w:r w:rsidRPr="00497035">
        <w:rPr>
          <w:rStyle w:val="StyleUnderline"/>
        </w:rPr>
        <w:t>ing</w:t>
      </w:r>
      <w:r>
        <w:t xml:space="preserve"> both the possibilities and </w:t>
      </w:r>
      <w:r w:rsidRPr="00497035">
        <w:rPr>
          <w:rStyle w:val="StyleUnderline"/>
        </w:rPr>
        <w:t xml:space="preserve">the </w:t>
      </w:r>
      <w:r w:rsidRPr="00917D26">
        <w:rPr>
          <w:rStyle w:val="StyleUnderline"/>
          <w:highlight w:val="green"/>
        </w:rPr>
        <w:t xml:space="preserve">limits of </w:t>
      </w:r>
      <w:r w:rsidRPr="00497035">
        <w:rPr>
          <w:rStyle w:val="StyleUnderline"/>
        </w:rPr>
        <w:t xml:space="preserve">American </w:t>
      </w:r>
      <w:r w:rsidRPr="00917D26">
        <w:rPr>
          <w:rStyle w:val="StyleUnderline"/>
          <w:highlight w:val="green"/>
        </w:rPr>
        <w:t>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 xml:space="preserve">penly embraced </w:t>
      </w:r>
      <w:r w:rsidRPr="00497035">
        <w:rPr>
          <w:rStyle w:val="StyleUnderline"/>
        </w:rPr>
        <w:t>at the highest levels of government is</w:t>
      </w:r>
      <w:r w:rsidRPr="00497035">
        <w:t xml:space="preserve"> nothing</w:t>
      </w:r>
      <w:r>
        <w:t xml:space="preserve">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527957FA" w14:textId="77777777" w:rsidR="0034046F" w:rsidRPr="00497035" w:rsidRDefault="0034046F" w:rsidP="0034046F">
      <w:pPr>
        <w:rPr>
          <w:sz w:val="8"/>
          <w:szCs w:val="8"/>
        </w:rPr>
      </w:pPr>
      <w:r w:rsidRPr="00497035">
        <w:rPr>
          <w:sz w:val="8"/>
          <w:szCs w:val="8"/>
        </w:rPr>
        <w:t xml:space="preserve">Yet victory also raises a question: </w:t>
      </w:r>
      <w:r w:rsidRPr="00497035">
        <w:rPr>
          <w:rStyle w:val="StyleUnderline"/>
          <w:sz w:val="8"/>
          <w:szCs w:val="8"/>
          <w:u w:val="none"/>
        </w:rPr>
        <w:t>Where do restrainers go from here</w:t>
      </w:r>
      <w:r w:rsidRPr="00497035">
        <w:rPr>
          <w:sz w:val="8"/>
          <w:szCs w:val="8"/>
        </w:rP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497035">
        <w:rPr>
          <w:rStyle w:val="StyleUnderline"/>
          <w:sz w:val="8"/>
          <w:szCs w:val="8"/>
          <w:u w:val="none"/>
        </w:rPr>
        <w:t>the members of the restraint community include a diversity of voices</w:t>
      </w:r>
      <w:r w:rsidRPr="00497035">
        <w:rPr>
          <w:sz w:val="8"/>
          <w:szCs w:val="8"/>
        </w:rPr>
        <w:t xml:space="preserve">, running the gamut </w:t>
      </w:r>
      <w:r w:rsidRPr="00497035">
        <w:rPr>
          <w:rStyle w:val="StyleUnderline"/>
          <w:sz w:val="8"/>
          <w:szCs w:val="8"/>
          <w:u w:val="none"/>
        </w:rPr>
        <w:t>from left-wing antiwar activists to hard-nosed conservative realists</w:t>
      </w:r>
      <w:r w:rsidRPr="00497035">
        <w:rPr>
          <w:sz w:val="8"/>
          <w:szCs w:val="8"/>
        </w:rPr>
        <w:t>. It should not be surprising that they disagree on much.</w:t>
      </w:r>
    </w:p>
    <w:p w14:paraId="1430F866" w14:textId="77777777" w:rsidR="0034046F" w:rsidRDefault="0034046F" w:rsidP="0034046F">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w:t>
      </w:r>
      <w:r w:rsidRPr="00497035">
        <w:rPr>
          <w:rStyle w:val="StyleUnderline"/>
        </w:rPr>
        <w:t>, a path forward for restraint that can achieve the most important goals, alienate the fewest members of the coalition, and win new converts. This more pragmatic strategy</w:t>
      </w:r>
      <w:r w:rsidRPr="00497035">
        <w:t xml:space="preserve">, which </w:t>
      </w:r>
      <w:r w:rsidRPr="00497035">
        <w:rPr>
          <w:rStyle w:val="StyleUnderline"/>
        </w:rPr>
        <w:t>would</w:t>
      </w:r>
      <w:r w:rsidRPr="00046EF7">
        <w:rPr>
          <w:rStyle w:val="StyleUnderline"/>
        </w:rPr>
        <w:t xml:space="preserve"> </w:t>
      </w:r>
      <w:r w:rsidRPr="00917D26">
        <w:rPr>
          <w:rStyle w:val="StyleUnderline"/>
          <w:highlight w:val="green"/>
        </w:rPr>
        <w:t xml:space="preserve">entail </w:t>
      </w:r>
      <w:r w:rsidRPr="00497035">
        <w:rPr>
          <w:rStyle w:val="StyleUnderline"/>
        </w:rPr>
        <w:t xml:space="preserve">the gradual </w:t>
      </w:r>
      <w:r w:rsidRPr="00917D26">
        <w:rPr>
          <w:rStyle w:val="StyleUnderline"/>
          <w:highlight w:val="green"/>
        </w:rPr>
        <w:t>lessening of</w:t>
      </w:r>
      <w:r w:rsidRPr="00046EF7">
        <w:rPr>
          <w:rStyle w:val="StyleUnderline"/>
        </w:rPr>
        <w:t xml:space="preserve"> U.S. </w:t>
      </w:r>
      <w:r w:rsidRPr="00497035">
        <w:rPr>
          <w:rStyle w:val="StyleUnderline"/>
        </w:rPr>
        <w:t xml:space="preserve">military </w:t>
      </w:r>
      <w:r w:rsidRPr="00917D26">
        <w:rPr>
          <w:rStyle w:val="StyleUnderline"/>
          <w:highlight w:val="green"/>
        </w:rPr>
        <w:t>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35B62E15" w14:textId="77777777" w:rsidR="0034046F" w:rsidRDefault="0034046F" w:rsidP="0034046F">
      <w:r>
        <w:t>A DEBATE REBORN</w:t>
      </w:r>
    </w:p>
    <w:p w14:paraId="2912AAFB" w14:textId="77777777" w:rsidR="0034046F" w:rsidRPr="00497035" w:rsidRDefault="0034046F" w:rsidP="0034046F">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w:t>
      </w:r>
      <w:r w:rsidRPr="00497035">
        <w:t xml:space="preserve">Today, </w:t>
      </w:r>
      <w:r w:rsidRPr="00497035">
        <w:rPr>
          <w:rStyle w:val="StyleUnderline"/>
        </w:rPr>
        <w:t>democracy is in decline, there are more state-level conflicts than at any time since 1990, the war on terrorism has largely failed, and China’s rise has given the lie to the notion that the United States can prevent the emergence of peer competitors. Washington</w:t>
      </w:r>
      <w:r w:rsidRPr="00497035">
        <w:t xml:space="preserve">’s foreign policy community now </w:t>
      </w:r>
      <w:r w:rsidRPr="00497035">
        <w:rPr>
          <w:rStyle w:val="StyleUnderline"/>
        </w:rPr>
        <w:t>appears to accept the need for a course correction</w:t>
      </w:r>
      <w:r w:rsidRPr="00497035">
        <w:t>, although it remains divided on the specifics.</w:t>
      </w:r>
    </w:p>
    <w:p w14:paraId="4C36205F" w14:textId="77777777" w:rsidR="0034046F" w:rsidRPr="00497035" w:rsidRDefault="0034046F" w:rsidP="0034046F">
      <w:pPr>
        <w:rPr>
          <w:sz w:val="8"/>
          <w:szCs w:val="8"/>
        </w:rPr>
      </w:pPr>
      <w:r w:rsidRPr="00497035">
        <w:rPr>
          <w:sz w:val="8"/>
          <w:szCs w:val="8"/>
        </w:rPr>
        <w:t>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w:t>
      </w:r>
    </w:p>
    <w:p w14:paraId="5384B766" w14:textId="77777777" w:rsidR="0034046F" w:rsidRPr="00497035" w:rsidRDefault="0034046F" w:rsidP="0034046F">
      <w:pPr>
        <w:rPr>
          <w:sz w:val="8"/>
          <w:szCs w:val="8"/>
        </w:rPr>
      </w:pPr>
      <w:r w:rsidRPr="00497035">
        <w:rPr>
          <w:sz w:val="8"/>
          <w:szCs w:val="8"/>
        </w:rPr>
        <w:t xml:space="preserve">Because they are more aware of the limits of American power than their predecessors, advocates of this view are best described as liberal internationalists, rather than liberal interventionists. The scholars Mira Rapp-Hooper and Rebecca </w:t>
      </w:r>
      <w:proofErr w:type="spellStart"/>
      <w:r w:rsidRPr="00497035">
        <w:rPr>
          <w:sz w:val="8"/>
          <w:szCs w:val="8"/>
        </w:rPr>
        <w:t>Lissner</w:t>
      </w:r>
      <w:proofErr w:type="spellEnd"/>
      <w:r w:rsidRPr="00497035">
        <w:rPr>
          <w:sz w:val="8"/>
          <w:szCs w:val="8"/>
        </w:rPr>
        <w:t xml:space="preserve">—both of whom now serve on the National Security Council—belong to this camp. As they wrote in these pages in 2019, “Rather than wasting </w:t>
      </w:r>
      <w:proofErr w:type="spellStart"/>
      <w:r w:rsidRPr="00497035">
        <w:rPr>
          <w:sz w:val="8"/>
          <w:szCs w:val="8"/>
        </w:rPr>
        <w:t>its</w:t>
      </w:r>
      <w:proofErr w:type="spellEnd"/>
      <w:r w:rsidRPr="00497035">
        <w:rPr>
          <w:sz w:val="8"/>
          <w:szCs w:val="8"/>
        </w:rPr>
        <w:t xml:space="preserve"> still considerable power on quixotic bids to restore the liberal order or remake the world in its own image, the United States should focus on what it can realistically achieve.”</w:t>
      </w:r>
    </w:p>
    <w:p w14:paraId="257CAA8F" w14:textId="77777777" w:rsidR="0034046F" w:rsidRPr="00497035" w:rsidRDefault="0034046F" w:rsidP="0034046F">
      <w:pPr>
        <w:rPr>
          <w:sz w:val="8"/>
          <w:szCs w:val="8"/>
        </w:rPr>
      </w:pPr>
      <w:r w:rsidRPr="00497035">
        <w:rPr>
          <w:sz w:val="8"/>
          <w:szCs w:val="8"/>
        </w:rPr>
        <w:t>Restrainers have not offered a coherent alternative to today’s foreign policy.</w:t>
      </w:r>
    </w:p>
    <w:p w14:paraId="3AA7F602" w14:textId="77777777" w:rsidR="0034046F" w:rsidRPr="00497035" w:rsidRDefault="0034046F" w:rsidP="0034046F">
      <w:pPr>
        <w:rPr>
          <w:sz w:val="8"/>
          <w:szCs w:val="8"/>
        </w:rPr>
      </w:pPr>
      <w:r w:rsidRPr="00497035">
        <w:rPr>
          <w:sz w:val="8"/>
          <w:szCs w:val="8"/>
        </w:rP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58957E32" w14:textId="77777777" w:rsidR="0034046F" w:rsidRPr="00497035" w:rsidRDefault="0034046F" w:rsidP="0034046F">
      <w:pPr>
        <w:rPr>
          <w:sz w:val="8"/>
          <w:szCs w:val="8"/>
        </w:rPr>
      </w:pPr>
      <w:r w:rsidRPr="00497035">
        <w:rPr>
          <w:sz w:val="8"/>
          <w:szCs w:val="8"/>
        </w:rPr>
        <w:t xml:space="preserve">They also reject some of the core liberal components of the old consensus, spurning diplomacy and arms control, fetishizing sovereignty, and preferring American solutions to global problems over multilateral solutions. For them, the liberal order is a mirage. As Nadia </w:t>
      </w:r>
      <w:proofErr w:type="spellStart"/>
      <w:r w:rsidRPr="00497035">
        <w:rPr>
          <w:sz w:val="8"/>
          <w:szCs w:val="8"/>
        </w:rPr>
        <w:t>Schadlow</w:t>
      </w:r>
      <w:proofErr w:type="spellEnd"/>
      <w:r w:rsidRPr="00497035">
        <w:rPr>
          <w:sz w:val="8"/>
          <w:szCs w:val="8"/>
        </w:rPr>
        <w:t>, a veteran of the Trump White House, wrote in these pages in 2020, “Washington must let go of old illusions, move past the myths of liberal internationalism, and reconsider its views about the nature of the world order.”</w:t>
      </w:r>
    </w:p>
    <w:p w14:paraId="7A172B56" w14:textId="77777777" w:rsidR="0034046F" w:rsidRPr="00497035" w:rsidRDefault="0034046F" w:rsidP="0034046F">
      <w:pPr>
        <w:rPr>
          <w:sz w:val="8"/>
          <w:szCs w:val="8"/>
        </w:rPr>
      </w:pPr>
      <w:r w:rsidRPr="00497035">
        <w:rPr>
          <w:sz w:val="8"/>
          <w:szCs w:val="8"/>
        </w:rP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65E68703" w14:textId="77777777" w:rsidR="0034046F" w:rsidRPr="00497035" w:rsidRDefault="0034046F" w:rsidP="0034046F">
      <w:pPr>
        <w:rPr>
          <w:sz w:val="8"/>
          <w:szCs w:val="8"/>
        </w:rPr>
      </w:pPr>
      <w:r w:rsidRPr="00497035">
        <w:rPr>
          <w:sz w:val="8"/>
          <w:szCs w:val="8"/>
        </w:rPr>
        <w:t xml:space="preserve">The remaining alternative, restraint, comes from outside the Washington policymaking world and is largely focused on these flaws. It is far more ideologically diverse than the other two, but </w:t>
      </w:r>
      <w:r w:rsidRPr="00497035">
        <w:rPr>
          <w:rStyle w:val="StyleUnderline"/>
          <w:sz w:val="8"/>
          <w:szCs w:val="8"/>
          <w:u w:val="none"/>
        </w:rPr>
        <w:t>most restrainers agree on several core principles. They share a conviction that the United States is a remarkably secure nation,</w:t>
      </w:r>
      <w:r w:rsidRPr="00497035">
        <w:rPr>
          <w:sz w:val="8"/>
          <w:szCs w:val="8"/>
        </w:rPr>
        <w:t xml:space="preserve"> that unlike many great powers in history, </w:t>
      </w:r>
      <w:r w:rsidRPr="00497035">
        <w:rPr>
          <w:rStyle w:val="StyleUnderline"/>
          <w:sz w:val="8"/>
          <w:szCs w:val="8"/>
          <w:u w:val="none"/>
        </w:rPr>
        <w:t>it faces no real threat of invasion, thanks to geography and nuclear weapons. They argue that U.S. foreign policy has been characterized in recent years by overreach and hubris,</w:t>
      </w:r>
      <w:r w:rsidRPr="00497035">
        <w:rPr>
          <w:sz w:val="8"/>
          <w:szCs w:val="8"/>
        </w:rPr>
        <w:t xml:space="preserve"> with predictably abysmal results. And </w:t>
      </w:r>
      <w:r w:rsidRPr="00497035">
        <w:rPr>
          <w:rStyle w:val="StyleUnderline"/>
          <w:sz w:val="8"/>
          <w:szCs w:val="8"/>
          <w:u w:val="none"/>
        </w:rPr>
        <w:t>they think U.S. foreign policy is overmilitarized, with policymakers spending too much on defense and too quickly resorting to force</w:t>
      </w:r>
      <w:r w:rsidRPr="00497035">
        <w:rPr>
          <w:sz w:val="8"/>
          <w:szCs w:val="8"/>
        </w:rPr>
        <w:t xml:space="preserve">. Most important, </w:t>
      </w:r>
      <w:r w:rsidRPr="00497035">
        <w:rPr>
          <w:rStyle w:val="StyleUnderline"/>
          <w:sz w:val="8"/>
          <w:szCs w:val="8"/>
          <w:u w:val="none"/>
        </w:rPr>
        <w:t xml:space="preserve">advocates </w:t>
      </w:r>
      <w:r w:rsidRPr="00497035">
        <w:rPr>
          <w:sz w:val="8"/>
          <w:szCs w:val="8"/>
        </w:rPr>
        <w:t xml:space="preserve">of restraint </w:t>
      </w:r>
      <w:r w:rsidRPr="00497035">
        <w:rPr>
          <w:rStyle w:val="StyleUnderline"/>
          <w:sz w:val="8"/>
          <w:szCs w:val="8"/>
          <w:u w:val="none"/>
        </w:rPr>
        <w:t>strike directly at the notion of the United States as the indispensable nation</w:t>
      </w:r>
      <w:r w:rsidRPr="00497035">
        <w:rPr>
          <w:sz w:val="8"/>
          <w:szCs w:val="8"/>
        </w:rPr>
        <w:t>, considering it instead as but one among many global powers.</w:t>
      </w:r>
    </w:p>
    <w:p w14:paraId="57D67932" w14:textId="77777777" w:rsidR="0034046F" w:rsidRPr="00497035" w:rsidRDefault="0034046F" w:rsidP="0034046F">
      <w:pPr>
        <w:rPr>
          <w:sz w:val="8"/>
          <w:szCs w:val="8"/>
        </w:rPr>
      </w:pPr>
      <w:r w:rsidRPr="00497035">
        <w:rPr>
          <w:sz w:val="8"/>
          <w:szCs w:val="8"/>
        </w:rPr>
        <w:t>RESTRAINT’S MOMENT</w:t>
      </w:r>
    </w:p>
    <w:p w14:paraId="59F45DB6" w14:textId="77777777" w:rsidR="0034046F" w:rsidRPr="00497035" w:rsidRDefault="0034046F" w:rsidP="0034046F">
      <w:pPr>
        <w:rPr>
          <w:sz w:val="8"/>
          <w:szCs w:val="8"/>
        </w:rPr>
      </w:pPr>
      <w:r w:rsidRPr="00497035">
        <w:rPr>
          <w:sz w:val="8"/>
          <w:szCs w:val="8"/>
        </w:rP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0EBBF433" w14:textId="77777777" w:rsidR="0034046F" w:rsidRPr="00497035" w:rsidRDefault="0034046F" w:rsidP="0034046F">
      <w:pPr>
        <w:rPr>
          <w:rStyle w:val="StyleUnderline"/>
        </w:rPr>
      </w:pPr>
      <w:r w:rsidRPr="00497035">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497035">
        <w:rPr>
          <w:rStyle w:val="StyleUnderline"/>
        </w:rPr>
        <w:t>John Mearsheimer and Stephen Walt—advocate a grand strategy of offshore balancing, a distinct but related approach that also call</w:t>
      </w:r>
      <w:r w:rsidRPr="00E03ACB">
        <w:rPr>
          <w:rStyle w:val="StyleUnderline"/>
        </w:rPr>
        <w:t xml:space="preserve">s for </w:t>
      </w:r>
      <w:r w:rsidRPr="00334959">
        <w:rPr>
          <w:rStyle w:val="StyleUnderline"/>
          <w:highlight w:val="green"/>
        </w:rPr>
        <w:t xml:space="preserve">downsizing </w:t>
      </w:r>
      <w:r w:rsidRPr="00497035">
        <w:rPr>
          <w:rStyle w:val="StyleUnderline"/>
        </w:rPr>
        <w:t>the</w:t>
      </w:r>
      <w:r w:rsidRPr="00E03ACB">
        <w:rPr>
          <w:rStyle w:val="StyleUnderline"/>
        </w:rPr>
        <w:t xml:space="preserve"> United States’ </w:t>
      </w:r>
      <w:r w:rsidRPr="00497035">
        <w:rPr>
          <w:rStyle w:val="StyleUnderline"/>
        </w:rPr>
        <w:t xml:space="preserve">global </w:t>
      </w:r>
      <w:r w:rsidRPr="00334959">
        <w:rPr>
          <w:rStyle w:val="StyleUnderline"/>
          <w:highlight w:val="green"/>
        </w:rPr>
        <w:t>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w:t>
      </w:r>
      <w:r w:rsidRPr="00497035">
        <w:rPr>
          <w:rStyle w:val="StyleUnderline"/>
        </w:rPr>
        <w:t>admit that the United States may occasionally need to intervene to keep a hostile state from dominating a key region.</w:t>
      </w:r>
      <w:r w:rsidRPr="00497035">
        <w:t xml:space="preserve">) As grand strategies, both leave many granular policy details unstated, but </w:t>
      </w:r>
      <w:r w:rsidRPr="00497035">
        <w:rPr>
          <w:rStyle w:val="StyleUnderline"/>
        </w:rPr>
        <w:t>they present internally coherent and fully formulated approaches to the world.</w:t>
      </w:r>
    </w:p>
    <w:p w14:paraId="5B93FD47" w14:textId="77777777" w:rsidR="0034046F" w:rsidRPr="00497035" w:rsidRDefault="0034046F" w:rsidP="0034046F">
      <w:pPr>
        <w:rPr>
          <w:sz w:val="8"/>
          <w:szCs w:val="8"/>
        </w:rPr>
      </w:pPr>
      <w:r w:rsidRPr="00497035">
        <w:rPr>
          <w:rStyle w:val="StyleUnderline"/>
          <w:sz w:val="8"/>
          <w:szCs w:val="8"/>
          <w:u w:val="none"/>
        </w:rPr>
        <w:t>There is also a looser definition of “restraint</w:t>
      </w:r>
      <w:r w:rsidRPr="00497035">
        <w:rPr>
          <w:sz w:val="8"/>
          <w:szCs w:val="8"/>
        </w:rPr>
        <w:t xml:space="preserve">.” Increasingly, the term is Washington shorthand for any proposal for a less militarized and activist foreign policy. That includes those </w:t>
      </w:r>
      <w:r w:rsidRPr="00497035">
        <w:rPr>
          <w:rStyle w:val="StyleUnderline"/>
          <w:sz w:val="8"/>
          <w:szCs w:val="8"/>
          <w:u w:val="none"/>
        </w:rPr>
        <w:t>put forth not just by academic realists but also by progressive Democrats and conservative Republicans in Congress, as well as various antiwar groups</w:t>
      </w:r>
      <w:r w:rsidRPr="00497035">
        <w:rPr>
          <w:sz w:val="8"/>
          <w:szCs w:val="8"/>
        </w:rP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576861D6" w14:textId="77777777" w:rsidR="0034046F" w:rsidRPr="00497035" w:rsidRDefault="0034046F" w:rsidP="0034046F">
      <w:pPr>
        <w:rPr>
          <w:sz w:val="8"/>
          <w:szCs w:val="8"/>
        </w:rPr>
      </w:pPr>
      <w:r w:rsidRPr="00497035">
        <w:rPr>
          <w:sz w:val="8"/>
          <w:szCs w:val="8"/>
        </w:rP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5A7E2ECD" w14:textId="77777777" w:rsidR="0034046F" w:rsidRPr="00497035" w:rsidRDefault="0034046F" w:rsidP="0034046F">
      <w:pPr>
        <w:rPr>
          <w:rStyle w:val="StyleUnderline"/>
          <w:sz w:val="8"/>
          <w:szCs w:val="8"/>
          <w:u w:val="none"/>
        </w:rPr>
      </w:pPr>
      <w:r w:rsidRPr="00497035">
        <w:rPr>
          <w:rStyle w:val="StyleUnderline"/>
          <w:sz w:val="8"/>
          <w:szCs w:val="8"/>
          <w:u w:val="none"/>
        </w:rPr>
        <w:t xml:space="preserve">The </w:t>
      </w:r>
      <w:r w:rsidRPr="00497035">
        <w:rPr>
          <w:sz w:val="8"/>
          <w:szCs w:val="8"/>
        </w:rPr>
        <w:t xml:space="preserve">result is a </w:t>
      </w:r>
      <w:r w:rsidRPr="00497035">
        <w:rPr>
          <w:rStyle w:val="StyleUnderline"/>
          <w:sz w:val="8"/>
          <w:szCs w:val="8"/>
          <w:u w:val="none"/>
        </w:rPr>
        <w:t>coalition</w:t>
      </w:r>
      <w:r w:rsidRPr="00497035">
        <w:rPr>
          <w:sz w:val="8"/>
          <w:szCs w:val="8"/>
        </w:rPr>
        <w:t xml:space="preserve"> that—much like its opposition—</w:t>
      </w:r>
      <w:r w:rsidRPr="00497035">
        <w:rPr>
          <w:rStyle w:val="StyleUnderline"/>
          <w:sz w:val="8"/>
          <w:szCs w:val="8"/>
          <w:u w:val="none"/>
        </w:rPr>
        <w:t>is broad and bipartisan</w:t>
      </w:r>
      <w:r w:rsidRPr="00497035">
        <w:rPr>
          <w:sz w:val="8"/>
          <w:szCs w:val="8"/>
        </w:rPr>
        <w:t xml:space="preserve">, a partnership of the left and the right in which the two sides don’t agree with each other on much else. </w:t>
      </w:r>
      <w:r w:rsidRPr="00497035">
        <w:rPr>
          <w:rStyle w:val="StyleUnderline"/>
          <w:sz w:val="8"/>
          <w:szCs w:val="8"/>
          <w:u w:val="none"/>
        </w:rPr>
        <w:t xml:space="preserve">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w:t>
      </w:r>
      <w:proofErr w:type="spellStart"/>
      <w:r w:rsidRPr="00497035">
        <w:rPr>
          <w:rStyle w:val="StyleUnderline"/>
          <w:sz w:val="8"/>
          <w:szCs w:val="8"/>
          <w:u w:val="none"/>
        </w:rPr>
        <w:t>Gaetz</w:t>
      </w:r>
      <w:proofErr w:type="spellEnd"/>
      <w:r w:rsidRPr="00497035">
        <w:rPr>
          <w:rStyle w:val="StyleUnderline"/>
          <w:sz w:val="8"/>
          <w:szCs w:val="8"/>
          <w:u w:val="none"/>
        </w:rPr>
        <w:t xml:space="preserve"> of Florida, a Republican devotee of Trump.</w:t>
      </w:r>
      <w:r w:rsidRPr="00497035">
        <w:rPr>
          <w:sz w:val="8"/>
          <w:szCs w:val="8"/>
        </w:rPr>
        <w:t xml:space="preserve"> </w:t>
      </w:r>
      <w:r w:rsidRPr="00497035">
        <w:rPr>
          <w:rStyle w:val="StyleUnderline"/>
          <w:sz w:val="8"/>
          <w:szCs w:val="8"/>
          <w:u w:val="none"/>
        </w:rPr>
        <w:t xml:space="preserve">The </w:t>
      </w:r>
      <w:proofErr w:type="spellStart"/>
      <w:r w:rsidRPr="00497035">
        <w:rPr>
          <w:rStyle w:val="StyleUnderline"/>
          <w:sz w:val="8"/>
          <w:szCs w:val="8"/>
          <w:u w:val="none"/>
        </w:rPr>
        <w:t>transpartisan</w:t>
      </w:r>
      <w:proofErr w:type="spellEnd"/>
      <w:r w:rsidRPr="00497035">
        <w:rPr>
          <w:rStyle w:val="StyleUnderline"/>
          <w:sz w:val="8"/>
          <w:szCs w:val="8"/>
          <w:u w:val="none"/>
        </w:rPr>
        <w:t xml:space="preserve"> nature of the coalition pushing for restraint is one of its core strengths.</w:t>
      </w:r>
    </w:p>
    <w:p w14:paraId="35D64311" w14:textId="77777777" w:rsidR="0034046F" w:rsidRDefault="0034046F" w:rsidP="0034046F"/>
    <w:p w14:paraId="77D7BFC9" w14:textId="77777777" w:rsidR="0034046F" w:rsidRDefault="0034046F" w:rsidP="0034046F">
      <w:pPr>
        <w:pStyle w:val="Heading4"/>
      </w:pPr>
      <w:r w:rsidRPr="00435D5E">
        <w:rPr>
          <w:u w:val="single"/>
        </w:rPr>
        <w:t>No</w:t>
      </w:r>
      <w:r>
        <w:t xml:space="preserve"> impact.</w:t>
      </w:r>
    </w:p>
    <w:p w14:paraId="2AE56F57" w14:textId="77777777" w:rsidR="0034046F" w:rsidRDefault="0034046F" w:rsidP="0034046F">
      <w:r>
        <w:rPr>
          <w:rStyle w:val="Style13ptBold"/>
        </w:rPr>
        <w:t xml:space="preserve">Mueller 21 </w:t>
      </w:r>
      <w:r w:rsidRPr="00494D6B">
        <w:t xml:space="preserve">[John; February 17; Adjunct Professor of Political Science and Senior Research Scientist at the Mershon Center for International Security Studies; </w:t>
      </w:r>
      <w:bookmarkStart w:id="1" w:name="_Hlk77458405"/>
      <w:r w:rsidRPr="00494D6B">
        <w:t>The Stupidity of War: American Foreign Policy and the Case for Complacency</w:t>
      </w:r>
      <w:bookmarkEnd w:id="1"/>
      <w:r w:rsidRPr="00494D6B">
        <w:t>, “The Rise of China, the Assertiveness of Russia, and the Antics of Iran,” Ch. 6</w:t>
      </w:r>
      <w:r>
        <w:t>]</w:t>
      </w:r>
    </w:p>
    <w:p w14:paraId="3EED370B" w14:textId="77777777" w:rsidR="0034046F" w:rsidRPr="004A01E3" w:rsidRDefault="0034046F" w:rsidP="0034046F">
      <w:pPr>
        <w:rPr>
          <w:sz w:val="16"/>
        </w:rPr>
      </w:pPr>
      <w:r w:rsidRPr="00EB2F0D">
        <w:rPr>
          <w:sz w:val="16"/>
        </w:rPr>
        <w:t>Complacency, Appeasement, Self-destruction, and the New Cold War</w:t>
      </w:r>
      <w:r>
        <w:rPr>
          <w:sz w:val="16"/>
        </w:rPr>
        <w:t xml:space="preserve"> </w:t>
      </w:r>
      <w:r w:rsidRPr="00EB2F0D">
        <w:rPr>
          <w:sz w:val="16"/>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FF44C4">
        <w:rPr>
          <w:rStyle w:val="StyleUnderline"/>
          <w:highlight w:val="green"/>
        </w:rPr>
        <w:t>appeasement</w:t>
      </w:r>
      <w:r w:rsidRPr="00EB2F0D">
        <w:rPr>
          <w:rStyle w:val="StyleUnderline"/>
        </w:rPr>
        <w:t xml:space="preserve"> can</w:t>
      </w:r>
      <w:r w:rsidRPr="00EB2F0D">
        <w:rPr>
          <w:sz w:val="16"/>
        </w:rPr>
        <w:t xml:space="preserve"> </w:t>
      </w:r>
      <w:r w:rsidRPr="00EB2F0D">
        <w:rPr>
          <w:rStyle w:val="Emphasis"/>
        </w:rPr>
        <w:t>work</w:t>
      </w:r>
      <w:r w:rsidRPr="00EB2F0D">
        <w:rPr>
          <w:sz w:val="16"/>
        </w:rPr>
        <w:t xml:space="preserve"> </w:t>
      </w:r>
      <w:r w:rsidRPr="00EB2F0D">
        <w:rPr>
          <w:rStyle w:val="StyleUnderline"/>
        </w:rPr>
        <w:t>to</w:t>
      </w:r>
      <w:r w:rsidRPr="00EB2F0D">
        <w:rPr>
          <w:sz w:val="16"/>
        </w:rPr>
        <w:t xml:space="preserve"> </w:t>
      </w:r>
      <w:r w:rsidRPr="00FF44C4">
        <w:rPr>
          <w:rStyle w:val="Emphasis"/>
          <w:highlight w:val="green"/>
        </w:rPr>
        <w:t xml:space="preserve">avoid </w:t>
      </w:r>
      <w:r w:rsidRPr="00435D5E">
        <w:rPr>
          <w:rStyle w:val="Emphasis"/>
        </w:rPr>
        <w:t xml:space="preserve">military </w:t>
      </w:r>
      <w:r w:rsidRPr="00FF44C4">
        <w:rPr>
          <w:rStyle w:val="Emphasis"/>
          <w:highlight w:val="green"/>
        </w:rPr>
        <w:t>conflict</w:t>
      </w:r>
      <w:r w:rsidRPr="00EB2F0D">
        <w:rPr>
          <w:sz w:val="16"/>
        </w:rPr>
        <w:t xml:space="preserve"> </w:t>
      </w:r>
      <w:r w:rsidRPr="00EB2F0D">
        <w:rPr>
          <w:rStyle w:val="StyleUnderline"/>
        </w:rPr>
        <w:t>as</w:t>
      </w:r>
      <w:r w:rsidRPr="00EB2F0D">
        <w:rPr>
          <w:sz w:val="16"/>
        </w:rPr>
        <w:t xml:space="preserve"> can be </w:t>
      </w:r>
      <w:r w:rsidRPr="00EB2F0D">
        <w:rPr>
          <w:rStyle w:val="StyleUnderline"/>
        </w:rPr>
        <w:t>seen in the case of the</w:t>
      </w:r>
      <w:r w:rsidRPr="00EB2F0D">
        <w:rPr>
          <w:sz w:val="16"/>
        </w:rPr>
        <w:t xml:space="preserve"> </w:t>
      </w:r>
      <w:r w:rsidRPr="00EB2F0D">
        <w:rPr>
          <w:rStyle w:val="Emphasis"/>
        </w:rPr>
        <w:t>Cuban missile crisis</w:t>
      </w:r>
      <w:r w:rsidRPr="00EB2F0D">
        <w:rPr>
          <w:sz w:val="16"/>
        </w:rPr>
        <w:t xml:space="preserve"> of 1962. As also discussed there, </w:t>
      </w:r>
      <w:r w:rsidRPr="00EB2F0D">
        <w:rPr>
          <w:rStyle w:val="StyleUnderline"/>
        </w:rPr>
        <w:t>appeasement has been</w:t>
      </w:r>
      <w:r w:rsidRPr="00EB2F0D">
        <w:rPr>
          <w:sz w:val="16"/>
        </w:rPr>
        <w:t xml:space="preserve"> </w:t>
      </w:r>
      <w:r w:rsidRPr="00EB2F0D">
        <w:rPr>
          <w:rStyle w:val="Emphasis"/>
        </w:rPr>
        <w:t>given a bad name</w:t>
      </w:r>
      <w:r w:rsidRPr="00EB2F0D">
        <w:rPr>
          <w:sz w:val="16"/>
        </w:rPr>
        <w:t xml:space="preserve"> by the experience with Hitler in 1938.</w:t>
      </w:r>
      <w:r>
        <w:rPr>
          <w:sz w:val="16"/>
        </w:rPr>
        <w:t xml:space="preserve"> </w:t>
      </w:r>
      <w:r w:rsidRPr="00EB2F0D">
        <w:rPr>
          <w:sz w:val="16"/>
        </w:rPr>
        <w:t xml:space="preserve">Hitlers are very rare, but </w:t>
      </w:r>
      <w:r w:rsidRPr="00EB2F0D">
        <w:rPr>
          <w:rStyle w:val="StyleUnderline"/>
        </w:rPr>
        <w:t>there are</w:t>
      </w:r>
      <w:r w:rsidRPr="00EB2F0D">
        <w:rPr>
          <w:sz w:val="16"/>
        </w:rPr>
        <w:t xml:space="preserve"> some </w:t>
      </w:r>
      <w:r w:rsidRPr="00EB2F0D">
        <w:rPr>
          <w:rStyle w:val="Emphasis"/>
        </w:rPr>
        <w:t>resonances</w:t>
      </w:r>
      <w:r w:rsidRPr="00EB2F0D">
        <w:rPr>
          <w:sz w:val="16"/>
        </w:rPr>
        <w:t xml:space="preserve"> today </w:t>
      </w:r>
      <w:r w:rsidRPr="00EB2F0D">
        <w:rPr>
          <w:rStyle w:val="StyleUnderline"/>
        </w:rPr>
        <w:t>in</w:t>
      </w:r>
      <w:r w:rsidRPr="00EB2F0D">
        <w:rPr>
          <w:sz w:val="16"/>
        </w:rPr>
        <w:t xml:space="preserve"> </w:t>
      </w:r>
      <w:r w:rsidRPr="00FF44C4">
        <w:rPr>
          <w:rStyle w:val="Emphasis"/>
          <w:highlight w:val="green"/>
        </w:rPr>
        <w:t>Russia</w:t>
      </w:r>
      <w:r w:rsidRPr="00EB2F0D">
        <w:rPr>
          <w:sz w:val="16"/>
        </w:rPr>
        <w:t xml:space="preserve">’s Vladimir Putin </w:t>
      </w:r>
      <w:r w:rsidRPr="00FF44C4">
        <w:rPr>
          <w:rStyle w:val="StyleUnderline"/>
          <w:highlight w:val="green"/>
        </w:rPr>
        <w:t xml:space="preserve">and </w:t>
      </w:r>
      <w:r w:rsidRPr="00FF44C4">
        <w:rPr>
          <w:rStyle w:val="Emphasis"/>
          <w:highlight w:val="green"/>
        </w:rPr>
        <w:t>China</w:t>
      </w:r>
      <w:r w:rsidRPr="00EB2F0D">
        <w:rPr>
          <w:sz w:val="16"/>
        </w:rPr>
        <w:t xml:space="preserve">’s Xi Jinping. </w:t>
      </w:r>
      <w:r w:rsidRPr="00EB2F0D">
        <w:rPr>
          <w:rStyle w:val="StyleUnderline"/>
        </w:rPr>
        <w:t>Both are</w:t>
      </w:r>
      <w:r w:rsidRPr="00EB2F0D">
        <w:rPr>
          <w:sz w:val="16"/>
        </w:rPr>
        <w:t xml:space="preserve"> shrewd, </w:t>
      </w:r>
      <w:r w:rsidRPr="00EB2F0D">
        <w:rPr>
          <w:rStyle w:val="Emphasis"/>
        </w:rPr>
        <w:t>determined</w:t>
      </w:r>
      <w:r w:rsidRPr="00EB2F0D">
        <w:rPr>
          <w:sz w:val="16"/>
        </w:rPr>
        <w:t xml:space="preserve">, </w:t>
      </w:r>
      <w:r w:rsidRPr="00EB2F0D">
        <w:rPr>
          <w:rStyle w:val="Emphasis"/>
        </w:rPr>
        <w:t>authoritarian</w:t>
      </w:r>
      <w:r w:rsidRPr="00EB2F0D">
        <w:rPr>
          <w:rStyle w:val="StyleUnderline"/>
        </w:rPr>
        <w:t>,</w:t>
      </w:r>
      <w:r w:rsidRPr="00EB2F0D">
        <w:rPr>
          <w:sz w:val="16"/>
        </w:rPr>
        <w:t xml:space="preserve"> </w:t>
      </w:r>
      <w:r w:rsidRPr="00EB2F0D">
        <w:rPr>
          <w:rStyle w:val="StyleUnderline"/>
        </w:rPr>
        <w:t>and</w:t>
      </w:r>
      <w:r w:rsidRPr="00EB2F0D">
        <w:rPr>
          <w:sz w:val="16"/>
        </w:rPr>
        <w:t xml:space="preserve"> seem to be quite intelligent, </w:t>
      </w:r>
      <w:r w:rsidRPr="00EB2F0D">
        <w:rPr>
          <w:rStyle w:val="StyleUnderline"/>
        </w:rPr>
        <w:t>and</w:t>
      </w:r>
      <w:r w:rsidRPr="00EB2F0D">
        <w:rPr>
          <w:sz w:val="16"/>
        </w:rPr>
        <w:t xml:space="preserve"> both </w:t>
      </w:r>
      <w:r w:rsidRPr="00EB2F0D">
        <w:rPr>
          <w:rStyle w:val="StyleUnderline"/>
        </w:rPr>
        <w:t>are</w:t>
      </w:r>
      <w:r w:rsidRPr="00EB2F0D">
        <w:rPr>
          <w:sz w:val="16"/>
        </w:rPr>
        <w:t xml:space="preserve"> </w:t>
      </w:r>
      <w:r w:rsidRPr="00EB2F0D">
        <w:rPr>
          <w:rStyle w:val="Emphasis"/>
        </w:rPr>
        <w:t>fully in charge</w:t>
      </w:r>
      <w:r w:rsidRPr="00EB2F0D">
        <w:rPr>
          <w:sz w:val="16"/>
        </w:rPr>
        <w:t xml:space="preserve">, are surrounded by </w:t>
      </w:r>
      <w:proofErr w:type="spellStart"/>
      <w:r w:rsidRPr="00EB2F0D">
        <w:rPr>
          <w:sz w:val="16"/>
        </w:rPr>
        <w:t>sychophants</w:t>
      </w:r>
      <w:proofErr w:type="spellEnd"/>
      <w:r w:rsidRPr="00EB2F0D">
        <w:rPr>
          <w:sz w:val="16"/>
        </w:rPr>
        <w:t xml:space="preserve">, </w:t>
      </w:r>
      <w:r w:rsidRPr="00EB2F0D">
        <w:rPr>
          <w:rStyle w:val="StyleUnderline"/>
        </w:rPr>
        <w:t>and</w:t>
      </w:r>
      <w:r w:rsidRPr="00EB2F0D">
        <w:rPr>
          <w:sz w:val="16"/>
        </w:rPr>
        <w:t xml:space="preserve"> </w:t>
      </w:r>
      <w:r w:rsidRPr="00EB2F0D">
        <w:rPr>
          <w:rStyle w:val="StyleUnderline"/>
        </w:rPr>
        <w:t>appear to have essentially</w:t>
      </w:r>
      <w:r w:rsidRPr="00EB2F0D">
        <w:rPr>
          <w:sz w:val="16"/>
        </w:rPr>
        <w:t xml:space="preserve"> </w:t>
      </w:r>
      <w:r w:rsidRPr="00EB2F0D">
        <w:rPr>
          <w:rStyle w:val="Emphasis"/>
        </w:rPr>
        <w:t>unlimited tenure</w:t>
      </w:r>
      <w:r w:rsidRPr="00EB2F0D">
        <w:rPr>
          <w:sz w:val="16"/>
        </w:rPr>
        <w:t xml:space="preserve"> </w:t>
      </w:r>
      <w:r w:rsidRPr="00EB2F0D">
        <w:rPr>
          <w:rStyle w:val="StyleUnderline"/>
        </w:rPr>
        <w:t>in office</w:t>
      </w:r>
      <w:r w:rsidRPr="00EB2F0D">
        <w:rPr>
          <w:sz w:val="16"/>
        </w:rPr>
        <w:t xml:space="preserve">. Moreover, both, like Hitler in the 1930s, are appreciated domestically for maintaining a stable political and economic environment. However, unlike Hitler, </w:t>
      </w:r>
      <w:r w:rsidRPr="00435D5E">
        <w:rPr>
          <w:rStyle w:val="StyleUnderline"/>
        </w:rPr>
        <w:t xml:space="preserve">both run </w:t>
      </w:r>
      <w:r w:rsidRPr="00435D5E">
        <w:rPr>
          <w:rStyle w:val="Emphasis"/>
        </w:rPr>
        <w:t>trading states</w:t>
      </w:r>
      <w:r w:rsidRPr="00435D5E">
        <w:rPr>
          <w:rStyle w:val="StyleUnderline"/>
        </w:rPr>
        <w:t xml:space="preserve"> and </w:t>
      </w:r>
      <w:r w:rsidRPr="00FF44C4">
        <w:rPr>
          <w:rStyle w:val="StyleUnderline"/>
          <w:highlight w:val="green"/>
        </w:rPr>
        <w:t xml:space="preserve">need a </w:t>
      </w:r>
      <w:r w:rsidRPr="00FF44C4">
        <w:rPr>
          <w:rStyle w:val="Emphasis"/>
          <w:szCs w:val="24"/>
          <w:highlight w:val="green"/>
        </w:rPr>
        <w:t xml:space="preserve">stable </w:t>
      </w:r>
      <w:r w:rsidRPr="00435D5E">
        <w:rPr>
          <w:rStyle w:val="Emphasis"/>
          <w:szCs w:val="24"/>
        </w:rPr>
        <w:t>and</w:t>
      </w:r>
      <w:r w:rsidRPr="00435D5E">
        <w:rPr>
          <w:sz w:val="16"/>
        </w:rPr>
        <w:t xml:space="preserve"> essentially </w:t>
      </w:r>
      <w:r w:rsidRPr="00435D5E">
        <w:rPr>
          <w:rStyle w:val="Emphasis"/>
          <w:szCs w:val="24"/>
        </w:rPr>
        <w:t xml:space="preserve">congenial international </w:t>
      </w:r>
      <w:r w:rsidRPr="00FF44C4">
        <w:rPr>
          <w:rStyle w:val="Emphasis"/>
          <w:szCs w:val="24"/>
          <w:highlight w:val="green"/>
        </w:rPr>
        <w:t>environment</w:t>
      </w:r>
      <w:r w:rsidRPr="00EB2F0D">
        <w:rPr>
          <w:sz w:val="16"/>
        </w:rPr>
        <w:t xml:space="preserve"> </w:t>
      </w:r>
      <w:r w:rsidRPr="00EB2F0D">
        <w:rPr>
          <w:rStyle w:val="StyleUnderline"/>
        </w:rPr>
        <w:t>to flourish</w:t>
      </w:r>
      <w:r w:rsidRPr="00EB2F0D">
        <w:rPr>
          <w:sz w:val="16"/>
        </w:rPr>
        <w:t xml:space="preserve">.128 Most importantly, except for China’s claim to Taiwan, </w:t>
      </w:r>
      <w:r w:rsidRPr="00FF44C4">
        <w:rPr>
          <w:rStyle w:val="StyleUnderline"/>
          <w:highlight w:val="green"/>
        </w:rPr>
        <w:t>neither</w:t>
      </w:r>
      <w:r w:rsidRPr="00EB2F0D">
        <w:rPr>
          <w:rStyle w:val="StyleUnderline"/>
        </w:rPr>
        <w:t xml:space="preserve"> seems to </w:t>
      </w:r>
      <w:r w:rsidRPr="00FF44C4">
        <w:rPr>
          <w:rStyle w:val="StyleUnderline"/>
          <w:highlight w:val="green"/>
        </w:rPr>
        <w:t>harbor</w:t>
      </w:r>
      <w:r w:rsidRPr="00EB2F0D">
        <w:rPr>
          <w:sz w:val="16"/>
        </w:rPr>
        <w:t xml:space="preserve"> Hitler-like </w:t>
      </w:r>
      <w:r w:rsidRPr="00FF44C4">
        <w:rPr>
          <w:rStyle w:val="StyleUnderline"/>
          <w:highlight w:val="green"/>
        </w:rPr>
        <w:t>dreams of</w:t>
      </w:r>
      <w:r w:rsidRPr="002C0D9E">
        <w:rPr>
          <w:rStyle w:val="StyleUnderline"/>
        </w:rPr>
        <w:t xml:space="preserve"> </w:t>
      </w:r>
      <w:r w:rsidRPr="00EB2F0D">
        <w:rPr>
          <w:rStyle w:val="Emphasis"/>
        </w:rPr>
        <w:t>extensive</w:t>
      </w:r>
      <w:r w:rsidRPr="00EB2F0D">
        <w:rPr>
          <w:sz w:val="16"/>
        </w:rPr>
        <w:t xml:space="preserve"> </w:t>
      </w:r>
      <w:r w:rsidRPr="00FF44C4">
        <w:rPr>
          <w:rStyle w:val="StyleUnderline"/>
          <w:highlight w:val="green"/>
        </w:rPr>
        <w:t xml:space="preserve">expansion </w:t>
      </w:r>
      <w:r w:rsidRPr="00435D5E">
        <w:rPr>
          <w:rStyle w:val="StyleUnderline"/>
        </w:rPr>
        <w:t>by military means</w:t>
      </w:r>
      <w:r w:rsidRPr="00435D5E">
        <w:rPr>
          <w:sz w:val="16"/>
        </w:rPr>
        <w:t xml:space="preserve">. Both are </w:t>
      </w:r>
      <w:r w:rsidRPr="00435D5E">
        <w:rPr>
          <w:rStyle w:val="StyleUnderline"/>
        </w:rPr>
        <w:t>leading their</w:t>
      </w:r>
      <w:r w:rsidRPr="00EB2F0D">
        <w:rPr>
          <w:rStyle w:val="StyleUnderline"/>
        </w:rPr>
        <w:t xml:space="preserve"> countries in an</w:t>
      </w:r>
      <w:r w:rsidRPr="00EB2F0D">
        <w:rPr>
          <w:sz w:val="16"/>
        </w:rPr>
        <w:t xml:space="preserve"> </w:t>
      </w:r>
      <w:r w:rsidRPr="00EB2F0D">
        <w:rPr>
          <w:rStyle w:val="Emphasis"/>
        </w:rPr>
        <w:t>illiberal direction</w:t>
      </w:r>
      <w:r w:rsidRPr="00EB2F0D">
        <w:rPr>
          <w:sz w:val="16"/>
        </w:rPr>
        <w:t xml:space="preserve"> which </w:t>
      </w:r>
      <w:r w:rsidRPr="00EB2F0D">
        <w:rPr>
          <w:rStyle w:val="StyleUnderline"/>
        </w:rPr>
        <w:t>will</w:t>
      </w:r>
      <w:r w:rsidRPr="00EB2F0D">
        <w:rPr>
          <w:sz w:val="16"/>
        </w:rPr>
        <w:t xml:space="preserve"> </w:t>
      </w:r>
      <w:r w:rsidRPr="00EB2F0D">
        <w:rPr>
          <w:rStyle w:val="Emphasis"/>
        </w:rPr>
        <w:t>hamper economic growth</w:t>
      </w:r>
      <w:r w:rsidRPr="00EB2F0D">
        <w:rPr>
          <w:sz w:val="16"/>
        </w:rPr>
        <w:t xml:space="preserve"> </w:t>
      </w:r>
      <w:r w:rsidRPr="00EB2F0D">
        <w:rPr>
          <w:rStyle w:val="StyleUnderline"/>
        </w:rPr>
        <w:t>while maintaining a kleptocratic system</w:t>
      </w:r>
      <w:r w:rsidRPr="00EB2F0D">
        <w:rPr>
          <w:sz w:val="16"/>
        </w:rPr>
        <w:t xml:space="preserve">. But this may be acceptable to populations enjoying historically high living standards and fearful of less stable alternatives. </w:t>
      </w:r>
      <w:r w:rsidRPr="00EB2F0D">
        <w:rPr>
          <w:rStyle w:val="StyleUnderline"/>
        </w:rPr>
        <w:t>Both</w:t>
      </w:r>
      <w:r w:rsidRPr="00EB2F0D">
        <w:rPr>
          <w:sz w:val="16"/>
        </w:rPr>
        <w:t xml:space="preserve"> do seem to </w:t>
      </w:r>
      <w:r w:rsidRPr="00EB2F0D">
        <w:rPr>
          <w:rStyle w:val="StyleUnderline"/>
        </w:rPr>
        <w:t>want to</w:t>
      </w:r>
      <w:r w:rsidRPr="00EB2F0D">
        <w:rPr>
          <w:sz w:val="16"/>
        </w:rPr>
        <w:t xml:space="preserve"> </w:t>
      </w:r>
      <w:r w:rsidRPr="00EB2F0D">
        <w:rPr>
          <w:rStyle w:val="Emphasis"/>
        </w:rPr>
        <w:t>overcome</w:t>
      </w:r>
      <w:r w:rsidRPr="00EB2F0D">
        <w:rPr>
          <w:sz w:val="16"/>
        </w:rPr>
        <w:t xml:space="preserve"> what they view as </w:t>
      </w:r>
      <w:r w:rsidRPr="00EB2F0D">
        <w:rPr>
          <w:rStyle w:val="StyleUnderline"/>
        </w:rPr>
        <w:t>past humiliations</w:t>
      </w:r>
      <w:r w:rsidRPr="00EB2F0D">
        <w:rPr>
          <w:sz w:val="16"/>
        </w:rPr>
        <w:t xml:space="preserve"> – </w:t>
      </w:r>
      <w:proofErr w:type="spellStart"/>
      <w:r w:rsidRPr="00EB2F0D">
        <w:rPr>
          <w:sz w:val="16"/>
        </w:rPr>
        <w:t>ones</w:t>
      </w:r>
      <w:proofErr w:type="spellEnd"/>
      <w:r w:rsidRPr="00EB2F0D">
        <w:rPr>
          <w:sz w:val="16"/>
        </w:rPr>
        <w:t xml:space="preserve"> going back to the opium war of 1839 in the case of China and to the collapse of the Soviet empire and then of the Soviet Union in 1989–91 in the case of Russia. Primarily, both seem to want to be treated with respect and deference. Unlike Hitler’s Germany, however, </w:t>
      </w:r>
      <w:r w:rsidRPr="00EB2F0D">
        <w:rPr>
          <w:rStyle w:val="StyleUnderline"/>
        </w:rPr>
        <w:t xml:space="preserve">both seem </w:t>
      </w:r>
      <w:r w:rsidRPr="00435D5E">
        <w:rPr>
          <w:rStyle w:val="StyleUnderline"/>
        </w:rPr>
        <w:t>to be</w:t>
      </w:r>
      <w:r w:rsidRPr="00435D5E">
        <w:rPr>
          <w:sz w:val="16"/>
        </w:rPr>
        <w:t xml:space="preserve"> </w:t>
      </w:r>
      <w:r w:rsidRPr="00435D5E">
        <w:rPr>
          <w:rStyle w:val="Emphasis"/>
        </w:rPr>
        <w:t>entirely appeasable</w:t>
      </w:r>
      <w:r w:rsidRPr="00435D5E">
        <w:rPr>
          <w:sz w:val="16"/>
        </w:rPr>
        <w:t xml:space="preserve">. </w:t>
      </w:r>
      <w:r w:rsidRPr="00435D5E">
        <w:rPr>
          <w:rStyle w:val="StyleUnderline"/>
        </w:rPr>
        <w:t>That</w:t>
      </w:r>
      <w:r w:rsidRPr="00435D5E">
        <w:rPr>
          <w:sz w:val="16"/>
        </w:rPr>
        <w:t xml:space="preserve"> </w:t>
      </w:r>
      <w:r w:rsidRPr="00435D5E">
        <w:rPr>
          <w:rStyle w:val="Emphasis"/>
        </w:rPr>
        <w:t>scarcely</w:t>
      </w:r>
      <w:r w:rsidRPr="00435D5E">
        <w:rPr>
          <w:sz w:val="16"/>
        </w:rPr>
        <w:t xml:space="preserve"> </w:t>
      </w:r>
      <w:r w:rsidRPr="00435D5E">
        <w:rPr>
          <w:rStyle w:val="StyleUnderline"/>
        </w:rPr>
        <w:t>seems to present or represent a threat</w:t>
      </w:r>
      <w:r w:rsidRPr="00435D5E">
        <w:rPr>
          <w:sz w:val="16"/>
        </w:rPr>
        <w:t xml:space="preserve">. The </w:t>
      </w:r>
      <w:r w:rsidRPr="00435D5E">
        <w:rPr>
          <w:rStyle w:val="StyleUnderline"/>
        </w:rPr>
        <w:t>United States</w:t>
      </w:r>
      <w:r w:rsidRPr="00435D5E">
        <w:rPr>
          <w:sz w:val="16"/>
        </w:rPr>
        <w:t xml:space="preserve">, after all, </w:t>
      </w:r>
      <w:r w:rsidRPr="00435D5E">
        <w:rPr>
          <w:rStyle w:val="Emphasis"/>
        </w:rPr>
        <w:t>continually</w:t>
      </w:r>
      <w:r w:rsidRPr="00435D5E">
        <w:rPr>
          <w:sz w:val="16"/>
        </w:rPr>
        <w:t xml:space="preserve"> </w:t>
      </w:r>
      <w:r w:rsidRPr="00435D5E">
        <w:rPr>
          <w:rStyle w:val="StyleUnderline"/>
        </w:rPr>
        <w:t>declares itself</w:t>
      </w:r>
      <w:r w:rsidRPr="00435D5E">
        <w:rPr>
          <w:sz w:val="16"/>
        </w:rPr>
        <w:t xml:space="preserve"> </w:t>
      </w:r>
      <w:r w:rsidRPr="00435D5E">
        <w:rPr>
          <w:rStyle w:val="StyleUnderline"/>
        </w:rPr>
        <w:t>to be</w:t>
      </w:r>
      <w:r w:rsidRPr="00435D5E">
        <w:rPr>
          <w:sz w:val="16"/>
        </w:rPr>
        <w:t xml:space="preserve"> the </w:t>
      </w:r>
      <w:r w:rsidRPr="00435D5E">
        <w:rPr>
          <w:rStyle w:val="Emphasis"/>
        </w:rPr>
        <w:t>indispensable</w:t>
      </w:r>
      <w:r w:rsidRPr="00435D5E">
        <w:rPr>
          <w:sz w:val="16"/>
        </w:rPr>
        <w:t xml:space="preserve"> nation. </w:t>
      </w:r>
      <w:r w:rsidRPr="00435D5E">
        <w:rPr>
          <w:rStyle w:val="StyleUnderline"/>
        </w:rPr>
        <w:t>If the United States is allowed to wallow</w:t>
      </w:r>
      <w:r w:rsidRPr="00435D5E">
        <w:rPr>
          <w:sz w:val="16"/>
        </w:rPr>
        <w:t xml:space="preserve"> in such self-important, childish, essentially meaningless, and decidedly fatuous proclamations, </w:t>
      </w:r>
      <w:r w:rsidRPr="00435D5E">
        <w:rPr>
          <w:rStyle w:val="StyleUnderline"/>
        </w:rPr>
        <w:t>why</w:t>
      </w:r>
      <w:r w:rsidRPr="00435D5E">
        <w:rPr>
          <w:sz w:val="16"/>
        </w:rPr>
        <w:t xml:space="preserve"> </w:t>
      </w:r>
      <w:r w:rsidRPr="00435D5E">
        <w:rPr>
          <w:rStyle w:val="StyleUnderline"/>
        </w:rPr>
        <w:t>should</w:t>
      </w:r>
      <w:r w:rsidRPr="00435D5E">
        <w:rPr>
          <w:sz w:val="16"/>
        </w:rPr>
        <w:t xml:space="preserve"> </w:t>
      </w:r>
      <w:r w:rsidRPr="00435D5E">
        <w:rPr>
          <w:rStyle w:val="Emphasis"/>
        </w:rPr>
        <w:t>other nations</w:t>
      </w:r>
      <w:r w:rsidRPr="00435D5E">
        <w:rPr>
          <w:sz w:val="16"/>
        </w:rPr>
        <w:t xml:space="preserve"> </w:t>
      </w:r>
      <w:r w:rsidRPr="00435D5E">
        <w:rPr>
          <w:rStyle w:val="StyleUnderline"/>
        </w:rPr>
        <w:t>be denied the opportunity to emit</w:t>
      </w:r>
      <w:r w:rsidRPr="00435D5E">
        <w:rPr>
          <w:sz w:val="16"/>
        </w:rPr>
        <w:t xml:space="preserve"> </w:t>
      </w:r>
      <w:r w:rsidRPr="00435D5E">
        <w:rPr>
          <w:rStyle w:val="Emphasis"/>
        </w:rPr>
        <w:t xml:space="preserve">similar inconsequential </w:t>
      </w:r>
      <w:proofErr w:type="spellStart"/>
      <w:r w:rsidRPr="00435D5E">
        <w:rPr>
          <w:rStyle w:val="Emphasis"/>
        </w:rPr>
        <w:t>rattlings</w:t>
      </w:r>
      <w:proofErr w:type="spellEnd"/>
      <w:r w:rsidRPr="00435D5E">
        <w:rPr>
          <w:sz w:val="16"/>
        </w:rPr>
        <w:t xml:space="preserve">? If that constitutes appeasement, so be it. </w:t>
      </w:r>
      <w:r w:rsidRPr="00435D5E">
        <w:rPr>
          <w:rStyle w:val="StyleUnderline"/>
        </w:rPr>
        <w:t>If the two countries want to</w:t>
      </w:r>
      <w:r w:rsidRPr="00435D5E">
        <w:rPr>
          <w:sz w:val="16"/>
        </w:rPr>
        <w:t xml:space="preserve"> be able to say they now </w:t>
      </w:r>
      <w:r w:rsidRPr="00435D5E">
        <w:rPr>
          <w:rStyle w:val="StyleUnderline"/>
        </w:rPr>
        <w:t>preside over a “</w:t>
      </w:r>
      <w:r w:rsidRPr="00435D5E">
        <w:rPr>
          <w:rStyle w:val="Emphasis"/>
        </w:rPr>
        <w:t>sphere of influence</w:t>
      </w:r>
      <w:r w:rsidRPr="00435D5E">
        <w:rPr>
          <w:rStyle w:val="StyleUnderline"/>
        </w:rPr>
        <w:t xml:space="preserve">,” it </w:t>
      </w:r>
      <w:r w:rsidRPr="00FF44C4">
        <w:rPr>
          <w:rStyle w:val="StyleUnderline"/>
          <w:highlight w:val="green"/>
        </w:rPr>
        <w:t>scarcely seems</w:t>
      </w:r>
      <w:r w:rsidRPr="00FF44C4">
        <w:rPr>
          <w:sz w:val="16"/>
          <w:highlight w:val="green"/>
        </w:rPr>
        <w:t xml:space="preserve"> </w:t>
      </w:r>
      <w:r w:rsidRPr="00435D5E">
        <w:rPr>
          <w:rStyle w:val="Emphasis"/>
        </w:rPr>
        <w:t xml:space="preserve">worth </w:t>
      </w:r>
      <w:r w:rsidRPr="00FF44C4">
        <w:rPr>
          <w:rStyle w:val="Emphasis"/>
          <w:highlight w:val="green"/>
        </w:rPr>
        <w:t xml:space="preserve">risking </w:t>
      </w:r>
      <w:r w:rsidRPr="00435D5E">
        <w:rPr>
          <w:rStyle w:val="Emphasis"/>
        </w:rPr>
        <w:t xml:space="preserve">world </w:t>
      </w:r>
      <w:r w:rsidRPr="00FF44C4">
        <w:rPr>
          <w:rStyle w:val="Emphasis"/>
          <w:highlight w:val="green"/>
        </w:rPr>
        <w:t>war</w:t>
      </w:r>
      <w:r w:rsidRPr="00EB2F0D">
        <w:rPr>
          <w:sz w:val="16"/>
        </w:rPr>
        <w:t xml:space="preserve"> </w:t>
      </w:r>
      <w:r w:rsidRPr="00EB2F0D">
        <w:rPr>
          <w:rStyle w:val="StyleUnderline"/>
        </w:rPr>
        <w:t>to</w:t>
      </w:r>
      <w:r w:rsidRPr="00EB2F0D">
        <w:rPr>
          <w:sz w:val="16"/>
        </w:rPr>
        <w:t xml:space="preserve"> somehow </w:t>
      </w:r>
      <w:r w:rsidRPr="00EB2F0D">
        <w:rPr>
          <w:rStyle w:val="StyleUnderline"/>
        </w:rPr>
        <w:t xml:space="preserve">keep them from doing so – </w:t>
      </w:r>
      <w:r w:rsidRPr="00435D5E">
        <w:rPr>
          <w:rStyle w:val="StyleUnderline"/>
        </w:rPr>
        <w:t>and if the United States were</w:t>
      </w:r>
      <w:r w:rsidRPr="00435D5E">
        <w:rPr>
          <w:sz w:val="16"/>
        </w:rPr>
        <w:t xml:space="preserve"> </w:t>
      </w:r>
      <w:r w:rsidRPr="00435D5E">
        <w:rPr>
          <w:rStyle w:val="Emphasis"/>
        </w:rPr>
        <w:t>substantially disarmed</w:t>
      </w:r>
      <w:r w:rsidRPr="00435D5E">
        <w:rPr>
          <w:sz w:val="16"/>
        </w:rPr>
        <w:t xml:space="preserve">, </w:t>
      </w:r>
      <w:r w:rsidRPr="00435D5E">
        <w:rPr>
          <w:rStyle w:val="StyleUnderline"/>
        </w:rPr>
        <w:t>it would not have the</w:t>
      </w:r>
      <w:r w:rsidRPr="00435D5E">
        <w:rPr>
          <w:sz w:val="16"/>
        </w:rPr>
        <w:t xml:space="preserve"> </w:t>
      </w:r>
      <w:r w:rsidRPr="00435D5E">
        <w:rPr>
          <w:rStyle w:val="Emphasis"/>
        </w:rPr>
        <w:t>capacity</w:t>
      </w:r>
      <w:r w:rsidRPr="00435D5E">
        <w:rPr>
          <w:sz w:val="16"/>
        </w:rPr>
        <w:t xml:space="preserve"> </w:t>
      </w:r>
      <w:r w:rsidRPr="00435D5E">
        <w:rPr>
          <w:rStyle w:val="StyleUnderline"/>
        </w:rPr>
        <w:t>to even try</w:t>
      </w:r>
      <w:r w:rsidRPr="00435D5E">
        <w:rPr>
          <w:sz w:val="16"/>
        </w:rPr>
        <w:t xml:space="preserve">. If China and Russia get off on self-absorbed pretensions about being big players, that should be of little concern – and </w:t>
      </w:r>
      <w:r w:rsidRPr="00435D5E">
        <w:rPr>
          <w:rStyle w:val="StyleUnderline"/>
        </w:rPr>
        <w:t>their</w:t>
      </w:r>
      <w:r w:rsidRPr="00435D5E">
        <w:rPr>
          <w:sz w:val="16"/>
        </w:rPr>
        <w:t xml:space="preserve"> </w:t>
      </w:r>
      <w:r w:rsidRPr="00435D5E">
        <w:rPr>
          <w:rStyle w:val="Emphasis"/>
        </w:rPr>
        <w:t>success rate</w:t>
      </w:r>
      <w:r w:rsidRPr="00435D5E">
        <w:rPr>
          <w:sz w:val="16"/>
        </w:rPr>
        <w:t xml:space="preserve"> </w:t>
      </w:r>
      <w:r w:rsidRPr="00435D5E">
        <w:rPr>
          <w:rStyle w:val="StyleUnderline"/>
        </w:rPr>
        <w:t>is</w:t>
      </w:r>
      <w:r w:rsidRPr="00435D5E">
        <w:rPr>
          <w:sz w:val="16"/>
        </w:rPr>
        <w:t xml:space="preserve"> </w:t>
      </w:r>
      <w:r w:rsidRPr="00435D5E">
        <w:rPr>
          <w:rStyle w:val="Emphasis"/>
        </w:rPr>
        <w:t>unlikely</w:t>
      </w:r>
      <w:r w:rsidRPr="00435D5E">
        <w:rPr>
          <w:sz w:val="16"/>
        </w:rPr>
        <w:t xml:space="preserve"> </w:t>
      </w:r>
      <w:r w:rsidRPr="00435D5E">
        <w:rPr>
          <w:rStyle w:val="StyleUnderline"/>
        </w:rPr>
        <w:t>to be any better than that</w:t>
      </w:r>
      <w:r w:rsidRPr="00435D5E">
        <w:rPr>
          <w:sz w:val="16"/>
        </w:rPr>
        <w:t xml:space="preserve"> of </w:t>
      </w:r>
      <w:r w:rsidRPr="00435D5E">
        <w:rPr>
          <w:rStyle w:val="StyleUnderline"/>
        </w:rPr>
        <w:t>the United States</w:t>
      </w:r>
      <w:r w:rsidRPr="00435D5E">
        <w:rPr>
          <w:sz w:val="16"/>
        </w:rPr>
        <w:t xml:space="preserve">. </w:t>
      </w:r>
      <w:proofErr w:type="spellStart"/>
      <w:r w:rsidRPr="00435D5E">
        <w:rPr>
          <w:sz w:val="16"/>
        </w:rPr>
        <w:t>Charap</w:t>
      </w:r>
      <w:proofErr w:type="spellEnd"/>
      <w:r w:rsidRPr="00435D5E">
        <w:rPr>
          <w:sz w:val="16"/>
        </w:rPr>
        <w:t xml:space="preserve"> and Colton observe that “</w:t>
      </w:r>
      <w:r w:rsidRPr="00435D5E">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r w:rsidRPr="00435D5E">
        <w:rPr>
          <w:sz w:val="16"/>
        </w:rPr>
        <w:t xml:space="preserve"> The towel should also be thrown in on the geo-ideational shadow-boxing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 Applying the Gingrich gospel, then, </w:t>
      </w:r>
      <w:r w:rsidRPr="00435D5E">
        <w:rPr>
          <w:rStyle w:val="StyleUnderline"/>
        </w:rPr>
        <w:t>it</w:t>
      </w:r>
      <w:r w:rsidRPr="00435D5E">
        <w:rPr>
          <w:sz w:val="16"/>
        </w:rPr>
        <w:t xml:space="preserve"> </w:t>
      </w:r>
      <w:r w:rsidRPr="00435D5E">
        <w:rPr>
          <w:rStyle w:val="Emphasis"/>
        </w:rPr>
        <w:t>certainly</w:t>
      </w:r>
      <w:r w:rsidRPr="00435D5E">
        <w:rPr>
          <w:sz w:val="16"/>
        </w:rPr>
        <w:t xml:space="preserve"> </w:t>
      </w:r>
      <w:r w:rsidRPr="00435D5E">
        <w:rPr>
          <w:rStyle w:val="StyleUnderline"/>
        </w:rPr>
        <w:t>seems that, although</w:t>
      </w:r>
      <w:r w:rsidRPr="00435D5E">
        <w:rPr>
          <w:sz w:val="16"/>
        </w:rPr>
        <w:t xml:space="preserve"> </w:t>
      </w:r>
      <w:r w:rsidRPr="00FF44C4">
        <w:rPr>
          <w:rStyle w:val="Emphasis"/>
          <w:highlight w:val="green"/>
        </w:rPr>
        <w:t>China</w:t>
      </w:r>
      <w:r w:rsidRPr="00FF44C4">
        <w:rPr>
          <w:sz w:val="16"/>
          <w:highlight w:val="green"/>
        </w:rPr>
        <w:t xml:space="preserve">, </w:t>
      </w:r>
      <w:r w:rsidRPr="00FF44C4">
        <w:rPr>
          <w:rStyle w:val="Emphasis"/>
          <w:highlight w:val="green"/>
        </w:rPr>
        <w:t>Russia</w:t>
      </w:r>
      <w:r w:rsidRPr="00FF44C4">
        <w:rPr>
          <w:sz w:val="16"/>
          <w:highlight w:val="green"/>
        </w:rPr>
        <w:t xml:space="preserve">, </w:t>
      </w:r>
      <w:r w:rsidRPr="00FF44C4">
        <w:rPr>
          <w:rStyle w:val="StyleUnderline"/>
          <w:highlight w:val="green"/>
        </w:rPr>
        <w:t>and</w:t>
      </w:r>
      <w:r w:rsidRPr="00FF44C4">
        <w:rPr>
          <w:sz w:val="16"/>
          <w:highlight w:val="green"/>
        </w:rPr>
        <w:t xml:space="preserve"> </w:t>
      </w:r>
      <w:r w:rsidRPr="00FF44C4">
        <w:rPr>
          <w:rStyle w:val="Emphasis"/>
          <w:highlight w:val="green"/>
        </w:rPr>
        <w:t>Iran</w:t>
      </w:r>
      <w:r w:rsidRPr="00EB2F0D">
        <w:rPr>
          <w:sz w:val="16"/>
        </w:rPr>
        <w:t xml:space="preserve"> </w:t>
      </w:r>
      <w:r w:rsidRPr="00EB2F0D">
        <w:rPr>
          <w:rStyle w:val="StyleUnderline"/>
        </w:rPr>
        <w:t xml:space="preserve">may </w:t>
      </w:r>
      <w:r w:rsidRPr="00435D5E">
        <w:rPr>
          <w:rStyle w:val="StyleUnderline"/>
        </w:rPr>
        <w:t>present some “challenges”</w:t>
      </w:r>
      <w:r w:rsidRPr="00435D5E">
        <w:rPr>
          <w:sz w:val="16"/>
        </w:rPr>
        <w:t xml:space="preserve"> to US policy, </w:t>
      </w:r>
      <w:r w:rsidRPr="00435D5E">
        <w:rPr>
          <w:rStyle w:val="StyleUnderline"/>
        </w:rPr>
        <w:t>there is</w:t>
      </w:r>
      <w:r w:rsidRPr="00435D5E">
        <w:rPr>
          <w:sz w:val="16"/>
        </w:rPr>
        <w:t xml:space="preserve"> </w:t>
      </w:r>
      <w:r w:rsidRPr="00435D5E">
        <w:rPr>
          <w:rStyle w:val="Emphasis"/>
        </w:rPr>
        <w:t>little or nothing</w:t>
      </w:r>
      <w:r w:rsidRPr="00435D5E">
        <w:rPr>
          <w:sz w:val="16"/>
        </w:rPr>
        <w:t xml:space="preserve"> </w:t>
      </w:r>
      <w:r w:rsidRPr="00435D5E">
        <w:rPr>
          <w:rStyle w:val="StyleUnderline"/>
        </w:rPr>
        <w:t>to suggest</w:t>
      </w:r>
      <w:r w:rsidRPr="00435D5E">
        <w:rPr>
          <w:sz w:val="16"/>
        </w:rPr>
        <w:t xml:space="preserve"> a need to maintain a </w:t>
      </w:r>
      <w:r w:rsidRPr="00435D5E">
        <w:rPr>
          <w:rStyle w:val="StyleUnderline"/>
        </w:rPr>
        <w:t>large US military force</w:t>
      </w:r>
      <w:r w:rsidRPr="00435D5E">
        <w:rPr>
          <w:sz w:val="16"/>
        </w:rPr>
        <w:t xml:space="preserve">-in-being </w:t>
      </w:r>
      <w:r w:rsidRPr="00435D5E">
        <w:rPr>
          <w:rStyle w:val="StyleUnderline"/>
        </w:rPr>
        <w:t>to keep</w:t>
      </w:r>
      <w:r w:rsidRPr="00435D5E">
        <w:rPr>
          <w:sz w:val="16"/>
        </w:rPr>
        <w:t xml:space="preserve"> these </w:t>
      </w:r>
      <w:r w:rsidRPr="00435D5E">
        <w:rPr>
          <w:rStyle w:val="StyleUnderline"/>
        </w:rPr>
        <w:t>countries in line</w:t>
      </w:r>
      <w:r w:rsidRPr="00435D5E">
        <w:rPr>
          <w:sz w:val="16"/>
        </w:rPr>
        <w:t xml:space="preserve">. Indeed, </w:t>
      </w:r>
      <w:r w:rsidRPr="00435D5E">
        <w:rPr>
          <w:rStyle w:val="StyleUnderline"/>
        </w:rPr>
        <w:t>all three</w:t>
      </w:r>
      <w:r w:rsidRPr="00435D5E">
        <w:rPr>
          <w:sz w:val="16"/>
        </w:rPr>
        <w:t xml:space="preserve"> monsters </w:t>
      </w:r>
      <w:r w:rsidRPr="00435D5E">
        <w:rPr>
          <w:rStyle w:val="StyleUnderline"/>
        </w:rPr>
        <w:t>seem to be</w:t>
      </w:r>
      <w:r w:rsidRPr="00EB2F0D">
        <w:rPr>
          <w:rStyle w:val="StyleUnderline"/>
        </w:rPr>
        <w:t xml:space="preserve"> </w:t>
      </w:r>
      <w:r w:rsidRPr="00FF44C4">
        <w:rPr>
          <w:rStyle w:val="StyleUnderline"/>
          <w:highlight w:val="green"/>
        </w:rPr>
        <w:t>in</w:t>
      </w:r>
      <w:r w:rsidRPr="00EB2F0D">
        <w:rPr>
          <w:rStyle w:val="StyleUnderline"/>
        </w:rPr>
        <w:t xml:space="preserve"> some stage of</w:t>
      </w:r>
      <w:r w:rsidRPr="00EB2F0D">
        <w:rPr>
          <w:sz w:val="16"/>
        </w:rPr>
        <w:t xml:space="preserve"> </w:t>
      </w:r>
      <w:r w:rsidRPr="00E7768E">
        <w:rPr>
          <w:rStyle w:val="Emphasis"/>
        </w:rPr>
        <w:t>self-destruction</w:t>
      </w:r>
      <w:r w:rsidRPr="00EB2F0D">
        <w:rPr>
          <w:sz w:val="16"/>
        </w:rPr>
        <w:t xml:space="preserve"> </w:t>
      </w:r>
      <w:r w:rsidRPr="00EB2F0D">
        <w:rPr>
          <w:rStyle w:val="StyleUnderline"/>
        </w:rPr>
        <w:t>or</w:t>
      </w:r>
      <w:r w:rsidRPr="00EB2F0D">
        <w:rPr>
          <w:sz w:val="16"/>
        </w:rPr>
        <w:t xml:space="preserve"> </w:t>
      </w:r>
      <w:r w:rsidRPr="00EB2F0D">
        <w:rPr>
          <w:rStyle w:val="Emphasis"/>
        </w:rPr>
        <w:t xml:space="preserve">descent into </w:t>
      </w:r>
      <w:r w:rsidRPr="00FF44C4">
        <w:rPr>
          <w:rStyle w:val="Emphasis"/>
          <w:highlight w:val="green"/>
        </w:rPr>
        <w:t>stagnation</w:t>
      </w:r>
      <w:r w:rsidRPr="00EB2F0D">
        <w:rPr>
          <w:sz w:val="16"/>
        </w:rPr>
        <w:t xml:space="preserve"> – not, perhaps, unlike the Communist “threat” during the Cold War. Complacency thus seems to be a viable policy.</w:t>
      </w:r>
      <w:r>
        <w:rPr>
          <w:sz w:val="16"/>
        </w:rPr>
        <w:t xml:space="preserve"> </w:t>
      </w:r>
      <w:r w:rsidRPr="00E7768E">
        <w:rPr>
          <w:sz w:val="16"/>
        </w:rPr>
        <w:t xml:space="preserve">However, it may be useful to </w:t>
      </w:r>
      <w:r w:rsidRPr="00435D5E">
        <w:rPr>
          <w:sz w:val="16"/>
        </w:rPr>
        <w:t>look</w:t>
      </w:r>
      <w:r w:rsidRPr="00E7768E">
        <w:rPr>
          <w:sz w:val="16"/>
        </w:rPr>
        <w:t xml:space="preserve"> </w:t>
      </w:r>
      <w:r w:rsidRPr="00435D5E">
        <w:rPr>
          <w:sz w:val="16"/>
        </w:rPr>
        <w:t>specifically</w:t>
      </w:r>
      <w:r w:rsidRPr="00E7768E">
        <w:rPr>
          <w:sz w:val="16"/>
        </w:rPr>
        <w:t xml:space="preserve"> </w:t>
      </w:r>
      <w:r w:rsidRPr="00435D5E">
        <w:rPr>
          <w:sz w:val="16"/>
        </w:rPr>
        <w:t>at a couple of worst-case scenarios: an invasion of Taiwan by China (after</w:t>
      </w:r>
      <w:r w:rsidRPr="00E7768E">
        <w:rPr>
          <w:sz w:val="16"/>
        </w:rPr>
        <w:t xml:space="preserve"> it builds up its navy more) </w:t>
      </w:r>
      <w:r w:rsidRPr="00E7768E">
        <w:rPr>
          <w:rStyle w:val="StyleUnderline"/>
        </w:rPr>
        <w:t>and an</w:t>
      </w:r>
      <w:r w:rsidRPr="00E7768E">
        <w:rPr>
          <w:sz w:val="16"/>
        </w:rPr>
        <w:t xml:space="preserve"> </w:t>
      </w:r>
      <w:r w:rsidRPr="00E7768E">
        <w:rPr>
          <w:rStyle w:val="Emphasis"/>
        </w:rPr>
        <w:t>invasion of the Baltic states</w:t>
      </w:r>
      <w:r w:rsidRPr="00E7768E">
        <w:rPr>
          <w:sz w:val="16"/>
        </w:rPr>
        <w:t xml:space="preserve"> of Estonia, Lithuania, and Latvia </w:t>
      </w:r>
      <w:r w:rsidRPr="00E7768E">
        <w:rPr>
          <w:rStyle w:val="StyleUnderline"/>
        </w:rPr>
        <w:t>by Russia</w:t>
      </w:r>
      <w:r w:rsidRPr="00E7768E">
        <w:rPr>
          <w:sz w:val="16"/>
        </w:rPr>
        <w:t xml:space="preserve">. </w:t>
      </w:r>
      <w:r w:rsidRPr="00E7768E">
        <w:rPr>
          <w:rStyle w:val="StyleUnderline"/>
        </w:rPr>
        <w:t xml:space="preserve">It </w:t>
      </w:r>
      <w:r w:rsidRPr="00FF44C4">
        <w:rPr>
          <w:rStyle w:val="StyleUnderline"/>
          <w:highlight w:val="green"/>
        </w:rPr>
        <w:t>is</w:t>
      </w:r>
      <w:r w:rsidRPr="00E7768E">
        <w:rPr>
          <w:sz w:val="16"/>
        </w:rPr>
        <w:t xml:space="preserve"> </w:t>
      </w:r>
      <w:r w:rsidRPr="00E7768E">
        <w:rPr>
          <w:rStyle w:val="Emphasis"/>
        </w:rPr>
        <w:t xml:space="preserve">wildly </w:t>
      </w:r>
      <w:r w:rsidRPr="00FF44C4">
        <w:rPr>
          <w:rStyle w:val="Emphasis"/>
          <w:highlight w:val="green"/>
        </w:rPr>
        <w:t>unlikely</w:t>
      </w:r>
      <w:r w:rsidRPr="00E7768E">
        <w:rPr>
          <w:sz w:val="16"/>
        </w:rPr>
        <w:t xml:space="preserve"> that </w:t>
      </w:r>
      <w:r w:rsidRPr="00FF44C4">
        <w:rPr>
          <w:rStyle w:val="StyleUnderline"/>
          <w:highlight w:val="green"/>
        </w:rPr>
        <w:t>China or Russia</w:t>
      </w:r>
      <w:r w:rsidRPr="00E7768E">
        <w:rPr>
          <w:rStyle w:val="StyleUnderline"/>
        </w:rPr>
        <w:t xml:space="preserve"> would </w:t>
      </w:r>
      <w:r w:rsidRPr="00FF44C4">
        <w:rPr>
          <w:rStyle w:val="StyleUnderline"/>
          <w:highlight w:val="green"/>
        </w:rPr>
        <w:t>carry out</w:t>
      </w:r>
      <w:r w:rsidRPr="00E7768E">
        <w:rPr>
          <w:rStyle w:val="StyleUnderline"/>
        </w:rPr>
        <w:t xml:space="preserve"> such</w:t>
      </w:r>
      <w:r w:rsidRPr="00E7768E">
        <w:rPr>
          <w:sz w:val="16"/>
        </w:rPr>
        <w:t xml:space="preserve"> </w:t>
      </w:r>
      <w:r w:rsidRPr="00435D5E">
        <w:rPr>
          <w:rStyle w:val="Emphasis"/>
          <w:szCs w:val="24"/>
        </w:rPr>
        <w:t xml:space="preserve">economically </w:t>
      </w:r>
      <w:r w:rsidRPr="00FF44C4">
        <w:rPr>
          <w:rStyle w:val="Emphasis"/>
          <w:szCs w:val="24"/>
          <w:highlight w:val="green"/>
        </w:rPr>
        <w:t>self-destructive acts</w:t>
      </w:r>
      <w:r w:rsidRPr="00E7768E">
        <w:rPr>
          <w:sz w:val="16"/>
        </w:rPr>
        <w:t xml:space="preserve">: the </w:t>
      </w:r>
      <w:r w:rsidRPr="00435D5E">
        <w:rPr>
          <w:rStyle w:val="StyleUnderline"/>
        </w:rPr>
        <w:t>economic</w:t>
      </w:r>
      <w:r w:rsidRPr="00435D5E">
        <w:rPr>
          <w:sz w:val="16"/>
        </w:rPr>
        <w:t xml:space="preserve"> </w:t>
      </w:r>
      <w:r w:rsidRPr="00435D5E">
        <w:rPr>
          <w:rStyle w:val="StyleUnderline"/>
        </w:rPr>
        <w:t>lessons</w:t>
      </w:r>
      <w:r w:rsidRPr="00435D5E">
        <w:rPr>
          <w:sz w:val="16"/>
        </w:rPr>
        <w:t xml:space="preserve"> from Putin’s comparatively minor Ukraine gambit </w:t>
      </w:r>
      <w:r w:rsidRPr="00435D5E">
        <w:rPr>
          <w:rStyle w:val="StyleUnderline"/>
        </w:rPr>
        <w:t>are</w:t>
      </w:r>
      <w:r w:rsidRPr="00435D5E">
        <w:rPr>
          <w:sz w:val="16"/>
        </w:rPr>
        <w:t xml:space="preserve"> </w:t>
      </w:r>
      <w:r w:rsidRPr="00435D5E">
        <w:rPr>
          <w:rStyle w:val="Emphasis"/>
        </w:rPr>
        <w:t>clear</w:t>
      </w:r>
      <w:r w:rsidRPr="00435D5E">
        <w:rPr>
          <w:sz w:val="16"/>
        </w:rPr>
        <w:t xml:space="preserve">, </w:t>
      </w:r>
      <w:r w:rsidRPr="00435D5E">
        <w:rPr>
          <w:rStyle w:val="StyleUnderline"/>
        </w:rPr>
        <w:t>and</w:t>
      </w:r>
      <w:r w:rsidRPr="00435D5E">
        <w:rPr>
          <w:sz w:val="16"/>
        </w:rPr>
        <w:t xml:space="preserve"> these are </w:t>
      </w:r>
      <w:r w:rsidRPr="00435D5E">
        <w:rPr>
          <w:rStyle w:val="Emphasis"/>
        </w:rPr>
        <w:t>unlikely</w:t>
      </w:r>
      <w:r w:rsidRPr="00435D5E">
        <w:rPr>
          <w:sz w:val="16"/>
        </w:rPr>
        <w:t xml:space="preserve"> </w:t>
      </w:r>
      <w:r w:rsidRPr="00435D5E">
        <w:rPr>
          <w:rStyle w:val="StyleUnderline"/>
        </w:rPr>
        <w:t>to be lost on the Chinese</w:t>
      </w:r>
      <w:r w:rsidRPr="00435D5E">
        <w:rPr>
          <w:sz w:val="16"/>
        </w:rPr>
        <w:t xml:space="preserve">. Moreover, the analyses of Michael </w:t>
      </w:r>
      <w:r w:rsidRPr="00435D5E">
        <w:rPr>
          <w:rStyle w:val="Emphasis"/>
        </w:rPr>
        <w:t>Beckley</w:t>
      </w:r>
      <w:r w:rsidRPr="00435D5E">
        <w:rPr>
          <w:sz w:val="16"/>
        </w:rPr>
        <w:t xml:space="preserve"> </w:t>
      </w:r>
      <w:r w:rsidRPr="00435D5E">
        <w:rPr>
          <w:rStyle w:val="StyleUnderline"/>
        </w:rPr>
        <w:t>certainly</w:t>
      </w:r>
      <w:r w:rsidRPr="00435D5E">
        <w:rPr>
          <w:sz w:val="16"/>
        </w:rPr>
        <w:t xml:space="preserve"> </w:t>
      </w:r>
      <w:r w:rsidRPr="00435D5E">
        <w:rPr>
          <w:rStyle w:val="StyleUnderline"/>
        </w:rPr>
        <w:t>suggest</w:t>
      </w:r>
      <w:r w:rsidRPr="00435D5E">
        <w:rPr>
          <w:sz w:val="16"/>
        </w:rPr>
        <w:t xml:space="preserve"> that </w:t>
      </w:r>
      <w:r w:rsidRPr="00435D5E">
        <w:rPr>
          <w:rStyle w:val="StyleUnderline"/>
        </w:rPr>
        <w:t>Taiwan has the conventional military</w:t>
      </w:r>
      <w:r w:rsidRPr="00435D5E">
        <w:rPr>
          <w:sz w:val="16"/>
        </w:rPr>
        <w:t xml:space="preserve"> </w:t>
      </w:r>
      <w:r w:rsidRPr="00435D5E">
        <w:rPr>
          <w:rStyle w:val="Emphasis"/>
        </w:rPr>
        <w:t>capacity</w:t>
      </w:r>
      <w:r w:rsidRPr="00435D5E">
        <w:rPr>
          <w:sz w:val="16"/>
        </w:rPr>
        <w:t xml:space="preserve"> </w:t>
      </w:r>
      <w:r w:rsidRPr="00435D5E">
        <w:rPr>
          <w:rStyle w:val="StyleUnderline"/>
        </w:rPr>
        <w:t>to</w:t>
      </w:r>
      <w:r w:rsidRPr="00435D5E">
        <w:rPr>
          <w:sz w:val="16"/>
        </w:rPr>
        <w:t xml:space="preserve"> concentrate the mind of, if not necessarily fully to </w:t>
      </w:r>
      <w:r w:rsidRPr="00435D5E">
        <w:rPr>
          <w:rStyle w:val="Emphasis"/>
        </w:rPr>
        <w:t>deter, any Chinese attackers</w:t>
      </w:r>
      <w:r w:rsidRPr="00435D5E">
        <w:rPr>
          <w:sz w:val="16"/>
        </w:rPr>
        <w:t xml:space="preserve">. </w:t>
      </w:r>
      <w:r w:rsidRPr="00435D5E">
        <w:rPr>
          <w:rStyle w:val="StyleUnderline"/>
        </w:rPr>
        <w:t>It has “spent</w:t>
      </w:r>
      <w:r w:rsidRPr="00435D5E">
        <w:rPr>
          <w:sz w:val="16"/>
        </w:rPr>
        <w:t xml:space="preserve"> </w:t>
      </w:r>
      <w:r w:rsidRPr="00435D5E">
        <w:rPr>
          <w:rStyle w:val="Emphasis"/>
        </w:rPr>
        <w:t>decades</w:t>
      </w:r>
      <w:r w:rsidRPr="00435D5E">
        <w:rPr>
          <w:sz w:val="16"/>
        </w:rPr>
        <w:t xml:space="preserve"> </w:t>
      </w:r>
      <w:r w:rsidRPr="00435D5E">
        <w:rPr>
          <w:rStyle w:val="StyleUnderline"/>
        </w:rPr>
        <w:t>preparing for this exact contingency</w:t>
      </w:r>
      <w:r w:rsidRPr="00435D5E">
        <w:rPr>
          <w:sz w:val="16"/>
        </w:rPr>
        <w:t xml:space="preserve">,” has an advanced early warning system, can call into action massed forces to defend “fortified positions on home soil with precision-guided munitions,” and has supply dumps, booby traps, an wide array of mobile missile launchers, artillery, and minelayers. In addition, there are </w:t>
      </w:r>
      <w:r w:rsidRPr="00435D5E">
        <w:rPr>
          <w:rStyle w:val="StyleUnderline"/>
        </w:rPr>
        <w:t>only</w:t>
      </w:r>
      <w:r w:rsidRPr="00435D5E">
        <w:rPr>
          <w:sz w:val="16"/>
        </w:rPr>
        <w:t xml:space="preserve"> </w:t>
      </w:r>
      <w:r w:rsidRPr="00435D5E">
        <w:rPr>
          <w:rStyle w:val="Emphasis"/>
        </w:rPr>
        <w:t>14 locations</w:t>
      </w:r>
      <w:r w:rsidRPr="00435D5E">
        <w:rPr>
          <w:sz w:val="16"/>
        </w:rPr>
        <w:t xml:space="preserve"> that </w:t>
      </w:r>
      <w:r w:rsidRPr="00435D5E">
        <w:rPr>
          <w:rStyle w:val="StyleUnderline"/>
        </w:rPr>
        <w:t>can support</w:t>
      </w:r>
      <w:r w:rsidRPr="00435D5E">
        <w:rPr>
          <w:sz w:val="16"/>
        </w:rPr>
        <w:t xml:space="preserve"> amphibious </w:t>
      </w:r>
      <w:r w:rsidRPr="00435D5E">
        <w:rPr>
          <w:rStyle w:val="StyleUnderline"/>
        </w:rPr>
        <w:t>landing and</w:t>
      </w:r>
      <w:r w:rsidRPr="00435D5E">
        <w:rPr>
          <w:sz w:val="16"/>
        </w:rPr>
        <w:t xml:space="preserve"> these </w:t>
      </w:r>
      <w:r w:rsidRPr="00435D5E">
        <w:rPr>
          <w:rStyle w:val="StyleUnderline"/>
        </w:rPr>
        <w:t>are</w:t>
      </w:r>
      <w:r w:rsidRPr="00435D5E">
        <w:rPr>
          <w:sz w:val="16"/>
        </w:rPr>
        <w:t xml:space="preserve">, not surprisingly, </w:t>
      </w:r>
      <w:r w:rsidRPr="00435D5E">
        <w:rPr>
          <w:rStyle w:val="Emphasis"/>
        </w:rPr>
        <w:t>well-fortified by the defenders</w:t>
      </w:r>
      <w:r w:rsidRPr="00435D5E">
        <w:rPr>
          <w:sz w:val="16"/>
        </w:rPr>
        <w:t xml:space="preserve">.130 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435D5E">
        <w:rPr>
          <w:rStyle w:val="StyleUnderline"/>
        </w:rPr>
        <w:t>the</w:t>
      </w:r>
      <w:r w:rsidRPr="00435D5E">
        <w:rPr>
          <w:sz w:val="16"/>
        </w:rPr>
        <w:t xml:space="preserve"> </w:t>
      </w:r>
      <w:r w:rsidRPr="00435D5E">
        <w:rPr>
          <w:rStyle w:val="Emphasis"/>
        </w:rPr>
        <w:t>most likely response</w:t>
      </w:r>
      <w:r w:rsidRPr="00435D5E">
        <w:rPr>
          <w:sz w:val="16"/>
        </w:rPr>
        <w:t xml:space="preserve"> in either eventuality </w:t>
      </w:r>
      <w:r w:rsidRPr="00435D5E">
        <w:rPr>
          <w:rStyle w:val="StyleUnderline"/>
        </w:rPr>
        <w:t>would be</w:t>
      </w:r>
      <w:r w:rsidRPr="00435D5E">
        <w:rPr>
          <w:sz w:val="16"/>
        </w:rPr>
        <w:t xml:space="preserve"> </w:t>
      </w:r>
      <w:r w:rsidRPr="00435D5E">
        <w:rPr>
          <w:rStyle w:val="StyleUnderline"/>
        </w:rPr>
        <w:t>for the United States to wage a campaign of</w:t>
      </w:r>
      <w:r w:rsidRPr="00435D5E">
        <w:rPr>
          <w:sz w:val="16"/>
        </w:rPr>
        <w:t xml:space="preserve"> </w:t>
      </w:r>
      <w:r w:rsidRPr="00435D5E">
        <w:rPr>
          <w:rStyle w:val="Emphasis"/>
        </w:rPr>
        <w:t>economic and military</w:t>
      </w:r>
      <w:r w:rsidRPr="00435D5E">
        <w:rPr>
          <w:sz w:val="16"/>
        </w:rPr>
        <w:t xml:space="preserve"> (including naval) </w:t>
      </w:r>
      <w:r w:rsidRPr="00435D5E">
        <w:rPr>
          <w:rStyle w:val="StyleUnderline"/>
        </w:rPr>
        <w:t>harassment</w:t>
      </w:r>
      <w:r w:rsidRPr="00435D5E">
        <w:rPr>
          <w:sz w:val="16"/>
        </w:rPr>
        <w:t xml:space="preserve"> and to support local – or partisan – resistance as it did in Afghanistan after the Soviet invasion there in 1979. 132 </w:t>
      </w:r>
      <w:r w:rsidRPr="00435D5E">
        <w:rPr>
          <w:rStyle w:val="StyleUnderline"/>
        </w:rPr>
        <w:t>Such a response</w:t>
      </w:r>
      <w:r w:rsidRPr="00435D5E">
        <w:rPr>
          <w:sz w:val="16"/>
        </w:rPr>
        <w:t xml:space="preserve"> </w:t>
      </w:r>
      <w:r w:rsidRPr="00435D5E">
        <w:rPr>
          <w:rStyle w:val="Emphasis"/>
        </w:rPr>
        <w:t>does not</w:t>
      </w:r>
      <w:r w:rsidRPr="00435D5E">
        <w:rPr>
          <w:sz w:val="16"/>
        </w:rPr>
        <w:t xml:space="preserve"> </w:t>
      </w:r>
      <w:r w:rsidRPr="00435D5E">
        <w:rPr>
          <w:rStyle w:val="StyleUnderline"/>
        </w:rPr>
        <w:t>require</w:t>
      </w:r>
      <w:r w:rsidRPr="00435D5E">
        <w:rPr>
          <w:sz w:val="16"/>
        </w:rPr>
        <w:t xml:space="preserve"> the United States to have, and perpetually to maintain, </w:t>
      </w:r>
      <w:r w:rsidRPr="00435D5E">
        <w:rPr>
          <w:rStyle w:val="StyleUnderline"/>
        </w:rPr>
        <w:t>huge forces</w:t>
      </w:r>
      <w:r w:rsidRPr="00435D5E">
        <w:rPr>
          <w:sz w:val="16"/>
        </w:rPr>
        <w:t xml:space="preserve"> in place and </w:t>
      </w:r>
      <w:r w:rsidRPr="00435D5E">
        <w:rPr>
          <w:rStyle w:val="StyleUnderline"/>
        </w:rPr>
        <w:t>at the ready</w:t>
      </w:r>
      <w:r w:rsidRPr="00435D5E">
        <w:rPr>
          <w:sz w:val="16"/>
        </w:rPr>
        <w:t xml:space="preserve"> to deal with such improbable eventualities. The </w:t>
      </w:r>
      <w:r w:rsidRPr="00435D5E">
        <w:rPr>
          <w:rStyle w:val="StyleUnderline"/>
        </w:rPr>
        <w:t>current</w:t>
      </w:r>
      <w:r w:rsidRPr="00435D5E">
        <w:rPr>
          <w:sz w:val="16"/>
        </w:rPr>
        <w:t xml:space="preserve"> </w:t>
      </w:r>
      <w:r w:rsidRPr="00435D5E">
        <w:rPr>
          <w:rStyle w:val="Emphasis"/>
        </w:rPr>
        <w:t>wariness</w:t>
      </w:r>
      <w:r w:rsidRPr="00435D5E">
        <w:rPr>
          <w:sz w:val="16"/>
        </w:rPr>
        <w:t xml:space="preserve"> about, </w:t>
      </w:r>
      <w:r w:rsidRPr="00435D5E">
        <w:rPr>
          <w:rStyle w:val="StyleUnderline"/>
        </w:rPr>
        <w:t>and</w:t>
      </w:r>
      <w:r w:rsidRPr="00435D5E">
        <w:rPr>
          <w:sz w:val="16"/>
        </w:rPr>
        <w:t xml:space="preserve"> </w:t>
      </w:r>
      <w:r w:rsidRPr="00435D5E">
        <w:rPr>
          <w:rStyle w:val="Emphasis"/>
        </w:rPr>
        <w:t>hostility</w:t>
      </w:r>
      <w:r w:rsidRPr="00435D5E">
        <w:rPr>
          <w:sz w:val="16"/>
        </w:rPr>
        <w:t xml:space="preserve"> </w:t>
      </w:r>
      <w:r w:rsidRPr="00435D5E">
        <w:rPr>
          <w:rStyle w:val="StyleUnderline"/>
        </w:rPr>
        <w:t>toward, Russia and China is</w:t>
      </w:r>
      <w:r w:rsidRPr="00435D5E">
        <w:rPr>
          <w:sz w:val="16"/>
        </w:rPr>
        <w:t xml:space="preserve"> sometimes </w:t>
      </w:r>
      <w:r w:rsidRPr="00435D5E">
        <w:rPr>
          <w:rStyle w:val="StyleUnderline"/>
        </w:rPr>
        <w:t>said to constitute “a new Cold War.”</w:t>
      </w:r>
      <w:r w:rsidRPr="00435D5E">
        <w:rPr>
          <w:sz w:val="16"/>
        </w:rPr>
        <w:t xml:space="preserve">133 There are, of course, considerable differences. In particular, during the Cold War, the Soviet Union – indeed the whole international Communist movement – was under the sway of a Marxist theory that explicitly and determinedly advocated the destruction of capitalism and probably of democracy, and by violence to the degree required. </w:t>
      </w:r>
      <w:r w:rsidRPr="00435D5E">
        <w:rPr>
          <w:rStyle w:val="StyleUnderline"/>
        </w:rPr>
        <w:t>Neither</w:t>
      </w:r>
      <w:r w:rsidRPr="00435D5E">
        <w:rPr>
          <w:sz w:val="16"/>
        </w:rPr>
        <w:t xml:space="preserve"> </w:t>
      </w:r>
      <w:r w:rsidRPr="00435D5E">
        <w:rPr>
          <w:rStyle w:val="Emphasis"/>
        </w:rPr>
        <w:t>Russia nor China</w:t>
      </w:r>
      <w:r w:rsidRPr="00435D5E">
        <w:rPr>
          <w:sz w:val="16"/>
        </w:rPr>
        <w:t xml:space="preserve"> today </w:t>
      </w:r>
      <w:r w:rsidRPr="00435D5E">
        <w:rPr>
          <w:rStyle w:val="StyleUnderline"/>
        </w:rPr>
        <w:t>sports such</w:t>
      </w:r>
      <w:r w:rsidRPr="00435D5E">
        <w:rPr>
          <w:sz w:val="16"/>
        </w:rPr>
        <w:t xml:space="preserve"> </w:t>
      </w:r>
      <w:r w:rsidRPr="00435D5E">
        <w:rPr>
          <w:rStyle w:val="Emphasis"/>
        </w:rPr>
        <w:t>cosmic goals</w:t>
      </w:r>
      <w:r w:rsidRPr="00435D5E">
        <w:rPr>
          <w:sz w:val="16"/>
        </w:rPr>
        <w:t xml:space="preserve"> </w:t>
      </w:r>
      <w:r w:rsidRPr="00435D5E">
        <w:rPr>
          <w:rStyle w:val="StyleUnderline"/>
        </w:rPr>
        <w:t>or is enamored</w:t>
      </w:r>
      <w:r w:rsidRPr="00E7768E">
        <w:rPr>
          <w:rStyle w:val="StyleUnderline"/>
        </w:rPr>
        <w:t xml:space="preserve"> of</w:t>
      </w:r>
      <w:r w:rsidRPr="00E7768E">
        <w:rPr>
          <w:sz w:val="16"/>
        </w:rPr>
        <w:t xml:space="preserve"> such </w:t>
      </w:r>
      <w:r w:rsidRPr="00E7768E">
        <w:rPr>
          <w:rStyle w:val="Emphasis"/>
        </w:rPr>
        <w:t>destructive</w:t>
      </w:r>
      <w:r w:rsidRPr="00E7768E">
        <w:rPr>
          <w:sz w:val="16"/>
        </w:rPr>
        <w:t xml:space="preserve"> </w:t>
      </w:r>
      <w:r w:rsidRPr="00E7768E">
        <w:rPr>
          <w:rStyle w:val="StyleUnderline"/>
        </w:rPr>
        <w:t>methods</w:t>
      </w:r>
      <w:r w:rsidRPr="00E7768E">
        <w:rPr>
          <w:sz w:val="16"/>
        </w:rPr>
        <w:t xml:space="preserve">. However, as discussed in Chapters 1 and 2, </w:t>
      </w:r>
      <w:r w:rsidRPr="00E7768E">
        <w:rPr>
          <w:rStyle w:val="StyleUnderline"/>
        </w:rPr>
        <w:t xml:space="preserve">the </w:t>
      </w:r>
      <w:r w:rsidRPr="00FF44C4">
        <w:rPr>
          <w:rStyle w:val="StyleUnderline"/>
          <w:highlight w:val="green"/>
        </w:rPr>
        <w:t>U</w:t>
      </w:r>
      <w:r w:rsidRPr="00E7768E">
        <w:rPr>
          <w:rStyle w:val="StyleUnderline"/>
        </w:rPr>
        <w:t xml:space="preserve">nited </w:t>
      </w:r>
      <w:r w:rsidRPr="00FF44C4">
        <w:rPr>
          <w:rStyle w:val="StyleUnderline"/>
          <w:highlight w:val="green"/>
        </w:rPr>
        <w:t>S</w:t>
      </w:r>
      <w:r w:rsidRPr="00E7768E">
        <w:rPr>
          <w:rStyle w:val="StyleUnderline"/>
        </w:rPr>
        <w:t>tates was</w:t>
      </w:r>
      <w:r w:rsidRPr="00E7768E">
        <w:rPr>
          <w:sz w:val="16"/>
        </w:rPr>
        <w:t xml:space="preserve"> </w:t>
      </w:r>
      <w:r w:rsidRPr="00E7768E">
        <w:rPr>
          <w:rStyle w:val="Emphasis"/>
        </w:rPr>
        <w:t>strongly</w:t>
      </w:r>
      <w:r w:rsidRPr="00E7768E">
        <w:rPr>
          <w:sz w:val="16"/>
        </w:rPr>
        <w:t xml:space="preserve"> </w:t>
      </w:r>
      <w:r w:rsidRPr="00E7768E">
        <w:rPr>
          <w:rStyle w:val="StyleUnderline"/>
        </w:rPr>
        <w:t>inclined</w:t>
      </w:r>
      <w:r w:rsidRPr="00E7768E">
        <w:rPr>
          <w:sz w:val="16"/>
        </w:rPr>
        <w:t xml:space="preserve"> during the Cold War massively </w:t>
      </w:r>
      <w:r w:rsidRPr="00E7768E">
        <w:rPr>
          <w:rStyle w:val="StyleUnderline"/>
        </w:rPr>
        <w:t>to</w:t>
      </w:r>
      <w:r w:rsidRPr="00E7768E">
        <w:rPr>
          <w:sz w:val="16"/>
        </w:rPr>
        <w:t xml:space="preserve"> </w:t>
      </w:r>
      <w:r w:rsidRPr="00FF44C4">
        <w:rPr>
          <w:rStyle w:val="Emphasis"/>
          <w:highlight w:val="green"/>
        </w:rPr>
        <w:t>inflate the threat</w:t>
      </w:r>
      <w:r w:rsidRPr="00E7768E">
        <w:rPr>
          <w:sz w:val="16"/>
        </w:rPr>
        <w:t xml:space="preserve"> that </w:t>
      </w:r>
      <w:r w:rsidRPr="00E7768E">
        <w:rPr>
          <w:rStyle w:val="StyleUnderline"/>
        </w:rPr>
        <w:t>it imagined</w:t>
      </w:r>
      <w:r w:rsidRPr="00E7768E">
        <w:rPr>
          <w:sz w:val="16"/>
        </w:rPr>
        <w:t xml:space="preserve"> the Communist adversary to present. The current “new Cold War” is thus in an important respect quite a bit like the old one: </w:t>
      </w:r>
      <w:r w:rsidRPr="00E7768E">
        <w:rPr>
          <w:rStyle w:val="StyleUnderline"/>
        </w:rPr>
        <w:t xml:space="preserve">it is </w:t>
      </w:r>
      <w:r w:rsidRPr="00FF44C4">
        <w:rPr>
          <w:rStyle w:val="StyleUnderline"/>
          <w:highlight w:val="green"/>
        </w:rPr>
        <w:t>an</w:t>
      </w:r>
      <w:r w:rsidRPr="00E7768E">
        <w:rPr>
          <w:sz w:val="16"/>
        </w:rPr>
        <w:t xml:space="preserve"> </w:t>
      </w:r>
      <w:r w:rsidRPr="00435D5E">
        <w:rPr>
          <w:rStyle w:val="Emphasis"/>
        </w:rPr>
        <w:t>expensive</w:t>
      </w:r>
      <w:r w:rsidRPr="00E7768E">
        <w:rPr>
          <w:sz w:val="16"/>
        </w:rPr>
        <w:t xml:space="preserve">, substantially </w:t>
      </w:r>
      <w:r w:rsidRPr="00435D5E">
        <w:rPr>
          <w:rStyle w:val="Emphasis"/>
        </w:rPr>
        <w:t>militarized</w:t>
      </w:r>
      <w:r w:rsidRPr="00435D5E">
        <w:rPr>
          <w:sz w:val="16"/>
        </w:rPr>
        <w:t xml:space="preserve">, </w:t>
      </w:r>
      <w:r w:rsidRPr="00435D5E">
        <w:rPr>
          <w:rStyle w:val="StyleUnderline"/>
        </w:rPr>
        <w:t>and</w:t>
      </w:r>
      <w:r w:rsidRPr="00435D5E">
        <w:rPr>
          <w:sz w:val="16"/>
        </w:rPr>
        <w:t xml:space="preserve"> ofte</w:t>
      </w:r>
      <w:r w:rsidRPr="00E7768E">
        <w:rPr>
          <w:sz w:val="16"/>
        </w:rPr>
        <w:t xml:space="preserve">n </w:t>
      </w:r>
      <w:r w:rsidRPr="00FF44C4">
        <w:rPr>
          <w:rStyle w:val="Emphasis"/>
          <w:highlight w:val="green"/>
        </w:rPr>
        <w:t>hysterical</w:t>
      </w:r>
      <w:r w:rsidRPr="00FF44C4">
        <w:rPr>
          <w:sz w:val="16"/>
          <w:highlight w:val="green"/>
        </w:rPr>
        <w:t xml:space="preserve"> </w:t>
      </w:r>
      <w:r w:rsidRPr="00FF44C4">
        <w:rPr>
          <w:rStyle w:val="StyleUnderline"/>
          <w:highlight w:val="green"/>
        </w:rPr>
        <w:t>campaign</w:t>
      </w:r>
      <w:r w:rsidRPr="00E7768E">
        <w:rPr>
          <w:rStyle w:val="StyleUnderline"/>
        </w:rPr>
        <w:t xml:space="preserve"> to deal with threats that do not exist</w:t>
      </w:r>
      <w:r w:rsidRPr="00E7768E">
        <w:rPr>
          <w:sz w:val="16"/>
        </w:rPr>
        <w:t xml:space="preserve"> or are likely to selfdestruct.134</w:t>
      </w:r>
      <w:r>
        <w:rPr>
          <w:sz w:val="16"/>
        </w:rPr>
        <w:t xml:space="preserve"> </w:t>
      </w:r>
      <w:r w:rsidRPr="00E7768E">
        <w:rPr>
          <w:sz w:val="16"/>
          <w:szCs w:val="16"/>
        </w:rPr>
        <w:t xml:space="preserve">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w:t>
      </w:r>
      <w:proofErr w:type="spellStart"/>
      <w:r w:rsidRPr="00E7768E">
        <w:rPr>
          <w:sz w:val="16"/>
          <w:szCs w:val="16"/>
        </w:rPr>
        <w:t>Ikenberry</w:t>
      </w:r>
      <w:proofErr w:type="spellEnd"/>
      <w:r w:rsidRPr="00E7768E">
        <w:rPr>
          <w:sz w:val="16"/>
          <w:szCs w:val="16"/>
        </w:rPr>
        <w:t xml:space="preserve"> and Charles </w:t>
      </w:r>
      <w:proofErr w:type="spellStart"/>
      <w:r w:rsidRPr="00E7768E">
        <w:rPr>
          <w:sz w:val="16"/>
          <w:szCs w:val="16"/>
        </w:rPr>
        <w:t>Kupchan</w:t>
      </w:r>
      <w:proofErr w:type="spellEnd"/>
      <w:r w:rsidRPr="00E7768E">
        <w:rPr>
          <w:sz w:val="16"/>
          <w:szCs w:val="16"/>
        </w:rPr>
        <w:t xml:space="preserve"> in which a hegemon is defined as an entity that has the ability to establish a set of norms that others willingly embrace.135 But this really seems to constitute an extreme watering-down of the word and suggests opinion leadership or entrepreneurship and success at persuasion, not hegemony.</w:t>
      </w:r>
      <w:r>
        <w:rPr>
          <w:sz w:val="16"/>
          <w:szCs w:val="16"/>
        </w:rPr>
        <w:t xml:space="preserve"> </w:t>
      </w:r>
      <w:r w:rsidRPr="00E7768E">
        <w:rPr>
          <w:sz w:val="16"/>
          <w:szCs w:val="16"/>
        </w:rPr>
        <w:t>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w:t>
      </w:r>
      <w:r>
        <w:rPr>
          <w:sz w:val="16"/>
          <w:szCs w:val="16"/>
        </w:rPr>
        <w:t xml:space="preserve"> </w:t>
      </w:r>
      <w:r w:rsidRPr="00E7768E">
        <w:rPr>
          <w:rStyle w:val="StyleUnderline"/>
        </w:rPr>
        <w:t>There is</w:t>
      </w:r>
      <w:r w:rsidRPr="00E7768E">
        <w:rPr>
          <w:sz w:val="16"/>
        </w:rPr>
        <w:t xml:space="preserve"> also </w:t>
      </w:r>
      <w:r w:rsidRPr="00435D5E">
        <w:rPr>
          <w:rStyle w:val="Emphasis"/>
        </w:rPr>
        <w:t>absurdity</w:t>
      </w:r>
      <w:r w:rsidRPr="00435D5E">
        <w:rPr>
          <w:sz w:val="16"/>
        </w:rPr>
        <w:t xml:space="preserve"> </w:t>
      </w:r>
      <w:r w:rsidRPr="00435D5E">
        <w:rPr>
          <w:rStyle w:val="StyleUnderline"/>
        </w:rPr>
        <w:t>in getting up tight over something as</w:t>
      </w:r>
      <w:r w:rsidRPr="00435D5E">
        <w:rPr>
          <w:sz w:val="16"/>
        </w:rPr>
        <w:t xml:space="preserve"> </w:t>
      </w:r>
      <w:r w:rsidRPr="00435D5E">
        <w:rPr>
          <w:rStyle w:val="Emphasis"/>
          <w:szCs w:val="24"/>
        </w:rPr>
        <w:t>vacuous as the venerable</w:t>
      </w:r>
      <w:r w:rsidRPr="00E7768E">
        <w:rPr>
          <w:rStyle w:val="Emphasis"/>
          <w:szCs w:val="24"/>
        </w:rPr>
        <w:t xml:space="preserve"> “</w:t>
      </w:r>
      <w:r w:rsidRPr="00FF44C4">
        <w:rPr>
          <w:rStyle w:val="Emphasis"/>
          <w:szCs w:val="24"/>
          <w:highlight w:val="green"/>
        </w:rPr>
        <w:t>s</w:t>
      </w:r>
      <w:r w:rsidRPr="00E7768E">
        <w:rPr>
          <w:rStyle w:val="Emphasis"/>
          <w:szCs w:val="24"/>
        </w:rPr>
        <w:t xml:space="preserve">phere </w:t>
      </w:r>
      <w:r w:rsidRPr="00FF44C4">
        <w:rPr>
          <w:rStyle w:val="Emphasis"/>
          <w:szCs w:val="24"/>
          <w:highlight w:val="green"/>
        </w:rPr>
        <w:t>o</w:t>
      </w:r>
      <w:r w:rsidRPr="00E7768E">
        <w:rPr>
          <w:rStyle w:val="Emphasis"/>
          <w:szCs w:val="24"/>
        </w:rPr>
        <w:t xml:space="preserve">f </w:t>
      </w:r>
      <w:r w:rsidRPr="00FF44C4">
        <w:rPr>
          <w:rStyle w:val="Emphasis"/>
          <w:szCs w:val="24"/>
          <w:highlight w:val="green"/>
        </w:rPr>
        <w:t>i</w:t>
      </w:r>
      <w:r w:rsidRPr="00E7768E">
        <w:rPr>
          <w:rStyle w:val="Emphasis"/>
          <w:szCs w:val="24"/>
        </w:rPr>
        <w:t>nfluence” concept</w:t>
      </w:r>
      <w:r w:rsidRPr="00E7768E">
        <w:rPr>
          <w:sz w:val="16"/>
        </w:rPr>
        <w:t xml:space="preserve"> (or conceit). The </w:t>
      </w:r>
      <w:r w:rsidRPr="00E7768E">
        <w:rPr>
          <w:rStyle w:val="StyleUnderline"/>
        </w:rPr>
        <w:t>notion that world affairs</w:t>
      </w:r>
      <w:r w:rsidRPr="00E7768E">
        <w:rPr>
          <w:sz w:val="16"/>
        </w:rPr>
        <w:t xml:space="preserve"> </w:t>
      </w:r>
      <w:r w:rsidRPr="00E7768E">
        <w:rPr>
          <w:rStyle w:val="StyleUnderline"/>
        </w:rPr>
        <w:t>are a process in which countries</w:t>
      </w:r>
      <w:r w:rsidRPr="00E7768E">
        <w:rPr>
          <w:sz w:val="16"/>
        </w:rPr>
        <w:t xml:space="preserve"> </w:t>
      </w:r>
      <w:r w:rsidRPr="00E7768E">
        <w:rPr>
          <w:rStyle w:val="Emphasis"/>
        </w:rPr>
        <w:t>scamper</w:t>
      </w:r>
      <w:r w:rsidRPr="00E7768E">
        <w:rPr>
          <w:sz w:val="16"/>
        </w:rPr>
        <w:t xml:space="preserve"> around the world </w:t>
      </w:r>
      <w:r w:rsidRPr="00E7768E">
        <w:rPr>
          <w:rStyle w:val="StyleUnderline"/>
        </w:rPr>
        <w:t>seeking to establish spheres</w:t>
      </w:r>
      <w:r w:rsidRPr="00E7768E">
        <w:rPr>
          <w:sz w:val="16"/>
        </w:rPr>
        <w:t xml:space="preserve"> </w:t>
      </w:r>
      <w:r w:rsidRPr="00E7768E">
        <w:rPr>
          <w:rStyle w:val="StyleUnderline"/>
        </w:rPr>
        <w:t>of influence is</w:t>
      </w:r>
      <w:r w:rsidRPr="00E7768E">
        <w:rPr>
          <w:sz w:val="16"/>
        </w:rPr>
        <w:t xml:space="preserve"> </w:t>
      </w:r>
      <w:r w:rsidRPr="00435D5E">
        <w:rPr>
          <w:sz w:val="16"/>
        </w:rPr>
        <w:t>at</w:t>
      </w:r>
      <w:r w:rsidRPr="00E7768E">
        <w:rPr>
          <w:sz w:val="16"/>
        </w:rPr>
        <w:t xml:space="preserve"> best decidedly unhelpful and at worst </w:t>
      </w:r>
      <w:r w:rsidRPr="00E7768E">
        <w:rPr>
          <w:rStyle w:val="Emphasis"/>
        </w:rPr>
        <w:t xml:space="preserve">utterly </w:t>
      </w:r>
      <w:r w:rsidRPr="00FF44C4">
        <w:rPr>
          <w:rStyle w:val="Emphasis"/>
          <w:highlight w:val="green"/>
        </w:rPr>
        <w:t>misguided</w:t>
      </w:r>
      <w:r w:rsidRPr="00E7768E">
        <w:rPr>
          <w:sz w:val="16"/>
        </w:rPr>
        <w:t xml:space="preserve">. But the concept continues to be embraced in some quarters as if it had some palpable meaning. For example, in early 2017, the august National Intelligence Council opined that “Geopolitical competition is on the rise as China and Russia seek to exert more sway over their neighboring regions and promote an order in which US influence does not dominate.”139 </w:t>
      </w:r>
      <w:r w:rsidRPr="00E7768E">
        <w:rPr>
          <w:rStyle w:val="StyleUnderline"/>
        </w:rPr>
        <w:t xml:space="preserve">Setting aside </w:t>
      </w:r>
      <w:r w:rsidRPr="00435D5E">
        <w:rPr>
          <w:rStyle w:val="StyleUnderline"/>
        </w:rPr>
        <w:t>the</w:t>
      </w:r>
      <w:r w:rsidRPr="00435D5E">
        <w:rPr>
          <w:sz w:val="16"/>
        </w:rPr>
        <w:t xml:space="preserve"> </w:t>
      </w:r>
      <w:r w:rsidRPr="00435D5E">
        <w:rPr>
          <w:rStyle w:val="Emphasis"/>
        </w:rPr>
        <w:t>issue of the degree</w:t>
      </w:r>
      <w:r w:rsidRPr="00435D5E">
        <w:rPr>
          <w:sz w:val="16"/>
        </w:rPr>
        <w:t xml:space="preserve"> </w:t>
      </w:r>
      <w:r w:rsidRPr="00435D5E">
        <w:rPr>
          <w:rStyle w:val="StyleUnderline"/>
        </w:rPr>
        <w:t>to which American “influence” could be said to “</w:t>
      </w:r>
      <w:r w:rsidRPr="00435D5E">
        <w:rPr>
          <w:rStyle w:val="Emphasis"/>
        </w:rPr>
        <w:t>dominate</w:t>
      </w:r>
      <w:r w:rsidRPr="00435D5E">
        <w:rPr>
          <w:rStyle w:val="StyleUnderline"/>
        </w:rPr>
        <w:t>”</w:t>
      </w:r>
      <w:r w:rsidRPr="00435D5E">
        <w:rPr>
          <w:sz w:val="16"/>
        </w:rPr>
        <w:t xml:space="preserve"> anywhere (</w:t>
      </w:r>
      <w:r w:rsidRPr="00435D5E">
        <w:rPr>
          <w:rStyle w:val="StyleUnderline"/>
        </w:rPr>
        <w:t>we still wait</w:t>
      </w:r>
      <w:r w:rsidRPr="00435D5E">
        <w:rPr>
          <w:sz w:val="16"/>
        </w:rPr>
        <w:t xml:space="preserve">, for example, </w:t>
      </w:r>
      <w:r w:rsidRPr="00435D5E">
        <w:rPr>
          <w:rStyle w:val="StyleUnderline"/>
        </w:rPr>
        <w:t>for</w:t>
      </w:r>
      <w:r w:rsidRPr="00435D5E">
        <w:rPr>
          <w:sz w:val="16"/>
        </w:rPr>
        <w:t xml:space="preserve"> </w:t>
      </w:r>
      <w:r w:rsidRPr="00435D5E">
        <w:rPr>
          <w:rStyle w:val="Emphasis"/>
        </w:rPr>
        <w:t>dominated Mexico</w:t>
      </w:r>
      <w:r w:rsidRPr="00435D5E">
        <w:rPr>
          <w:sz w:val="16"/>
        </w:rPr>
        <w:t xml:space="preserve"> supinely </w:t>
      </w:r>
      <w:r w:rsidRPr="00435D5E">
        <w:rPr>
          <w:rStyle w:val="StyleUnderline"/>
        </w:rPr>
        <w:t>to pay for a wall</w:t>
      </w:r>
      <w:r w:rsidRPr="00435D5E">
        <w:rPr>
          <w:sz w:val="16"/>
        </w:rPr>
        <w:t xml:space="preserve"> to seal off its self-infatuated neighbor’s southern border), </w:t>
      </w:r>
      <w:r w:rsidRPr="00435D5E">
        <w:rPr>
          <w:rStyle w:val="StyleUnderline"/>
        </w:rPr>
        <w:t>it</w:t>
      </w:r>
      <w:r w:rsidRPr="00435D5E">
        <w:rPr>
          <w:sz w:val="16"/>
        </w:rPr>
        <w:t xml:space="preserve"> </w:t>
      </w:r>
      <w:r w:rsidRPr="00435D5E">
        <w:rPr>
          <w:rStyle w:val="Emphasis"/>
          <w:szCs w:val="24"/>
        </w:rPr>
        <w:t>doesn’t bloody well matter</w:t>
      </w:r>
      <w:r w:rsidRPr="00435D5E">
        <w:rPr>
          <w:sz w:val="16"/>
        </w:rPr>
        <w:t xml:space="preserve"> whether China or Russia has, or seems to have, a “sphere of influence” someplace or other. More importantly, the whole notion is vapid and essentially meaningless. Except perhaps in Gilbert and Sullivan’s Iolanthe. When members of the House of Lords fail to pay sufficient respect to a group of women they take to be members of a ladies’ seminary who are actually fairies, their queen, outraged at the Lords’ collected effrontery, steps forward, proclaims that she happens to be an “influential fairy,” and then, with a few passes of her wand, brushes past the Lords’ pleas (“no!” “mercy!” “spare us!” and “horror!”), and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2017, when the United States sought to alter the status of Jerusalem, the United Nations General Assembly voted to repudiate the US stand in a nearly unanimous vote that included many US allies. Now, that’s not influence. In fact, </w:t>
      </w:r>
      <w:r w:rsidRPr="00435D5E">
        <w:rPr>
          <w:rStyle w:val="StyleUnderline"/>
        </w:rPr>
        <w:t>to push this point</w:t>
      </w:r>
      <w:r w:rsidRPr="00435D5E">
        <w:rPr>
          <w:sz w:val="16"/>
        </w:rPr>
        <w:t xml:space="preserve"> perhaps </w:t>
      </w:r>
      <w:r w:rsidRPr="00435D5E">
        <w:rPr>
          <w:rStyle w:val="Emphasis"/>
        </w:rPr>
        <w:t>to an extreme</w:t>
      </w:r>
      <w:r w:rsidRPr="00435D5E">
        <w:rPr>
          <w:sz w:val="16"/>
        </w:rPr>
        <w:t xml:space="preserve">, </w:t>
      </w:r>
      <w:r w:rsidRPr="00435D5E">
        <w:rPr>
          <w:rStyle w:val="StyleUnderline"/>
        </w:rPr>
        <w:t>if we are entering an era in which</w:t>
      </w:r>
      <w:r w:rsidRPr="00435D5E">
        <w:rPr>
          <w:sz w:val="16"/>
        </w:rPr>
        <w:t xml:space="preserve"> </w:t>
      </w:r>
      <w:r w:rsidRPr="00435D5E">
        <w:rPr>
          <w:rStyle w:val="Emphasis"/>
        </w:rPr>
        <w:t>economic motivations</w:t>
      </w:r>
      <w:r w:rsidRPr="00435D5E">
        <w:rPr>
          <w:sz w:val="16"/>
        </w:rPr>
        <w:t xml:space="preserve"> </w:t>
      </w:r>
      <w:r w:rsidRPr="00435D5E">
        <w:rPr>
          <w:rStyle w:val="StyleUnderline"/>
        </w:rPr>
        <w:t>became</w:t>
      </w:r>
      <w:r w:rsidRPr="00435D5E">
        <w:rPr>
          <w:sz w:val="16"/>
        </w:rPr>
        <w:t xml:space="preserve"> </w:t>
      </w:r>
      <w:r w:rsidRPr="00435D5E">
        <w:rPr>
          <w:rStyle w:val="Emphasis"/>
        </w:rPr>
        <w:t>paramount</w:t>
      </w:r>
      <w:r w:rsidRPr="00435D5E">
        <w:rPr>
          <w:sz w:val="16"/>
        </w:rPr>
        <w:t xml:space="preserve"> </w:t>
      </w:r>
      <w:r w:rsidRPr="00435D5E">
        <w:rPr>
          <w:rStyle w:val="StyleUnderline"/>
        </w:rPr>
        <w:t>and</w:t>
      </w:r>
      <w:r w:rsidRPr="00435D5E">
        <w:rPr>
          <w:sz w:val="16"/>
        </w:rPr>
        <w:t xml:space="preserve"> in which </w:t>
      </w:r>
      <w:r w:rsidRPr="00435D5E">
        <w:rPr>
          <w:rStyle w:val="StyleUnderline"/>
        </w:rPr>
        <w:t>military force is</w:t>
      </w:r>
      <w:r w:rsidRPr="00435D5E">
        <w:rPr>
          <w:sz w:val="16"/>
        </w:rPr>
        <w:t xml:space="preserve"> </w:t>
      </w:r>
      <w:r w:rsidRPr="00435D5E">
        <w:rPr>
          <w:rStyle w:val="Emphasis"/>
        </w:rPr>
        <w:t>not deemed a sensible method</w:t>
      </w:r>
      <w:r w:rsidRPr="00435D5E">
        <w:rPr>
          <w:sz w:val="16"/>
        </w:rPr>
        <w:t xml:space="preserve"> for pursuing wealth, </w:t>
      </w:r>
      <w:r w:rsidRPr="00435D5E">
        <w:rPr>
          <w:rStyle w:val="StyleUnderline"/>
        </w:rPr>
        <w:t>the</w:t>
      </w:r>
      <w:r w:rsidRPr="00435D5E">
        <w:rPr>
          <w:sz w:val="16"/>
        </w:rPr>
        <w:t xml:space="preserve"> </w:t>
      </w:r>
      <w:r w:rsidRPr="00435D5E">
        <w:rPr>
          <w:rStyle w:val="Emphasis"/>
        </w:rPr>
        <w:t>idea of “influence”</w:t>
      </w:r>
      <w:r w:rsidRPr="00435D5E">
        <w:rPr>
          <w:sz w:val="16"/>
        </w:rPr>
        <w:t xml:space="preserve"> </w:t>
      </w:r>
      <w:r w:rsidRPr="00435D5E">
        <w:rPr>
          <w:rStyle w:val="StyleUnderline"/>
        </w:rPr>
        <w:t>would become obsolete</w:t>
      </w:r>
      <w:r w:rsidRPr="00435D5E">
        <w:rPr>
          <w:sz w:val="16"/>
        </w:rPr>
        <w:t xml:space="preserve"> </w:t>
      </w:r>
      <w:r w:rsidRPr="00435D5E">
        <w:rPr>
          <w:rStyle w:val="StyleUnderline"/>
        </w:rPr>
        <w:t>because</w:t>
      </w:r>
      <w:r w:rsidRPr="00435D5E">
        <w:rPr>
          <w:sz w:val="16"/>
        </w:rPr>
        <w:t xml:space="preserve">, in principle, </w:t>
      </w:r>
      <w:r w:rsidRPr="00435D5E">
        <w:rPr>
          <w:rStyle w:val="StyleUnderline"/>
        </w:rPr>
        <w:t>pure economic actors do not care</w:t>
      </w:r>
      <w:r w:rsidRPr="00435D5E">
        <w:rPr>
          <w:sz w:val="16"/>
        </w:rPr>
        <w:t xml:space="preserve"> much about influence. They care about getting rich.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2D65840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C72F90"/>
    <w:multiLevelType w:val="hybridMultilevel"/>
    <w:tmpl w:val="45F685AA"/>
    <w:lvl w:ilvl="0" w:tplc="503A1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6D5"/>
    <w:multiLevelType w:val="hybridMultilevel"/>
    <w:tmpl w:val="1C985ECA"/>
    <w:lvl w:ilvl="0" w:tplc="19CE5BF4">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34046F"/>
    <w:rsid w:val="00010A0D"/>
    <w:rsid w:val="000139A3"/>
    <w:rsid w:val="00060BEC"/>
    <w:rsid w:val="000A6BA8"/>
    <w:rsid w:val="00100833"/>
    <w:rsid w:val="00104529"/>
    <w:rsid w:val="00105942"/>
    <w:rsid w:val="00107396"/>
    <w:rsid w:val="00112376"/>
    <w:rsid w:val="001213F9"/>
    <w:rsid w:val="00122150"/>
    <w:rsid w:val="00144A4C"/>
    <w:rsid w:val="00176AB0"/>
    <w:rsid w:val="00177B7D"/>
    <w:rsid w:val="0018322D"/>
    <w:rsid w:val="00183EDE"/>
    <w:rsid w:val="001B5776"/>
    <w:rsid w:val="001E527A"/>
    <w:rsid w:val="001F78CE"/>
    <w:rsid w:val="00251FC7"/>
    <w:rsid w:val="00273F03"/>
    <w:rsid w:val="002855A7"/>
    <w:rsid w:val="002B146A"/>
    <w:rsid w:val="002B26A3"/>
    <w:rsid w:val="002B5E17"/>
    <w:rsid w:val="00301AD3"/>
    <w:rsid w:val="00315690"/>
    <w:rsid w:val="00316B75"/>
    <w:rsid w:val="00325646"/>
    <w:rsid w:val="0034046F"/>
    <w:rsid w:val="003460F2"/>
    <w:rsid w:val="00361F10"/>
    <w:rsid w:val="0038158C"/>
    <w:rsid w:val="003902BA"/>
    <w:rsid w:val="003A09E2"/>
    <w:rsid w:val="003B1EBE"/>
    <w:rsid w:val="00407037"/>
    <w:rsid w:val="004605D6"/>
    <w:rsid w:val="00491794"/>
    <w:rsid w:val="004A5419"/>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E6DAB"/>
    <w:rsid w:val="007F5B66"/>
    <w:rsid w:val="00811D2F"/>
    <w:rsid w:val="00823A1C"/>
    <w:rsid w:val="00845B9D"/>
    <w:rsid w:val="00860984"/>
    <w:rsid w:val="008A6BF2"/>
    <w:rsid w:val="008B3ECB"/>
    <w:rsid w:val="008B4E85"/>
    <w:rsid w:val="008C1B2E"/>
    <w:rsid w:val="00913F73"/>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757B1"/>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772D0"/>
    <w:rsid w:val="00E9789B"/>
    <w:rsid w:val="00EC7DC4"/>
    <w:rsid w:val="00ED30CF"/>
    <w:rsid w:val="00F0715D"/>
    <w:rsid w:val="00F176EF"/>
    <w:rsid w:val="00F35D78"/>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20D91"/>
  <w15:chartTrackingRefBased/>
  <w15:docId w15:val="{F9602823-24D7-400F-BDD5-9E6A80CE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046F"/>
    <w:rPr>
      <w:rFonts w:ascii="Calibri" w:hAnsi="Calibri" w:cs="Calibri"/>
    </w:rPr>
  </w:style>
  <w:style w:type="paragraph" w:styleId="Heading1">
    <w:name w:val="heading 1"/>
    <w:aliases w:val="Pocket"/>
    <w:basedOn w:val="Normal"/>
    <w:next w:val="Normal"/>
    <w:link w:val="Heading1Char"/>
    <w:qFormat/>
    <w:rsid w:val="003404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04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04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34046F"/>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3404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046F"/>
  </w:style>
  <w:style w:type="character" w:customStyle="1" w:styleId="Heading1Char">
    <w:name w:val="Heading 1 Char"/>
    <w:aliases w:val="Pocket Char"/>
    <w:basedOn w:val="DefaultParagraphFont"/>
    <w:link w:val="Heading1"/>
    <w:rsid w:val="003404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046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046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4046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7"/>
    <w:qFormat/>
    <w:rsid w:val="0034046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4046F"/>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B"/>
    <w:basedOn w:val="DefaultParagraphFont"/>
    <w:uiPriority w:val="6"/>
    <w:qFormat/>
    <w:rsid w:val="0034046F"/>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lear Char"/>
    <w:basedOn w:val="DefaultParagraphFont"/>
    <w:link w:val="NoSpacing"/>
    <w:uiPriority w:val="99"/>
    <w:unhideWhenUsed/>
    <w:rsid w:val="0034046F"/>
    <w:rPr>
      <w:color w:val="auto"/>
      <w:u w:val="none"/>
    </w:rPr>
  </w:style>
  <w:style w:type="character" w:styleId="FollowedHyperlink">
    <w:name w:val="FollowedHyperlink"/>
    <w:basedOn w:val="DefaultParagraphFont"/>
    <w:uiPriority w:val="99"/>
    <w:semiHidden/>
    <w:unhideWhenUsed/>
    <w:rsid w:val="0034046F"/>
    <w:rPr>
      <w:color w:val="auto"/>
      <w:u w:val="non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tags"/>
    <w:basedOn w:val="Heading1"/>
    <w:link w:val="Hyperlink"/>
    <w:autoRedefine/>
    <w:uiPriority w:val="99"/>
    <w:qFormat/>
    <w:rsid w:val="0034046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4046F"/>
    <w:pPr>
      <w:ind w:left="720"/>
      <w:jc w:val="both"/>
    </w:pPr>
    <w:rPr>
      <w:b/>
      <w:iCs/>
      <w:u w:val="single"/>
    </w:rPr>
  </w:style>
  <w:style w:type="paragraph" w:styleId="ListParagraph">
    <w:name w:val="List Paragraph"/>
    <w:aliases w:val="6 font"/>
    <w:basedOn w:val="Normal"/>
    <w:uiPriority w:val="99"/>
    <w:unhideWhenUsed/>
    <w:qFormat/>
    <w:rsid w:val="0034046F"/>
    <w:pPr>
      <w:ind w:left="720"/>
      <w:contextualSpacing/>
    </w:pPr>
  </w:style>
  <w:style w:type="character" w:styleId="UnresolvedMention">
    <w:name w:val="Unresolved Mention"/>
    <w:basedOn w:val="DefaultParagraphFont"/>
    <w:uiPriority w:val="99"/>
    <w:semiHidden/>
    <w:unhideWhenUsed/>
    <w:rsid w:val="0034046F"/>
    <w:rPr>
      <w:color w:val="605E5C"/>
      <w:shd w:val="clear" w:color="auto" w:fill="E1DFDD"/>
    </w:rPr>
  </w:style>
  <w:style w:type="paragraph" w:customStyle="1" w:styleId="Emphasize">
    <w:name w:val="Emphasize"/>
    <w:basedOn w:val="Normal"/>
    <w:uiPriority w:val="7"/>
    <w:qFormat/>
    <w:rsid w:val="0034046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34046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Title">
    <w:name w:val="Title"/>
    <w:aliases w:val="UNDERLINE,Bold Underlined,Cites and Cards,title,Block Heading,Read This"/>
    <w:basedOn w:val="Normal"/>
    <w:next w:val="Normal"/>
    <w:link w:val="TitleChar"/>
    <w:qFormat/>
    <w:rsid w:val="0034046F"/>
    <w:pPr>
      <w:ind w:left="720"/>
      <w:outlineLvl w:val="0"/>
    </w:pPr>
    <w:rPr>
      <w:rFonts w:eastAsia="Calibri"/>
      <w:bCs/>
      <w:u w:val="single"/>
    </w:rPr>
  </w:style>
  <w:style w:type="character" w:customStyle="1" w:styleId="TitleChar">
    <w:name w:val="Title Char"/>
    <w:aliases w:val="UNDERLINE Char,Bold Underlined Char,Cites and Cards Char,title Char,Block Heading Char,Read This Char"/>
    <w:basedOn w:val="DefaultParagraphFont"/>
    <w:link w:val="Title"/>
    <w:qFormat/>
    <w:rsid w:val="0034046F"/>
    <w:rPr>
      <w:rFonts w:ascii="Calibri" w:eastAsia="Calibri" w:hAnsi="Calibri" w:cs="Calibri"/>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arielcohen/2021/10/26/chinas-space-mining-industry-is-prepping-for-launch--but-what-about-the-us/?sh=6b8bea862ae0" TargetMode="External"/><Relationship Id="rId13" Type="http://schemas.openxmlformats.org/officeDocument/2006/relationships/hyperlink" Target="https://thediplomat.com/2017/03/what-happens-after-china-invades-taiwa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rammar-monster.com/glossary/linking_verbs.htm" TargetMode="External"/><Relationship Id="rId12" Type="http://schemas.openxmlformats.org/officeDocument/2006/relationships/hyperlink" Target="https://www.uscc.gov/sites/default/files/transcripts/April%2025%2C%202019%20Hearing%20Transcript%20%282%29.pdf" TargetMode="External"/><Relationship Id="rId17" Type="http://schemas.openxmlformats.org/officeDocument/2006/relationships/hyperlink" Target="https://www.foreignaffairs.com/articles/united-states/2021-08-24/strategies-restraint" TargetMode="External"/><Relationship Id="rId2" Type="http://schemas.openxmlformats.org/officeDocument/2006/relationships/numbering" Target="numbering.xml"/><Relationship Id="rId16" Type="http://schemas.openxmlformats.org/officeDocument/2006/relationships/hyperlink" Target="https://nationalinterest.org/feature/end-great-power-peace-46282?page=0%2C1" TargetMode="External"/><Relationship Id="rId1" Type="http://schemas.openxmlformats.org/officeDocument/2006/relationships/customXml" Target="../customXml/item1.xml"/><Relationship Id="rId6" Type="http://schemas.openxmlformats.org/officeDocument/2006/relationships/hyperlink" Target="https://www.comm.pitt.edu/basic-definitions" TargetMode="External"/><Relationship Id="rId11" Type="http://schemas.openxmlformats.org/officeDocument/2006/relationships/hyperlink" Target="https://www.thehindu.com/news/international/xi-tightened-control-over-the-pla/article37549460.ece" TargetMode="External"/><Relationship Id="rId5" Type="http://schemas.openxmlformats.org/officeDocument/2006/relationships/webSettings" Target="webSettings.xml"/><Relationship Id="rId15" Type="http://schemas.openxmlformats.org/officeDocument/2006/relationships/hyperlink" Target="http://users.clas.ufl.edu/zselden/coursereading2011/friedberg.pdf" TargetMode="External"/><Relationship Id="rId10" Type="http://schemas.openxmlformats.org/officeDocument/2006/relationships/hyperlink" Target="https://www.aspistrategist.org.au/the-factors-that-could-lead-to-war-between-the-us-and-chin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ime.com/5954941/u-s-china-should-collaborate-in-space/" TargetMode="External"/><Relationship Id="rId14" Type="http://schemas.openxmlformats.org/officeDocument/2006/relationships/hyperlink" Target="http://thediplomat.com/2013/02/5-ways-china-could-become-a-democracy/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28273</Words>
  <Characters>161157</Characters>
  <Application>Microsoft Office Word</Application>
  <DocSecurity>0</DocSecurity>
  <Lines>1342</Lines>
  <Paragraphs>378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32</cp:revision>
  <dcterms:created xsi:type="dcterms:W3CDTF">2022-02-12T21:01:00Z</dcterms:created>
  <dcterms:modified xsi:type="dcterms:W3CDTF">2022-02-12T21:40:00Z</dcterms:modified>
</cp:coreProperties>
</file>