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9F01B" w14:textId="037A9B6B" w:rsidR="009F18C7" w:rsidRDefault="009F18C7" w:rsidP="009F18C7">
      <w:pPr>
        <w:pStyle w:val="Heading4"/>
      </w:pPr>
      <w:r>
        <w:t>Please give us both 30s – your paradigm said you would and it’s key to combat bias</w:t>
      </w:r>
    </w:p>
    <w:p w14:paraId="7E4E42C8" w14:textId="74413E28" w:rsidR="00A95652" w:rsidRDefault="009F18C7" w:rsidP="009F18C7">
      <w:pPr>
        <w:pStyle w:val="Heading2"/>
      </w:pPr>
      <w:r>
        <w:t>1</w:t>
      </w:r>
    </w:p>
    <w:p w14:paraId="05FA796C" w14:textId="70B564CD" w:rsidR="009F18C7" w:rsidRPr="009F18C7" w:rsidRDefault="009F18C7" w:rsidP="009F18C7">
      <w:pPr>
        <w:pStyle w:val="Heading3"/>
      </w:pPr>
      <w:r>
        <w:t>PIC</w:t>
      </w:r>
    </w:p>
    <w:p w14:paraId="4B022C1D" w14:textId="77777777" w:rsidR="009F18C7" w:rsidRDefault="009F18C7" w:rsidP="009F18C7">
      <w:pPr>
        <w:pStyle w:val="Heading4"/>
      </w:pPr>
      <w:r>
        <w:t xml:space="preserve">Text – Private Appropriation of Outer Space except for Space Elevators is Unjust. </w:t>
      </w:r>
    </w:p>
    <w:p w14:paraId="2D633438" w14:textId="77777777" w:rsidR="009F18C7" w:rsidRDefault="009F18C7" w:rsidP="009F18C7">
      <w:pPr>
        <w:pStyle w:val="Heading4"/>
      </w:pPr>
      <w:r>
        <w:t xml:space="preserve">Space Elevators constitute Appropriation – they impede orbits. </w:t>
      </w:r>
    </w:p>
    <w:p w14:paraId="51D72075" w14:textId="77777777" w:rsidR="009F18C7" w:rsidRPr="005F1160" w:rsidRDefault="009F18C7" w:rsidP="009F18C7">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6"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450519B8" w14:textId="77777777" w:rsidR="009F18C7" w:rsidRPr="00C71C98" w:rsidRDefault="009F18C7" w:rsidP="009F18C7">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6FB8934A" w14:textId="77777777" w:rsidR="009F18C7" w:rsidRDefault="009F18C7" w:rsidP="009F18C7">
      <w:pPr>
        <w:pStyle w:val="Heading4"/>
      </w:pPr>
      <w:r>
        <w:t xml:space="preserve">Private Companies are pursuing Space Elevators. </w:t>
      </w:r>
    </w:p>
    <w:p w14:paraId="16F769DB" w14:textId="77777777" w:rsidR="009F18C7" w:rsidRPr="005F1160" w:rsidRDefault="009F18C7" w:rsidP="009F18C7">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7" w:history="1">
        <w:r w:rsidRPr="00473E10">
          <w:rPr>
            <w:rStyle w:val="Hyperlink"/>
          </w:rPr>
          <w:t>https://www.techtimes.com/articles/77612/20150818/companies-working-space-elevator.htm</w:t>
        </w:r>
      </w:hyperlink>
      <w:r>
        <w:t xml:space="preserve"> (Writer at the Tech Times)//Elmer </w:t>
      </w:r>
    </w:p>
    <w:p w14:paraId="2CA4C6A9" w14:textId="77777777" w:rsidR="009F18C7" w:rsidRPr="00C71C98" w:rsidRDefault="009F18C7" w:rsidP="009F18C7">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plans, but stuck to the Earth instead of to the moon</w:t>
      </w:r>
      <w:r w:rsidRPr="00C71C98">
        <w:rPr>
          <w:sz w:val="16"/>
        </w:rPr>
        <w:t>.</w:t>
      </w:r>
    </w:p>
    <w:p w14:paraId="54CE1E00" w14:textId="77777777" w:rsidR="009F18C7" w:rsidRPr="00001B27" w:rsidRDefault="009F18C7" w:rsidP="009F18C7">
      <w:pPr>
        <w:pStyle w:val="Heading4"/>
      </w:pPr>
      <w:r>
        <w:t xml:space="preserve">Regardless of completion, Elevators spur </w:t>
      </w:r>
      <w:r>
        <w:rPr>
          <w:u w:val="single"/>
        </w:rPr>
        <w:t>investment</w:t>
      </w:r>
      <w:r>
        <w:t xml:space="preserve"> in Nanotechnology</w:t>
      </w:r>
    </w:p>
    <w:p w14:paraId="0261D19A" w14:textId="77777777" w:rsidR="009F18C7" w:rsidRDefault="009F18C7" w:rsidP="009F18C7">
      <w:r>
        <w:t xml:space="preserve">Liam </w:t>
      </w:r>
      <w:r w:rsidRPr="006F17E7">
        <w:rPr>
          <w:rStyle w:val="Style13ptBold"/>
        </w:rPr>
        <w:t>O’Brien 16</w:t>
      </w:r>
      <w:r>
        <w:t>. University of Wollongong. 07/2016. “Nanotechnology in Space.” Young Scientists Journal; Canterbury, no. 19, p. 22.</w:t>
      </w:r>
    </w:p>
    <w:p w14:paraId="7DB2AE20" w14:textId="77777777" w:rsidR="009F18C7" w:rsidRDefault="009F18C7" w:rsidP="009F18C7">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4ACEEFC6" w14:textId="77777777" w:rsidR="009F18C7" w:rsidRDefault="009F18C7" w:rsidP="009F18C7">
      <w:pPr>
        <w:pStyle w:val="Heading4"/>
      </w:pPr>
      <w:r>
        <w:t xml:space="preserve">Nano tech solves warming </w:t>
      </w:r>
    </w:p>
    <w:p w14:paraId="7FD149EE" w14:textId="77777777" w:rsidR="009F18C7" w:rsidRDefault="009F18C7" w:rsidP="009F18C7">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1B0E28D9" w14:textId="77777777" w:rsidR="009F18C7" w:rsidRPr="00001B27" w:rsidRDefault="009F18C7" w:rsidP="009F18C7">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thousands of times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8"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far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separate pollutants such as arsenic, lead, chromium</w:t>
      </w:r>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0941CA34" w14:textId="77777777" w:rsidR="009F18C7" w:rsidRDefault="009F18C7" w:rsidP="009F18C7">
      <w:pPr>
        <w:pStyle w:val="Heading4"/>
        <w:rPr>
          <w:rFonts w:cs="Times New Roman"/>
        </w:rPr>
      </w:pPr>
      <w:r>
        <w:rPr>
          <w:rFonts w:cs="Times New Roman"/>
        </w:rPr>
        <w:t>Warming causes Extinction</w:t>
      </w:r>
    </w:p>
    <w:p w14:paraId="3BF6D74D" w14:textId="77777777" w:rsidR="009F18C7" w:rsidRPr="00601C82" w:rsidRDefault="009F18C7" w:rsidP="009F18C7">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7AE7779" w14:textId="77777777" w:rsidR="009F18C7" w:rsidRDefault="009F18C7" w:rsidP="009F18C7">
      <w:pPr>
        <w:rPr>
          <w:rFonts w:asciiTheme="minorHAnsi" w:hAnsiTheme="minorHAnsi" w:cstheme="minorHAnsi"/>
          <w:sz w:val="24"/>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001B27">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001B27">
        <w:rPr>
          <w:rFonts w:asciiTheme="minorHAnsi" w:hAnsiTheme="minorHAnsi" w:cstheme="minorHAnsi"/>
          <w:b/>
          <w:sz w:val="24"/>
          <w:szCs w:val="24"/>
          <w:highlight w:val="green"/>
          <w:u w:val="single"/>
        </w:rPr>
        <w:t>freshwater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001B27">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001B27">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001B27">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001B27">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001B27">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001B27">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001B27">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001B27">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001B27">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01B27">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001B27">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ingenious, and </w:t>
      </w:r>
      <w:r w:rsidRPr="00001B27">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001B27">
        <w:rPr>
          <w:rFonts w:asciiTheme="minorHAnsi" w:hAnsiTheme="minorHAnsi" w:cstheme="minorHAnsi"/>
          <w:b/>
          <w:sz w:val="24"/>
          <w:szCs w:val="24"/>
          <w:highlight w:val="green"/>
          <w:u w:val="single"/>
        </w:rPr>
        <w:t>throughout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001B27">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001B27">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001B27">
        <w:rPr>
          <w:rFonts w:asciiTheme="minorHAnsi" w:hAnsiTheme="minorHAnsi" w:cstheme="minorHAnsi"/>
          <w:b/>
          <w:sz w:val="24"/>
          <w:szCs w:val="24"/>
          <w:highlight w:val="green"/>
          <w:u w:val="single"/>
        </w:rPr>
        <w:t>stories</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001B27">
        <w:rPr>
          <w:rFonts w:asciiTheme="minorHAnsi" w:hAnsiTheme="minorHAnsi" w:cstheme="minorHAnsi"/>
          <w:b/>
          <w:sz w:val="24"/>
          <w:szCs w:val="24"/>
          <w:highlight w:val="green"/>
          <w:u w:val="single"/>
        </w:rPr>
        <w:t>successfully</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addressing</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001B27">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001B27">
        <w:rPr>
          <w:rFonts w:asciiTheme="minorHAnsi" w:hAnsiTheme="minorHAnsi" w:cstheme="minorHAnsi"/>
          <w:sz w:val="24"/>
          <w:szCs w:val="24"/>
          <w:highlight w:val="green"/>
          <w:u w:val="single"/>
        </w:rPr>
        <w:t>c</w:t>
      </w:r>
      <w:r w:rsidRPr="00001B27">
        <w:rPr>
          <w:rFonts w:asciiTheme="minorHAnsi" w:hAnsiTheme="minorHAnsi" w:cstheme="minorHAnsi"/>
          <w:b/>
          <w:sz w:val="24"/>
          <w:szCs w:val="24"/>
          <w:highlight w:val="green"/>
          <w:u w:val="single"/>
        </w:rPr>
        <w:t>hallenges that are</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001B27">
        <w:rPr>
          <w:rFonts w:asciiTheme="minorHAnsi" w:hAnsiTheme="minorHAnsi" w:cstheme="minorHAnsi"/>
          <w:b/>
          <w:sz w:val="24"/>
          <w:szCs w:val="24"/>
          <w:highlight w:val="green"/>
          <w:u w:val="single"/>
        </w:rPr>
        <w:t>linear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001B27">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w:t>
      </w:r>
      <w:proofErr w:type="gramStart"/>
      <w:r w:rsidRPr="00D5251F">
        <w:rPr>
          <w:rFonts w:asciiTheme="minorHAnsi" w:hAnsiTheme="minorHAnsi" w:cstheme="minorHAnsi"/>
          <w:sz w:val="16"/>
          <w:szCs w:val="24"/>
        </w:rPr>
        <w:t>long time</w:t>
      </w:r>
      <w:proofErr w:type="gramEnd"/>
      <w:r w:rsidRPr="00D5251F">
        <w:rPr>
          <w:rFonts w:asciiTheme="minorHAnsi" w:hAnsiTheme="minorHAnsi" w:cstheme="minorHAnsi"/>
          <w:sz w:val="16"/>
          <w:szCs w:val="24"/>
        </w:rPr>
        <w:t xml:space="preserv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In particular, as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Hajima,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xml:space="preserve">,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01B27">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frequent</w:t>
      </w:r>
      <w:r w:rsidRPr="00D5251F">
        <w:rPr>
          <w:rFonts w:asciiTheme="minorHAnsi" w:hAnsiTheme="minorHAnsi" w:cstheme="minorHAnsi"/>
          <w:sz w:val="16"/>
          <w:szCs w:val="24"/>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001B27">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001B27">
        <w:rPr>
          <w:rFonts w:asciiTheme="minorHAnsi" w:hAnsiTheme="minorHAnsi" w:cstheme="minorHAnsi"/>
          <w:b/>
          <w:sz w:val="24"/>
          <w:szCs w:val="24"/>
          <w:highlight w:val="green"/>
          <w:u w:val="single"/>
        </w:rPr>
        <w:t>could catch humanity off-guard and produce a</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001B27">
        <w:rPr>
          <w:rFonts w:asciiTheme="minorHAnsi" w:hAnsiTheme="minorHAnsi" w:cstheme="minorHAnsi"/>
          <w:b/>
          <w:sz w:val="24"/>
          <w:szCs w:val="24"/>
          <w:highlight w:val="green"/>
          <w:u w:val="single"/>
        </w:rPr>
        <w:t>apocalyptic event.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szCs w:val="24"/>
        </w:rPr>
        <w:t>Burgman</w:t>
      </w:r>
      <w:proofErr w:type="spellEnd"/>
      <w:r w:rsidRPr="00D5251F">
        <w:rPr>
          <w:rFonts w:asciiTheme="minorHAnsi" w:hAnsiTheme="minorHAnsi" w:cstheme="minorHAnsi"/>
          <w:sz w:val="16"/>
          <w:szCs w:val="24"/>
        </w:rPr>
        <w:t xml:space="preserve">,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001B27">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exhaustive and the possibility of undiscovered positive feedbacks </w:t>
      </w:r>
      <w:r w:rsidRPr="00001B27">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B64E958" w14:textId="3A2C867E" w:rsidR="009F18C7" w:rsidRDefault="009F18C7" w:rsidP="009F18C7"/>
    <w:p w14:paraId="59305CB9" w14:textId="002FC782" w:rsidR="009F18C7" w:rsidRDefault="009F18C7" w:rsidP="009F18C7">
      <w:pPr>
        <w:pStyle w:val="Heading2"/>
      </w:pPr>
      <w:r>
        <w:t>2</w:t>
      </w:r>
    </w:p>
    <w:p w14:paraId="440577E7" w14:textId="43AD2036" w:rsidR="009F18C7" w:rsidRPr="009F18C7" w:rsidRDefault="009F18C7" w:rsidP="009F18C7">
      <w:pPr>
        <w:pStyle w:val="Heading3"/>
      </w:pPr>
      <w:r>
        <w:t>DA</w:t>
      </w:r>
    </w:p>
    <w:p w14:paraId="3EF47801" w14:textId="77777777" w:rsidR="009F18C7" w:rsidRDefault="009F18C7" w:rsidP="009F18C7">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43AC9E46" w14:textId="77777777" w:rsidR="009F18C7" w:rsidRPr="00F82E63" w:rsidRDefault="009F18C7" w:rsidP="009F18C7">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9" w:history="1">
        <w:r w:rsidRPr="008E3DAC">
          <w:rPr>
            <w:rStyle w:val="Hyperlink"/>
          </w:rPr>
          <w:t>https://www.thehindu.com/news/international/xi-tightened-control-over-the-pla/article37549460.ece</w:t>
        </w:r>
      </w:hyperlink>
      <w:r>
        <w:t>] Justin</w:t>
      </w:r>
    </w:p>
    <w:p w14:paraId="5040AA16" w14:textId="77777777" w:rsidR="009F18C7" w:rsidRPr="00050BF6" w:rsidRDefault="009F18C7" w:rsidP="009F18C7">
      <w:pPr>
        <w:rPr>
          <w:sz w:val="12"/>
        </w:rPr>
      </w:pPr>
      <w:r w:rsidRPr="00050BF6">
        <w:rPr>
          <w:sz w:val="12"/>
        </w:rPr>
        <w:t xml:space="preserve">The new resolution on history passed last week by China’s ruling Communist Party has said that President </w:t>
      </w:r>
      <w:r w:rsidRPr="00497035">
        <w:rPr>
          <w:highlight w:val="green"/>
          <w:u w:val="single"/>
        </w:rPr>
        <w:t>Xi</w:t>
      </w:r>
      <w:r w:rsidRPr="00DB568A">
        <w:rPr>
          <w:u w:val="single"/>
        </w:rPr>
        <w:t xml:space="preserve"> Jinping had </w:t>
      </w:r>
      <w:r w:rsidRPr="00497035">
        <w:rPr>
          <w:rStyle w:val="Emphasis"/>
          <w:highlight w:val="green"/>
        </w:rPr>
        <w:t xml:space="preserve">tightened </w:t>
      </w:r>
      <w:r w:rsidRPr="001B4223">
        <w:rPr>
          <w:rStyle w:val="Emphasis"/>
        </w:rPr>
        <w:t>control</w:t>
      </w:r>
      <w:r w:rsidRPr="001B4223">
        <w:rPr>
          <w:u w:val="single"/>
        </w:rPr>
        <w:t xml:space="preserve"> over the</w:t>
      </w:r>
      <w:r w:rsidRPr="00D35D3B">
        <w:rPr>
          <w:u w:val="single"/>
        </w:rPr>
        <w:t xml:space="preserv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050BF6">
        <w:rPr>
          <w:sz w:val="12"/>
        </w:rPr>
        <w:t>.</w:t>
      </w:r>
    </w:p>
    <w:p w14:paraId="5BC9F2D8" w14:textId="77777777" w:rsidR="009F18C7" w:rsidRPr="00050BF6" w:rsidRDefault="009F18C7" w:rsidP="009F18C7">
      <w:pPr>
        <w:rPr>
          <w:sz w:val="12"/>
        </w:rPr>
      </w:pPr>
      <w:r w:rsidRPr="00050BF6">
        <w:rPr>
          <w:sz w:val="12"/>
        </w:rPr>
        <w:t xml:space="preserve">The full text of the resolution, released on Tuesday evening, listed some of the actions </w:t>
      </w:r>
      <w:r w:rsidRPr="00F82E63">
        <w:rPr>
          <w:u w:val="single"/>
        </w:rPr>
        <w:t>taken by the People’s Liberation Army (</w:t>
      </w:r>
      <w:r w:rsidRPr="00497035">
        <w:rPr>
          <w:rStyle w:val="Emphasis"/>
          <w:highlight w:val="green"/>
        </w:rPr>
        <w:t>PLA</w:t>
      </w:r>
      <w:r w:rsidRPr="00F82E63">
        <w:rPr>
          <w:u w:val="single"/>
        </w:rPr>
        <w:t>)</w:t>
      </w:r>
      <w:r w:rsidRPr="00050BF6">
        <w:rPr>
          <w:sz w:val="12"/>
        </w:rPr>
        <w:t xml:space="preserve"> under Mr. Xi, who is also the chairman of the Central Military Commission. These included what the document described as “major operations related to border defence”.</w:t>
      </w:r>
    </w:p>
    <w:p w14:paraId="6D76350A" w14:textId="77777777" w:rsidR="009F18C7" w:rsidRPr="00050BF6" w:rsidRDefault="009F18C7" w:rsidP="009F18C7">
      <w:pPr>
        <w:rPr>
          <w:sz w:val="8"/>
          <w:szCs w:val="8"/>
        </w:rPr>
      </w:pPr>
      <w:r w:rsidRPr="00050BF6">
        <w:rPr>
          <w:sz w:val="8"/>
          <w:szCs w:val="8"/>
        </w:rPr>
        <w:t>No specifics</w:t>
      </w:r>
      <w:r>
        <w:rPr>
          <w:sz w:val="8"/>
          <w:szCs w:val="8"/>
        </w:rPr>
        <w:t xml:space="preserve"> </w:t>
      </w:r>
      <w:r w:rsidRPr="00050BF6">
        <w:rPr>
          <w:sz w:val="8"/>
          <w:szCs w:val="8"/>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r>
        <w:rPr>
          <w:sz w:val="8"/>
          <w:szCs w:val="8"/>
        </w:rPr>
        <w:t xml:space="preserve"> </w:t>
      </w:r>
      <w:r w:rsidRPr="00050BF6">
        <w:rPr>
          <w:sz w:val="8"/>
          <w:szCs w:val="8"/>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r>
        <w:rPr>
          <w:sz w:val="8"/>
          <w:szCs w:val="8"/>
        </w:rPr>
        <w:t xml:space="preserve"> </w:t>
      </w:r>
      <w:r w:rsidRPr="00050BF6">
        <w:rPr>
          <w:sz w:val="8"/>
          <w:szCs w:val="8"/>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r>
        <w:rPr>
          <w:sz w:val="8"/>
          <w:szCs w:val="8"/>
        </w:rPr>
        <w:t xml:space="preserve"> </w:t>
      </w:r>
      <w:r w:rsidRPr="00050BF6">
        <w:rPr>
          <w:sz w:val="8"/>
          <w:szCs w:val="8"/>
        </w:rPr>
        <w:t>Last week’s resolution on history was only third such document putting forth the official view on party history, following resolutions passed by Mao Zedong in 1945 and Deng Xiaoping in 1981.</w:t>
      </w:r>
      <w:r>
        <w:rPr>
          <w:sz w:val="8"/>
          <w:szCs w:val="8"/>
        </w:rPr>
        <w:t xml:space="preserve"> </w:t>
      </w:r>
      <w:r w:rsidRPr="00050BF6">
        <w:rPr>
          <w:sz w:val="8"/>
          <w:szCs w:val="8"/>
        </w:rPr>
        <w:t>The new resolution dealt more with the future than the past. It essentially reaffirmed the official view on history, saying that the “basic points and conclusions” of past resolutions “remain valid to this day.”</w:t>
      </w:r>
      <w:r>
        <w:rPr>
          <w:sz w:val="8"/>
          <w:szCs w:val="8"/>
        </w:rPr>
        <w:t xml:space="preserve"> </w:t>
      </w:r>
      <w:r w:rsidRPr="00050BF6">
        <w:rPr>
          <w:sz w:val="8"/>
          <w:szCs w:val="8"/>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r>
        <w:rPr>
          <w:sz w:val="8"/>
          <w:szCs w:val="8"/>
        </w:rPr>
        <w:t xml:space="preserve"> </w:t>
      </w:r>
      <w:r w:rsidRPr="00050BF6">
        <w:rPr>
          <w:sz w:val="8"/>
          <w:szCs w:val="8"/>
        </w:rPr>
        <w:t>Criticism of predecessors</w:t>
      </w:r>
    </w:p>
    <w:p w14:paraId="6ADDA20A" w14:textId="77777777" w:rsidR="009F18C7" w:rsidRPr="00050BF6" w:rsidRDefault="009F18C7" w:rsidP="009F18C7">
      <w:pPr>
        <w:rPr>
          <w:sz w:val="12"/>
        </w:rPr>
      </w:pPr>
      <w:r w:rsidRPr="00F82E63">
        <w:rPr>
          <w:rStyle w:val="Emphasis"/>
        </w:rPr>
        <w:t>Much</w:t>
      </w:r>
      <w:r w:rsidRPr="00DB568A">
        <w:rPr>
          <w:u w:val="single"/>
        </w:rPr>
        <w:t xml:space="preserve"> of </w:t>
      </w:r>
      <w:r w:rsidRPr="00D35D3B">
        <w:rPr>
          <w:u w:val="single"/>
        </w:rPr>
        <w:t xml:space="preserve">the </w:t>
      </w:r>
      <w:r w:rsidRPr="00D35D3B">
        <w:rPr>
          <w:rStyle w:val="Emphasis"/>
        </w:rPr>
        <w:t>new resolution</w:t>
      </w:r>
      <w:r w:rsidRPr="00DB568A">
        <w:rPr>
          <w:u w:val="single"/>
        </w:rPr>
        <w:t xml:space="preserve"> focuses on </w:t>
      </w:r>
      <w:r w:rsidRPr="00497035">
        <w:rPr>
          <w:rStyle w:val="Emphasis"/>
          <w:highlight w:val="green"/>
        </w:rPr>
        <w:t>emphasising</w:t>
      </w:r>
      <w:r w:rsidRPr="00DB568A">
        <w:rPr>
          <w:u w:val="single"/>
        </w:rPr>
        <w:t xml:space="preserve"> Mr. </w:t>
      </w:r>
      <w:r w:rsidRPr="00D35D3B">
        <w:rPr>
          <w:u w:val="single"/>
        </w:rPr>
        <w:t xml:space="preserve">Xi’s </w:t>
      </w:r>
      <w:r w:rsidRPr="00497035">
        <w:rPr>
          <w:rStyle w:val="Emphasis"/>
          <w:highlight w:val="green"/>
        </w:rPr>
        <w:t>leadership</w:t>
      </w:r>
      <w:r w:rsidRPr="00497035">
        <w:rPr>
          <w:highlight w:val="green"/>
          <w:u w:val="single"/>
        </w:rPr>
        <w:t xml:space="preserve"> and calling</w:t>
      </w:r>
      <w:r w:rsidRPr="00DB568A">
        <w:rPr>
          <w:u w:val="single"/>
        </w:rPr>
        <w:t xml:space="preserve"> for the party </w:t>
      </w:r>
      <w:r w:rsidRPr="00497035">
        <w:rPr>
          <w:highlight w:val="green"/>
          <w:u w:val="single"/>
        </w:rPr>
        <w:t xml:space="preserve">to </w:t>
      </w:r>
      <w:r w:rsidRPr="00497035">
        <w:rPr>
          <w:rStyle w:val="Emphasis"/>
          <w:highlight w:val="green"/>
        </w:rPr>
        <w:t xml:space="preserve">support his </w:t>
      </w:r>
      <w:r w:rsidRPr="00E9461B">
        <w:rPr>
          <w:rStyle w:val="Emphasis"/>
        </w:rPr>
        <w:t>“core”</w:t>
      </w:r>
      <w:r w:rsidRPr="00F82E63">
        <w:rPr>
          <w:rStyle w:val="Emphasis"/>
        </w:rPr>
        <w:t xml:space="preserve"> </w:t>
      </w:r>
      <w:r w:rsidRPr="00497035">
        <w:rPr>
          <w:rStyle w:val="Emphasis"/>
          <w:highlight w:val="green"/>
        </w:rPr>
        <w:t>status</w:t>
      </w:r>
      <w:r w:rsidRPr="00050BF6">
        <w:rPr>
          <w:sz w:val="12"/>
        </w:rPr>
        <w:t xml:space="preserve">. It only briefly mentioned Mr. Xi’s predecessors Jiang Zemin and Hu Jintao, and implicitly </w:t>
      </w:r>
      <w:proofErr w:type="spellStart"/>
      <w:r w:rsidRPr="00050BF6">
        <w:rPr>
          <w:sz w:val="12"/>
        </w:rPr>
        <w:t>critcised</w:t>
      </w:r>
      <w:proofErr w:type="spellEnd"/>
      <w:r w:rsidRPr="00050BF6">
        <w:rPr>
          <w:sz w:val="12"/>
        </w:rPr>
        <w:t xml:space="preserve"> some aspects of their leadership including on military matters.</w:t>
      </w:r>
    </w:p>
    <w:p w14:paraId="539E3891" w14:textId="77777777" w:rsidR="009F18C7" w:rsidRPr="00050BF6" w:rsidRDefault="009F18C7" w:rsidP="009F18C7">
      <w:pPr>
        <w:rPr>
          <w:sz w:val="12"/>
        </w:rPr>
      </w:pPr>
      <w:r w:rsidRPr="00050BF6">
        <w:rPr>
          <w:sz w:val="12"/>
        </w:rPr>
        <w:t>“</w:t>
      </w:r>
      <w:r w:rsidRPr="00D35D3B">
        <w:rPr>
          <w:u w:val="single"/>
        </w:rPr>
        <w:t xml:space="preserve">For a </w:t>
      </w:r>
      <w:r w:rsidRPr="00D35D3B">
        <w:rPr>
          <w:rStyle w:val="Emphasis"/>
        </w:rPr>
        <w:t>period of time</w:t>
      </w:r>
      <w:r w:rsidRPr="00D35D3B">
        <w:rPr>
          <w:u w:val="single"/>
        </w:rPr>
        <w:t xml:space="preserve">, the party’s </w:t>
      </w:r>
      <w:r w:rsidRPr="00D35D3B">
        <w:rPr>
          <w:rStyle w:val="Emphasis"/>
        </w:rPr>
        <w:t>leadership</w:t>
      </w:r>
      <w:r w:rsidRPr="00D35D3B">
        <w:rPr>
          <w:u w:val="single"/>
        </w:rPr>
        <w:t xml:space="preserve"> over the military was </w:t>
      </w:r>
      <w:r w:rsidRPr="00D35D3B">
        <w:rPr>
          <w:rStyle w:val="Emphasis"/>
        </w:rPr>
        <w:t>obviously lacking</w:t>
      </w:r>
      <w:r w:rsidRPr="00050BF6">
        <w:rPr>
          <w:sz w:val="12"/>
        </w:rPr>
        <w:t>,” it noted. “</w:t>
      </w:r>
      <w:r w:rsidRPr="00D35D3B">
        <w:rPr>
          <w:u w:val="single"/>
        </w:rPr>
        <w:t xml:space="preserve">If this problem had not been </w:t>
      </w:r>
      <w:r w:rsidRPr="00D35D3B">
        <w:rPr>
          <w:rStyle w:val="Emphasis"/>
        </w:rPr>
        <w:t>completely solved</w:t>
      </w:r>
      <w:r w:rsidRPr="00D35D3B">
        <w:rPr>
          <w:u w:val="single"/>
        </w:rPr>
        <w:t xml:space="preserve">, it would not only have </w:t>
      </w:r>
      <w:r w:rsidRPr="00D35D3B">
        <w:rPr>
          <w:rStyle w:val="Emphasis"/>
        </w:rPr>
        <w:t>diminished the military’s combat</w:t>
      </w:r>
      <w:r w:rsidRPr="00D35D3B">
        <w:rPr>
          <w:u w:val="single"/>
        </w:rPr>
        <w:t xml:space="preserve"> capacity, but also undermined the key </w:t>
      </w:r>
      <w:r w:rsidRPr="00D35D3B">
        <w:rPr>
          <w:rStyle w:val="Emphasis"/>
        </w:rPr>
        <w:t>political principle</w:t>
      </w:r>
      <w:r w:rsidRPr="00D35D3B">
        <w:rPr>
          <w:u w:val="single"/>
        </w:rPr>
        <w:t xml:space="preserve"> that the </w:t>
      </w:r>
      <w:r w:rsidRPr="00D35D3B">
        <w:rPr>
          <w:rStyle w:val="Emphasis"/>
        </w:rPr>
        <w:t>party</w:t>
      </w:r>
      <w:r w:rsidRPr="00D35D3B">
        <w:rPr>
          <w:u w:val="single"/>
        </w:rPr>
        <w:t xml:space="preserve"> comm</w:t>
      </w:r>
      <w:r w:rsidRPr="00DB568A">
        <w:rPr>
          <w:u w:val="single"/>
        </w:rPr>
        <w:t>ands the gun</w:t>
      </w:r>
      <w:r w:rsidRPr="00050BF6">
        <w:rPr>
          <w:sz w:val="12"/>
        </w:rPr>
        <w:t>.”</w:t>
      </w:r>
    </w:p>
    <w:p w14:paraId="77ECF1E8" w14:textId="77777777" w:rsidR="009F18C7" w:rsidRPr="00DB568A" w:rsidRDefault="009F18C7" w:rsidP="009F18C7">
      <w:pPr>
        <w:rPr>
          <w:u w:val="single"/>
        </w:rPr>
      </w:pPr>
      <w:r w:rsidRPr="00050BF6">
        <w:rPr>
          <w:sz w:val="12"/>
        </w:rPr>
        <w:t xml:space="preserve">The document said Mr. </w:t>
      </w:r>
      <w:r w:rsidRPr="00497035">
        <w:rPr>
          <w:highlight w:val="green"/>
          <w:u w:val="single"/>
        </w:rPr>
        <w:t>Xi’s</w:t>
      </w:r>
      <w:r w:rsidRPr="00DB568A">
        <w:rPr>
          <w:u w:val="single"/>
        </w:rPr>
        <w:t xml:space="preserve"> leadership </w:t>
      </w:r>
      <w:r w:rsidRPr="00D35D3B">
        <w:rPr>
          <w:u w:val="single"/>
        </w:rPr>
        <w:t xml:space="preserve">had tightened </w:t>
      </w:r>
      <w:r w:rsidRPr="00D35D3B">
        <w:rPr>
          <w:rStyle w:val="Emphasis"/>
        </w:rPr>
        <w:t>supervision</w:t>
      </w:r>
      <w:r w:rsidRPr="00D35D3B">
        <w:rPr>
          <w:u w:val="single"/>
        </w:rPr>
        <w:t xml:space="preserve"> on the military including </w:t>
      </w:r>
      <w:r w:rsidRPr="00D35D3B">
        <w:rPr>
          <w:rStyle w:val="Emphasis"/>
        </w:rPr>
        <w:t>boosting</w:t>
      </w:r>
      <w:r w:rsidRPr="00D35D3B">
        <w:rPr>
          <w:u w:val="single"/>
        </w:rPr>
        <w:t xml:space="preserve"> “</w:t>
      </w:r>
      <w:r w:rsidRPr="00D35D3B">
        <w:rPr>
          <w:rStyle w:val="Emphasis"/>
        </w:rPr>
        <w:t>troop</w:t>
      </w:r>
      <w:r w:rsidRPr="00D35D3B">
        <w:rPr>
          <w:u w:val="single"/>
        </w:rPr>
        <w:t xml:space="preserve"> </w:t>
      </w:r>
      <w:r w:rsidRPr="00D35D3B">
        <w:rPr>
          <w:rStyle w:val="Emphasis"/>
        </w:rPr>
        <w:t>training</w:t>
      </w:r>
      <w:r w:rsidRPr="00D35D3B">
        <w:rPr>
          <w:u w:val="single"/>
        </w:rPr>
        <w:t xml:space="preserve"> and </w:t>
      </w:r>
      <w:r w:rsidRPr="00D35D3B">
        <w:rPr>
          <w:rStyle w:val="Emphasis"/>
        </w:rPr>
        <w:t>battle</w:t>
      </w:r>
      <w:r w:rsidRPr="00D35D3B">
        <w:rPr>
          <w:u w:val="single"/>
        </w:rPr>
        <w:t xml:space="preserve"> </w:t>
      </w:r>
      <w:r w:rsidRPr="00D35D3B">
        <w:rPr>
          <w:rStyle w:val="Emphasis"/>
        </w:rPr>
        <w:t>preparedness</w:t>
      </w:r>
      <w:r w:rsidRPr="00DB568A">
        <w:rPr>
          <w:u w:val="single"/>
        </w:rPr>
        <w:t xml:space="preserve">”, and it </w:t>
      </w:r>
      <w:r w:rsidRPr="00497035">
        <w:rPr>
          <w:highlight w:val="green"/>
          <w:u w:val="single"/>
        </w:rPr>
        <w:t xml:space="preserve">repeated </w:t>
      </w:r>
      <w:r w:rsidRPr="00D35D3B">
        <w:rPr>
          <w:u w:val="single"/>
        </w:rPr>
        <w:t>China’s</w:t>
      </w:r>
      <w:r w:rsidRPr="00DB568A">
        <w:rPr>
          <w:u w:val="single"/>
        </w:rPr>
        <w:t xml:space="preserve"> </w:t>
      </w:r>
      <w:r w:rsidRPr="00F82E63">
        <w:rPr>
          <w:rStyle w:val="Emphasis"/>
        </w:rPr>
        <w:t xml:space="preserve">stated </w:t>
      </w:r>
      <w:r w:rsidRPr="00497035">
        <w:rPr>
          <w:rStyle w:val="Emphasis"/>
          <w:highlight w:val="green"/>
        </w:rPr>
        <w:t>goals</w:t>
      </w:r>
      <w:r w:rsidRPr="00497035">
        <w:rPr>
          <w:highlight w:val="green"/>
          <w:u w:val="single"/>
        </w:rPr>
        <w:t xml:space="preserve"> of </w:t>
      </w:r>
      <w:r w:rsidRPr="00D35D3B">
        <w:rPr>
          <w:rStyle w:val="Emphasis"/>
        </w:rPr>
        <w:t xml:space="preserve">completing </w:t>
      </w:r>
      <w:r w:rsidRPr="00F82E63">
        <w:rPr>
          <w:rStyle w:val="Emphasis"/>
        </w:rPr>
        <w:t xml:space="preserve">the </w:t>
      </w:r>
      <w:r w:rsidRPr="00497035">
        <w:rPr>
          <w:rStyle w:val="Emphasis"/>
          <w:highlight w:val="green"/>
        </w:rPr>
        <w:t>modernisation</w:t>
      </w:r>
      <w:r w:rsidRPr="00DB568A">
        <w:rPr>
          <w:u w:val="single"/>
        </w:rPr>
        <w:t xml:space="preserve"> of its armed forces by </w:t>
      </w:r>
      <w:r w:rsidRPr="00E9461B">
        <w:rPr>
          <w:u w:val="single"/>
        </w:rPr>
        <w:t>2035 and building a “</w:t>
      </w:r>
      <w:r w:rsidRPr="00E9461B">
        <w:rPr>
          <w:rStyle w:val="Emphasis"/>
        </w:rPr>
        <w:t>world class</w:t>
      </w:r>
      <w:r w:rsidRPr="00E9461B">
        <w:rPr>
          <w:u w:val="single"/>
        </w:rPr>
        <w:t>” military by 2050</w:t>
      </w:r>
      <w:r w:rsidRPr="00050BF6">
        <w:rPr>
          <w:sz w:val="12"/>
        </w:rPr>
        <w:t xml:space="preserve">, </w:t>
      </w:r>
      <w:r w:rsidRPr="00DB568A">
        <w:rPr>
          <w:u w:val="single"/>
        </w:rPr>
        <w:t xml:space="preserve">which observers see as meaning </w:t>
      </w:r>
      <w:r w:rsidRPr="001B4223">
        <w:rPr>
          <w:rStyle w:val="Emphasis"/>
        </w:rPr>
        <w:t>on par</w:t>
      </w:r>
      <w:r w:rsidRPr="001B4223">
        <w:rPr>
          <w:u w:val="single"/>
        </w:rPr>
        <w:t xml:space="preserve"> </w:t>
      </w:r>
      <w:r w:rsidRPr="00497035">
        <w:rPr>
          <w:highlight w:val="green"/>
          <w:u w:val="single"/>
        </w:rPr>
        <w:t>with the U.S.</w:t>
      </w:r>
    </w:p>
    <w:p w14:paraId="58094C50" w14:textId="77777777" w:rsidR="009F18C7" w:rsidRPr="00050BF6" w:rsidRDefault="009F18C7" w:rsidP="009F18C7">
      <w:pPr>
        <w:rPr>
          <w:sz w:val="12"/>
        </w:rPr>
      </w:pPr>
      <w:r w:rsidRPr="00050BF6">
        <w:rPr>
          <w:sz w:val="12"/>
        </w:rPr>
        <w:t>‘Working vigorously’</w:t>
      </w:r>
    </w:p>
    <w:p w14:paraId="77C17CCA" w14:textId="77777777" w:rsidR="009F18C7" w:rsidRPr="00050BF6" w:rsidRDefault="009F18C7" w:rsidP="009F18C7">
      <w:pPr>
        <w:rPr>
          <w:sz w:val="12"/>
        </w:rPr>
      </w:pPr>
      <w:r w:rsidRPr="00050BF6">
        <w:rPr>
          <w:sz w:val="12"/>
        </w:rPr>
        <w:t>“</w:t>
      </w:r>
      <w:r w:rsidRPr="00DB568A">
        <w:rPr>
          <w:u w:val="single"/>
        </w:rPr>
        <w:t xml:space="preserve">To build </w:t>
      </w:r>
      <w:r w:rsidRPr="00F82E63">
        <w:rPr>
          <w:rStyle w:val="Emphasis"/>
        </w:rPr>
        <w:t xml:space="preserve">strong people’s armed </w:t>
      </w:r>
      <w:r w:rsidRPr="001B4223">
        <w:rPr>
          <w:rStyle w:val="Emphasis"/>
        </w:rPr>
        <w:t>forces</w:t>
      </w:r>
      <w:r w:rsidRPr="001B4223">
        <w:rPr>
          <w:u w:val="single"/>
        </w:rPr>
        <w:t xml:space="preserve">, it is of </w:t>
      </w:r>
      <w:r w:rsidRPr="001B4223">
        <w:rPr>
          <w:rStyle w:val="Emphasis"/>
        </w:rPr>
        <w:t>paramount importance</w:t>
      </w:r>
      <w:r w:rsidRPr="001B4223">
        <w:rPr>
          <w:u w:val="single"/>
        </w:rPr>
        <w:t xml:space="preserve"> </w:t>
      </w:r>
      <w:r w:rsidRPr="00497035">
        <w:rPr>
          <w:highlight w:val="green"/>
          <w:u w:val="single"/>
        </w:rPr>
        <w:t>to uphold</w:t>
      </w:r>
      <w:r w:rsidRPr="00DB568A">
        <w:rPr>
          <w:u w:val="single"/>
        </w:rPr>
        <w:t xml:space="preserve"> the </w:t>
      </w:r>
      <w:r w:rsidRPr="00D35D3B">
        <w:rPr>
          <w:rStyle w:val="Emphasis"/>
        </w:rPr>
        <w:t>fundamental principle</w:t>
      </w:r>
      <w:r w:rsidRPr="00D35D3B">
        <w:rPr>
          <w:u w:val="single"/>
        </w:rPr>
        <w:t xml:space="preserve"> and system of </w:t>
      </w:r>
      <w:r w:rsidRPr="00D35D3B">
        <w:rPr>
          <w:rStyle w:val="Emphasis"/>
        </w:rPr>
        <w:t>absolute party leadership</w:t>
      </w:r>
      <w:r w:rsidRPr="00D35D3B">
        <w:rPr>
          <w:u w:val="single"/>
        </w:rPr>
        <w:t xml:space="preserve"> over the military</w:t>
      </w:r>
      <w:r w:rsidRPr="00050BF6">
        <w:rPr>
          <w:sz w:val="12"/>
        </w:rPr>
        <w:t xml:space="preserve">, </w:t>
      </w:r>
      <w:r w:rsidRPr="00D35D3B">
        <w:rPr>
          <w:u w:val="single"/>
        </w:rPr>
        <w:t xml:space="preserve">to ensure that </w:t>
      </w:r>
      <w:r w:rsidRPr="00D35D3B">
        <w:rPr>
          <w:rStyle w:val="Emphasis"/>
        </w:rPr>
        <w:t xml:space="preserve">supreme </w:t>
      </w:r>
      <w:r w:rsidRPr="00497035">
        <w:rPr>
          <w:rStyle w:val="Emphasis"/>
          <w:highlight w:val="green"/>
        </w:rPr>
        <w:t>leadership</w:t>
      </w:r>
      <w:r w:rsidRPr="00497035">
        <w:rPr>
          <w:highlight w:val="green"/>
          <w:u w:val="single"/>
        </w:rPr>
        <w:t xml:space="preserve"> and </w:t>
      </w:r>
      <w:r w:rsidRPr="00D35D3B">
        <w:rPr>
          <w:rStyle w:val="Emphasis"/>
        </w:rPr>
        <w:t xml:space="preserve">command </w:t>
      </w:r>
      <w:r w:rsidRPr="00497035">
        <w:rPr>
          <w:rStyle w:val="Emphasis"/>
          <w:highlight w:val="green"/>
        </w:rPr>
        <w:t>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050BF6">
        <w:rPr>
          <w:sz w:val="12"/>
        </w:rPr>
        <w:t xml:space="preserve"> (CMC), </w:t>
      </w:r>
      <w:r w:rsidRPr="00DB568A">
        <w:rPr>
          <w:u w:val="single"/>
        </w:rPr>
        <w:t xml:space="preserve">and to fully enforce the system of the CMC chairman assuming </w:t>
      </w:r>
      <w:r w:rsidRPr="00F82E63">
        <w:rPr>
          <w:rStyle w:val="Emphasis"/>
        </w:rPr>
        <w:t>overall responsibility</w:t>
      </w:r>
      <w:r w:rsidRPr="00050BF6">
        <w:rPr>
          <w:sz w:val="12"/>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050BF6">
        <w:rPr>
          <w:sz w:val="12"/>
        </w:rPr>
        <w:t>.”</w:t>
      </w:r>
    </w:p>
    <w:p w14:paraId="54DD4885" w14:textId="77777777" w:rsidR="009F18C7" w:rsidRPr="00DA193B" w:rsidRDefault="009F18C7" w:rsidP="009F18C7"/>
    <w:p w14:paraId="4833E8F6" w14:textId="77777777" w:rsidR="009F18C7" w:rsidRDefault="009F18C7" w:rsidP="009F18C7">
      <w:pPr>
        <w:pStyle w:val="Heading4"/>
      </w:pPr>
      <w:r>
        <w:t xml:space="preserve">The </w:t>
      </w:r>
      <w:r w:rsidRPr="00F82E63">
        <w:rPr>
          <w:u w:val="single"/>
        </w:rPr>
        <w:t>commercial space sector</w:t>
      </w:r>
      <w:r>
        <w:t xml:space="preserve"> is the PLAs </w:t>
      </w:r>
      <w:r w:rsidRPr="00F82E63">
        <w:rPr>
          <w:u w:val="single"/>
        </w:rPr>
        <w:t>central goal</w:t>
      </w:r>
      <w:r>
        <w:t xml:space="preserve"> – the plan is a </w:t>
      </w:r>
      <w:r w:rsidRPr="00F82E63">
        <w:rPr>
          <w:u w:val="single"/>
        </w:rPr>
        <w:t>180</w:t>
      </w:r>
      <w:r>
        <w:t>.</w:t>
      </w:r>
    </w:p>
    <w:p w14:paraId="0A7D0C9F" w14:textId="77777777" w:rsidR="009F18C7" w:rsidRPr="00DC1444" w:rsidRDefault="009F18C7" w:rsidP="009F18C7">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7A59EEC6" w14:textId="77777777" w:rsidR="009F18C7" w:rsidRPr="00DC1444" w:rsidRDefault="009F18C7" w:rsidP="009F18C7">
      <w:pPr>
        <w:rPr>
          <w:sz w:val="24"/>
          <w:szCs w:val="24"/>
          <w:u w:val="single"/>
        </w:rPr>
      </w:pPr>
      <w:r w:rsidRPr="00DC1444">
        <w:rPr>
          <w:sz w:val="16"/>
        </w:rPr>
        <w:t xml:space="preserve">As the Chairman said, </w:t>
      </w:r>
      <w:r w:rsidRPr="00497035">
        <w:rPr>
          <w:highlight w:val="green"/>
          <w:u w:val="single"/>
        </w:rPr>
        <w:t xml:space="preserve">China </w:t>
      </w:r>
      <w:r w:rsidRPr="00DC1444">
        <w:rPr>
          <w:u w:val="single"/>
        </w:rPr>
        <w:t xml:space="preserve">is </w:t>
      </w:r>
      <w:r w:rsidRPr="00D35D3B">
        <w:rPr>
          <w:rStyle w:val="Emphasis"/>
        </w:rPr>
        <w:t>determined</w:t>
      </w:r>
      <w:r w:rsidRPr="00D35D3B">
        <w:rPr>
          <w:u w:val="single"/>
        </w:rPr>
        <w:t xml:space="preserve"> to become a </w:t>
      </w:r>
      <w:r w:rsidRPr="00D35D3B">
        <w:rPr>
          <w:rStyle w:val="Emphasis"/>
        </w:rPr>
        <w:t>leading space power</w:t>
      </w:r>
      <w:r w:rsidRPr="00D35D3B">
        <w:rPr>
          <w:u w:val="single"/>
        </w:rPr>
        <w:t xml:space="preserve">, which </w:t>
      </w:r>
      <w:r w:rsidRPr="00497035">
        <w:rPr>
          <w:highlight w:val="green"/>
          <w:u w:val="single"/>
        </w:rPr>
        <w:t>requires</w:t>
      </w:r>
      <w:r w:rsidRPr="00DC1444">
        <w:rPr>
          <w:u w:val="single"/>
        </w:rPr>
        <w:t xml:space="preserve"> continuing to </w:t>
      </w:r>
      <w:r w:rsidRPr="00DC1444">
        <w:rPr>
          <w:rStyle w:val="Emphasis"/>
        </w:rPr>
        <w:t xml:space="preserve">boost its </w:t>
      </w:r>
      <w:r w:rsidRPr="00497035">
        <w:rPr>
          <w:rStyle w:val="Emphasis"/>
          <w:highlight w:val="green"/>
        </w:rPr>
        <w:t>innovation</w:t>
      </w:r>
      <w:r w:rsidRPr="00DC1444">
        <w:rPr>
          <w:rStyle w:val="Emphasis"/>
        </w:rPr>
        <w:t xml:space="preserve"> capabilities</w:t>
      </w:r>
      <w:r w:rsidRPr="00E9461B">
        <w:rPr>
          <w:u w:val="single"/>
        </w:rPr>
        <w:t xml:space="preserve">, both in its </w:t>
      </w:r>
      <w:r w:rsidRPr="00E9461B">
        <w:rPr>
          <w:rStyle w:val="Emphasis"/>
        </w:rPr>
        <w:t>civilian</w:t>
      </w:r>
      <w:r w:rsidRPr="00E9461B">
        <w:rPr>
          <w:u w:val="single"/>
        </w:rPr>
        <w:t xml:space="preserve"> and </w:t>
      </w:r>
      <w:r w:rsidRPr="00E9461B">
        <w:rPr>
          <w:rStyle w:val="Emphasis"/>
        </w:rPr>
        <w:t>military</w:t>
      </w:r>
      <w:r w:rsidRPr="00E9461B">
        <w:rPr>
          <w:u w:val="single"/>
        </w:rPr>
        <w:t xml:space="preserve"> </w:t>
      </w:r>
      <w:r w:rsidRPr="00E9461B">
        <w:rPr>
          <w:rStyle w:val="Emphasis"/>
        </w:rPr>
        <w:t>sectors</w:t>
      </w:r>
      <w:r w:rsidRPr="00DC1444">
        <w:rPr>
          <w:sz w:val="16"/>
        </w:rPr>
        <w:t xml:space="preserve">. </w:t>
      </w:r>
      <w:r w:rsidRPr="00497035">
        <w:rPr>
          <w:highlight w:val="green"/>
          <w:u w:val="single"/>
        </w:rPr>
        <w:t xml:space="preserve">The </w:t>
      </w:r>
      <w:r w:rsidRPr="00497035">
        <w:rPr>
          <w:rStyle w:val="Emphasis"/>
          <w:highlight w:val="green"/>
        </w:rPr>
        <w:t>P</w:t>
      </w:r>
      <w:r w:rsidRPr="00DC1444">
        <w:rPr>
          <w:rStyle w:val="Emphasis"/>
        </w:rPr>
        <w:t>eople’s</w:t>
      </w:r>
      <w:r w:rsidRPr="00DC1444">
        <w:rPr>
          <w:u w:val="single"/>
        </w:rPr>
        <w:t xml:space="preserve"> </w:t>
      </w:r>
      <w:r w:rsidRPr="00497035">
        <w:rPr>
          <w:rStyle w:val="Emphasis"/>
          <w:highlight w:val="green"/>
        </w:rPr>
        <w:t>L</w:t>
      </w:r>
      <w:r w:rsidRPr="00DC1444">
        <w:rPr>
          <w:rStyle w:val="Emphasis"/>
        </w:rPr>
        <w:t>iberation</w:t>
      </w:r>
      <w:r w:rsidRPr="00DC1444">
        <w:rPr>
          <w:u w:val="single"/>
        </w:rPr>
        <w:t xml:space="preserve"> </w:t>
      </w:r>
      <w:r w:rsidRPr="00497035">
        <w:rPr>
          <w:rStyle w:val="Emphasis"/>
          <w:highlight w:val="green"/>
        </w:rPr>
        <w:t>A</w:t>
      </w:r>
      <w:r w:rsidRPr="00DC1444">
        <w:rPr>
          <w:rStyle w:val="Emphasis"/>
        </w:rPr>
        <w:t>rmy</w:t>
      </w:r>
      <w:r w:rsidRPr="00DC1444">
        <w:rPr>
          <w:u w:val="single"/>
        </w:rPr>
        <w:t xml:space="preserve"> </w:t>
      </w:r>
      <w:r w:rsidRPr="00497035">
        <w:rPr>
          <w:highlight w:val="green"/>
          <w:u w:val="single"/>
        </w:rPr>
        <w:t>is</w:t>
      </w:r>
      <w:r w:rsidRPr="00DC1444">
        <w:rPr>
          <w:u w:val="single"/>
        </w:rPr>
        <w:t xml:space="preserve"> </w:t>
      </w:r>
      <w:r w:rsidRPr="00DC1444">
        <w:rPr>
          <w:rStyle w:val="Emphasis"/>
        </w:rPr>
        <w:t xml:space="preserve">closely </w:t>
      </w:r>
      <w:r w:rsidRPr="00497035">
        <w:rPr>
          <w:rStyle w:val="Emphasis"/>
          <w:highlight w:val="green"/>
        </w:rPr>
        <w:t>involved</w:t>
      </w:r>
      <w:r w:rsidRPr="00497035">
        <w:rPr>
          <w:highlight w:val="green"/>
          <w:u w:val="single"/>
        </w:rPr>
        <w:t xml:space="preserve"> in</w:t>
      </w:r>
      <w:r w:rsidRPr="00DC1444">
        <w:rPr>
          <w:sz w:val="16"/>
        </w:rPr>
        <w:t xml:space="preserve"> most if not </w:t>
      </w:r>
      <w:r w:rsidRPr="00497035">
        <w:rPr>
          <w:rStyle w:val="Emphasis"/>
          <w:sz w:val="24"/>
          <w:szCs w:val="24"/>
          <w:highlight w:val="green"/>
        </w:rPr>
        <w:t>every aspect</w:t>
      </w:r>
      <w:r w:rsidRPr="00497035">
        <w:rPr>
          <w:sz w:val="24"/>
          <w:szCs w:val="24"/>
          <w:highlight w:val="green"/>
          <w:u w:val="single"/>
        </w:rPr>
        <w:t xml:space="preserve"> </w:t>
      </w:r>
      <w:r w:rsidRPr="00497035">
        <w:rPr>
          <w:highlight w:val="green"/>
          <w:u w:val="single"/>
        </w:rPr>
        <w:t xml:space="preserve">of China’s </w:t>
      </w:r>
      <w:r w:rsidRPr="00DC1444">
        <w:rPr>
          <w:rStyle w:val="Emphasis"/>
        </w:rPr>
        <w:t xml:space="preserve">space </w:t>
      </w:r>
      <w:r w:rsidRPr="00497035">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497035">
        <w:rPr>
          <w:rStyle w:val="Emphasis"/>
          <w:highlight w:val="green"/>
        </w:rPr>
        <w:t>boundaries</w:t>
      </w:r>
      <w:r w:rsidRPr="00497035">
        <w:rPr>
          <w:highlight w:val="green"/>
          <w:u w:val="single"/>
        </w:rPr>
        <w:t xml:space="preserve"> </w:t>
      </w:r>
      <w:r w:rsidRPr="00D35D3B">
        <w:rPr>
          <w:u w:val="single"/>
        </w:rPr>
        <w:t xml:space="preserve">between the </w:t>
      </w:r>
      <w:r w:rsidRPr="00D35D3B">
        <w:rPr>
          <w:rStyle w:val="Emphasis"/>
        </w:rPr>
        <w:t>military and civil</w:t>
      </w:r>
      <w:r w:rsidRPr="00D35D3B">
        <w:rPr>
          <w:u w:val="single"/>
        </w:rPr>
        <w:t xml:space="preserve"> </w:t>
      </w:r>
      <w:r w:rsidRPr="00D35D3B">
        <w:rPr>
          <w:rStyle w:val="Emphasis"/>
        </w:rPr>
        <w:t>silos</w:t>
      </w:r>
      <w:r w:rsidRPr="00D35D3B">
        <w:rPr>
          <w:u w:val="single"/>
        </w:rPr>
        <w:t xml:space="preserve"> of China’s </w:t>
      </w:r>
      <w:r w:rsidRPr="00D35D3B">
        <w:rPr>
          <w:rStyle w:val="Emphasis"/>
        </w:rPr>
        <w:t xml:space="preserve">program </w:t>
      </w:r>
      <w:r w:rsidRPr="00497035">
        <w:rPr>
          <w:rStyle w:val="Emphasis"/>
          <w:highlight w:val="green"/>
        </w:rPr>
        <w:t>are thin</w:t>
      </w:r>
      <w:r w:rsidRPr="00D35D3B">
        <w:rPr>
          <w:rStyle w:val="Emphasis"/>
        </w:rPr>
        <w:t xml:space="preserve">, </w:t>
      </w:r>
      <w:r w:rsidRPr="00D35D3B">
        <w:rPr>
          <w:rStyle w:val="Emphasis"/>
          <w:sz w:val="24"/>
          <w:szCs w:val="24"/>
        </w:rPr>
        <w:t>if they exist at all</w:t>
      </w:r>
      <w:r w:rsidRPr="00DC1444">
        <w:rPr>
          <w:rStyle w:val="Emphasis"/>
          <w:sz w:val="24"/>
          <w:szCs w:val="24"/>
        </w:rPr>
        <w:t>.</w:t>
      </w:r>
      <w:r w:rsidRPr="00DC1444">
        <w:rPr>
          <w:sz w:val="24"/>
          <w:szCs w:val="24"/>
          <w:u w:val="single"/>
        </w:rPr>
        <w:t xml:space="preserve"> </w:t>
      </w:r>
    </w:p>
    <w:p w14:paraId="672A18EA" w14:textId="77777777" w:rsidR="009F18C7" w:rsidRPr="00DC1444" w:rsidRDefault="009F18C7" w:rsidP="009F18C7">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497035">
        <w:rPr>
          <w:highlight w:val="green"/>
          <w:u w:val="single"/>
        </w:rPr>
        <w:t>“</w:t>
      </w:r>
      <w:r w:rsidRPr="00497035">
        <w:rPr>
          <w:rStyle w:val="Emphasis"/>
          <w:highlight w:val="green"/>
        </w:rPr>
        <w:t>military-civil fusion</w:t>
      </w:r>
      <w:r w:rsidRPr="00497035">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497035">
        <w:rPr>
          <w:rStyle w:val="Emphasis"/>
          <w:highlight w:val="green"/>
        </w:rPr>
        <w:t xml:space="preserve">harness civilian </w:t>
      </w:r>
      <w:r w:rsidRPr="00DC1444">
        <w:rPr>
          <w:rStyle w:val="Emphasis"/>
        </w:rPr>
        <w:t xml:space="preserve">sector </w:t>
      </w:r>
      <w:r w:rsidRPr="00497035">
        <w:rPr>
          <w:rStyle w:val="Emphasis"/>
          <w:highlight w:val="green"/>
        </w:rPr>
        <w:t>innovation</w:t>
      </w:r>
      <w:r w:rsidRPr="00497035">
        <w:rPr>
          <w:highlight w:val="green"/>
          <w:u w:val="single"/>
        </w:rPr>
        <w:t xml:space="preserve"> </w:t>
      </w:r>
      <w:r w:rsidRPr="00D35D3B">
        <w:rPr>
          <w:u w:val="single"/>
        </w:rPr>
        <w:t xml:space="preserve">to </w:t>
      </w:r>
      <w:r w:rsidRPr="00D35D3B">
        <w:rPr>
          <w:rStyle w:val="Emphasis"/>
        </w:rPr>
        <w:t>power China’s military and technological modernization</w:t>
      </w:r>
      <w:r w:rsidRPr="00D35D3B">
        <w:rPr>
          <w:u w:val="single"/>
        </w:rPr>
        <w:t xml:space="preserve"> with the goal of </w:t>
      </w:r>
      <w:r w:rsidRPr="00497035">
        <w:rPr>
          <w:rStyle w:val="Emphasis"/>
          <w:highlight w:val="green"/>
        </w:rPr>
        <w:t>leapfrogging the U</w:t>
      </w:r>
      <w:r w:rsidRPr="00DC1444">
        <w:rPr>
          <w:rStyle w:val="Emphasis"/>
        </w:rPr>
        <w:t xml:space="preserve">nited </w:t>
      </w:r>
      <w:r w:rsidRPr="00497035">
        <w:rPr>
          <w:rStyle w:val="Emphasis"/>
          <w:highlight w:val="green"/>
        </w:rPr>
        <w:t>S</w:t>
      </w:r>
      <w:r w:rsidRPr="00DC1444">
        <w:rPr>
          <w:rStyle w:val="Emphasis"/>
        </w:rPr>
        <w:t>tates</w:t>
      </w:r>
      <w:r w:rsidRPr="00DC1444">
        <w:rPr>
          <w:u w:val="single"/>
        </w:rPr>
        <w:t xml:space="preserve"> and becoming a technological powerhouse. </w:t>
      </w:r>
      <w:r w:rsidRPr="00497035">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E9461B">
        <w:rPr>
          <w:rStyle w:val="Emphasis"/>
        </w:rPr>
        <w:t xml:space="preserve">especially </w:t>
      </w:r>
      <w:r w:rsidRPr="00497035">
        <w:rPr>
          <w:rStyle w:val="Emphasis"/>
          <w:highlight w:val="green"/>
        </w:rPr>
        <w:t>important</w:t>
      </w:r>
      <w:r w:rsidRPr="00497035">
        <w:rPr>
          <w:highlight w:val="green"/>
          <w:u w:val="single"/>
        </w:rPr>
        <w:t xml:space="preserve"> </w:t>
      </w:r>
      <w:r w:rsidRPr="00D35D3B">
        <w:rPr>
          <w:u w:val="single"/>
        </w:rPr>
        <w:t>sector for military-civil fusion</w:t>
      </w:r>
      <w:r w:rsidRPr="00D35D3B">
        <w:rPr>
          <w:sz w:val="16"/>
        </w:rPr>
        <w:t xml:space="preserve">, </w:t>
      </w:r>
      <w:r w:rsidRPr="00D35D3B">
        <w:rPr>
          <w:u w:val="single"/>
        </w:rPr>
        <w:t xml:space="preserve">and the </w:t>
      </w:r>
      <w:r w:rsidRPr="00D35D3B">
        <w:rPr>
          <w:rStyle w:val="Emphasis"/>
        </w:rPr>
        <w:t>impacts</w:t>
      </w:r>
      <w:r w:rsidRPr="00D35D3B">
        <w:rPr>
          <w:u w:val="single"/>
        </w:rPr>
        <w:t xml:space="preserve"> of this campaign on </w:t>
      </w:r>
      <w:r w:rsidRPr="00D35D3B">
        <w:rPr>
          <w:rStyle w:val="Emphasis"/>
        </w:rPr>
        <w:t>China’s burgeoning commercial space sector</w:t>
      </w:r>
      <w:r w:rsidRPr="00D35D3B">
        <w:rPr>
          <w:sz w:val="16"/>
        </w:rPr>
        <w:t>—</w:t>
      </w:r>
      <w:r w:rsidRPr="00D35D3B">
        <w:rPr>
          <w:u w:val="single"/>
        </w:rPr>
        <w:t xml:space="preserve">itself a recipient of </w:t>
      </w:r>
      <w:r w:rsidRPr="00D35D3B">
        <w:rPr>
          <w:rStyle w:val="Emphasis"/>
        </w:rPr>
        <w:t>generous government support</w:t>
      </w:r>
      <w:r w:rsidRPr="00D35D3B">
        <w:rPr>
          <w:u w:val="single"/>
        </w:rPr>
        <w:t xml:space="preserve"> and </w:t>
      </w:r>
      <w:r w:rsidRPr="00D35D3B">
        <w:rPr>
          <w:rStyle w:val="Emphasis"/>
        </w:rPr>
        <w:t>protection</w:t>
      </w:r>
      <w:r w:rsidRPr="00D35D3B">
        <w:rPr>
          <w:sz w:val="16"/>
        </w:rPr>
        <w:t>—</w:t>
      </w:r>
      <w:r w:rsidRPr="00D35D3B">
        <w:rPr>
          <w:u w:val="single"/>
        </w:rPr>
        <w:t xml:space="preserve">will be </w:t>
      </w:r>
      <w:r w:rsidRPr="00D35D3B">
        <w:rPr>
          <w:rStyle w:val="Emphasis"/>
        </w:rPr>
        <w:t>crucial</w:t>
      </w:r>
      <w:r w:rsidRPr="00D35D3B">
        <w:rPr>
          <w:u w:val="single"/>
        </w:rPr>
        <w:t xml:space="preserve"> </w:t>
      </w:r>
      <w:r w:rsidRPr="00497035">
        <w:rPr>
          <w:highlight w:val="green"/>
          <w:u w:val="single"/>
        </w:rPr>
        <w:t>as</w:t>
      </w:r>
      <w:r w:rsidRPr="00DC1444">
        <w:rPr>
          <w:u w:val="single"/>
        </w:rPr>
        <w:t xml:space="preserve"> Chinese </w:t>
      </w:r>
      <w:r w:rsidRPr="00497035">
        <w:rPr>
          <w:highlight w:val="green"/>
          <w:u w:val="single"/>
        </w:rPr>
        <w:t>companies</w:t>
      </w:r>
      <w:r w:rsidRPr="00DC1444">
        <w:rPr>
          <w:u w:val="single"/>
        </w:rPr>
        <w:t xml:space="preserve"> increasingly seek to </w:t>
      </w:r>
      <w:r w:rsidRPr="00497035">
        <w:rPr>
          <w:rStyle w:val="Emphasis"/>
          <w:highlight w:val="green"/>
        </w:rPr>
        <w:t xml:space="preserve">compete in </w:t>
      </w:r>
      <w:r w:rsidRPr="00DC1444">
        <w:rPr>
          <w:rStyle w:val="Emphasis"/>
        </w:rPr>
        <w:t xml:space="preserve">the </w:t>
      </w:r>
      <w:r w:rsidRPr="00E9461B">
        <w:rPr>
          <w:rStyle w:val="Emphasis"/>
        </w:rPr>
        <w:t xml:space="preserve">international </w:t>
      </w:r>
      <w:r w:rsidRPr="00497035">
        <w:rPr>
          <w:rStyle w:val="Emphasis"/>
          <w:highlight w:val="green"/>
        </w:rPr>
        <w:t>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550AB3EE" w14:textId="77777777" w:rsidR="009F18C7" w:rsidRDefault="009F18C7" w:rsidP="009F18C7">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16A59305" w14:textId="77777777" w:rsidR="009F18C7" w:rsidRDefault="009F18C7" w:rsidP="009F18C7">
      <w:pPr>
        <w:rPr>
          <w:sz w:val="16"/>
        </w:rPr>
      </w:pPr>
    </w:p>
    <w:p w14:paraId="6905ED52" w14:textId="77777777" w:rsidR="009F18C7" w:rsidRDefault="009F18C7" w:rsidP="009F18C7">
      <w:pPr>
        <w:pStyle w:val="Heading4"/>
      </w:pPr>
      <w:r>
        <w:t xml:space="preserve">That triggers </w:t>
      </w:r>
      <w:r w:rsidRPr="00DE2EF7">
        <w:rPr>
          <w:u w:val="single"/>
        </w:rPr>
        <w:t>backlash</w:t>
      </w:r>
      <w:r>
        <w:t xml:space="preserve"> – they don’t support </w:t>
      </w:r>
      <w:r w:rsidRPr="00F82E63">
        <w:rPr>
          <w:u w:val="single"/>
        </w:rPr>
        <w:t>restrictions</w:t>
      </w:r>
      <w:r>
        <w:t xml:space="preserve"> and convince leaders </w:t>
      </w:r>
      <w:r w:rsidRPr="005F4DD3">
        <w:rPr>
          <w:u w:val="single"/>
        </w:rPr>
        <w:t>not to do the plan</w:t>
      </w:r>
      <w:r>
        <w:t>.</w:t>
      </w:r>
    </w:p>
    <w:p w14:paraId="236E6012" w14:textId="77777777" w:rsidR="009F18C7" w:rsidRPr="00DB1082" w:rsidRDefault="009F18C7" w:rsidP="009F18C7">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5C6860FD" w14:textId="77777777" w:rsidR="009F18C7" w:rsidRPr="00050BF6" w:rsidRDefault="009F18C7" w:rsidP="009F18C7">
      <w:pPr>
        <w:rPr>
          <w:sz w:val="12"/>
        </w:rPr>
      </w:pPr>
      <w:r w:rsidRPr="00F82E63">
        <w:rPr>
          <w:rStyle w:val="StyleUnderline"/>
        </w:rPr>
        <w:t xml:space="preserve">At the same time, </w:t>
      </w:r>
      <w:r w:rsidRPr="00497035">
        <w:rPr>
          <w:rStyle w:val="StyleUnderline"/>
          <w:highlight w:val="green"/>
        </w:rPr>
        <w:t>space</w:t>
      </w:r>
      <w:r w:rsidRPr="00F82E63">
        <w:rPr>
          <w:rStyle w:val="StyleUnderline"/>
        </w:rPr>
        <w:t xml:space="preserve"> is now a sector that </w:t>
      </w:r>
      <w:r w:rsidRPr="00497035">
        <w:rPr>
          <w:rStyle w:val="StyleUnderline"/>
          <w:highlight w:val="green"/>
        </w:rPr>
        <w:t xml:space="preserve">enjoys </w:t>
      </w:r>
      <w:r w:rsidRPr="00D35D3B">
        <w:rPr>
          <w:rStyle w:val="Emphasis"/>
        </w:rPr>
        <w:t>significant</w:t>
      </w:r>
      <w:r w:rsidRPr="00F82E63">
        <w:rPr>
          <w:rStyle w:val="Emphasis"/>
        </w:rPr>
        <w:t xml:space="preserve"> political </w:t>
      </w:r>
      <w:r w:rsidRPr="00497035">
        <w:rPr>
          <w:rStyle w:val="Emphasis"/>
          <w:highlight w:val="green"/>
        </w:rPr>
        <w:t>support</w:t>
      </w:r>
      <w:r w:rsidRPr="00497035">
        <w:rPr>
          <w:rStyle w:val="StyleUnderline"/>
          <w:highlight w:val="green"/>
        </w:rPr>
        <w:t xml:space="preserve"> </w:t>
      </w:r>
      <w:r w:rsidRPr="00F82E63">
        <w:rPr>
          <w:rStyle w:val="StyleUnderline"/>
        </w:rPr>
        <w:t>within the Chinese political system</w:t>
      </w:r>
      <w:r w:rsidRPr="00050BF6">
        <w:rPr>
          <w:sz w:val="12"/>
        </w:rPr>
        <w:t xml:space="preserve">. Based on their writings, </w:t>
      </w:r>
      <w:r w:rsidRPr="00497035">
        <w:rPr>
          <w:rStyle w:val="StyleUnderline"/>
          <w:highlight w:val="green"/>
        </w:rPr>
        <w:t xml:space="preserve">the PLA </w:t>
      </w:r>
      <w:r w:rsidRPr="00D35D3B">
        <w:rPr>
          <w:rStyle w:val="StyleUnderline"/>
        </w:rPr>
        <w:t>is</w:t>
      </w:r>
      <w:r w:rsidRPr="00F82E63">
        <w:rPr>
          <w:rStyle w:val="StyleUnderline"/>
        </w:rPr>
        <w:t xml:space="preserve"> </w:t>
      </w:r>
      <w:r w:rsidRPr="00F82E63">
        <w:rPr>
          <w:rStyle w:val="Emphasis"/>
        </w:rPr>
        <w:t xml:space="preserve">clearly </w:t>
      </w:r>
      <w:r w:rsidRPr="00497035">
        <w:rPr>
          <w:rStyle w:val="Emphasis"/>
          <w:highlight w:val="green"/>
        </w:rPr>
        <w:t>intent</w:t>
      </w:r>
      <w:r w:rsidRPr="00497035">
        <w:rPr>
          <w:rStyle w:val="StyleUnderline"/>
          <w:highlight w:val="green"/>
        </w:rPr>
        <w:t xml:space="preserve"> upon</w:t>
      </w:r>
      <w:r w:rsidRPr="00F82E63">
        <w:rPr>
          <w:rStyle w:val="StyleUnderline"/>
        </w:rPr>
        <w:t xml:space="preserve"> developing</w:t>
      </w:r>
      <w:r w:rsidRPr="00050BF6">
        <w:rPr>
          <w:sz w:val="12"/>
        </w:rPr>
        <w:t xml:space="preserve"> the ability to establish “space </w:t>
      </w:r>
      <w:r w:rsidRPr="00497035">
        <w:rPr>
          <w:rStyle w:val="Emphasis"/>
          <w:highlight w:val="green"/>
        </w:rPr>
        <w:t>dominance</w:t>
      </w:r>
      <w:r w:rsidRPr="00050BF6">
        <w:rPr>
          <w:sz w:val="12"/>
        </w:rPr>
        <w:t xml:space="preserve">,” in order to fight and win “local wars under </w:t>
      </w:r>
      <w:proofErr w:type="spellStart"/>
      <w:r w:rsidRPr="00050BF6">
        <w:rPr>
          <w:sz w:val="12"/>
        </w:rPr>
        <w:t>informationized</w:t>
      </w:r>
      <w:proofErr w:type="spellEnd"/>
      <w:r w:rsidRPr="00050BF6">
        <w:rPr>
          <w:sz w:val="12"/>
        </w:rPr>
        <w:t xml:space="preserve">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w:t>
      </w:r>
      <w:r w:rsidRPr="00E9461B">
        <w:rPr>
          <w:sz w:val="12"/>
        </w:rPr>
        <w:t xml:space="preserve">interests. </w:t>
      </w:r>
      <w:r w:rsidRPr="00E9461B">
        <w:rPr>
          <w:rStyle w:val="StyleUnderline"/>
        </w:rPr>
        <w:t xml:space="preserve">China’s space efforts should therefore be seen as </w:t>
      </w:r>
      <w:r w:rsidRPr="00E9461B">
        <w:rPr>
          <w:rStyle w:val="Emphasis"/>
        </w:rPr>
        <w:t>political, as much as military or economic, statements</w:t>
      </w:r>
      <w:r w:rsidRPr="00E9461B">
        <w:rPr>
          <w:rStyle w:val="StyleUnderline"/>
        </w:rPr>
        <w:t>, directed at</w:t>
      </w:r>
      <w:r w:rsidRPr="00E9461B">
        <w:rPr>
          <w:sz w:val="12"/>
        </w:rPr>
        <w:t xml:space="preserve"> both </w:t>
      </w:r>
      <w:r w:rsidRPr="00E9461B">
        <w:rPr>
          <w:rStyle w:val="Emphasis"/>
        </w:rPr>
        <w:t>domestic and foreign audiences</w:t>
      </w:r>
      <w:r w:rsidRPr="00E9461B">
        <w:rPr>
          <w:sz w:val="12"/>
        </w:rPr>
        <w:t>. Insofar as the PRC has scored major achievements in space, these reflect positively</w:t>
      </w:r>
      <w:r w:rsidRPr="00050BF6">
        <w:rPr>
          <w:sz w:val="12"/>
        </w:rPr>
        <w:t xml:space="preserve">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050BF6">
        <w:rPr>
          <w:sz w:val="12"/>
        </w:rPr>
        <w:t xml:space="preserve"> to the point of being the world’s second-largest economy (in gross domestic product terms), </w:t>
      </w:r>
      <w:r w:rsidRPr="00050BF6">
        <w:rPr>
          <w:rStyle w:val="StyleUnderline"/>
        </w:rPr>
        <w:t xml:space="preserve">it becomes </w:t>
      </w:r>
      <w:r w:rsidRPr="00497035">
        <w:rPr>
          <w:rStyle w:val="Emphasis"/>
          <w:highlight w:val="green"/>
        </w:rPr>
        <w:t>less clear</w:t>
      </w:r>
      <w:r w:rsidRPr="00F82E63">
        <w:rPr>
          <w:rStyle w:val="StyleUnderline"/>
        </w:rPr>
        <w:t xml:space="preserve"> as to why </w:t>
      </w:r>
      <w:r w:rsidRPr="00497035">
        <w:rPr>
          <w:rStyle w:val="StyleUnderline"/>
          <w:highlight w:val="green"/>
        </w:rPr>
        <w:t>China would</w:t>
      </w:r>
      <w:r w:rsidRPr="00050BF6">
        <w:rPr>
          <w:sz w:val="12"/>
        </w:rPr>
        <w:t xml:space="preserve"> necessarily </w:t>
      </w:r>
      <w:r w:rsidRPr="00050BF6">
        <w:rPr>
          <w:rStyle w:val="Emphasis"/>
        </w:rPr>
        <w:t>want</w:t>
      </w:r>
      <w:r w:rsidRPr="00F82E63">
        <w:rPr>
          <w:rStyle w:val="StyleUnderline"/>
        </w:rPr>
        <w:t xml:space="preserve"> to </w:t>
      </w:r>
      <w:r w:rsidRPr="00497035">
        <w:rPr>
          <w:rStyle w:val="Emphasis"/>
          <w:highlight w:val="green"/>
        </w:rPr>
        <w:t>coop</w:t>
      </w:r>
      <w:r w:rsidRPr="00F82E63">
        <w:rPr>
          <w:rStyle w:val="StyleUnderline"/>
        </w:rPr>
        <w:t>erate with other countries on anything other than its own terms</w:t>
      </w:r>
      <w:r w:rsidRPr="00050BF6">
        <w:rPr>
          <w:sz w:val="12"/>
        </w:rPr>
        <w:t xml:space="preserve">. Prospects for Cooperation </w:t>
      </w:r>
      <w:r w:rsidRPr="00F82E63">
        <w:rPr>
          <w:rStyle w:val="StyleUnderline"/>
        </w:rPr>
        <w:t>Within this context</w:t>
      </w:r>
      <w:r w:rsidRPr="00050BF6">
        <w:rPr>
          <w:sz w:val="12"/>
        </w:rPr>
        <w:t xml:space="preserve">, then, </w:t>
      </w:r>
      <w:r w:rsidRPr="00F82E63">
        <w:rPr>
          <w:rStyle w:val="StyleUnderline"/>
        </w:rPr>
        <w:t xml:space="preserve">the </w:t>
      </w:r>
      <w:r w:rsidRPr="00497035">
        <w:rPr>
          <w:rStyle w:val="Emphasis"/>
          <w:highlight w:val="green"/>
        </w:rPr>
        <w:t>prospects</w:t>
      </w:r>
      <w:r w:rsidRPr="00497035">
        <w:rPr>
          <w:rStyle w:val="StyleUnderline"/>
          <w:highlight w:val="green"/>
        </w:rPr>
        <w:t xml:space="preserve"> for</w:t>
      </w:r>
      <w:r w:rsidRPr="00F82E63">
        <w:rPr>
          <w:rStyle w:val="StyleUnderline"/>
        </w:rPr>
        <w:t xml:space="preserve"> </w:t>
      </w:r>
      <w:r w:rsidRPr="00050BF6">
        <w:rPr>
          <w:rStyle w:val="StyleUnderline"/>
        </w:rPr>
        <w:t xml:space="preserve">meaningful cooperation with the PRC in the area of space would seem to be </w:t>
      </w:r>
      <w:r w:rsidRPr="00050BF6">
        <w:rPr>
          <w:rStyle w:val="Emphasis"/>
        </w:rPr>
        <w:t xml:space="preserve">extremely </w:t>
      </w:r>
      <w:r w:rsidRPr="00497035">
        <w:rPr>
          <w:rStyle w:val="Emphasis"/>
          <w:highlight w:val="green"/>
        </w:rPr>
        <w:t>limited</w:t>
      </w:r>
      <w:r w:rsidRPr="00F82E63">
        <w:rPr>
          <w:rStyle w:val="StyleUnderline"/>
        </w:rPr>
        <w:t xml:space="preserve">. </w:t>
      </w:r>
      <w:r w:rsidRPr="00050BF6">
        <w:rPr>
          <w:sz w:val="12"/>
        </w:rPr>
        <w:t xml:space="preserve">China’s past experience of major high-technology cooperative ventures (Sino–Soviet cooperation in the 1950s, U.S.–China cooperation in the 1980s until Tiananmen, and Sino–European space cooperation on the Galileo satellite program) is an unhappy one, at best. The failure of the joint Russian–Chinese Phobos–Grunt mission is likely seen in Beijing as further evidence that a “go-it-alone” approach is preferable. </w:t>
      </w:r>
      <w:r w:rsidRPr="00497035">
        <w:rPr>
          <w:rStyle w:val="Emphasis"/>
          <w:highlight w:val="green"/>
        </w:rPr>
        <w:t>Nor</w:t>
      </w:r>
      <w:r w:rsidRPr="00497035">
        <w:rPr>
          <w:rStyle w:val="StyleUnderline"/>
          <w:highlight w:val="green"/>
        </w:rPr>
        <w:t xml:space="preserve"> is</w:t>
      </w:r>
      <w:r w:rsidRPr="00050BF6">
        <w:rPr>
          <w:sz w:val="12"/>
        </w:rPr>
        <w:t xml:space="preserve"> it clear that, bureaucratically, </w:t>
      </w:r>
      <w:r w:rsidRPr="00497035">
        <w:rPr>
          <w:rStyle w:val="StyleUnderline"/>
          <w:highlight w:val="green"/>
        </w:rPr>
        <w:t>there</w:t>
      </w:r>
      <w:r w:rsidRPr="00050BF6">
        <w:rPr>
          <w:sz w:val="12"/>
        </w:rPr>
        <w:t xml:space="preserve"> is significant </w:t>
      </w:r>
      <w:r w:rsidRPr="00497035">
        <w:rPr>
          <w:rStyle w:val="Emphasis"/>
          <w:highlight w:val="green"/>
        </w:rPr>
        <w:t>interest</w:t>
      </w:r>
      <w:r w:rsidRPr="00497035">
        <w:rPr>
          <w:rStyle w:val="StyleUnderline"/>
          <w:highlight w:val="green"/>
        </w:rPr>
        <w:t xml:space="preserve"> from </w:t>
      </w:r>
      <w:r w:rsidRPr="00F82E63">
        <w:rPr>
          <w:rStyle w:val="Emphasis"/>
        </w:rPr>
        <w:t>key players</w:t>
      </w:r>
      <w:r w:rsidRPr="00F82E63">
        <w:rPr>
          <w:rStyle w:val="StyleUnderline"/>
        </w:rPr>
        <w:t xml:space="preserve"> such as </w:t>
      </w:r>
      <w:r w:rsidRPr="00497035">
        <w:rPr>
          <w:rStyle w:val="Emphasis"/>
          <w:highlight w:val="green"/>
        </w:rPr>
        <w:t>the PLA</w:t>
      </w:r>
      <w:r w:rsidRPr="00050BF6">
        <w:rPr>
          <w:sz w:val="12"/>
        </w:rPr>
        <w:t xml:space="preserve"> or the military industrial complex </w:t>
      </w:r>
      <w:r w:rsidRPr="00497035">
        <w:rPr>
          <w:rStyle w:val="StyleUnderline"/>
          <w:highlight w:val="green"/>
        </w:rPr>
        <w:t xml:space="preserve">in </w:t>
      </w:r>
      <w:r w:rsidRPr="00F82E63">
        <w:rPr>
          <w:rStyle w:val="Emphasis"/>
        </w:rPr>
        <w:t xml:space="preserve">expanding </w:t>
      </w:r>
      <w:r w:rsidRPr="00497035">
        <w:rPr>
          <w:rStyle w:val="Emphasis"/>
          <w:highlight w:val="green"/>
        </w:rPr>
        <w:t>coop</w:t>
      </w:r>
      <w:r w:rsidRPr="00050BF6">
        <w:rPr>
          <w:sz w:val="12"/>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050BF6">
        <w:rPr>
          <w:sz w:val="12"/>
        </w:rPr>
        <w:t>] [10]</w:t>
      </w:r>
      <w:r w:rsidRPr="00F82E63">
        <w:rPr>
          <w:rStyle w:val="StyleUnderline"/>
        </w:rPr>
        <w:t>It is worth noting</w:t>
      </w:r>
      <w:r w:rsidRPr="00050BF6">
        <w:rPr>
          <w:sz w:val="12"/>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497035">
        <w:rPr>
          <w:rStyle w:val="Emphasis"/>
          <w:highlight w:val="green"/>
        </w:rPr>
        <w:t>muted</w:t>
      </w:r>
      <w:r w:rsidRPr="00F82E63">
        <w:rPr>
          <w:rStyle w:val="Emphasis"/>
        </w:rPr>
        <w:t>, at best</w:t>
      </w:r>
      <w:r w:rsidRPr="00F82E63">
        <w:rPr>
          <w:rStyle w:val="StyleUnderline"/>
        </w:rPr>
        <w:t xml:space="preserve">, </w:t>
      </w:r>
      <w:r w:rsidRPr="00497035">
        <w:rPr>
          <w:rStyle w:val="StyleUnderline"/>
          <w:highlight w:val="green"/>
        </w:rPr>
        <w:t>in</w:t>
      </w:r>
      <w:r w:rsidRPr="00F82E63">
        <w:rPr>
          <w:rStyle w:val="StyleUnderline"/>
        </w:rPr>
        <w:t xml:space="preserve"> </w:t>
      </w:r>
      <w:r w:rsidRPr="00F82E63">
        <w:rPr>
          <w:rStyle w:val="Emphasis"/>
        </w:rPr>
        <w:t xml:space="preserve">any </w:t>
      </w:r>
      <w:r w:rsidRPr="00D35D3B">
        <w:rPr>
          <w:rStyle w:val="Emphasis"/>
        </w:rPr>
        <w:t xml:space="preserve">internal </w:t>
      </w:r>
      <w:r w:rsidRPr="00497035">
        <w:rPr>
          <w:rStyle w:val="Emphasis"/>
          <w:highlight w:val="green"/>
        </w:rPr>
        <w:t>debate</w:t>
      </w:r>
      <w:r w:rsidRPr="00F82E63">
        <w:rPr>
          <w:rStyle w:val="StyleUnderline"/>
        </w:rPr>
        <w:t xml:space="preserve"> on policy</w:t>
      </w:r>
      <w:r w:rsidRPr="00050BF6">
        <w:rPr>
          <w:sz w:val="12"/>
        </w:rPr>
        <w:t xml:space="preserve">. [END FOOTNOTE] If </w:t>
      </w:r>
      <w:r w:rsidRPr="00497035">
        <w:rPr>
          <w:rStyle w:val="StyleUnderline"/>
          <w:highlight w:val="green"/>
        </w:rPr>
        <w:t>there is</w:t>
      </w:r>
      <w:r w:rsidRPr="00F82E63">
        <w:rPr>
          <w:rStyle w:val="StyleUnderline"/>
        </w:rPr>
        <w:t xml:space="preserve"> likely to be </w:t>
      </w:r>
      <w:r w:rsidRPr="00497035">
        <w:rPr>
          <w:rStyle w:val="Emphasis"/>
          <w:highlight w:val="green"/>
        </w:rPr>
        <w:t>limited enthusiasm</w:t>
      </w:r>
      <w:r w:rsidRPr="00F82E63">
        <w:rPr>
          <w:rStyle w:val="StyleUnderline"/>
        </w:rPr>
        <w:t xml:space="preserve"> for </w:t>
      </w:r>
      <w:r w:rsidRPr="00D35D3B">
        <w:rPr>
          <w:rStyle w:val="StyleUnderline"/>
        </w:rPr>
        <w:t xml:space="preserve">cooperation in </w:t>
      </w:r>
      <w:r w:rsidRPr="00D35D3B">
        <w:rPr>
          <w:rStyle w:val="Emphasis"/>
        </w:rPr>
        <w:t>Chinese circles</w:t>
      </w:r>
      <w:r w:rsidRPr="00050BF6">
        <w:rPr>
          <w:sz w:val="12"/>
        </w:rPr>
        <w:t xml:space="preserve">, there should also be skepticism in American ones. China’s space program is arguably one of the </w:t>
      </w:r>
      <w:proofErr w:type="gramStart"/>
      <w:r w:rsidRPr="00050BF6">
        <w:rPr>
          <w:sz w:val="12"/>
        </w:rPr>
        <w:t>most opaque</w:t>
      </w:r>
      <w:proofErr w:type="gramEnd"/>
      <w:r w:rsidRPr="00050BF6">
        <w:rPr>
          <w:sz w:val="12"/>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2B5DAA92" w14:textId="77777777" w:rsidR="009F18C7" w:rsidRDefault="009F18C7" w:rsidP="009F18C7">
      <w:pPr>
        <w:rPr>
          <w:sz w:val="16"/>
        </w:rPr>
      </w:pPr>
    </w:p>
    <w:p w14:paraId="436562A7" w14:textId="77777777" w:rsidR="009F18C7" w:rsidRPr="00E07E9B" w:rsidRDefault="009F18C7" w:rsidP="009F18C7">
      <w:pPr>
        <w:pStyle w:val="Heading4"/>
        <w:rPr>
          <w:u w:val="single"/>
        </w:rPr>
      </w:pPr>
      <w:bookmarkStart w:id="0" w:name="_Hlk92058288"/>
      <w:r w:rsidRPr="00E07E9B">
        <w:rPr>
          <w:u w:val="single"/>
        </w:rPr>
        <w:t>Himalayan war</w:t>
      </w:r>
      <w:r>
        <w:t xml:space="preserve"> – </w:t>
      </w:r>
      <w:r w:rsidRPr="00E07E9B">
        <w:t xml:space="preserve">goes </w:t>
      </w:r>
      <w:r w:rsidRPr="00E07E9B">
        <w:rPr>
          <w:u w:val="single"/>
        </w:rPr>
        <w:t>global</w:t>
      </w:r>
    </w:p>
    <w:p w14:paraId="238682AD" w14:textId="77777777" w:rsidR="009F18C7" w:rsidRPr="00E07E9B" w:rsidRDefault="009F18C7" w:rsidP="009F18C7">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7A4FF0CC" w14:textId="77777777" w:rsidR="009F18C7" w:rsidRDefault="009F18C7" w:rsidP="009F18C7">
      <w:pPr>
        <w:rPr>
          <w:sz w:val="12"/>
        </w:rPr>
      </w:pPr>
      <w:r w:rsidRPr="00050BF6">
        <w:rPr>
          <w:sz w:val="12"/>
        </w:rPr>
        <w:t xml:space="preserve">China’s president </w:t>
      </w:r>
      <w:r w:rsidRPr="00497035">
        <w:rPr>
          <w:rStyle w:val="StyleUnderline"/>
          <w:highlight w:val="green"/>
        </w:rPr>
        <w:t>Xi</w:t>
      </w:r>
      <w:r w:rsidRPr="00050BF6">
        <w:rPr>
          <w:sz w:val="12"/>
        </w:rPr>
        <w:t xml:space="preserve"> Jinping </w:t>
      </w:r>
      <w:r w:rsidRPr="00DE2EF7">
        <w:rPr>
          <w:rStyle w:val="StyleUnderline"/>
        </w:rPr>
        <w:t>has stepped up his domestic political moves</w:t>
      </w:r>
      <w:r w:rsidRPr="00050BF6">
        <w:rPr>
          <w:sz w:val="12"/>
        </w:rPr>
        <w:t xml:space="preserve"> in the run-up to the critical 19th national congress of the Chinese Communist Party next month, </w:t>
      </w:r>
      <w:r w:rsidRPr="00DE2EF7">
        <w:rPr>
          <w:rStyle w:val="StyleUnderline"/>
        </w:rPr>
        <w:t xml:space="preserve">but he is still </w:t>
      </w:r>
      <w:r w:rsidRPr="00497035">
        <w:rPr>
          <w:rStyle w:val="StyleUnderline"/>
          <w:highlight w:val="green"/>
        </w:rPr>
        <w:t xml:space="preserve">struggling to </w:t>
      </w:r>
      <w:r w:rsidRPr="00497035">
        <w:rPr>
          <w:rStyle w:val="Emphasis"/>
          <w:highlight w:val="green"/>
        </w:rPr>
        <w:t>keep the</w:t>
      </w:r>
      <w:r w:rsidRPr="00050BF6">
        <w:rPr>
          <w:sz w:val="12"/>
        </w:rPr>
        <w:t xml:space="preserve"> People’s Liberation Army </w:t>
      </w:r>
      <w:r w:rsidRPr="00497035">
        <w:rPr>
          <w:rStyle w:val="Emphasis"/>
          <w:highlight w:val="green"/>
        </w:rPr>
        <w:t>(PLA) in line</w:t>
      </w:r>
      <w:r w:rsidRPr="00050BF6">
        <w:rPr>
          <w:sz w:val="12"/>
        </w:rPr>
        <w:t xml:space="preserve">. China’s political system makes it hard to get a clear picture, yet Mr </w:t>
      </w:r>
      <w:r w:rsidRPr="00DE2EF7">
        <w:rPr>
          <w:rStyle w:val="StyleUnderline"/>
        </w:rPr>
        <w:t>Xi’s actions underscore the troublesome civil-military relations in the country</w:t>
      </w:r>
      <w:r w:rsidRPr="00050BF6">
        <w:rPr>
          <w:sz w:val="12"/>
        </w:rPr>
        <w:t xml:space="preserve">. </w:t>
      </w:r>
      <w:r w:rsidRPr="00DE2EF7">
        <w:rPr>
          <w:rStyle w:val="StyleUnderline"/>
        </w:rPr>
        <w:t xml:space="preserve">Take the recent standoff with India that </w:t>
      </w:r>
      <w:r w:rsidRPr="00497035">
        <w:rPr>
          <w:rStyle w:val="StyleUnderline"/>
          <w:highlight w:val="green"/>
        </w:rPr>
        <w:t xml:space="preserve">raised </w:t>
      </w:r>
      <w:r w:rsidRPr="00DE2EF7">
        <w:rPr>
          <w:rStyle w:val="StyleUnderline"/>
        </w:rPr>
        <w:t xml:space="preserve">the spectre of a </w:t>
      </w:r>
      <w:r w:rsidRPr="00497035">
        <w:rPr>
          <w:rStyle w:val="Emphasis"/>
          <w:highlight w:val="green"/>
        </w:rPr>
        <w:t>Himalayan war</w:t>
      </w:r>
      <w:r w:rsidRPr="00DE2EF7">
        <w:rPr>
          <w:rStyle w:val="StyleUnderline"/>
        </w:rPr>
        <w:t xml:space="preserve">, with China threatening </w:t>
      </w:r>
      <w:r w:rsidRPr="00DE2EF7">
        <w:rPr>
          <w:rStyle w:val="Emphasis"/>
        </w:rPr>
        <w:t>reprisals</w:t>
      </w:r>
      <w:r w:rsidRPr="00050BF6">
        <w:rPr>
          <w:sz w:val="12"/>
        </w:rPr>
        <w:t xml:space="preserve"> if New Delhi did not unconditionally withdraw its forces from a small Bhutanese plateau, which Beijing claims is Chinese territory. After 10 weeks, </w:t>
      </w:r>
      <w:r w:rsidRPr="00DE2EF7">
        <w:rPr>
          <w:rStyle w:val="StyleUnderline"/>
        </w:rPr>
        <w:t>the face-off</w:t>
      </w:r>
      <w:r w:rsidRPr="00050BF6">
        <w:rPr>
          <w:sz w:val="12"/>
        </w:rPr>
        <w:t xml:space="preserve"> on the </w:t>
      </w:r>
      <w:proofErr w:type="spellStart"/>
      <w:r w:rsidRPr="00050BF6">
        <w:rPr>
          <w:sz w:val="12"/>
        </w:rPr>
        <w:t>Doklam</w:t>
      </w:r>
      <w:proofErr w:type="spellEnd"/>
      <w:r w:rsidRPr="00050BF6">
        <w:rPr>
          <w:sz w:val="12"/>
        </w:rPr>
        <w:t xml:space="preserve"> Plateau </w:t>
      </w:r>
      <w:r w:rsidRPr="00DE2EF7">
        <w:rPr>
          <w:rStyle w:val="StyleUnderline"/>
        </w:rPr>
        <w:t>ended with both sides pulling back</w:t>
      </w:r>
      <w:r w:rsidRPr="00050BF6">
        <w:rPr>
          <w:sz w:val="12"/>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050BF6">
        <w:rPr>
          <w:sz w:val="12"/>
        </w:rPr>
        <w:t xml:space="preserve">. </w:t>
      </w:r>
      <w:r w:rsidRPr="00DE2EF7">
        <w:rPr>
          <w:rStyle w:val="StyleUnderline"/>
        </w:rPr>
        <w:t>The</w:t>
      </w:r>
      <w:r w:rsidRPr="00050BF6">
        <w:rPr>
          <w:sz w:val="12"/>
        </w:rPr>
        <w:t xml:space="preserve"> mutual-withdrawal </w:t>
      </w:r>
      <w:r w:rsidRPr="00DE2EF7">
        <w:rPr>
          <w:rStyle w:val="StyleUnderline"/>
        </w:rPr>
        <w:t xml:space="preserve">deal was struck just </w:t>
      </w:r>
      <w:r w:rsidRPr="00D35D3B">
        <w:rPr>
          <w:rStyle w:val="StyleUnderline"/>
        </w:rPr>
        <w:t>after</w:t>
      </w:r>
      <w:r w:rsidRPr="00050BF6">
        <w:rPr>
          <w:sz w:val="12"/>
        </w:rPr>
        <w:t xml:space="preserve"> Mr </w:t>
      </w:r>
      <w:r w:rsidRPr="00D35D3B">
        <w:rPr>
          <w:rStyle w:val="StyleUnderline"/>
        </w:rPr>
        <w:t xml:space="preserve">Xi replaced the chief of the </w:t>
      </w:r>
      <w:r w:rsidRPr="00D35D3B">
        <w:rPr>
          <w:rStyle w:val="Emphasis"/>
        </w:rPr>
        <w:t>PLA</w:t>
      </w:r>
      <w:r w:rsidRPr="00D35D3B">
        <w:rPr>
          <w:rStyle w:val="StyleUnderline"/>
        </w:rPr>
        <w:t>’s joint staff department</w:t>
      </w:r>
      <w:r w:rsidRPr="00050BF6">
        <w:rPr>
          <w:sz w:val="12"/>
        </w:rPr>
        <w:t xml:space="preserve">. This key position, equivalent to the chairman of the US joint chiefs of staff, was created only last year as part of Mr Xi’s military reforms to turn the PLA into a force “able to fight and win wars”. The </w:t>
      </w:r>
      <w:proofErr w:type="spellStart"/>
      <w:r w:rsidRPr="00050BF6">
        <w:rPr>
          <w:sz w:val="12"/>
        </w:rPr>
        <w:t>Doklam</w:t>
      </w:r>
      <w:proofErr w:type="spellEnd"/>
      <w:r w:rsidRPr="00050BF6">
        <w:rPr>
          <w:sz w:val="12"/>
        </w:rPr>
        <w:t xml:space="preserve"> pullback suggests that </w:t>
      </w:r>
      <w:r w:rsidRPr="00D35D3B">
        <w:rPr>
          <w:rStyle w:val="StyleUnderline"/>
        </w:rPr>
        <w:t>the removed chief</w:t>
      </w:r>
      <w:r w:rsidRPr="00050BF6">
        <w:rPr>
          <w:sz w:val="12"/>
        </w:rPr>
        <w:t xml:space="preserve">, Gen Fang </w:t>
      </w:r>
      <w:proofErr w:type="spellStart"/>
      <w:r w:rsidRPr="00050BF6">
        <w:rPr>
          <w:sz w:val="12"/>
        </w:rPr>
        <w:t>Fenghui</w:t>
      </w:r>
      <w:proofErr w:type="spellEnd"/>
      <w:r w:rsidRPr="00050BF6">
        <w:rPr>
          <w:sz w:val="12"/>
        </w:rPr>
        <w:t xml:space="preserve">, who has since been detained for alleged corruption, </w:t>
      </w:r>
      <w:r w:rsidRPr="00D35D3B">
        <w:rPr>
          <w:rStyle w:val="StyleUnderline"/>
        </w:rPr>
        <w:t xml:space="preserve">was an </w:t>
      </w:r>
      <w:r w:rsidRPr="00D35D3B">
        <w:rPr>
          <w:rStyle w:val="Emphasis"/>
        </w:rPr>
        <w:t>obstacle</w:t>
      </w:r>
      <w:r w:rsidRPr="00D35D3B">
        <w:rPr>
          <w:rStyle w:val="StyleUnderline"/>
        </w:rPr>
        <w:t xml:space="preserve"> to clinching a deal with India</w:t>
      </w:r>
      <w:r w:rsidRPr="00050BF6">
        <w:rPr>
          <w:sz w:val="12"/>
        </w:rPr>
        <w:t xml:space="preserve">. To be sure, this was not the first time that </w:t>
      </w:r>
      <w:r w:rsidRPr="00D35D3B">
        <w:rPr>
          <w:rStyle w:val="StyleUnderline"/>
        </w:rPr>
        <w:t>the PLA’s belligerent</w:t>
      </w:r>
      <w:r w:rsidRPr="00050BF6">
        <w:rPr>
          <w:sz w:val="12"/>
        </w:rPr>
        <w:t xml:space="preserve"> actions in the Himalayas </w:t>
      </w:r>
      <w:r w:rsidRPr="00D35D3B">
        <w:rPr>
          <w:rStyle w:val="Emphasis"/>
        </w:rPr>
        <w:t>impose</w:t>
      </w:r>
      <w:r w:rsidRPr="00050BF6">
        <w:rPr>
          <w:sz w:val="12"/>
        </w:rPr>
        <w:t xml:space="preserve">d </w:t>
      </w:r>
      <w:r w:rsidRPr="00DE2EF7">
        <w:rPr>
          <w:rStyle w:val="Emphasis"/>
        </w:rPr>
        <w:t>diplomatic costs</w:t>
      </w:r>
      <w:r w:rsidRPr="00050BF6">
        <w:rPr>
          <w:sz w:val="12"/>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497035">
        <w:rPr>
          <w:rStyle w:val="Emphasis"/>
          <w:highlight w:val="green"/>
        </w:rPr>
        <w:t>provocations</w:t>
      </w:r>
      <w:r w:rsidRPr="00050BF6">
        <w:rPr>
          <w:sz w:val="12"/>
        </w:rPr>
        <w:t xml:space="preserve"> might suggest that they are intentional, with the Chinese government in the know, thus reflecting a preference for blending soft and hard tactics. But it is also possible that these actions </w:t>
      </w:r>
      <w:r w:rsidRPr="00497035">
        <w:rPr>
          <w:rStyle w:val="StyleUnderline"/>
          <w:highlight w:val="green"/>
        </w:rPr>
        <w:t xml:space="preserve">underscore </w:t>
      </w:r>
      <w:r w:rsidRPr="00E9461B">
        <w:rPr>
          <w:rStyle w:val="StyleUnderline"/>
        </w:rPr>
        <w:t>the</w:t>
      </w:r>
      <w:r w:rsidRPr="00DE2EF7">
        <w:rPr>
          <w:rStyle w:val="StyleUnderline"/>
        </w:rPr>
        <w:t xml:space="preserve"> continuing “</w:t>
      </w:r>
      <w:r w:rsidRPr="00497035">
        <w:rPr>
          <w:rStyle w:val="Emphasis"/>
          <w:highlight w:val="green"/>
        </w:rPr>
        <w:t>disconnect</w:t>
      </w:r>
      <w:r w:rsidRPr="00497035">
        <w:rPr>
          <w:rStyle w:val="StyleUnderline"/>
          <w:highlight w:val="green"/>
        </w:rPr>
        <w:t xml:space="preserve"> </w:t>
      </w:r>
      <w:r w:rsidRPr="00DE2EF7">
        <w:rPr>
          <w:rStyle w:val="StyleUnderline"/>
        </w:rPr>
        <w:t>between the military and the civilian leadership” in China</w:t>
      </w:r>
      <w:r w:rsidRPr="00050BF6">
        <w:rPr>
          <w:sz w:val="12"/>
        </w:rPr>
        <w:t xml:space="preserve"> that then US defence secretary Robert Gates warned about in 2011. </w:t>
      </w:r>
    </w:p>
    <w:p w14:paraId="67D5CD06" w14:textId="77777777" w:rsidR="009F18C7" w:rsidRPr="00050BF6" w:rsidRDefault="009F18C7" w:rsidP="009F18C7">
      <w:pPr>
        <w:rPr>
          <w:sz w:val="8"/>
          <w:szCs w:val="8"/>
        </w:rPr>
      </w:pPr>
      <w:r w:rsidRPr="00050BF6">
        <w:rPr>
          <w:sz w:val="8"/>
          <w:szCs w:val="8"/>
        </w:rPr>
        <w:t xml:space="preserve">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w:t>
      </w:r>
    </w:p>
    <w:p w14:paraId="10275665" w14:textId="77777777" w:rsidR="009F18C7" w:rsidRPr="00050BF6" w:rsidRDefault="009F18C7" w:rsidP="009F18C7">
      <w:pPr>
        <w:rPr>
          <w:sz w:val="12"/>
        </w:rPr>
      </w:pPr>
      <w:r w:rsidRPr="00050BF6">
        <w:rPr>
          <w:sz w:val="12"/>
        </w:rPr>
        <w:t xml:space="preserve">After all, the </w:t>
      </w:r>
      <w:r w:rsidRPr="00DE2EF7">
        <w:rPr>
          <w:rStyle w:val="StyleUnderline"/>
        </w:rPr>
        <w:t>party depends on the PLA to ensure domestic order and sustain its own political monopoly</w:t>
      </w:r>
      <w:r w:rsidRPr="00050BF6">
        <w:rPr>
          <w:sz w:val="12"/>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050BF6">
        <w:rPr>
          <w:sz w:val="12"/>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050BF6">
        <w:rPr>
          <w:sz w:val="12"/>
        </w:rPr>
        <w:t xml:space="preserve">. </w:t>
      </w:r>
      <w:r w:rsidRPr="00DE2EF7">
        <w:rPr>
          <w:rStyle w:val="StyleUnderline"/>
        </w:rPr>
        <w:t>To make matters worse,</w:t>
      </w:r>
      <w:r w:rsidRPr="00050BF6">
        <w:rPr>
          <w:sz w:val="12"/>
        </w:rPr>
        <w:t xml:space="preserve"> Mr Xi </w:t>
      </w:r>
      <w:r w:rsidRPr="00DE2EF7">
        <w:rPr>
          <w:rStyle w:val="StyleUnderline"/>
        </w:rPr>
        <w:t>has made many enemies at home</w:t>
      </w:r>
      <w:r w:rsidRPr="00050BF6">
        <w:rPr>
          <w:sz w:val="12"/>
        </w:rPr>
        <w:t xml:space="preserve"> in his effort to concentrate power in himself, including through corruption </w:t>
      </w:r>
      <w:r w:rsidRPr="00E9461B">
        <w:rPr>
          <w:sz w:val="12"/>
        </w:rPr>
        <w:t xml:space="preserve">purges. </w:t>
      </w:r>
      <w:r w:rsidRPr="00E9461B">
        <w:rPr>
          <w:rStyle w:val="StyleUnderline"/>
        </w:rPr>
        <w:t xml:space="preserve">It is not known whether the </w:t>
      </w:r>
      <w:r w:rsidRPr="00E9461B">
        <w:rPr>
          <w:rStyle w:val="Emphasis"/>
        </w:rPr>
        <w:t>PLA</w:t>
      </w:r>
      <w:r w:rsidRPr="00E9461B">
        <w:rPr>
          <w:rStyle w:val="StyleUnderline"/>
        </w:rPr>
        <w:t xml:space="preserve">’s upper echelon </w:t>
      </w:r>
      <w:r w:rsidRPr="00E9461B">
        <w:rPr>
          <w:rStyle w:val="Emphasis"/>
        </w:rPr>
        <w:t>respects him</w:t>
      </w:r>
      <w:r w:rsidRPr="00E9461B">
        <w:rPr>
          <w:rStyle w:val="StyleUnderline"/>
        </w:rPr>
        <w:t xml:space="preserve"> to the </w:t>
      </w:r>
      <w:r w:rsidRPr="00E9461B">
        <w:rPr>
          <w:rStyle w:val="Emphasis"/>
        </w:rPr>
        <w:t>extent</w:t>
      </w:r>
      <w:r w:rsidRPr="00E9461B">
        <w:rPr>
          <w:rStyle w:val="StyleUnderline"/>
        </w:rPr>
        <w:t xml:space="preserve"> to be </w:t>
      </w:r>
      <w:r w:rsidRPr="00E9461B">
        <w:rPr>
          <w:rStyle w:val="Emphasis"/>
        </w:rPr>
        <w:t>fully guided</w:t>
      </w:r>
      <w:r w:rsidRPr="00E9461B">
        <w:rPr>
          <w:rStyle w:val="StyleUnderline"/>
        </w:rPr>
        <w:t xml:space="preserve"> by his instructions</w:t>
      </w:r>
      <w:r w:rsidRPr="00E9461B">
        <w:rPr>
          <w:sz w:val="12"/>
        </w:rPr>
        <w:t xml:space="preserve">. </w:t>
      </w:r>
      <w:r w:rsidRPr="00E9461B">
        <w:rPr>
          <w:rStyle w:val="StyleUnderline"/>
        </w:rPr>
        <w:t>In the past decade,</w:t>
      </w:r>
      <w:r w:rsidRPr="00D35D3B">
        <w:rPr>
          <w:rStyle w:val="StyleUnderline"/>
        </w:rPr>
        <w:t xml:space="preserve"> the </w:t>
      </w:r>
      <w:r w:rsidRPr="00D35D3B">
        <w:rPr>
          <w:rStyle w:val="Emphasis"/>
        </w:rPr>
        <w:t xml:space="preserve">PLA’s increasing </w:t>
      </w:r>
      <w:r w:rsidRPr="00497035">
        <w:rPr>
          <w:rStyle w:val="Emphasis"/>
          <w:highlight w:val="green"/>
        </w:rPr>
        <w:t>clout</w:t>
      </w:r>
      <w:r w:rsidRPr="00DE2EF7">
        <w:rPr>
          <w:rStyle w:val="StyleUnderline"/>
        </w:rPr>
        <w:t xml:space="preserve"> has </w:t>
      </w:r>
      <w:r w:rsidRPr="00497035">
        <w:rPr>
          <w:rStyle w:val="StyleUnderline"/>
          <w:highlight w:val="green"/>
        </w:rPr>
        <w:t>led</w:t>
      </w:r>
      <w:r w:rsidRPr="00DE2EF7">
        <w:rPr>
          <w:rStyle w:val="StyleUnderline"/>
        </w:rPr>
        <w:t xml:space="preserve"> China </w:t>
      </w:r>
      <w:r w:rsidRPr="00497035">
        <w:rPr>
          <w:rStyle w:val="StyleUnderline"/>
          <w:highlight w:val="green"/>
        </w:rPr>
        <w:t>to</w:t>
      </w:r>
      <w:r w:rsidRPr="00DE2EF7">
        <w:rPr>
          <w:rStyle w:val="StyleUnderline"/>
        </w:rPr>
        <w:t xml:space="preserve"> stake </w:t>
      </w:r>
      <w:r w:rsidRPr="00D35D3B">
        <w:rPr>
          <w:rStyle w:val="StyleUnderline"/>
        </w:rPr>
        <w:t xml:space="preserve">out a </w:t>
      </w:r>
      <w:r w:rsidRPr="00D35D3B">
        <w:rPr>
          <w:rStyle w:val="Emphasis"/>
        </w:rPr>
        <w:t>more muscular role</w:t>
      </w:r>
      <w:r w:rsidRPr="00D35D3B">
        <w:rPr>
          <w:rStyle w:val="StyleUnderline"/>
        </w:rPr>
        <w:t xml:space="preserve">. This includes resurrecting </w:t>
      </w:r>
      <w:r w:rsidRPr="00D35D3B">
        <w:rPr>
          <w:rStyle w:val="Emphasis"/>
        </w:rPr>
        <w:t>territorial</w:t>
      </w:r>
      <w:r w:rsidRPr="00DE2EF7">
        <w:rPr>
          <w:rStyle w:val="Emphasis"/>
        </w:rPr>
        <w:t xml:space="preserve"> and maritime </w:t>
      </w:r>
      <w:r w:rsidRPr="00497035">
        <w:rPr>
          <w:rStyle w:val="Emphasis"/>
          <w:highlight w:val="green"/>
        </w:rPr>
        <w:t>disputes</w:t>
      </w:r>
      <w:r w:rsidRPr="00DE2EF7">
        <w:rPr>
          <w:rStyle w:val="StyleUnderline"/>
        </w:rPr>
        <w:t xml:space="preserve">, asserting </w:t>
      </w:r>
      <w:r w:rsidRPr="00DE2EF7">
        <w:rPr>
          <w:rStyle w:val="Emphasis"/>
        </w:rPr>
        <w:t xml:space="preserve">new </w:t>
      </w:r>
      <w:r w:rsidRPr="00497035">
        <w:rPr>
          <w:rStyle w:val="Emphasis"/>
          <w:highlight w:val="green"/>
        </w:rPr>
        <w:t>sovereignty claims</w:t>
      </w:r>
      <w:r w:rsidRPr="00DE2EF7">
        <w:rPr>
          <w:rStyle w:val="StyleUnderline"/>
        </w:rPr>
        <w:t>, and using construction activity to change the status quo</w:t>
      </w:r>
      <w:r w:rsidRPr="00050BF6">
        <w:rPr>
          <w:sz w:val="12"/>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497035">
        <w:rPr>
          <w:rStyle w:val="Emphasis"/>
          <w:highlight w:val="green"/>
        </w:rPr>
        <w:t>troubled c</w:t>
      </w:r>
      <w:r w:rsidRPr="00DE2EF7">
        <w:rPr>
          <w:rStyle w:val="Emphasis"/>
        </w:rPr>
        <w:t>ivil-</w:t>
      </w:r>
      <w:r w:rsidRPr="00497035">
        <w:rPr>
          <w:rStyle w:val="Emphasis"/>
          <w:highlight w:val="green"/>
        </w:rPr>
        <w:t>m</w:t>
      </w:r>
      <w:r w:rsidRPr="00DE2EF7">
        <w:rPr>
          <w:rStyle w:val="Emphasis"/>
        </w:rPr>
        <w:t xml:space="preserve">ilitary </w:t>
      </w:r>
      <w:r w:rsidRPr="00497035">
        <w:rPr>
          <w:rStyle w:val="Emphasis"/>
          <w:highlight w:val="green"/>
        </w:rPr>
        <w:t>r</w:t>
      </w:r>
      <w:r w:rsidRPr="00DE2EF7">
        <w:rPr>
          <w:rStyle w:val="Emphasis"/>
        </w:rPr>
        <w:t>elations</w:t>
      </w:r>
      <w:r w:rsidRPr="00DE2EF7">
        <w:rPr>
          <w:rStyle w:val="StyleUnderline"/>
        </w:rPr>
        <w:t xml:space="preserve"> </w:t>
      </w:r>
      <w:r w:rsidRPr="00D35D3B">
        <w:rPr>
          <w:rStyle w:val="StyleUnderline"/>
        </w:rPr>
        <w:t xml:space="preserve">clearly have a </w:t>
      </w:r>
      <w:r w:rsidRPr="00D35D3B">
        <w:rPr>
          <w:rStyle w:val="Emphasis"/>
        </w:rPr>
        <w:t>bearing on its external policy</w:t>
      </w:r>
      <w:r w:rsidRPr="00050BF6">
        <w:rPr>
          <w:sz w:val="12"/>
        </w:rPr>
        <w:t xml:space="preserve">. </w:t>
      </w:r>
      <w:r w:rsidRPr="00D35D3B">
        <w:rPr>
          <w:rStyle w:val="StyleUnderline"/>
        </w:rPr>
        <w:t>The risks of China’s rise as a praetorian state are real</w:t>
      </w:r>
      <w:r w:rsidRPr="00DE2EF7">
        <w:rPr>
          <w:rStyle w:val="StyleUnderline"/>
        </w:rPr>
        <w:t xml:space="preserve"> and </w:t>
      </w:r>
      <w:r w:rsidRPr="00497035">
        <w:rPr>
          <w:rStyle w:val="StyleUnderline"/>
          <w:highlight w:val="green"/>
        </w:rPr>
        <w:t xml:space="preserve">carry </w:t>
      </w:r>
      <w:r w:rsidRPr="00DE2EF7">
        <w:rPr>
          <w:rStyle w:val="Emphasis"/>
        </w:rPr>
        <w:t xml:space="preserve">major </w:t>
      </w:r>
      <w:r w:rsidRPr="00497035">
        <w:rPr>
          <w:rStyle w:val="Emphasis"/>
          <w:highlight w:val="green"/>
        </w:rPr>
        <w:t>implications</w:t>
      </w:r>
      <w:r w:rsidRPr="00497035">
        <w:rPr>
          <w:rStyle w:val="StyleUnderline"/>
          <w:highlight w:val="green"/>
        </w:rPr>
        <w:t xml:space="preserve"> for </w:t>
      </w:r>
      <w:r w:rsidRPr="00D35D3B">
        <w:rPr>
          <w:rStyle w:val="Emphasis"/>
        </w:rPr>
        <w:t xml:space="preserve">international </w:t>
      </w:r>
      <w:r w:rsidRPr="00497035">
        <w:rPr>
          <w:rStyle w:val="Emphasis"/>
          <w:highlight w:val="green"/>
        </w:rPr>
        <w:t>security</w:t>
      </w:r>
      <w:r w:rsidRPr="00050BF6">
        <w:rPr>
          <w:sz w:val="12"/>
        </w:rPr>
        <w:t>.</w:t>
      </w:r>
    </w:p>
    <w:bookmarkEnd w:id="0"/>
    <w:p w14:paraId="502A13CB" w14:textId="77777777" w:rsidR="009F18C7" w:rsidRDefault="009F18C7" w:rsidP="009F18C7">
      <w:pPr>
        <w:rPr>
          <w:sz w:val="16"/>
        </w:rPr>
      </w:pPr>
    </w:p>
    <w:p w14:paraId="794627F0" w14:textId="77777777" w:rsidR="009F18C7" w:rsidRPr="007A531D" w:rsidRDefault="009F18C7" w:rsidP="009F18C7">
      <w:pPr>
        <w:pStyle w:val="Heading4"/>
      </w:pPr>
      <w:r>
        <w:t>Extinction.</w:t>
      </w:r>
    </w:p>
    <w:p w14:paraId="1377102F" w14:textId="77777777" w:rsidR="009F18C7" w:rsidRPr="007A531D" w:rsidRDefault="009F18C7" w:rsidP="009F18C7">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59B4A76D" w14:textId="77777777" w:rsidR="009F18C7" w:rsidRPr="00DE2EF7" w:rsidRDefault="009F18C7" w:rsidP="009F18C7">
      <w:pPr>
        <w:rPr>
          <w:sz w:val="12"/>
        </w:rPr>
      </w:pPr>
      <w:r w:rsidRPr="00DE2EF7">
        <w:rPr>
          <w:sz w:val="12"/>
        </w:rPr>
        <w:t xml:space="preserve">The use of Pakistani nuclear weapons could trigger a chain </w:t>
      </w:r>
      <w:r w:rsidRPr="00D35D3B">
        <w:rPr>
          <w:sz w:val="12"/>
        </w:rPr>
        <w:t>reac</w:t>
      </w:r>
      <w:r w:rsidRPr="00D35D3B">
        <w:rPr>
          <w:sz w:val="12"/>
        </w:rPr>
        <w:softHyphen/>
        <w:t xml:space="preserve">tion. </w:t>
      </w:r>
      <w:r w:rsidRPr="00D35D3B">
        <w:rPr>
          <w:b/>
          <w:bCs/>
          <w:u w:val="single"/>
        </w:rPr>
        <w:t xml:space="preserve">Nuclear-armed </w:t>
      </w:r>
      <w:r w:rsidRPr="00497035">
        <w:rPr>
          <w:b/>
          <w:bCs/>
          <w:highlight w:val="green"/>
          <w:u w:val="single"/>
        </w:rPr>
        <w:t>India</w:t>
      </w:r>
      <w:r w:rsidRPr="00DE2EF7">
        <w:rPr>
          <w:b/>
          <w:bCs/>
          <w:u w:val="single"/>
        </w:rPr>
        <w:t xml:space="preserve">, an ancient enemy, </w:t>
      </w:r>
      <w:r w:rsidRPr="00D35D3B">
        <w:rPr>
          <w:b/>
          <w:bCs/>
          <w:u w:val="single"/>
        </w:rPr>
        <w:t xml:space="preserve">could </w:t>
      </w:r>
      <w:r w:rsidRPr="00497035">
        <w:rPr>
          <w:b/>
          <w:bCs/>
          <w:highlight w:val="green"/>
          <w:u w:val="single"/>
        </w:rPr>
        <w:t>respond</w:t>
      </w:r>
      <w:r w:rsidRPr="00DE2EF7">
        <w:rPr>
          <w:u w:val="single"/>
        </w:rPr>
        <w:t xml:space="preserve"> in kind. </w:t>
      </w:r>
      <w:r w:rsidRPr="00497035">
        <w:rPr>
          <w:highlight w:val="green"/>
          <w:u w:val="single"/>
        </w:rPr>
        <w:t>China</w:t>
      </w:r>
      <w:r w:rsidRPr="00DE2EF7">
        <w:rPr>
          <w:u w:val="single"/>
        </w:rPr>
        <w:t xml:space="preserve">, India's hated foe, </w:t>
      </w:r>
      <w:r w:rsidRPr="00D35D3B">
        <w:rPr>
          <w:u w:val="single"/>
        </w:rPr>
        <w:t xml:space="preserve">could </w:t>
      </w:r>
      <w:r w:rsidRPr="00497035">
        <w:rPr>
          <w:highlight w:val="green"/>
          <w:u w:val="single"/>
        </w:rPr>
        <w:t>react</w:t>
      </w:r>
      <w:r w:rsidRPr="00DE2EF7">
        <w:rPr>
          <w:u w:val="single"/>
        </w:rPr>
        <w:t xml:space="preserve"> if India used her nuclear weapons, </w:t>
      </w:r>
      <w:r w:rsidRPr="00497035">
        <w:rPr>
          <w:highlight w:val="green"/>
          <w:u w:val="single"/>
        </w:rPr>
        <w:t>triggering</w:t>
      </w:r>
      <w:r w:rsidRPr="00DE2EF7">
        <w:rPr>
          <w:u w:val="single"/>
        </w:rPr>
        <w:t xml:space="preserve"> a </w:t>
      </w:r>
      <w:r w:rsidRPr="00497035">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E9461B">
        <w:rPr>
          <w:u w:val="single"/>
        </w:rPr>
        <w:t>If</w:t>
      </w:r>
      <w:r w:rsidRPr="00DE2EF7">
        <w:rPr>
          <w:u w:val="single"/>
        </w:rPr>
        <w:t xml:space="preserve"> any of either </w:t>
      </w:r>
      <w:r w:rsidRPr="00497035">
        <w:rPr>
          <w:b/>
          <w:iCs/>
          <w:highlight w:val="green"/>
          <w:u w:val="single"/>
        </w:rPr>
        <w:t>Russia</w:t>
      </w:r>
      <w:r w:rsidRPr="00497035">
        <w:rPr>
          <w:highlight w:val="green"/>
          <w:u w:val="single"/>
        </w:rPr>
        <w:t xml:space="preserve"> or </w:t>
      </w:r>
      <w:r w:rsidRPr="00497035">
        <w:rPr>
          <w:b/>
          <w:iCs/>
          <w:highlight w:val="green"/>
          <w:u w:val="single"/>
        </w:rPr>
        <w:t>America</w:t>
      </w:r>
      <w:r w:rsidRPr="00497035">
        <w:rPr>
          <w:highlight w:val="green"/>
          <w:u w:val="single"/>
        </w:rPr>
        <w:t>'s</w:t>
      </w:r>
      <w:r w:rsidRPr="00DE2EF7">
        <w:rPr>
          <w:u w:val="single"/>
        </w:rPr>
        <w:t xml:space="preserve"> 2,250 strategic </w:t>
      </w:r>
      <w:r w:rsidRPr="00497035">
        <w:rPr>
          <w:highlight w:val="green"/>
          <w:u w:val="single"/>
        </w:rPr>
        <w:t>weapons</w:t>
      </w:r>
      <w:r w:rsidRPr="00DE2EF7">
        <w:rPr>
          <w:u w:val="single"/>
        </w:rPr>
        <w:t xml:space="preserve"> on hair-trigger alert </w:t>
      </w:r>
      <w:r w:rsidRPr="00E9461B">
        <w:rPr>
          <w:u w:val="single"/>
        </w:rPr>
        <w:t xml:space="preserve">were </w:t>
      </w:r>
      <w:r w:rsidRPr="00497035">
        <w:rPr>
          <w:highlight w:val="green"/>
          <w:u w:val="single"/>
        </w:rPr>
        <w:t>launched</w:t>
      </w:r>
      <w:r w:rsidRPr="00DE2EF7">
        <w:rPr>
          <w:u w:val="single"/>
        </w:rPr>
        <w:t xml:space="preserve"> </w:t>
      </w:r>
      <w:r w:rsidRPr="00E9461B">
        <w:rPr>
          <w:u w:val="single"/>
        </w:rPr>
        <w:t xml:space="preserve">either </w:t>
      </w:r>
      <w:r w:rsidRPr="00E9461B">
        <w:rPr>
          <w:b/>
          <w:iCs/>
          <w:u w:val="single"/>
        </w:rPr>
        <w:t>accidentally</w:t>
      </w:r>
      <w:r w:rsidRPr="00E9461B">
        <w:rPr>
          <w:u w:val="single"/>
        </w:rPr>
        <w:t xml:space="preserve"> or </w:t>
      </w:r>
      <w:r w:rsidRPr="00E9461B">
        <w:rPr>
          <w:b/>
          <w:iCs/>
          <w:u w:val="single"/>
        </w:rPr>
        <w:t>purposefully</w:t>
      </w:r>
      <w:r w:rsidRPr="00E9461B">
        <w:rPr>
          <w:u w:val="single"/>
        </w:rPr>
        <w:t xml:space="preserve"> in response, </w:t>
      </w:r>
      <w:r w:rsidRPr="00E9461B">
        <w:rPr>
          <w:b/>
          <w:bCs/>
          <w:u w:val="single"/>
        </w:rPr>
        <w:t xml:space="preserve">nuclear winter </w:t>
      </w:r>
      <w:r w:rsidRPr="00E9461B">
        <w:rPr>
          <w:u w:val="single"/>
        </w:rPr>
        <w:t xml:space="preserve">would ensue, meaning the </w:t>
      </w:r>
      <w:r w:rsidRPr="00E9461B">
        <w:rPr>
          <w:b/>
          <w:iCs/>
          <w:u w:val="single"/>
        </w:rPr>
        <w:t>end of most life on earth</w:t>
      </w:r>
      <w:r w:rsidRPr="00E9461B">
        <w:rPr>
          <w:sz w:val="12"/>
        </w:rPr>
        <w:t>.</w:t>
      </w:r>
    </w:p>
    <w:p w14:paraId="7919B4EC" w14:textId="77777777" w:rsidR="009F18C7" w:rsidRPr="00E424A1" w:rsidRDefault="009F18C7" w:rsidP="009F18C7"/>
    <w:p w14:paraId="26ACC00D" w14:textId="769DA101" w:rsidR="009F18C7" w:rsidRDefault="009F18C7" w:rsidP="009F18C7">
      <w:pPr>
        <w:pStyle w:val="Heading2"/>
      </w:pPr>
      <w:r>
        <w:t>Case</w:t>
      </w:r>
    </w:p>
    <w:p w14:paraId="315AE648" w14:textId="5534B436" w:rsidR="009F18C7" w:rsidRPr="009F18C7" w:rsidRDefault="009F18C7" w:rsidP="009F18C7">
      <w:pPr>
        <w:pStyle w:val="Heading3"/>
      </w:pPr>
      <w:r>
        <w:t>1NC – AT: Slow Growth</w:t>
      </w:r>
    </w:p>
    <w:p w14:paraId="2B6A4492" w14:textId="319FE251" w:rsidR="009F18C7" w:rsidRPr="00132EB0" w:rsidRDefault="009F18C7" w:rsidP="009F18C7">
      <w:pPr>
        <w:pStyle w:val="Heading4"/>
        <w:rPr>
          <w:rFonts w:cs="Calibri"/>
        </w:rPr>
      </w:pPr>
      <w:r>
        <w:rPr>
          <w:rFonts w:cs="Calibri"/>
        </w:rPr>
        <w:t>War</w:t>
      </w:r>
      <w:r w:rsidRPr="00132EB0">
        <w:rPr>
          <w:rFonts w:cs="Calibri"/>
        </w:rPr>
        <w:t xml:space="preserve"> thesis is </w:t>
      </w:r>
      <w:r w:rsidRPr="00132EB0">
        <w:rPr>
          <w:rFonts w:cs="Calibri"/>
          <w:u w:val="single"/>
        </w:rPr>
        <w:t>wrong</w:t>
      </w:r>
      <w:r w:rsidRPr="00132EB0">
        <w:rPr>
          <w:rFonts w:cs="Calibri"/>
        </w:rPr>
        <w:t>:</w:t>
      </w:r>
    </w:p>
    <w:p w14:paraId="26D57267" w14:textId="77777777" w:rsidR="009F18C7" w:rsidRPr="00132EB0" w:rsidRDefault="009F18C7" w:rsidP="009F18C7">
      <w:pPr>
        <w:pStyle w:val="Heading4"/>
        <w:rPr>
          <w:rFonts w:cs="Calibri"/>
          <w:u w:val="single"/>
        </w:rPr>
      </w:pPr>
      <w:bookmarkStart w:id="1" w:name="_Hlk519599629"/>
      <w:r w:rsidRPr="00132EB0">
        <w:rPr>
          <w:rFonts w:cs="Calibri"/>
        </w:rPr>
        <w:t xml:space="preserve">1. </w:t>
      </w:r>
      <w:r w:rsidRPr="00132EB0">
        <w:rPr>
          <w:rFonts w:cs="Calibri"/>
          <w:u w:val="single"/>
        </w:rPr>
        <w:t>Scale</w:t>
      </w:r>
      <w:r w:rsidRPr="00132EB0">
        <w:rPr>
          <w:rFonts w:cs="Calibri"/>
        </w:rPr>
        <w:t xml:space="preserve"> – diversionary wars are </w:t>
      </w:r>
      <w:r w:rsidRPr="00132EB0">
        <w:rPr>
          <w:rFonts w:cs="Calibri"/>
          <w:u w:val="single"/>
        </w:rPr>
        <w:t>small</w:t>
      </w:r>
      <w:r w:rsidRPr="00132EB0">
        <w:rPr>
          <w:rFonts w:cs="Calibri"/>
        </w:rPr>
        <w:t xml:space="preserve"> and </w:t>
      </w:r>
      <w:r w:rsidRPr="00132EB0">
        <w:rPr>
          <w:rFonts w:cs="Calibri"/>
          <w:u w:val="single"/>
        </w:rPr>
        <w:t>don’t escalate</w:t>
      </w:r>
      <w:r w:rsidRPr="00132EB0">
        <w:rPr>
          <w:rFonts w:cs="Calibri"/>
        </w:rPr>
        <w:t xml:space="preserve">---growth is the </w:t>
      </w:r>
      <w:r w:rsidRPr="00132EB0">
        <w:rPr>
          <w:rFonts w:cs="Calibri"/>
          <w:u w:val="single"/>
        </w:rPr>
        <w:t>implicit trigger</w:t>
      </w:r>
    </w:p>
    <w:p w14:paraId="65929954" w14:textId="6B2EC42F" w:rsidR="009F18C7" w:rsidRPr="00132EB0" w:rsidRDefault="009F18C7" w:rsidP="009F18C7">
      <w:r w:rsidRPr="00132EB0">
        <w:t xml:space="preserve">Sung </w:t>
      </w:r>
      <w:proofErr w:type="spellStart"/>
      <w:r w:rsidRPr="00132EB0">
        <w:t>Chul</w:t>
      </w:r>
      <w:proofErr w:type="spellEnd"/>
      <w:r w:rsidRPr="00132EB0">
        <w:t xml:space="preserve"> </w:t>
      </w:r>
      <w:r w:rsidRPr="00132EB0">
        <w:rPr>
          <w:rStyle w:val="Style13ptBold"/>
        </w:rPr>
        <w:t>Jung 14</w:t>
      </w:r>
      <w:r w:rsidRPr="00132EB0">
        <w:t xml:space="preserve">. </w:t>
      </w:r>
      <w:proofErr w:type="spellStart"/>
      <w:r w:rsidRPr="00132EB0">
        <w:t>Myongji</w:t>
      </w:r>
      <w:proofErr w:type="spellEnd"/>
      <w:r w:rsidRPr="00132EB0">
        <w:t xml:space="preserve"> University, 2014 “Searching for non-aggressive targets,” November, Research Gate, </w:t>
      </w:r>
      <w:hyperlink r:id="rId11" w:history="1">
        <w:r w:rsidRPr="00132EB0">
          <w:rPr>
            <w:rStyle w:val="Hyperlink"/>
          </w:rPr>
          <w:t>https://www.researchgate.net/publication/278396883_Searching_for_non-aggressive_targets //</w:t>
        </w:r>
      </w:hyperlink>
      <w:r w:rsidRPr="00132EB0">
        <w:t xml:space="preserve"> </w:t>
      </w:r>
      <w:r>
        <w:t>Recut Justin</w:t>
      </w:r>
    </w:p>
    <w:p w14:paraId="44112965" w14:textId="77777777" w:rsidR="009F18C7" w:rsidRPr="00132EB0" w:rsidRDefault="009F18C7" w:rsidP="009F18C7">
      <w:pPr>
        <w:rPr>
          <w:sz w:val="16"/>
        </w:rPr>
      </w:pPr>
      <w:r w:rsidRPr="00132EB0">
        <w:rPr>
          <w:sz w:val="16"/>
        </w:rPr>
        <w:t xml:space="preserve">Faced with the possibility of losing their position due to domestic opposition, </w:t>
      </w:r>
      <w:r w:rsidRPr="00132EB0">
        <w:rPr>
          <w:rStyle w:val="StyleUnderline"/>
        </w:rPr>
        <w:t xml:space="preserve">political </w:t>
      </w:r>
      <w:r w:rsidRPr="00E81CF7">
        <w:rPr>
          <w:rStyle w:val="StyleUnderline"/>
          <w:highlight w:val="green"/>
        </w:rPr>
        <w:t xml:space="preserve">leaders </w:t>
      </w:r>
      <w:r w:rsidRPr="00132EB0">
        <w:rPr>
          <w:rStyle w:val="StyleUnderline"/>
        </w:rPr>
        <w:t xml:space="preserve">may sometimes consider </w:t>
      </w:r>
      <w:r w:rsidRPr="00E81CF7">
        <w:rPr>
          <w:rStyle w:val="StyleUnderline"/>
          <w:highlight w:val="green"/>
        </w:rPr>
        <w:t>initiating</w:t>
      </w:r>
      <w:r w:rsidRPr="00132EB0">
        <w:rPr>
          <w:rStyle w:val="StyleUnderline"/>
        </w:rPr>
        <w:t xml:space="preserve"> a foreign </w:t>
      </w:r>
      <w:r w:rsidRPr="00E81CF7">
        <w:rPr>
          <w:rStyle w:val="StyleUnderline"/>
          <w:highlight w:val="green"/>
        </w:rPr>
        <w:t>conflict</w:t>
      </w:r>
      <w:r w:rsidRPr="00132EB0">
        <w:rPr>
          <w:rStyle w:val="StyleUnderline"/>
        </w:rPr>
        <w:t xml:space="preserve"> as a means </w:t>
      </w:r>
      <w:r w:rsidRPr="00E81CF7">
        <w:rPr>
          <w:rStyle w:val="StyleUnderline"/>
          <w:highlight w:val="green"/>
        </w:rPr>
        <w:t>to redirect attention</w:t>
      </w:r>
      <w:r w:rsidRPr="00132EB0">
        <w:rPr>
          <w:rStyle w:val="StyleUnderline"/>
        </w:rPr>
        <w:t xml:space="preserve"> away from domestic issues</w:t>
      </w:r>
      <w:r w:rsidRPr="00132EB0">
        <w:rPr>
          <w:sz w:val="16"/>
        </w:rPr>
        <w:t xml:space="preserve">. In such instances, which states are most likely to become diversionary targets? </w:t>
      </w:r>
      <w:r w:rsidRPr="00132EB0">
        <w:rPr>
          <w:rStyle w:val="StyleUnderline"/>
        </w:rPr>
        <w:t xml:space="preserve">This study assumes that </w:t>
      </w:r>
      <w:r w:rsidRPr="00E81CF7">
        <w:rPr>
          <w:rStyle w:val="StyleUnderline"/>
          <w:highlight w:val="green"/>
        </w:rPr>
        <w:t xml:space="preserve">unpopular leaders prefer </w:t>
      </w:r>
      <w:r w:rsidRPr="00E81CF7">
        <w:rPr>
          <w:rStyle w:val="Emphasis"/>
          <w:highlight w:val="green"/>
        </w:rPr>
        <w:t>small-scale conflicts</w:t>
      </w:r>
      <w:r w:rsidRPr="00132EB0">
        <w:rPr>
          <w:sz w:val="16"/>
        </w:rPr>
        <w:t xml:space="preserve"> </w:t>
      </w:r>
      <w:r w:rsidRPr="00132EB0">
        <w:rPr>
          <w:rStyle w:val="StyleUnderline"/>
        </w:rPr>
        <w:t xml:space="preserve">that can create rally-round-the-flag effects </w:t>
      </w:r>
      <w:r w:rsidRPr="00E81CF7">
        <w:rPr>
          <w:rStyle w:val="Emphasis"/>
          <w:highlight w:val="green"/>
        </w:rPr>
        <w:t xml:space="preserve">without triggering </w:t>
      </w:r>
      <w:r w:rsidRPr="00132EB0">
        <w:rPr>
          <w:rStyle w:val="Emphasis"/>
        </w:rPr>
        <w:t xml:space="preserve">substantial domestic </w:t>
      </w:r>
      <w:r w:rsidRPr="00E81CF7">
        <w:rPr>
          <w:rStyle w:val="Emphasis"/>
          <w:highlight w:val="green"/>
        </w:rPr>
        <w:t>opposition</w:t>
      </w:r>
      <w:r w:rsidRPr="00132EB0">
        <w:rPr>
          <w:sz w:val="16"/>
        </w:rPr>
        <w:t xml:space="preserve"> </w:t>
      </w:r>
      <w:r w:rsidRPr="00132EB0">
        <w:rPr>
          <w:rStyle w:val="StyleUnderline"/>
        </w:rPr>
        <w:t>to the use of military force abroad</w:t>
      </w:r>
      <w:r w:rsidRPr="00132EB0">
        <w:rPr>
          <w:sz w:val="16"/>
        </w:rPr>
        <w:t xml:space="preserve">. Based on this assumption, hypotheses are developed which predict that states under constraint (i.e. states with democratic institutions or showing high trade openness) tend to attract diversionary-motivated actions, while states likely to reciprocate harshly (i.e. states experiencing their own domestic troubles or in relative decline) are less likely to become diversionary targets. </w:t>
      </w:r>
      <w:r w:rsidRPr="00132EB0">
        <w:rPr>
          <w:rStyle w:val="StyleUnderline"/>
        </w:rPr>
        <w:t xml:space="preserve">Logit analyses of directed dyad-years from 1960 to 2001 and illustrations of marginal effects provide </w:t>
      </w:r>
      <w:r w:rsidRPr="00132EB0">
        <w:rPr>
          <w:rStyle w:val="Emphasis"/>
        </w:rPr>
        <w:t>strong support</w:t>
      </w:r>
      <w:r w:rsidRPr="00132EB0">
        <w:rPr>
          <w:rStyle w:val="StyleUnderline"/>
        </w:rPr>
        <w:t xml:space="preserve"> for three of the four hypotheses</w:t>
      </w:r>
      <w:r w:rsidRPr="00132EB0">
        <w:rPr>
          <w:sz w:val="16"/>
        </w:rPr>
        <w:t xml:space="preserve"> - namely, that </w:t>
      </w:r>
      <w:r w:rsidRPr="00132EB0">
        <w:rPr>
          <w:rStyle w:val="StyleUnderline"/>
        </w:rPr>
        <w:t xml:space="preserve">democracies and </w:t>
      </w:r>
      <w:r w:rsidRPr="00E81CF7">
        <w:rPr>
          <w:rStyle w:val="StyleUnderline"/>
          <w:highlight w:val="green"/>
        </w:rPr>
        <w:t>trading</w:t>
      </w:r>
      <w:r w:rsidRPr="00132EB0">
        <w:rPr>
          <w:rStyle w:val="StyleUnderline"/>
        </w:rPr>
        <w:t xml:space="preserve"> </w:t>
      </w:r>
      <w:r w:rsidRPr="00E81CF7">
        <w:rPr>
          <w:rStyle w:val="StyleUnderline"/>
          <w:highlight w:val="green"/>
        </w:rPr>
        <w:t>states</w:t>
      </w:r>
      <w:r w:rsidRPr="00132EB0">
        <w:rPr>
          <w:rStyle w:val="StyleUnderline"/>
        </w:rPr>
        <w:t xml:space="preserve"> are </w:t>
      </w:r>
      <w:r w:rsidRPr="00E81CF7">
        <w:rPr>
          <w:rStyle w:val="Emphasis"/>
          <w:highlight w:val="green"/>
        </w:rPr>
        <w:t>more likely</w:t>
      </w:r>
      <w:r w:rsidRPr="00132EB0">
        <w:rPr>
          <w:sz w:val="16"/>
        </w:rPr>
        <w:t xml:space="preserve">, </w:t>
      </w:r>
      <w:r w:rsidRPr="00132EB0">
        <w:rPr>
          <w:rStyle w:val="StyleUnderline"/>
        </w:rPr>
        <w:t xml:space="preserve">and that declining powers are </w:t>
      </w:r>
      <w:r w:rsidRPr="00132EB0">
        <w:rPr>
          <w:rStyle w:val="Emphasis"/>
        </w:rPr>
        <w:t>less likely</w:t>
      </w:r>
      <w:r w:rsidRPr="00132EB0">
        <w:rPr>
          <w:sz w:val="16"/>
        </w:rPr>
        <w:t xml:space="preserve"> </w:t>
      </w:r>
      <w:r w:rsidRPr="00E81CF7">
        <w:rPr>
          <w:rStyle w:val="StyleUnderline"/>
          <w:highlight w:val="green"/>
        </w:rPr>
        <w:t>to be targets of diversionary actions</w:t>
      </w:r>
      <w:r w:rsidRPr="00132EB0">
        <w:rPr>
          <w:sz w:val="16"/>
        </w:rPr>
        <w:t xml:space="preserve">. This study's findings show that </w:t>
      </w:r>
      <w:r w:rsidRPr="00132EB0">
        <w:rPr>
          <w:rStyle w:val="Emphasis"/>
        </w:rPr>
        <w:t>not all potential targets are equally attractive</w:t>
      </w:r>
      <w:r w:rsidRPr="00132EB0">
        <w:rPr>
          <w:sz w:val="16"/>
        </w:rPr>
        <w:t xml:space="preserve"> for diversionary actions, and that </w:t>
      </w:r>
      <w:r w:rsidRPr="00132EB0">
        <w:rPr>
          <w:rStyle w:val="Emphasis"/>
        </w:rPr>
        <w:t xml:space="preserve">a </w:t>
      </w:r>
      <w:r w:rsidRPr="00E81CF7">
        <w:rPr>
          <w:rStyle w:val="Emphasis"/>
          <w:highlight w:val="green"/>
        </w:rPr>
        <w:t>state's</w:t>
      </w:r>
      <w:r w:rsidRPr="00132EB0">
        <w:rPr>
          <w:sz w:val="16"/>
        </w:rPr>
        <w:t xml:space="preserve"> democratization, </w:t>
      </w:r>
      <w:r w:rsidRPr="00E81CF7">
        <w:rPr>
          <w:rStyle w:val="Emphasis"/>
          <w:highlight w:val="green"/>
        </w:rPr>
        <w:t>economic openness</w:t>
      </w:r>
      <w:r w:rsidRPr="00132EB0">
        <w:rPr>
          <w:rStyle w:val="Emphasis"/>
        </w:rPr>
        <w:t xml:space="preserve">, </w:t>
      </w:r>
      <w:r w:rsidRPr="00E81CF7">
        <w:rPr>
          <w:rStyle w:val="Emphasis"/>
          <w:highlight w:val="green"/>
        </w:rPr>
        <w:t>and</w:t>
      </w:r>
      <w:r w:rsidRPr="00132EB0">
        <w:rPr>
          <w:rStyle w:val="Emphasis"/>
        </w:rPr>
        <w:t xml:space="preserve"> power </w:t>
      </w:r>
      <w:r w:rsidRPr="00E81CF7">
        <w:rPr>
          <w:rStyle w:val="Emphasis"/>
          <w:highlight w:val="green"/>
        </w:rPr>
        <w:t>growth</w:t>
      </w:r>
      <w:r w:rsidRPr="00132EB0">
        <w:rPr>
          <w:rStyle w:val="Emphasis"/>
        </w:rPr>
        <w:t xml:space="preserve"> can </w:t>
      </w:r>
      <w:r w:rsidRPr="00E81CF7">
        <w:rPr>
          <w:rStyle w:val="Emphasis"/>
          <w:highlight w:val="green"/>
        </w:rPr>
        <w:t>worsen</w:t>
      </w:r>
      <w:r w:rsidRPr="00132EB0">
        <w:rPr>
          <w:sz w:val="16"/>
        </w:rPr>
        <w:t xml:space="preserve">, rather than improve, </w:t>
      </w:r>
      <w:r w:rsidRPr="00132EB0">
        <w:rPr>
          <w:rStyle w:val="Emphasis"/>
        </w:rPr>
        <w:t xml:space="preserve">its </w:t>
      </w:r>
      <w:r w:rsidRPr="00E81CF7">
        <w:rPr>
          <w:rStyle w:val="Emphasis"/>
          <w:highlight w:val="green"/>
        </w:rPr>
        <w:t>security</w:t>
      </w:r>
      <w:r w:rsidRPr="00132EB0">
        <w:rPr>
          <w:sz w:val="16"/>
        </w:rPr>
        <w:t xml:space="preserve">. </w:t>
      </w:r>
      <w:bookmarkEnd w:id="1"/>
    </w:p>
    <w:p w14:paraId="616DE786" w14:textId="77777777" w:rsidR="009F18C7" w:rsidRPr="00132EB0" w:rsidRDefault="009F18C7" w:rsidP="009F18C7">
      <w:pPr>
        <w:pStyle w:val="Heading4"/>
        <w:rPr>
          <w:rFonts w:cs="Calibri"/>
        </w:rPr>
      </w:pPr>
      <w:r w:rsidRPr="00132EB0">
        <w:rPr>
          <w:rFonts w:cs="Calibri"/>
        </w:rPr>
        <w:t xml:space="preserve">2. Economic decline </w:t>
      </w:r>
      <w:r w:rsidRPr="00132EB0">
        <w:rPr>
          <w:rFonts w:cs="Calibri"/>
          <w:u w:val="single"/>
        </w:rPr>
        <w:t>increases</w:t>
      </w:r>
      <w:r w:rsidRPr="00132EB0">
        <w:rPr>
          <w:rFonts w:cs="Calibri"/>
        </w:rPr>
        <w:t xml:space="preserve"> cooperation. </w:t>
      </w:r>
    </w:p>
    <w:p w14:paraId="5057E5BB" w14:textId="7D6470CC" w:rsidR="009F18C7" w:rsidRPr="00132EB0" w:rsidRDefault="009F18C7" w:rsidP="009F18C7">
      <w:r w:rsidRPr="00132EB0">
        <w:rPr>
          <w:rStyle w:val="Style13ptBold"/>
        </w:rPr>
        <w:t xml:space="preserve">Davis and </w:t>
      </w:r>
      <w:proofErr w:type="spellStart"/>
      <w:r w:rsidRPr="00132EB0">
        <w:rPr>
          <w:rStyle w:val="Style13ptBold"/>
        </w:rPr>
        <w:t>Pelc</w:t>
      </w:r>
      <w:proofErr w:type="spellEnd"/>
      <w:r w:rsidRPr="00132EB0">
        <w:rPr>
          <w:rStyle w:val="Style13ptBold"/>
        </w:rPr>
        <w:t xml:space="preserve"> 17</w:t>
      </w:r>
      <w:r w:rsidRPr="00132EB0">
        <w:t xml:space="preserve"> [Christina L. Davis &amp; Krzysztof J. </w:t>
      </w:r>
      <w:proofErr w:type="spellStart"/>
      <w:r w:rsidRPr="00132EB0">
        <w:t>Pelc</w:t>
      </w:r>
      <w:proofErr w:type="spellEnd"/>
      <w:r w:rsidRPr="00132EB0">
        <w:t xml:space="preserve"> 17, Christina L. Davis is a Professor of Politics and International Affairs at Princeton; Krzysztof J. </w:t>
      </w:r>
      <w:proofErr w:type="spellStart"/>
      <w:r w:rsidRPr="00132EB0">
        <w:t>Pelc</w:t>
      </w:r>
      <w:proofErr w:type="spellEnd"/>
      <w:r w:rsidRPr="00132EB0">
        <w:t xml:space="preserve"> is an Associate Professor of Political Science at McGill University, “Cooperation in Hard Times: Self-restraint of Trade Protection,” Journal of Conflict Resolution, 61(2): 398-429] </w:t>
      </w:r>
      <w:r>
        <w:t>Recut Justin</w:t>
      </w:r>
    </w:p>
    <w:p w14:paraId="57151FE8" w14:textId="77777777" w:rsidR="009F18C7" w:rsidRPr="00132EB0" w:rsidRDefault="009F18C7" w:rsidP="009F18C7">
      <w:pPr>
        <w:rPr>
          <w:sz w:val="16"/>
        </w:rPr>
      </w:pPr>
      <w:r w:rsidRPr="00132EB0">
        <w:rPr>
          <w:rStyle w:val="StyleUnderline"/>
        </w:rPr>
        <w:t>Conclusion Political economy theory would lead us to expect rising trade protection during hard times</w:t>
      </w:r>
      <w:r w:rsidRPr="00132EB0">
        <w:rPr>
          <w:sz w:val="16"/>
        </w:rPr>
        <w:t xml:space="preserve">. </w:t>
      </w:r>
      <w:r w:rsidRPr="00132EB0">
        <w:rPr>
          <w:rStyle w:val="StyleUnderline"/>
        </w:rPr>
        <w:t xml:space="preserve">Yet </w:t>
      </w:r>
      <w:r w:rsidRPr="00132EB0">
        <w:rPr>
          <w:rStyle w:val="Emphasis"/>
        </w:rPr>
        <w:t>empirical evidence</w:t>
      </w:r>
      <w:r w:rsidRPr="00132EB0">
        <w:rPr>
          <w:sz w:val="16"/>
        </w:rPr>
        <w:t xml:space="preserve"> on this count </w:t>
      </w:r>
      <w:r w:rsidRPr="00132EB0">
        <w:rPr>
          <w:rStyle w:val="StyleUnderline"/>
        </w:rPr>
        <w:t>has been mixed</w:t>
      </w:r>
      <w:r w:rsidRPr="00132EB0">
        <w:rPr>
          <w:sz w:val="16"/>
        </w:rPr>
        <w:t xml:space="preserve">. Some studies find a correlation between poor macroeconomic conditions and protection, but the worst recession since the Great Depression has generated surprisingly moderate levels of protection. We explain this apparent contradiction. </w:t>
      </w:r>
      <w:r w:rsidRPr="00132EB0">
        <w:rPr>
          <w:rStyle w:val="StyleUnderline"/>
        </w:rPr>
        <w:t xml:space="preserve">Our statistical findings show that </w:t>
      </w:r>
      <w:r w:rsidRPr="00E81CF7">
        <w:rPr>
          <w:rStyle w:val="StyleUnderline"/>
          <w:highlight w:val="green"/>
        </w:rPr>
        <w:t xml:space="preserve">under </w:t>
      </w:r>
      <w:r w:rsidRPr="00132EB0">
        <w:rPr>
          <w:rStyle w:val="StyleUnderline"/>
        </w:rPr>
        <w:t xml:space="preserve">conditions of pervasive </w:t>
      </w:r>
      <w:r w:rsidRPr="00E81CF7">
        <w:rPr>
          <w:rStyle w:val="StyleUnderline"/>
          <w:highlight w:val="green"/>
        </w:rPr>
        <w:t>economic crisis</w:t>
      </w:r>
      <w:r w:rsidRPr="00132EB0">
        <w:rPr>
          <w:sz w:val="16"/>
        </w:rPr>
        <w:t xml:space="preserve"> at the international level, </w:t>
      </w:r>
      <w:r w:rsidRPr="00E81CF7">
        <w:rPr>
          <w:rStyle w:val="StyleUnderline"/>
          <w:highlight w:val="green"/>
        </w:rPr>
        <w:t xml:space="preserve">states exercise </w:t>
      </w:r>
      <w:r w:rsidRPr="00132EB0">
        <w:rPr>
          <w:rStyle w:val="StyleUnderline"/>
        </w:rPr>
        <w:t xml:space="preserve">more </w:t>
      </w:r>
      <w:r w:rsidRPr="00E81CF7">
        <w:rPr>
          <w:rStyle w:val="Emphasis"/>
          <w:highlight w:val="green"/>
        </w:rPr>
        <w:t>restraint</w:t>
      </w:r>
      <w:r w:rsidRPr="00132EB0">
        <w:rPr>
          <w:sz w:val="16"/>
        </w:rPr>
        <w:t xml:space="preserve"> than they would when facing crisis alone. </w:t>
      </w:r>
      <w:r w:rsidRPr="00132EB0">
        <w:rPr>
          <w:rStyle w:val="StyleUnderline"/>
        </w:rPr>
        <w:t>These results throw light on behavior not only during the crisis, but throughout the WTO period</w:t>
      </w:r>
      <w:r w:rsidRPr="00132EB0">
        <w:rPr>
          <w:sz w:val="16"/>
        </w:rPr>
        <w:t xml:space="preserve">, from 1995 to the present. One concern may be that the restraint we observe during widespread crises is actually the result of a decrease in aggregate demand and that domestic pressure for import relief is lessened by the decline of world trade. </w:t>
      </w:r>
      <w:r w:rsidRPr="00132EB0">
        <w:rPr>
          <w:rStyle w:val="StyleUnderline"/>
        </w:rPr>
        <w:t xml:space="preserve">By </w:t>
      </w:r>
      <w:r w:rsidRPr="00132EB0">
        <w:rPr>
          <w:rStyle w:val="Emphasis"/>
        </w:rPr>
        <w:t>controlling</w:t>
      </w:r>
      <w:r w:rsidRPr="00132EB0">
        <w:rPr>
          <w:rStyle w:val="StyleUnderline"/>
        </w:rPr>
        <w:t xml:space="preserve"> for </w:t>
      </w:r>
      <w:r w:rsidRPr="00132EB0">
        <w:rPr>
          <w:rStyle w:val="Emphasis"/>
        </w:rPr>
        <w:t>product-level imports</w:t>
      </w:r>
      <w:r w:rsidRPr="00132EB0">
        <w:rPr>
          <w:rStyle w:val="StyleUnderline"/>
        </w:rPr>
        <w:t>, we show that the restraint on remedy use is not a byproduct of declining imports</w:t>
      </w:r>
      <w:r w:rsidRPr="00132EB0">
        <w:rPr>
          <w:sz w:val="16"/>
        </w:rPr>
        <w:t xml:space="preserve">. </w:t>
      </w:r>
      <w:r w:rsidRPr="00132EB0">
        <w:rPr>
          <w:rStyle w:val="StyleUnderline"/>
        </w:rPr>
        <w:t>We</w:t>
      </w:r>
      <w:r w:rsidRPr="00132EB0">
        <w:rPr>
          <w:sz w:val="16"/>
        </w:rPr>
        <w:t xml:space="preserve"> </w:t>
      </w:r>
      <w:r w:rsidRPr="00132EB0">
        <w:rPr>
          <w:rStyle w:val="Emphasis"/>
        </w:rPr>
        <w:t>also</w:t>
      </w:r>
      <w:r w:rsidRPr="00132EB0">
        <w:rPr>
          <w:sz w:val="16"/>
        </w:rPr>
        <w:t xml:space="preserve"> </w:t>
      </w:r>
      <w:proofErr w:type="gramStart"/>
      <w:r w:rsidRPr="00132EB0">
        <w:rPr>
          <w:rStyle w:val="StyleUnderline"/>
        </w:rPr>
        <w:t>take into account</w:t>
      </w:r>
      <w:proofErr w:type="gramEnd"/>
      <w:r w:rsidRPr="00132EB0">
        <w:rPr>
          <w:rStyle w:val="StyleUnderline"/>
        </w:rPr>
        <w:t xml:space="preserve"> the ability of</w:t>
      </w:r>
      <w:r w:rsidRPr="00132EB0">
        <w:rPr>
          <w:sz w:val="16"/>
        </w:rPr>
        <w:t xml:space="preserve"> some </w:t>
      </w:r>
      <w:r w:rsidRPr="00132EB0">
        <w:rPr>
          <w:rStyle w:val="StyleUnderline"/>
        </w:rPr>
        <w:t xml:space="preserve">countries to </w:t>
      </w:r>
      <w:r w:rsidRPr="00132EB0">
        <w:rPr>
          <w:rStyle w:val="Emphasis"/>
        </w:rPr>
        <w:t>manipulate their currency</w:t>
      </w:r>
      <w:r w:rsidRPr="00132EB0">
        <w:rPr>
          <w:rStyle w:val="StyleUnderline"/>
        </w:rPr>
        <w:t xml:space="preserve"> and demonstrate that the relationship between crisis and trade protection </w:t>
      </w:r>
      <w:r w:rsidRPr="00132EB0">
        <w:rPr>
          <w:rStyle w:val="Emphasis"/>
        </w:rPr>
        <w:t>holds</w:t>
      </w:r>
      <w:r w:rsidRPr="00132EB0">
        <w:rPr>
          <w:rStyle w:val="StyleUnderline"/>
        </w:rPr>
        <w:t xml:space="preserve"> independent of exchange rate policies</w:t>
      </w:r>
      <w:r w:rsidRPr="00132EB0">
        <w:rPr>
          <w:sz w:val="16"/>
        </w:rPr>
        <w:t xml:space="preserve">. Government </w:t>
      </w:r>
      <w:r w:rsidRPr="00132EB0">
        <w:rPr>
          <w:rStyle w:val="StyleUnderline"/>
        </w:rPr>
        <w:t>decisions to impose costs on their trade partners by taking advantage of their legal right to use flexibility measures</w:t>
      </w:r>
      <w:r w:rsidRPr="00132EB0">
        <w:rPr>
          <w:sz w:val="16"/>
        </w:rPr>
        <w:t xml:space="preserve"> are driven not only by the domestic situation but also by circumstances abroad. This </w:t>
      </w:r>
      <w:r w:rsidRPr="00132EB0">
        <w:rPr>
          <w:rStyle w:val="StyleUnderline"/>
        </w:rPr>
        <w:t xml:space="preserve">can </w:t>
      </w:r>
      <w:r w:rsidRPr="00E81CF7">
        <w:rPr>
          <w:rStyle w:val="StyleUnderline"/>
          <w:highlight w:val="green"/>
        </w:rPr>
        <w:t xml:space="preserve">give </w:t>
      </w:r>
      <w:r w:rsidRPr="00132EB0">
        <w:rPr>
          <w:rStyle w:val="StyleUnderline"/>
        </w:rPr>
        <w:t>rise to an individual</w:t>
      </w:r>
      <w:r w:rsidRPr="00E81CF7">
        <w:rPr>
          <w:rStyle w:val="StyleUnderline"/>
          <w:highlight w:val="green"/>
        </w:rPr>
        <w:t xml:space="preserve"> </w:t>
      </w:r>
      <w:r w:rsidRPr="00E81CF7">
        <w:rPr>
          <w:rStyle w:val="Emphasis"/>
          <w:highlight w:val="green"/>
        </w:rPr>
        <w:t xml:space="preserve">incentive for </w:t>
      </w:r>
      <w:r w:rsidRPr="00132EB0">
        <w:rPr>
          <w:rStyle w:val="Emphasis"/>
        </w:rPr>
        <w:t>strategic self-</w:t>
      </w:r>
      <w:r w:rsidRPr="00E81CF7">
        <w:rPr>
          <w:rStyle w:val="Emphasis"/>
          <w:highlight w:val="green"/>
        </w:rPr>
        <w:t>restraint</w:t>
      </w:r>
      <w:r w:rsidRPr="00E81CF7">
        <w:rPr>
          <w:rStyle w:val="StyleUnderline"/>
          <w:highlight w:val="green"/>
        </w:rPr>
        <w:t xml:space="preserve"> toward</w:t>
      </w:r>
      <w:r w:rsidRPr="00132EB0">
        <w:rPr>
          <w:rStyle w:val="StyleUnderline"/>
        </w:rPr>
        <w:t xml:space="preserve"> trade </w:t>
      </w:r>
      <w:r w:rsidRPr="00E81CF7">
        <w:rPr>
          <w:rStyle w:val="StyleUnderline"/>
          <w:highlight w:val="green"/>
        </w:rPr>
        <w:t xml:space="preserve">partners in similar </w:t>
      </w:r>
      <w:r w:rsidRPr="00132EB0">
        <w:rPr>
          <w:rStyle w:val="StyleUnderline"/>
        </w:rPr>
        <w:t xml:space="preserve">economic </w:t>
      </w:r>
      <w:r w:rsidRPr="00E81CF7">
        <w:rPr>
          <w:rStyle w:val="StyleUnderline"/>
          <w:highlight w:val="green"/>
        </w:rPr>
        <w:t>trouble</w:t>
      </w:r>
      <w:r w:rsidRPr="00132EB0">
        <w:rPr>
          <w:sz w:val="16"/>
        </w:rPr>
        <w:t xml:space="preserve">. Under conditions of widespread crisis, </w:t>
      </w:r>
      <w:r w:rsidRPr="00132EB0">
        <w:rPr>
          <w:rStyle w:val="StyleUnderline"/>
        </w:rPr>
        <w:t xml:space="preserve">government </w:t>
      </w:r>
      <w:r w:rsidRPr="00E81CF7">
        <w:rPr>
          <w:rStyle w:val="StyleUnderline"/>
          <w:highlight w:val="green"/>
        </w:rPr>
        <w:t xml:space="preserve">leaders </w:t>
      </w:r>
      <w:r w:rsidRPr="00E81CF7">
        <w:rPr>
          <w:rStyle w:val="Emphasis"/>
          <w:highlight w:val="green"/>
        </w:rPr>
        <w:t>fear</w:t>
      </w:r>
      <w:r w:rsidRPr="00E81CF7">
        <w:rPr>
          <w:rStyle w:val="StyleUnderline"/>
          <w:highlight w:val="green"/>
        </w:rPr>
        <w:t xml:space="preserve"> </w:t>
      </w:r>
      <w:r w:rsidRPr="00132EB0">
        <w:rPr>
          <w:rStyle w:val="StyleUnderline"/>
        </w:rPr>
        <w:t xml:space="preserve">the </w:t>
      </w:r>
      <w:r w:rsidRPr="00E81CF7">
        <w:rPr>
          <w:rStyle w:val="Emphasis"/>
          <w:highlight w:val="green"/>
        </w:rPr>
        <w:t>repercussions</w:t>
      </w:r>
      <w:r w:rsidRPr="00E81CF7">
        <w:rPr>
          <w:rStyle w:val="StyleUnderline"/>
          <w:highlight w:val="green"/>
        </w:rPr>
        <w:t xml:space="preserve"> </w:t>
      </w:r>
      <w:r w:rsidRPr="00132EB0">
        <w:rPr>
          <w:rStyle w:val="StyleUnderline"/>
        </w:rPr>
        <w:t xml:space="preserve">that their own use of trade protection may have on the behavior of trade partners at a time </w:t>
      </w:r>
      <w:r w:rsidRPr="00E81CF7">
        <w:rPr>
          <w:rStyle w:val="StyleUnderline"/>
          <w:highlight w:val="green"/>
        </w:rPr>
        <w:t>when they cannot afford</w:t>
      </w:r>
      <w:r w:rsidRPr="00132EB0">
        <w:rPr>
          <w:rStyle w:val="StyleUnderline"/>
        </w:rPr>
        <w:t xml:space="preserve"> the economic cost of </w:t>
      </w:r>
      <w:r w:rsidRPr="00E81CF7">
        <w:rPr>
          <w:rStyle w:val="StyleUnderline"/>
          <w:highlight w:val="green"/>
        </w:rPr>
        <w:t>a trade war</w:t>
      </w:r>
      <w:r w:rsidRPr="00132EB0">
        <w:rPr>
          <w:sz w:val="16"/>
        </w:rPr>
        <w:t xml:space="preserve">. </w:t>
      </w:r>
      <w:r w:rsidRPr="00132EB0">
        <w:rPr>
          <w:rStyle w:val="StyleUnderline"/>
        </w:rPr>
        <w:t xml:space="preserve">Institutions provide </w:t>
      </w:r>
      <w:r w:rsidRPr="00132EB0">
        <w:rPr>
          <w:rStyle w:val="Emphasis"/>
        </w:rPr>
        <w:t>monitoring</w:t>
      </w:r>
      <w:r w:rsidRPr="00132EB0">
        <w:rPr>
          <w:rStyle w:val="StyleUnderline"/>
        </w:rPr>
        <w:t xml:space="preserve"> and a </w:t>
      </w:r>
      <w:r w:rsidRPr="00E81CF7">
        <w:rPr>
          <w:rStyle w:val="StyleUnderline"/>
          <w:highlight w:val="green"/>
        </w:rPr>
        <w:t>venue for</w:t>
      </w:r>
      <w:r w:rsidRPr="00132EB0">
        <w:rPr>
          <w:rStyle w:val="StyleUnderline"/>
        </w:rPr>
        <w:t xml:space="preserve"> </w:t>
      </w:r>
      <w:r w:rsidRPr="00132EB0">
        <w:rPr>
          <w:rStyle w:val="Emphasis"/>
        </w:rPr>
        <w:t>leader interaction</w:t>
      </w:r>
      <w:r w:rsidRPr="00132EB0">
        <w:rPr>
          <w:rStyle w:val="StyleUnderline"/>
        </w:rPr>
        <w:t xml:space="preserve"> that </w:t>
      </w:r>
      <w:r w:rsidRPr="00132EB0">
        <w:rPr>
          <w:rStyle w:val="Emphasis"/>
        </w:rPr>
        <w:t xml:space="preserve">facilitates </w:t>
      </w:r>
      <w:r w:rsidRPr="00E81CF7">
        <w:rPr>
          <w:rStyle w:val="Emphasis"/>
          <w:highlight w:val="green"/>
        </w:rPr>
        <w:t>coordination</w:t>
      </w:r>
      <w:r w:rsidRPr="00132EB0">
        <w:rPr>
          <w:rStyle w:val="StyleUnderline"/>
        </w:rPr>
        <w:t xml:space="preserve"> among states</w:t>
      </w:r>
      <w:r w:rsidRPr="00132EB0">
        <w:rPr>
          <w:sz w:val="16"/>
        </w:rPr>
        <w:t xml:space="preserve">. Here the key function is </w:t>
      </w:r>
      <w:r w:rsidRPr="00132EB0">
        <w:rPr>
          <w:rStyle w:val="StyleUnderline"/>
        </w:rPr>
        <w:t>to reinforce expectations that any move to protect industries will trigger similar moves in other countries</w:t>
      </w:r>
      <w:r w:rsidRPr="00132EB0">
        <w:rPr>
          <w:sz w:val="16"/>
        </w:rPr>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132EB0">
        <w:rPr>
          <w:rStyle w:val="StyleUnderline"/>
        </w:rPr>
        <w:t xml:space="preserve">tools of informal governance such as leader pledges, guidance from the Director General, trade policy reviews, and plenary meetings </w:t>
      </w:r>
      <w:r w:rsidRPr="00132EB0">
        <w:rPr>
          <w:rStyle w:val="Emphasis"/>
        </w:rPr>
        <w:t>play a real role</w:t>
      </w:r>
      <w:r w:rsidRPr="00132EB0">
        <w:rPr>
          <w:rStyle w:val="StyleUnderline"/>
        </w:rPr>
        <w:t xml:space="preserve"> within the trade regime</w:t>
      </w:r>
      <w:r w:rsidRPr="00132EB0">
        <w:rPr>
          <w:sz w:val="16"/>
        </w:rPr>
        <w:t xml:space="preserve">. In the absence of sufficiently stringent rules over flexibility measures, compliance alone is insufficient during a global economic crisis. </w:t>
      </w:r>
      <w:r w:rsidRPr="00132EB0">
        <w:rPr>
          <w:rStyle w:val="StyleUnderline"/>
        </w:rPr>
        <w:t xml:space="preserve">These </w:t>
      </w:r>
      <w:r w:rsidRPr="00132EB0">
        <w:rPr>
          <w:rStyle w:val="Emphasis"/>
        </w:rPr>
        <w:t>circumstances</w:t>
      </w:r>
      <w:r w:rsidRPr="00132EB0">
        <w:rPr>
          <w:rStyle w:val="StyleUnderline"/>
        </w:rPr>
        <w:t xml:space="preserve"> trigger </w:t>
      </w:r>
      <w:r w:rsidRPr="00132EB0">
        <w:rPr>
          <w:rStyle w:val="Emphasis"/>
        </w:rPr>
        <w:t>informal mechanisms</w:t>
      </w:r>
      <w:r w:rsidRPr="00132EB0">
        <w:rPr>
          <w:rStyle w:val="StyleUnderline"/>
        </w:rPr>
        <w:t xml:space="preserve"> that complement legal rules to </w:t>
      </w:r>
      <w:r w:rsidRPr="00132EB0">
        <w:rPr>
          <w:rStyle w:val="Emphasis"/>
        </w:rPr>
        <w:t>support cooperation</w:t>
      </w:r>
      <w:r w:rsidRPr="00132EB0">
        <w:rPr>
          <w:sz w:val="16"/>
        </w:rPr>
        <w:t xml:space="preserve">. </w:t>
      </w:r>
      <w:r w:rsidRPr="00132EB0">
        <w:rPr>
          <w:rStyle w:val="StyleUnderline"/>
        </w:rPr>
        <w:t>During widespread crisis, legal enforcement would be inadequate, and informal governance helps to bolster the system</w:t>
      </w:r>
      <w:r w:rsidRPr="00132EB0">
        <w:rPr>
          <w:sz w:val="16"/>
        </w:rPr>
        <w:t xml:space="preserve">. 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protection—trade remedies and tariff hikes within the bound rate—we can offer conclusions about how systemic crises shape country restraint independent of formal institutional constraints. Insofar as </w:t>
      </w:r>
      <w:r w:rsidRPr="00132EB0">
        <w:rPr>
          <w:rStyle w:val="StyleUnderline"/>
        </w:rPr>
        <w:t xml:space="preserve">institutions are generating </w:t>
      </w:r>
      <w:r w:rsidRPr="00132EB0">
        <w:rPr>
          <w:sz w:val="16"/>
        </w:rPr>
        <w:t xml:space="preserve">such </w:t>
      </w:r>
      <w:r w:rsidRPr="00132EB0">
        <w:rPr>
          <w:rStyle w:val="StyleUnderline"/>
        </w:rPr>
        <w:t>restraint</w:t>
      </w:r>
      <w:r w:rsidRPr="00132EB0">
        <w:rPr>
          <w:sz w:val="16"/>
        </w:rPr>
        <w:t xml:space="preserve">, we offer that it is </w:t>
      </w:r>
      <w:r w:rsidRPr="00132EB0">
        <w:rPr>
          <w:rStyle w:val="StyleUnderline"/>
        </w:rPr>
        <w:t>by facilitating informal coordination</w:t>
      </w:r>
      <w:r w:rsidRPr="00132EB0">
        <w:rPr>
          <w:sz w:val="16"/>
        </w:rPr>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 In sum, the determinants of protection include economic downturns not only at home but also abroad. </w:t>
      </w:r>
      <w:r w:rsidRPr="00132EB0">
        <w:rPr>
          <w:rStyle w:val="StyleUnderline"/>
        </w:rPr>
        <w:t>Rather than reinforcing pressure for protection, pervasive crisis in the global economy is shown to generate countervailing pressure for restraint in response to domestic crisis</w:t>
      </w:r>
      <w:r w:rsidRPr="00132EB0">
        <w:rPr>
          <w:sz w:val="16"/>
        </w:rPr>
        <w:t xml:space="preserve">. In some cases, </w:t>
      </w:r>
      <w:r w:rsidRPr="00132EB0">
        <w:rPr>
          <w:rStyle w:val="Emphasis"/>
        </w:rPr>
        <w:t>hard times bring more, not less, international cooperation</w:t>
      </w:r>
      <w:r w:rsidRPr="00132EB0">
        <w:rPr>
          <w:sz w:val="16"/>
        </w:rPr>
        <w:t xml:space="preserve">. </w:t>
      </w:r>
    </w:p>
    <w:p w14:paraId="6075F37A" w14:textId="77777777" w:rsidR="009F18C7" w:rsidRPr="00132EB0" w:rsidRDefault="009F18C7" w:rsidP="009F18C7">
      <w:pPr>
        <w:pStyle w:val="Heading4"/>
        <w:rPr>
          <w:rFonts w:cs="Calibri"/>
        </w:rPr>
      </w:pPr>
      <w:r w:rsidRPr="00132EB0">
        <w:rPr>
          <w:rFonts w:cs="Calibri"/>
        </w:rPr>
        <w:t xml:space="preserve">3. </w:t>
      </w:r>
      <w:r w:rsidRPr="00132EB0">
        <w:rPr>
          <w:rFonts w:cs="Calibri"/>
          <w:u w:val="single"/>
        </w:rPr>
        <w:t>Austerity</w:t>
      </w:r>
      <w:r w:rsidRPr="00132EB0">
        <w:rPr>
          <w:rFonts w:cs="Calibri"/>
        </w:rPr>
        <w:t xml:space="preserve"> – decreased </w:t>
      </w:r>
      <w:r w:rsidRPr="00132EB0">
        <w:rPr>
          <w:rFonts w:cs="Calibri"/>
          <w:u w:val="single"/>
        </w:rPr>
        <w:t>military funding</w:t>
      </w:r>
      <w:r w:rsidRPr="00132EB0">
        <w:rPr>
          <w:rFonts w:cs="Calibri"/>
        </w:rPr>
        <w:t xml:space="preserve"> and </w:t>
      </w:r>
      <w:r w:rsidRPr="00132EB0">
        <w:rPr>
          <w:rFonts w:cs="Calibri"/>
          <w:u w:val="single"/>
        </w:rPr>
        <w:t>conciliatory pressures</w:t>
      </w:r>
    </w:p>
    <w:p w14:paraId="280A7440" w14:textId="31584416" w:rsidR="009F18C7" w:rsidRPr="00132EB0" w:rsidRDefault="009F18C7" w:rsidP="009F18C7">
      <w:r w:rsidRPr="00132EB0">
        <w:t xml:space="preserve">Christopher </w:t>
      </w:r>
      <w:r w:rsidRPr="00132EB0">
        <w:rPr>
          <w:rStyle w:val="Style13ptBold"/>
        </w:rPr>
        <w:t>Clary 15</w:t>
      </w:r>
      <w:r w:rsidRPr="00132EB0">
        <w:t>. PhD in Political Science from MIT, M.A. in National Security Affairs, Postdoctoral Fellow, Watson Institute for International Studies, Brown University. “Economic Stress and International Cooperation: Evidence from International Rivalries,” April 25</w:t>
      </w:r>
      <w:r w:rsidRPr="00132EB0">
        <w:rPr>
          <w:vertAlign w:val="superscript"/>
        </w:rPr>
        <w:t>th</w:t>
      </w:r>
      <w:r w:rsidRPr="00132EB0">
        <w:t xml:space="preserve">, Available Online via SSRN Subscription </w:t>
      </w:r>
      <w:r>
        <w:t>Recut Justin</w:t>
      </w:r>
    </w:p>
    <w:p w14:paraId="341A886D" w14:textId="77777777" w:rsidR="009F18C7" w:rsidRPr="00132EB0" w:rsidRDefault="009F18C7" w:rsidP="009F18C7">
      <w:pPr>
        <w:rPr>
          <w:sz w:val="16"/>
        </w:rPr>
      </w:pPr>
      <w:r w:rsidRPr="00132EB0">
        <w:rPr>
          <w:u w:val="single"/>
        </w:rPr>
        <w:t>Do economic downturns generate pressure for diversionary conflict? Or might downturns</w:t>
      </w:r>
      <w:r w:rsidRPr="00132EB0">
        <w:rPr>
          <w:sz w:val="16"/>
        </w:rPr>
        <w:t xml:space="preserve"> </w:t>
      </w:r>
      <w:r w:rsidRPr="00132EB0">
        <w:rPr>
          <w:u w:val="single"/>
        </w:rPr>
        <w:t>encourage</w:t>
      </w:r>
      <w:r w:rsidRPr="00132EB0">
        <w:rPr>
          <w:sz w:val="16"/>
        </w:rPr>
        <w:t xml:space="preserve"> </w:t>
      </w:r>
      <w:r w:rsidRPr="00132EB0">
        <w:rPr>
          <w:u w:val="single"/>
        </w:rPr>
        <w:t>austerity</w:t>
      </w:r>
      <w:r w:rsidRPr="00132EB0">
        <w:rPr>
          <w:sz w:val="16"/>
        </w:rPr>
        <w:t xml:space="preserve"> </w:t>
      </w:r>
      <w:r w:rsidRPr="00132EB0">
        <w:rPr>
          <w:u w:val="single"/>
        </w:rPr>
        <w:t>and economizing behavior in foreign policy</w:t>
      </w:r>
      <w:r w:rsidRPr="00132EB0">
        <w:rPr>
          <w:sz w:val="16"/>
        </w:rPr>
        <w:t xml:space="preserve">? </w:t>
      </w:r>
      <w:r w:rsidRPr="00132EB0">
        <w:rPr>
          <w:u w:val="single"/>
        </w:rPr>
        <w:t>This paper provides</w:t>
      </w:r>
      <w:r w:rsidRPr="00132EB0">
        <w:rPr>
          <w:sz w:val="16"/>
        </w:rPr>
        <w:t xml:space="preserve"> </w:t>
      </w:r>
      <w:r w:rsidRPr="00E81CF7">
        <w:rPr>
          <w:rStyle w:val="Emphasis"/>
          <w:highlight w:val="green"/>
        </w:rPr>
        <w:t>new ev</w:t>
      </w:r>
      <w:r w:rsidRPr="00132EB0">
        <w:rPr>
          <w:rStyle w:val="Emphasis"/>
        </w:rPr>
        <w:t>idence</w:t>
      </w:r>
      <w:r w:rsidRPr="00132EB0">
        <w:rPr>
          <w:sz w:val="16"/>
        </w:rPr>
        <w:t xml:space="preserve"> that </w:t>
      </w:r>
      <w:r w:rsidRPr="00132EB0">
        <w:rPr>
          <w:u w:val="single"/>
        </w:rPr>
        <w:t xml:space="preserve">economic stress is associated with </w:t>
      </w:r>
      <w:r w:rsidRPr="00132EB0">
        <w:rPr>
          <w:rStyle w:val="Emphasis"/>
        </w:rPr>
        <w:t>conciliatory policies</w:t>
      </w:r>
      <w:r w:rsidRPr="00132EB0">
        <w:rPr>
          <w:u w:val="single"/>
        </w:rPr>
        <w:t xml:space="preserve"> between strategic rivals</w:t>
      </w:r>
      <w:r w:rsidRPr="00132EB0">
        <w:rPr>
          <w:sz w:val="16"/>
        </w:rPr>
        <w:t xml:space="preserve">. </w:t>
      </w:r>
      <w:r w:rsidRPr="00132EB0">
        <w:rPr>
          <w:u w:val="single"/>
        </w:rPr>
        <w:t xml:space="preserve">For states that view each other as </w:t>
      </w:r>
      <w:r w:rsidRPr="00132EB0">
        <w:rPr>
          <w:rStyle w:val="Emphasis"/>
        </w:rPr>
        <w:t>military threats</w:t>
      </w:r>
      <w:r w:rsidRPr="00132EB0">
        <w:rPr>
          <w:sz w:val="16"/>
        </w:rPr>
        <w:t xml:space="preserve">, the </w:t>
      </w:r>
      <w:r w:rsidRPr="00132EB0">
        <w:rPr>
          <w:u w:val="single"/>
        </w:rPr>
        <w:t>biggest step</w:t>
      </w:r>
      <w:r w:rsidRPr="00132EB0">
        <w:rPr>
          <w:sz w:val="16"/>
        </w:rPr>
        <w:t xml:space="preserve"> possible </w:t>
      </w:r>
      <w:r w:rsidRPr="00132EB0">
        <w:rPr>
          <w:u w:val="single"/>
        </w:rPr>
        <w:t>toward</w:t>
      </w:r>
      <w:r w:rsidRPr="00132EB0">
        <w:rPr>
          <w:sz w:val="16"/>
        </w:rPr>
        <w:t xml:space="preserve"> bilateral </w:t>
      </w:r>
      <w:r w:rsidRPr="00132EB0">
        <w:rPr>
          <w:u w:val="single"/>
        </w:rPr>
        <w:t>cooperation is to terminate</w:t>
      </w:r>
      <w:r w:rsidRPr="00132EB0">
        <w:rPr>
          <w:sz w:val="16"/>
        </w:rPr>
        <w:t xml:space="preserve"> the </w:t>
      </w:r>
      <w:r w:rsidRPr="00132EB0">
        <w:rPr>
          <w:u w:val="single"/>
        </w:rPr>
        <w:t>rivalry by taking political steps to manage the competition</w:t>
      </w:r>
      <w:r w:rsidRPr="00132EB0">
        <w:rPr>
          <w:sz w:val="16"/>
        </w:rPr>
        <w:t xml:space="preserve">. </w:t>
      </w:r>
      <w:r w:rsidRPr="00132EB0">
        <w:rPr>
          <w:u w:val="single"/>
        </w:rPr>
        <w:t>Drawing on data from</w:t>
      </w:r>
      <w:r w:rsidRPr="00132EB0">
        <w:rPr>
          <w:sz w:val="16"/>
        </w:rPr>
        <w:t xml:space="preserve"> </w:t>
      </w:r>
      <w:r w:rsidRPr="00132EB0">
        <w:rPr>
          <w:rStyle w:val="Emphasis"/>
        </w:rPr>
        <w:t>109 distinct rival dyads</w:t>
      </w:r>
      <w:r w:rsidRPr="00132EB0">
        <w:rPr>
          <w:sz w:val="16"/>
        </w:rPr>
        <w:t xml:space="preserve"> since 19i9 50, </w:t>
      </w:r>
      <w:r w:rsidRPr="00132EB0">
        <w:rPr>
          <w:rStyle w:val="Emphasis"/>
        </w:rPr>
        <w:t>67</w:t>
      </w:r>
      <w:r w:rsidRPr="00132EB0">
        <w:rPr>
          <w:sz w:val="16"/>
        </w:rPr>
        <w:t xml:space="preserve"> </w:t>
      </w:r>
      <w:r w:rsidRPr="00132EB0">
        <w:rPr>
          <w:u w:val="single"/>
        </w:rPr>
        <w:t>of which terminated</w:t>
      </w:r>
      <w:r w:rsidRPr="00132EB0">
        <w:rPr>
          <w:sz w:val="16"/>
        </w:rPr>
        <w:t xml:space="preserve">, the </w:t>
      </w:r>
      <w:r w:rsidRPr="00132EB0">
        <w:rPr>
          <w:u w:val="single"/>
        </w:rPr>
        <w:t>evidence suggests rivalries</w:t>
      </w:r>
      <w:r w:rsidRPr="00132EB0">
        <w:rPr>
          <w:sz w:val="16"/>
        </w:rPr>
        <w:t xml:space="preserve"> were approximately </w:t>
      </w:r>
      <w:r w:rsidRPr="00132EB0">
        <w:rPr>
          <w:rStyle w:val="Emphasis"/>
        </w:rPr>
        <w:t>twice as likely to terminate</w:t>
      </w:r>
      <w:r w:rsidRPr="00132EB0">
        <w:rPr>
          <w:sz w:val="16"/>
        </w:rPr>
        <w:t xml:space="preserve"> </w:t>
      </w:r>
      <w:r w:rsidRPr="00132EB0">
        <w:rPr>
          <w:u w:val="single"/>
        </w:rPr>
        <w:t>during</w:t>
      </w:r>
      <w:r w:rsidRPr="00132EB0">
        <w:rPr>
          <w:sz w:val="16"/>
        </w:rPr>
        <w:t xml:space="preserve"> </w:t>
      </w:r>
      <w:r w:rsidRPr="00132EB0">
        <w:rPr>
          <w:rStyle w:val="Emphasis"/>
        </w:rPr>
        <w:t>economic downturns</w:t>
      </w:r>
      <w:r w:rsidRPr="00132EB0">
        <w:rPr>
          <w:sz w:val="16"/>
        </w:rPr>
        <w:t xml:space="preserve"> </w:t>
      </w:r>
      <w:r w:rsidRPr="00132EB0">
        <w:rPr>
          <w:u w:val="single"/>
        </w:rPr>
        <w:t>than</w:t>
      </w:r>
      <w:r w:rsidRPr="00132EB0">
        <w:rPr>
          <w:sz w:val="16"/>
        </w:rPr>
        <w:t xml:space="preserve"> they were </w:t>
      </w:r>
      <w:r w:rsidRPr="00132EB0">
        <w:rPr>
          <w:u w:val="single"/>
        </w:rPr>
        <w:t xml:space="preserve">during periods of economic </w:t>
      </w:r>
      <w:r w:rsidRPr="00132EB0">
        <w:rPr>
          <w:rStyle w:val="Emphasis"/>
        </w:rPr>
        <w:t>normalcy</w:t>
      </w:r>
      <w:r w:rsidRPr="00132EB0">
        <w:rPr>
          <w:sz w:val="16"/>
        </w:rPr>
        <w:t xml:space="preserve">. </w:t>
      </w:r>
      <w:r w:rsidRPr="00132EB0">
        <w:rPr>
          <w:u w:val="single"/>
        </w:rPr>
        <w:t xml:space="preserve">This is true controlling for </w:t>
      </w:r>
      <w:r w:rsidRPr="00132EB0">
        <w:rPr>
          <w:rStyle w:val="Emphasis"/>
        </w:rPr>
        <w:t>all</w:t>
      </w:r>
      <w:r w:rsidRPr="00132EB0">
        <w:rPr>
          <w:sz w:val="16"/>
        </w:rPr>
        <w:t xml:space="preserve"> of the </w:t>
      </w:r>
      <w:r w:rsidRPr="00132EB0">
        <w:rPr>
          <w:rStyle w:val="Emphasis"/>
        </w:rPr>
        <w:t>main alternative explanations</w:t>
      </w:r>
      <w:r w:rsidRPr="00132EB0">
        <w:rPr>
          <w:sz w:val="16"/>
        </w:rPr>
        <w:t xml:space="preserve"> </w:t>
      </w:r>
      <w:r w:rsidRPr="00132EB0">
        <w:rPr>
          <w:u w:val="single"/>
        </w:rPr>
        <w:t>for</w:t>
      </w:r>
      <w:r w:rsidRPr="00132EB0">
        <w:rPr>
          <w:sz w:val="16"/>
        </w:rPr>
        <w:t xml:space="preserve"> </w:t>
      </w:r>
      <w:r w:rsidRPr="00132EB0">
        <w:rPr>
          <w:u w:val="single"/>
        </w:rPr>
        <w:t>peaceful relations</w:t>
      </w:r>
      <w:r w:rsidRPr="00132EB0">
        <w:rPr>
          <w:sz w:val="16"/>
        </w:rPr>
        <w:t xml:space="preserve"> between foes (</w:t>
      </w:r>
      <w:r w:rsidRPr="00132EB0">
        <w:rPr>
          <w:rStyle w:val="Emphasis"/>
        </w:rPr>
        <w:t>democratic status</w:t>
      </w:r>
      <w:r w:rsidRPr="00132EB0">
        <w:rPr>
          <w:sz w:val="16"/>
        </w:rPr>
        <w:t xml:space="preserve">, </w:t>
      </w:r>
      <w:r w:rsidRPr="00132EB0">
        <w:rPr>
          <w:rStyle w:val="Emphasis"/>
        </w:rPr>
        <w:t>nuclear weapons possession</w:t>
      </w:r>
      <w:r w:rsidRPr="00132EB0">
        <w:rPr>
          <w:sz w:val="16"/>
        </w:rPr>
        <w:t xml:space="preserve">, </w:t>
      </w:r>
      <w:r w:rsidRPr="00132EB0">
        <w:rPr>
          <w:rStyle w:val="Emphasis"/>
        </w:rPr>
        <w:t>capability imbalance</w:t>
      </w:r>
      <w:r w:rsidRPr="00132EB0">
        <w:rPr>
          <w:sz w:val="16"/>
        </w:rPr>
        <w:t xml:space="preserve">, </w:t>
      </w:r>
      <w:r w:rsidRPr="00132EB0">
        <w:rPr>
          <w:rStyle w:val="Emphasis"/>
        </w:rPr>
        <w:t>common enemies</w:t>
      </w:r>
      <w:r w:rsidRPr="00132EB0">
        <w:rPr>
          <w:sz w:val="16"/>
        </w:rPr>
        <w:t xml:space="preserve">, and </w:t>
      </w:r>
      <w:r w:rsidRPr="00132EB0">
        <w:rPr>
          <w:rStyle w:val="Emphasis"/>
        </w:rPr>
        <w:t>international systemic changes</w:t>
      </w:r>
      <w:r w:rsidRPr="00132EB0">
        <w:rPr>
          <w:sz w:val="16"/>
        </w:rPr>
        <w:t xml:space="preserve">), as well as many other possible confounding variables. </w:t>
      </w:r>
      <w:r w:rsidRPr="00132EB0">
        <w:rPr>
          <w:u w:val="single"/>
        </w:rPr>
        <w:t>This</w:t>
      </w:r>
      <w:r w:rsidRPr="00132EB0">
        <w:rPr>
          <w:sz w:val="16"/>
        </w:rPr>
        <w:t xml:space="preserve"> </w:t>
      </w:r>
      <w:r w:rsidRPr="00132EB0">
        <w:rPr>
          <w:u w:val="single"/>
        </w:rPr>
        <w:t xml:space="preserve">research </w:t>
      </w:r>
      <w:r w:rsidRPr="00E81CF7">
        <w:rPr>
          <w:highlight w:val="green"/>
          <w:u w:val="single"/>
        </w:rPr>
        <w:t>questions</w:t>
      </w:r>
      <w:r w:rsidRPr="00132EB0">
        <w:rPr>
          <w:sz w:val="16"/>
        </w:rPr>
        <w:t xml:space="preserve"> existing </w:t>
      </w:r>
      <w:r w:rsidRPr="00132EB0">
        <w:rPr>
          <w:u w:val="single"/>
        </w:rPr>
        <w:t xml:space="preserve">theories claiming that economic downturns are associated with </w:t>
      </w:r>
      <w:r w:rsidRPr="00E81CF7">
        <w:rPr>
          <w:rStyle w:val="Emphasis"/>
          <w:highlight w:val="green"/>
        </w:rPr>
        <w:t>diversionary war</w:t>
      </w:r>
      <w:r w:rsidRPr="00132EB0">
        <w:rPr>
          <w:sz w:val="16"/>
        </w:rPr>
        <w:t xml:space="preserve">, </w:t>
      </w:r>
      <w:r w:rsidRPr="00132EB0">
        <w:rPr>
          <w:u w:val="single"/>
        </w:rPr>
        <w:t>and</w:t>
      </w:r>
      <w:r w:rsidRPr="00132EB0">
        <w:rPr>
          <w:sz w:val="16"/>
        </w:rPr>
        <w:t xml:space="preserve"> </w:t>
      </w:r>
      <w:r w:rsidRPr="00132EB0">
        <w:rPr>
          <w:u w:val="single"/>
        </w:rPr>
        <w:t xml:space="preserve">instead argues that in certain circumstances </w:t>
      </w:r>
      <w:r w:rsidRPr="00132EB0">
        <w:rPr>
          <w:rStyle w:val="Emphasis"/>
        </w:rPr>
        <w:t>peace</w:t>
      </w:r>
      <w:r w:rsidRPr="00132EB0">
        <w:rPr>
          <w:u w:val="single"/>
        </w:rPr>
        <w:t xml:space="preserve"> may </w:t>
      </w:r>
      <w:r w:rsidRPr="00132EB0">
        <w:rPr>
          <w:rStyle w:val="Emphasis"/>
        </w:rPr>
        <w:t>result from economic troubles</w:t>
      </w:r>
      <w:r w:rsidRPr="00132EB0">
        <w:rPr>
          <w:sz w:val="16"/>
        </w:rPr>
        <w:t>.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132EB0">
        <w:rPr>
          <w:sz w:val="16"/>
        </w:rPr>
        <w:t>oth</w:t>
      </w:r>
      <w:proofErr w:type="spellEnd"/>
      <w:r w:rsidRPr="00132EB0">
        <w:rPr>
          <w:sz w:val="16"/>
        </w:rPr>
        <w:t xml:space="preserve"> actors view each other as a significant political-military threat and, therefore, an enemy.”2 In other work, Thompson writing with Michael </w:t>
      </w:r>
      <w:proofErr w:type="spellStart"/>
      <w:r w:rsidRPr="00132EB0">
        <w:rPr>
          <w:sz w:val="16"/>
        </w:rPr>
        <w:t>Colaresi</w:t>
      </w:r>
      <w:proofErr w:type="spellEnd"/>
      <w:r w:rsidRPr="00132EB0">
        <w:rPr>
          <w:sz w:val="16"/>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r w:rsidRPr="00132EB0">
        <w:rPr>
          <w:u w:val="single"/>
        </w:rPr>
        <w:t>Economic crises lead to conciliatory behavior</w:t>
      </w:r>
      <w:r w:rsidRPr="00132EB0">
        <w:rPr>
          <w:sz w:val="16"/>
        </w:rPr>
        <w:t xml:space="preserve"> </w:t>
      </w:r>
      <w:r w:rsidRPr="00132EB0">
        <w:rPr>
          <w:u w:val="single"/>
        </w:rPr>
        <w:t>through</w:t>
      </w:r>
      <w:r w:rsidRPr="00132EB0">
        <w:rPr>
          <w:sz w:val="16"/>
        </w:rPr>
        <w:t xml:space="preserve"> </w:t>
      </w:r>
      <w:r w:rsidRPr="00132EB0">
        <w:rPr>
          <w:u w:val="single"/>
        </w:rPr>
        <w:t>five</w:t>
      </w:r>
      <w:r w:rsidRPr="00132EB0">
        <w:rPr>
          <w:sz w:val="16"/>
        </w:rPr>
        <w:t xml:space="preserve"> primary </w:t>
      </w:r>
      <w:r w:rsidRPr="00132EB0">
        <w:rPr>
          <w:u w:val="single"/>
        </w:rPr>
        <w:t>channels</w:t>
      </w:r>
      <w:r w:rsidRPr="00132EB0">
        <w:rPr>
          <w:sz w:val="16"/>
        </w:rPr>
        <w:t xml:space="preserve">. (1) </w:t>
      </w:r>
      <w:r w:rsidRPr="00132EB0">
        <w:rPr>
          <w:u w:val="single"/>
        </w:rPr>
        <w:t xml:space="preserve">Economic crises lead to </w:t>
      </w:r>
      <w:r w:rsidRPr="00E81CF7">
        <w:rPr>
          <w:rStyle w:val="Emphasis"/>
          <w:highlight w:val="green"/>
        </w:rPr>
        <w:t>austerity pressures</w:t>
      </w:r>
      <w:r w:rsidRPr="00132EB0">
        <w:rPr>
          <w:sz w:val="16"/>
        </w:rPr>
        <w:t xml:space="preserve">, </w:t>
      </w:r>
      <w:r w:rsidRPr="00132EB0">
        <w:rPr>
          <w:u w:val="single"/>
        </w:rPr>
        <w:t>which</w:t>
      </w:r>
      <w:r w:rsidRPr="00132EB0">
        <w:rPr>
          <w:sz w:val="16"/>
        </w:rPr>
        <w:t xml:space="preserve"> in turn </w:t>
      </w:r>
      <w:r w:rsidRPr="00132EB0">
        <w:rPr>
          <w:u w:val="single"/>
        </w:rPr>
        <w:t xml:space="preserve">incent leaders to search for ways to </w:t>
      </w:r>
      <w:r w:rsidRPr="00E81CF7">
        <w:rPr>
          <w:rStyle w:val="Emphasis"/>
          <w:highlight w:val="green"/>
        </w:rPr>
        <w:t>cut defense expenditures</w:t>
      </w:r>
      <w:r w:rsidRPr="00132EB0">
        <w:rPr>
          <w:sz w:val="16"/>
        </w:rPr>
        <w:t xml:space="preserve">. (2) </w:t>
      </w:r>
      <w:r w:rsidRPr="00132EB0">
        <w:rPr>
          <w:u w:val="single"/>
        </w:rPr>
        <w:t xml:space="preserve">Economic crises also encourage </w:t>
      </w:r>
      <w:r w:rsidRPr="00E81CF7">
        <w:rPr>
          <w:rStyle w:val="Emphasis"/>
          <w:highlight w:val="green"/>
        </w:rPr>
        <w:t>strategic reassessment</w:t>
      </w:r>
      <w:r w:rsidRPr="00132EB0">
        <w:rPr>
          <w:sz w:val="16"/>
        </w:rPr>
        <w:t xml:space="preserve">, </w:t>
      </w:r>
      <w:r w:rsidRPr="00132EB0">
        <w:rPr>
          <w:u w:val="single"/>
        </w:rPr>
        <w:t>so</w:t>
      </w:r>
      <w:r w:rsidRPr="00132EB0">
        <w:rPr>
          <w:sz w:val="16"/>
        </w:rPr>
        <w:t xml:space="preserve"> that </w:t>
      </w:r>
      <w:r w:rsidRPr="00132EB0">
        <w:rPr>
          <w:u w:val="single"/>
        </w:rPr>
        <w:t>leaders can argue to</w:t>
      </w:r>
      <w:r w:rsidRPr="00132EB0">
        <w:rPr>
          <w:sz w:val="16"/>
        </w:rPr>
        <w:t xml:space="preserve"> </w:t>
      </w:r>
      <w:r w:rsidRPr="00132EB0">
        <w:rPr>
          <w:u w:val="single"/>
        </w:rPr>
        <w:t>their</w:t>
      </w:r>
      <w:r w:rsidRPr="00132EB0">
        <w:rPr>
          <w:sz w:val="16"/>
        </w:rPr>
        <w:t xml:space="preserve"> peers and their </w:t>
      </w:r>
      <w:r w:rsidRPr="00132EB0">
        <w:rPr>
          <w:u w:val="single"/>
        </w:rPr>
        <w:t>publics</w:t>
      </w:r>
      <w:r w:rsidRPr="00132EB0">
        <w:rPr>
          <w:sz w:val="16"/>
        </w:rPr>
        <w:t xml:space="preserve"> </w:t>
      </w:r>
      <w:r w:rsidRPr="00132EB0">
        <w:rPr>
          <w:u w:val="single"/>
        </w:rPr>
        <w:t xml:space="preserve">that </w:t>
      </w:r>
      <w:r w:rsidRPr="00132EB0">
        <w:rPr>
          <w:rStyle w:val="Emphasis"/>
        </w:rPr>
        <w:t>defense spending can be arrested</w:t>
      </w:r>
      <w:r w:rsidRPr="00132EB0">
        <w:rPr>
          <w:sz w:val="16"/>
        </w:rPr>
        <w:t xml:space="preserve"> </w:t>
      </w:r>
      <w:r w:rsidRPr="00132EB0">
        <w:rPr>
          <w:rStyle w:val="Emphasis"/>
        </w:rPr>
        <w:t>without endangering the state</w:t>
      </w:r>
      <w:r w:rsidRPr="00132EB0">
        <w:rPr>
          <w:sz w:val="16"/>
        </w:rPr>
        <w:t xml:space="preserve">. </w:t>
      </w:r>
      <w:r w:rsidRPr="00132EB0">
        <w:rPr>
          <w:u w:val="single"/>
        </w:rPr>
        <w:t>This</w:t>
      </w:r>
      <w:r w:rsidRPr="00132EB0">
        <w:rPr>
          <w:sz w:val="16"/>
        </w:rPr>
        <w:t xml:space="preserve"> can </w:t>
      </w:r>
      <w:r w:rsidRPr="00E81CF7">
        <w:rPr>
          <w:highlight w:val="green"/>
          <w:u w:val="single"/>
        </w:rPr>
        <w:t xml:space="preserve">lead to </w:t>
      </w:r>
      <w:r w:rsidRPr="00E81CF7">
        <w:rPr>
          <w:rStyle w:val="Emphasis"/>
          <w:highlight w:val="green"/>
        </w:rPr>
        <w:t>threat deflation</w:t>
      </w:r>
      <w:r w:rsidRPr="00132EB0">
        <w:rPr>
          <w:sz w:val="16"/>
        </w:rPr>
        <w:t xml:space="preserve">, </w:t>
      </w:r>
      <w:r w:rsidRPr="00132EB0">
        <w:rPr>
          <w:u w:val="single"/>
        </w:rPr>
        <w:t>where</w:t>
      </w:r>
      <w:r w:rsidRPr="00132EB0">
        <w:rPr>
          <w:sz w:val="16"/>
        </w:rPr>
        <w:t xml:space="preserve"> </w:t>
      </w:r>
      <w:r w:rsidRPr="00132EB0">
        <w:rPr>
          <w:u w:val="single"/>
        </w:rPr>
        <w:t>elites</w:t>
      </w:r>
      <w:r w:rsidRPr="00132EB0">
        <w:rPr>
          <w:sz w:val="16"/>
        </w:rPr>
        <w:t xml:space="preserve"> attempt to </w:t>
      </w:r>
      <w:r w:rsidRPr="00E81CF7">
        <w:rPr>
          <w:rStyle w:val="Emphasis"/>
          <w:highlight w:val="green"/>
        </w:rPr>
        <w:t>downplay</w:t>
      </w:r>
      <w:r w:rsidRPr="00132EB0">
        <w:rPr>
          <w:rStyle w:val="Emphasis"/>
        </w:rPr>
        <w:t xml:space="preserve"> the </w:t>
      </w:r>
      <w:r w:rsidRPr="00E81CF7">
        <w:rPr>
          <w:rStyle w:val="Emphasis"/>
          <w:highlight w:val="green"/>
        </w:rPr>
        <w:t xml:space="preserve">seriousness </w:t>
      </w:r>
      <w:r w:rsidRPr="00132EB0">
        <w:rPr>
          <w:rStyle w:val="Emphasis"/>
        </w:rPr>
        <w:t>of the threat</w:t>
      </w:r>
      <w:r w:rsidRPr="00132EB0">
        <w:rPr>
          <w:sz w:val="16"/>
        </w:rPr>
        <w:t xml:space="preserve"> </w:t>
      </w:r>
      <w:r w:rsidRPr="00132EB0">
        <w:rPr>
          <w:u w:val="single"/>
        </w:rPr>
        <w:t>posed by a former rival</w:t>
      </w:r>
      <w:r w:rsidRPr="00132EB0">
        <w:rPr>
          <w:sz w:val="16"/>
        </w:rPr>
        <w:t xml:space="preserve">. (3) If a state faces multiple threats, economic crises provoke elites to consider threat prioritization, a process that is postponed during periods of economic normalcy. (4) Economic </w:t>
      </w:r>
      <w:r w:rsidRPr="00E81CF7">
        <w:rPr>
          <w:highlight w:val="green"/>
          <w:u w:val="single"/>
        </w:rPr>
        <w:t>crises increase</w:t>
      </w:r>
      <w:r w:rsidRPr="00132EB0">
        <w:rPr>
          <w:u w:val="single"/>
        </w:rPr>
        <w:t xml:space="preserve"> the </w:t>
      </w:r>
      <w:r w:rsidRPr="00132EB0">
        <w:rPr>
          <w:rStyle w:val="Emphasis"/>
        </w:rPr>
        <w:t>political</w:t>
      </w:r>
      <w:r w:rsidRPr="00132EB0">
        <w:rPr>
          <w:u w:val="single"/>
        </w:rPr>
        <w:t xml:space="preserve"> and </w:t>
      </w:r>
      <w:r w:rsidRPr="00132EB0">
        <w:rPr>
          <w:rStyle w:val="Emphasis"/>
        </w:rPr>
        <w:t>economic benefit</w:t>
      </w:r>
      <w:r w:rsidRPr="00132EB0">
        <w:rPr>
          <w:u w:val="single"/>
        </w:rPr>
        <w:t xml:space="preserve"> from </w:t>
      </w:r>
      <w:r w:rsidRPr="00132EB0">
        <w:rPr>
          <w:rStyle w:val="Emphasis"/>
        </w:rPr>
        <w:t xml:space="preserve">international economic </w:t>
      </w:r>
      <w:r w:rsidRPr="00E81CF7">
        <w:rPr>
          <w:rStyle w:val="Emphasis"/>
          <w:highlight w:val="green"/>
        </w:rPr>
        <w:t>cooperation</w:t>
      </w:r>
      <w:r w:rsidRPr="00132EB0">
        <w:rPr>
          <w:sz w:val="16"/>
        </w:rPr>
        <w:t xml:space="preserve">. </w:t>
      </w:r>
      <w:r w:rsidRPr="00E81CF7">
        <w:rPr>
          <w:highlight w:val="green"/>
          <w:u w:val="single"/>
        </w:rPr>
        <w:t xml:space="preserve">Leaders seek </w:t>
      </w:r>
      <w:r w:rsidRPr="00132EB0">
        <w:rPr>
          <w:rStyle w:val="Emphasis"/>
        </w:rPr>
        <w:t xml:space="preserve">foreign </w:t>
      </w:r>
      <w:r w:rsidRPr="00E81CF7">
        <w:rPr>
          <w:rStyle w:val="Emphasis"/>
          <w:highlight w:val="green"/>
        </w:rPr>
        <w:t>aid</w:t>
      </w:r>
      <w:r w:rsidRPr="00132EB0">
        <w:rPr>
          <w:sz w:val="16"/>
        </w:rPr>
        <w:t xml:space="preserve">, </w:t>
      </w:r>
      <w:r w:rsidRPr="00132EB0">
        <w:rPr>
          <w:rStyle w:val="Emphasis"/>
        </w:rPr>
        <w:t>enhanced trade</w:t>
      </w:r>
      <w:r w:rsidRPr="00132EB0">
        <w:rPr>
          <w:sz w:val="16"/>
        </w:rPr>
        <w:t xml:space="preserve">, </w:t>
      </w:r>
      <w:r w:rsidRPr="00132EB0">
        <w:rPr>
          <w:u w:val="single"/>
        </w:rPr>
        <w:t>and</w:t>
      </w:r>
      <w:r w:rsidRPr="00132EB0">
        <w:rPr>
          <w:sz w:val="16"/>
        </w:rPr>
        <w:t xml:space="preserve"> </w:t>
      </w:r>
      <w:r w:rsidRPr="00132EB0">
        <w:rPr>
          <w:rStyle w:val="Emphasis"/>
        </w:rPr>
        <w:t>increased investment</w:t>
      </w:r>
      <w:r w:rsidRPr="00132EB0">
        <w:rPr>
          <w:sz w:val="16"/>
        </w:rPr>
        <w:t xml:space="preserve"> </w:t>
      </w:r>
      <w:r w:rsidRPr="00132EB0">
        <w:rPr>
          <w:u w:val="single"/>
        </w:rPr>
        <w:t>from</w:t>
      </w:r>
      <w:r w:rsidRPr="00132EB0">
        <w:rPr>
          <w:sz w:val="16"/>
        </w:rPr>
        <w:t xml:space="preserve"> </w:t>
      </w:r>
      <w:r w:rsidRPr="00132EB0">
        <w:rPr>
          <w:u w:val="single"/>
        </w:rPr>
        <w:t>abroad</w:t>
      </w:r>
      <w:r w:rsidRPr="00132EB0">
        <w:rPr>
          <w:sz w:val="16"/>
        </w:rPr>
        <w:t xml:space="preserve"> during periods of economic trouble. This </w:t>
      </w:r>
      <w:r w:rsidRPr="00132EB0">
        <w:rPr>
          <w:u w:val="single"/>
        </w:rPr>
        <w:t xml:space="preserve">search is </w:t>
      </w:r>
      <w:r w:rsidRPr="00132EB0">
        <w:rPr>
          <w:rStyle w:val="Emphasis"/>
        </w:rPr>
        <w:t>made easier if tensions are reduced</w:t>
      </w:r>
      <w:r w:rsidRPr="00132EB0">
        <w:rPr>
          <w:sz w:val="16"/>
        </w:rPr>
        <w:t xml:space="preserve"> with historic rivals. (5) Finally, </w:t>
      </w:r>
      <w:r w:rsidRPr="00132EB0">
        <w:rPr>
          <w:u w:val="single"/>
        </w:rPr>
        <w:t>during crises</w:t>
      </w:r>
      <w:r w:rsidRPr="00132EB0">
        <w:rPr>
          <w:sz w:val="16"/>
        </w:rPr>
        <w:t xml:space="preserve">, </w:t>
      </w:r>
      <w:r w:rsidRPr="00E81CF7">
        <w:rPr>
          <w:highlight w:val="green"/>
          <w:u w:val="single"/>
        </w:rPr>
        <w:t>elites</w:t>
      </w:r>
      <w:r w:rsidRPr="00132EB0">
        <w:rPr>
          <w:sz w:val="16"/>
        </w:rPr>
        <w:t xml:space="preserve"> are </w:t>
      </w:r>
      <w:r w:rsidRPr="00132EB0">
        <w:rPr>
          <w:u w:val="single"/>
        </w:rPr>
        <w:t xml:space="preserve">more prone to </w:t>
      </w:r>
      <w:r w:rsidRPr="00E81CF7">
        <w:rPr>
          <w:rStyle w:val="Emphasis"/>
          <w:highlight w:val="green"/>
        </w:rPr>
        <w:t>select leaders</w:t>
      </w:r>
      <w:r w:rsidRPr="00132EB0">
        <w:rPr>
          <w:sz w:val="16"/>
        </w:rPr>
        <w:t xml:space="preserve"> who are </w:t>
      </w:r>
      <w:r w:rsidRPr="00132EB0">
        <w:rPr>
          <w:u w:val="single"/>
        </w:rPr>
        <w:t xml:space="preserve">perceived as </w:t>
      </w:r>
      <w:r w:rsidRPr="00E81CF7">
        <w:rPr>
          <w:highlight w:val="green"/>
          <w:u w:val="single"/>
        </w:rPr>
        <w:t xml:space="preserve">capable of </w:t>
      </w:r>
      <w:r w:rsidRPr="00E81CF7">
        <w:rPr>
          <w:rStyle w:val="Emphasis"/>
          <w:highlight w:val="green"/>
        </w:rPr>
        <w:t>resolving</w:t>
      </w:r>
      <w:r w:rsidRPr="00132EB0">
        <w:rPr>
          <w:rStyle w:val="Emphasis"/>
        </w:rPr>
        <w:t xml:space="preserve"> economic </w:t>
      </w:r>
      <w:r w:rsidRPr="00E81CF7">
        <w:rPr>
          <w:rStyle w:val="Emphasis"/>
          <w:highlight w:val="green"/>
        </w:rPr>
        <w:t>difficulties</w:t>
      </w:r>
      <w:r w:rsidRPr="00132EB0">
        <w:rPr>
          <w:sz w:val="16"/>
        </w:rPr>
        <w:t xml:space="preserve">, </w:t>
      </w:r>
      <w:r w:rsidRPr="00E81CF7">
        <w:rPr>
          <w:highlight w:val="green"/>
          <w:u w:val="single"/>
        </w:rPr>
        <w:t>permitting</w:t>
      </w:r>
      <w:r w:rsidRPr="00132EB0">
        <w:rPr>
          <w:sz w:val="16"/>
        </w:rPr>
        <w:t xml:space="preserve"> the </w:t>
      </w:r>
      <w:r w:rsidRPr="00132EB0">
        <w:rPr>
          <w:u w:val="single"/>
        </w:rPr>
        <w:t xml:space="preserve">emergence of </w:t>
      </w:r>
      <w:r w:rsidRPr="00E81CF7">
        <w:rPr>
          <w:highlight w:val="green"/>
          <w:u w:val="single"/>
        </w:rPr>
        <w:t xml:space="preserve">leaders who hold </w:t>
      </w:r>
      <w:r w:rsidRPr="00E81CF7">
        <w:rPr>
          <w:rStyle w:val="Emphasis"/>
          <w:highlight w:val="green"/>
        </w:rPr>
        <w:t>heterodox</w:t>
      </w:r>
      <w:r w:rsidRPr="00132EB0">
        <w:rPr>
          <w:rStyle w:val="Emphasis"/>
        </w:rPr>
        <w:t xml:space="preserve"> </w:t>
      </w:r>
      <w:r w:rsidRPr="00E81CF7">
        <w:rPr>
          <w:rStyle w:val="Emphasis"/>
          <w:highlight w:val="green"/>
        </w:rPr>
        <w:t>fo</w:t>
      </w:r>
      <w:r w:rsidRPr="00132EB0">
        <w:rPr>
          <w:rStyle w:val="Emphasis"/>
        </w:rPr>
        <w:t xml:space="preserve">reign </w:t>
      </w:r>
      <w:r w:rsidRPr="00E81CF7">
        <w:rPr>
          <w:rStyle w:val="Emphasis"/>
          <w:highlight w:val="green"/>
        </w:rPr>
        <w:t>po</w:t>
      </w:r>
      <w:r w:rsidRPr="00132EB0">
        <w:rPr>
          <w:rStyle w:val="Emphasis"/>
        </w:rPr>
        <w:t xml:space="preserve">licy </w:t>
      </w:r>
      <w:r w:rsidRPr="00E81CF7">
        <w:rPr>
          <w:rStyle w:val="Emphasis"/>
          <w:highlight w:val="green"/>
        </w:rPr>
        <w:t>views</w:t>
      </w:r>
      <w:r w:rsidRPr="00132EB0">
        <w:rPr>
          <w:sz w:val="16"/>
        </w:rPr>
        <w:t xml:space="preserve">. Collectively, </w:t>
      </w:r>
      <w:r w:rsidRPr="00132EB0">
        <w:rPr>
          <w:u w:val="single"/>
        </w:rPr>
        <w:t>these</w:t>
      </w:r>
      <w:r w:rsidRPr="00132EB0">
        <w:rPr>
          <w:sz w:val="16"/>
        </w:rPr>
        <w:t xml:space="preserve"> mechanisms </w:t>
      </w:r>
      <w:r w:rsidRPr="00132EB0">
        <w:rPr>
          <w:u w:val="single"/>
        </w:rPr>
        <w:t>make it much more likely that a leader will prefer conciliatory policies</w:t>
      </w:r>
      <w:r w:rsidRPr="00132EB0">
        <w:rPr>
          <w:sz w:val="16"/>
        </w:rPr>
        <w:t xml:space="preserve"> compared to during periods of economic normalcy. This section reviews this causal logic in greater detail, while also providing historical examples that these mechanisms recur in practice.</w:t>
      </w:r>
    </w:p>
    <w:p w14:paraId="78F09AE1" w14:textId="77777777" w:rsidR="009F18C7" w:rsidRPr="00132EB0" w:rsidRDefault="009F18C7" w:rsidP="009F18C7">
      <w:pPr>
        <w:pStyle w:val="Heading4"/>
        <w:rPr>
          <w:rFonts w:cs="Calibri"/>
        </w:rPr>
      </w:pPr>
      <w:r w:rsidRPr="00132EB0">
        <w:rPr>
          <w:rFonts w:cs="Calibri"/>
        </w:rPr>
        <w:t xml:space="preserve">4. Laundry list of empirics </w:t>
      </w:r>
      <w:r w:rsidRPr="00132EB0">
        <w:rPr>
          <w:rFonts w:cs="Calibri"/>
          <w:u w:val="single"/>
        </w:rPr>
        <w:t>flow neg</w:t>
      </w:r>
      <w:r w:rsidRPr="00132EB0">
        <w:rPr>
          <w:rFonts w:cs="Calibri"/>
        </w:rPr>
        <w:t xml:space="preserve"> – they have to explain </w:t>
      </w:r>
      <w:r w:rsidRPr="00132EB0">
        <w:rPr>
          <w:rFonts w:cs="Calibri"/>
          <w:u w:val="single"/>
        </w:rPr>
        <w:t>every example</w:t>
      </w:r>
      <w:r w:rsidRPr="00132EB0">
        <w:rPr>
          <w:rFonts w:cs="Calibri"/>
        </w:rPr>
        <w:t xml:space="preserve"> in this card to win.</w:t>
      </w:r>
    </w:p>
    <w:p w14:paraId="4172AF69" w14:textId="6B68C1E7" w:rsidR="009F18C7" w:rsidRPr="00132EB0" w:rsidRDefault="009F18C7" w:rsidP="009F18C7">
      <w:proofErr w:type="spellStart"/>
      <w:r w:rsidRPr="00132EB0">
        <w:rPr>
          <w:rStyle w:val="Style13ptBold"/>
        </w:rPr>
        <w:t>Blackwill</w:t>
      </w:r>
      <w:proofErr w:type="spellEnd"/>
      <w:r w:rsidRPr="00132EB0">
        <w:rPr>
          <w:rStyle w:val="Style13ptBold"/>
        </w:rPr>
        <w:t xml:space="preserve"> ‘9</w:t>
      </w:r>
      <w:r w:rsidRPr="00132EB0">
        <w:t xml:space="preserve"> – former US ambassador to India and US National Security Council Deputy for Iraq, former dean of the Kennedy School of Government at Harvard (Robert D., RAND, “The Geopolitical Consequences of the World Economic Recession—A Caution”, http://www.rand.org/pubs/occasional_papers/2009/RAND_OP275.pdf, WEA) </w:t>
      </w:r>
      <w:r>
        <w:t>Recut Justin</w:t>
      </w:r>
    </w:p>
    <w:p w14:paraId="67C02AC8" w14:textId="77777777" w:rsidR="009F18C7" w:rsidRPr="00132EB0" w:rsidRDefault="009F18C7" w:rsidP="009F18C7">
      <w:pPr>
        <w:rPr>
          <w:sz w:val="16"/>
        </w:rPr>
      </w:pPr>
      <w:r w:rsidRPr="00E81CF7">
        <w:rPr>
          <w:highlight w:val="green"/>
          <w:u w:val="single"/>
        </w:rPr>
        <w:t>Did</w:t>
      </w:r>
      <w:r w:rsidRPr="00132EB0">
        <w:rPr>
          <w:u w:val="single"/>
        </w:rPr>
        <w:t xml:space="preserve"> the economic </w:t>
      </w:r>
      <w:r w:rsidRPr="00E81CF7">
        <w:rPr>
          <w:highlight w:val="green"/>
          <w:u w:val="single"/>
        </w:rPr>
        <w:t>slump lead to</w:t>
      </w:r>
      <w:r w:rsidRPr="00132EB0">
        <w:rPr>
          <w:u w:val="single"/>
        </w:rPr>
        <w:t xml:space="preserve"> strategic </w:t>
      </w:r>
      <w:r w:rsidRPr="00E81CF7">
        <w:rPr>
          <w:highlight w:val="green"/>
          <w:u w:val="single"/>
        </w:rPr>
        <w:t>amendments in</w:t>
      </w:r>
      <w:r w:rsidRPr="00132EB0">
        <w:rPr>
          <w:sz w:val="16"/>
        </w:rPr>
        <w:t xml:space="preserve"> the way </w:t>
      </w:r>
      <w:r w:rsidRPr="00E81CF7">
        <w:rPr>
          <w:highlight w:val="green"/>
          <w:u w:val="single"/>
        </w:rPr>
        <w:t>Japan</w:t>
      </w:r>
      <w:r w:rsidRPr="00132EB0">
        <w:rPr>
          <w:sz w:val="16"/>
        </w:rPr>
        <w:t xml:space="preserve"> sees the world? No. Did it </w:t>
      </w:r>
      <w:r w:rsidRPr="00132EB0">
        <w:rPr>
          <w:u w:val="single"/>
        </w:rPr>
        <w:t>slow</w:t>
      </w:r>
      <w:r w:rsidRPr="00132EB0">
        <w:rPr>
          <w:sz w:val="16"/>
        </w:rPr>
        <w:t xml:space="preserve"> the pace of </w:t>
      </w:r>
      <w:r w:rsidRPr="00E81CF7">
        <w:rPr>
          <w:highlight w:val="green"/>
          <w:u w:val="single"/>
        </w:rPr>
        <w:t>India</w:t>
      </w:r>
      <w:r w:rsidRPr="00132EB0">
        <w:rPr>
          <w:u w:val="single"/>
        </w:rPr>
        <w:t>’s emergence</w:t>
      </w:r>
      <w:r w:rsidRPr="00132EB0">
        <w:rPr>
          <w:sz w:val="16"/>
        </w:rPr>
        <w:t xml:space="preserve"> as a rising great power? No. To the contrary, the new Congress-led government in New Delhi will accelerate that process. Did it </w:t>
      </w:r>
      <w:r w:rsidRPr="00132EB0">
        <w:rPr>
          <w:u w:val="single"/>
        </w:rPr>
        <w:t xml:space="preserve">alter </w:t>
      </w:r>
      <w:r w:rsidRPr="00E81CF7">
        <w:rPr>
          <w:highlight w:val="green"/>
          <w:u w:val="single"/>
        </w:rPr>
        <w:t>Iran</w:t>
      </w:r>
      <w:r w:rsidRPr="00132EB0">
        <w:rPr>
          <w:u w:val="single"/>
        </w:rPr>
        <w:t>’s</w:t>
      </w:r>
      <w:r w:rsidRPr="00132EB0">
        <w:rPr>
          <w:sz w:val="16"/>
        </w:rPr>
        <w:t xml:space="preserve"> apparent </w:t>
      </w:r>
      <w:r w:rsidRPr="00132EB0">
        <w:rPr>
          <w:u w:val="single"/>
        </w:rPr>
        <w:t>determination</w:t>
      </w:r>
      <w:r w:rsidRPr="00132EB0">
        <w:rPr>
          <w:sz w:val="16"/>
        </w:rPr>
        <w:t xml:space="preserve"> to acquire a nuclear capability or something close to it? No. Was it a prime cause of the recent domestic crisis and instability in Iran after its 2009 presidential election? No. Did it slow or </w:t>
      </w:r>
      <w:r w:rsidRPr="00132EB0">
        <w:rPr>
          <w:u w:val="single"/>
        </w:rPr>
        <w:t>accelerate</w:t>
      </w:r>
      <w:r w:rsidRPr="00132EB0">
        <w:rPr>
          <w:sz w:val="16"/>
        </w:rPr>
        <w:t xml:space="preserve"> the moderate </w:t>
      </w:r>
      <w:r w:rsidRPr="00E81CF7">
        <w:rPr>
          <w:highlight w:val="green"/>
          <w:u w:val="single"/>
        </w:rPr>
        <w:t>Arab</w:t>
      </w:r>
      <w:r w:rsidRPr="00132EB0">
        <w:rPr>
          <w:u w:val="single"/>
        </w:rPr>
        <w:t xml:space="preserve"> states</w:t>
      </w:r>
      <w:r w:rsidRPr="00132EB0">
        <w:rPr>
          <w:sz w:val="16"/>
        </w:rPr>
        <w:t xml:space="preserve"> intent to move along the nuclear path? No. Did it affect North Korea’s destabilizing nuclear calculations? No. Did it importantly </w:t>
      </w:r>
      <w:r w:rsidRPr="00132EB0">
        <w:rPr>
          <w:u w:val="single"/>
        </w:rPr>
        <w:t>weaken</w:t>
      </w:r>
      <w:r w:rsidRPr="00132EB0">
        <w:rPr>
          <w:sz w:val="16"/>
        </w:rPr>
        <w:t xml:space="preserve"> political reconciliation in </w:t>
      </w:r>
      <w:r w:rsidRPr="00E81CF7">
        <w:rPr>
          <w:highlight w:val="green"/>
          <w:u w:val="single"/>
        </w:rPr>
        <w:t>Iraq</w:t>
      </w:r>
      <w:r w:rsidRPr="00132EB0">
        <w:rPr>
          <w:sz w:val="16"/>
        </w:rPr>
        <w:t xml:space="preserve">? No, because there is almost none in any case. Did it slow the Middle East peace process? No, not least because prospects for progress on issues between Israel and the Palestinians are the most unpromising in 25 years. Did it substantially </w:t>
      </w:r>
      <w:r w:rsidRPr="00132EB0">
        <w:rPr>
          <w:u w:val="single"/>
        </w:rPr>
        <w:t>affect</w:t>
      </w:r>
      <w:r w:rsidRPr="00132EB0">
        <w:rPr>
          <w:sz w:val="16"/>
        </w:rPr>
        <w:t xml:space="preserve"> the enormous internal and international challenges associated with the growth of </w:t>
      </w:r>
      <w:proofErr w:type="spellStart"/>
      <w:r w:rsidRPr="00132EB0">
        <w:rPr>
          <w:sz w:val="16"/>
        </w:rPr>
        <w:t>Jihadiism</w:t>
      </w:r>
      <w:proofErr w:type="spellEnd"/>
      <w:r w:rsidRPr="00132EB0">
        <w:rPr>
          <w:sz w:val="16"/>
        </w:rPr>
        <w:t xml:space="preserve"> in </w:t>
      </w:r>
      <w:r w:rsidRPr="00E81CF7">
        <w:rPr>
          <w:highlight w:val="green"/>
          <w:u w:val="single"/>
        </w:rPr>
        <w:t>Pakistan</w:t>
      </w:r>
      <w:r w:rsidRPr="00132EB0">
        <w:rPr>
          <w:sz w:val="16"/>
        </w:rPr>
        <w:t xml:space="preserve">? No. But at the same time, it is important to stress that Pakistan, quite apart from the global recession, is the epicenter of global terrorism and now represents potentially the most dangerous international situation since the 1962 Cuban Missile Crisis. Did the global economic downturn systemically affect the future of </w:t>
      </w:r>
      <w:r w:rsidRPr="00E81CF7">
        <w:rPr>
          <w:highlight w:val="green"/>
          <w:u w:val="single"/>
        </w:rPr>
        <w:t>Afghanistan</w:t>
      </w:r>
      <w:r w:rsidRPr="00132EB0">
        <w:rPr>
          <w:sz w:val="16"/>
        </w:rPr>
        <w:t xml:space="preserve">? No. The fact that the United States is doing badly in the war in Afghanistan has nothing to do with the economic deterioration. As Henry Kissinger observes, “The conventional army loses if it does not win. The guerrilla wins if he does not lose.” And NATO is not winning in Afghanistan. Did it change in a major way the future of the Mexican state? No. Did the downturn </w:t>
      </w:r>
      <w:r w:rsidRPr="00132EB0">
        <w:rPr>
          <w:u w:val="single"/>
        </w:rPr>
        <w:t xml:space="preserve">make </w:t>
      </w:r>
      <w:r w:rsidRPr="00E81CF7">
        <w:rPr>
          <w:highlight w:val="green"/>
          <w:u w:val="single"/>
        </w:rPr>
        <w:t>Europe</w:t>
      </w:r>
      <w:r w:rsidRPr="00132EB0">
        <w:rPr>
          <w:sz w:val="16"/>
        </w:rPr>
        <w:t xml:space="preserve">, because of its domestic politics, </w:t>
      </w:r>
      <w:r w:rsidRPr="00132EB0">
        <w:rPr>
          <w:u w:val="single"/>
        </w:rPr>
        <w:t>less willing</w:t>
      </w:r>
      <w:r w:rsidRPr="00132EB0">
        <w:rPr>
          <w:sz w:val="16"/>
        </w:rPr>
        <w:t xml:space="preserve"> and able over time </w:t>
      </w:r>
      <w:r w:rsidRPr="00132EB0">
        <w:rPr>
          <w:u w:val="single"/>
        </w:rPr>
        <w:t xml:space="preserve">to join </w:t>
      </w:r>
      <w:r w:rsidRPr="00E81CF7">
        <w:rPr>
          <w:highlight w:val="green"/>
          <w:u w:val="single"/>
        </w:rPr>
        <w:t>the U.S.</w:t>
      </w:r>
      <w:r w:rsidRPr="00132EB0">
        <w:rPr>
          <w:sz w:val="16"/>
        </w:rPr>
        <w:t xml:space="preserve"> in effective alliance policies? </w:t>
      </w:r>
      <w:r w:rsidRPr="00E81CF7">
        <w:rPr>
          <w:b/>
          <w:highlight w:val="green"/>
          <w:u w:val="single"/>
        </w:rPr>
        <w:t>No</w:t>
      </w:r>
      <w:r w:rsidRPr="00132EB0">
        <w:rPr>
          <w:sz w:val="16"/>
        </w:rPr>
        <w:t xml:space="preserve">, there will likely be no basic variations in Europe’s external policies and no serious evolution in transatlantic relations. As President Obama is experiencing regarding Europe, the problems with European publics in this regard are civilizational in character, not especially tied to this recession—in general, European publics do not wish their nations to take on foreign missions that entail the use of force and possible loss of life. Did the downturn slow further EU integration? Perhaps, at the margin, but in any case one has to watch closely to see if EU integration moves like a turtle or like a rock. And so forth. </w:t>
      </w:r>
      <w:r w:rsidRPr="00132EB0">
        <w:rPr>
          <w:u w:val="single"/>
        </w:rPr>
        <w:t>To be clear, there will</w:t>
      </w:r>
      <w:r w:rsidRPr="00132EB0">
        <w:rPr>
          <w:sz w:val="16"/>
        </w:rPr>
        <w:t xml:space="preserve"> inevitably </w:t>
      </w:r>
      <w:r w:rsidRPr="00132EB0">
        <w:rPr>
          <w:u w:val="single"/>
        </w:rPr>
        <w:t xml:space="preserve">be major </w:t>
      </w:r>
      <w:r w:rsidRPr="00E81CF7">
        <w:rPr>
          <w:highlight w:val="green"/>
          <w:u w:val="single"/>
        </w:rPr>
        <w:t>challenges</w:t>
      </w:r>
      <w:r w:rsidRPr="00132EB0">
        <w:rPr>
          <w:u w:val="single"/>
        </w:rPr>
        <w:t xml:space="preserve"> in the international situation</w:t>
      </w:r>
      <w:r w:rsidRPr="00132EB0">
        <w:rPr>
          <w:sz w:val="16"/>
        </w:rPr>
        <w:t xml:space="preserve"> in the next five years. In fact, this will be the most dangerous and chaotic global period since before the 1973 Middle East war. </w:t>
      </w:r>
      <w:r w:rsidRPr="00132EB0">
        <w:rPr>
          <w:u w:val="single"/>
        </w:rPr>
        <w:t xml:space="preserve">But it is </w:t>
      </w:r>
      <w:r w:rsidRPr="00E81CF7">
        <w:rPr>
          <w:highlight w:val="green"/>
          <w:u w:val="single"/>
        </w:rPr>
        <w:t>not</w:t>
      </w:r>
      <w:r w:rsidRPr="00132EB0">
        <w:rPr>
          <w:u w:val="single"/>
        </w:rPr>
        <w:t xml:space="preserve"> obvious that these disturbing developments will be primarily a </w:t>
      </w:r>
      <w:r w:rsidRPr="00E81CF7">
        <w:rPr>
          <w:highlight w:val="green"/>
          <w:u w:val="single"/>
        </w:rPr>
        <w:t>result of</w:t>
      </w:r>
      <w:r w:rsidRPr="00132EB0">
        <w:rPr>
          <w:u w:val="single"/>
        </w:rPr>
        <w:t xml:space="preserve"> the global </w:t>
      </w:r>
      <w:r w:rsidRPr="00E81CF7">
        <w:rPr>
          <w:highlight w:val="green"/>
          <w:u w:val="single"/>
        </w:rPr>
        <w:t>economic problems</w:t>
      </w:r>
      <w:r w:rsidRPr="00132EB0">
        <w:rPr>
          <w:u w:val="single"/>
        </w:rPr>
        <w:t>.</w:t>
      </w:r>
      <w:r w:rsidRPr="00132EB0">
        <w:rPr>
          <w:sz w:val="16"/>
        </w:rPr>
        <w:t xml:space="preserve"> It is, of course, important to be alert to primary and enduring international discontinuities. </w:t>
      </w:r>
      <w:r w:rsidRPr="00132EB0">
        <w:rPr>
          <w:b/>
          <w:u w:val="single"/>
        </w:rPr>
        <w:t>If such a convulsive</w:t>
      </w:r>
      <w:r w:rsidRPr="00132EB0">
        <w:rPr>
          <w:b/>
          <w:sz w:val="16"/>
        </w:rPr>
        <w:t xml:space="preserve"> </w:t>
      </w:r>
      <w:r w:rsidRPr="00132EB0">
        <w:rPr>
          <w:b/>
          <w:u w:val="single"/>
        </w:rPr>
        <w:t>geopolitical event is out there, what is it?</w:t>
      </w:r>
      <w:r w:rsidRPr="00132EB0">
        <w:rPr>
          <w:sz w:val="16"/>
        </w:rPr>
        <w:t xml:space="preserve"> One that comes to mind is another catastrophic attack on the American homeland. Another is the collapse of Pakistan and the loss of government control of its nuclear arsenal to Islamic extremists. But again, neither of these two geopolitical calamities would be connected to the current economic decline. </w:t>
      </w:r>
      <w:r w:rsidRPr="00132EB0">
        <w:rPr>
          <w:u w:val="single"/>
        </w:rPr>
        <w:t>Some argue that</w:t>
      </w:r>
      <w:r w:rsidRPr="00132EB0">
        <w:rPr>
          <w:sz w:val="16"/>
        </w:rPr>
        <w:t xml:space="preserve">, even though </w:t>
      </w:r>
      <w:r w:rsidRPr="00132EB0">
        <w:rPr>
          <w:rStyle w:val="Emphasis"/>
        </w:rPr>
        <w:t>geopolitical</w:t>
      </w:r>
      <w:r w:rsidRPr="00132EB0">
        <w:rPr>
          <w:u w:val="single"/>
        </w:rPr>
        <w:t xml:space="preserve"> changes</w:t>
      </w:r>
      <w:r w:rsidRPr="00132EB0">
        <w:rPr>
          <w:sz w:val="16"/>
        </w:rPr>
        <w:t xml:space="preserve"> resulting from the current global economic tribulations are not yet apparent, they are </w:t>
      </w:r>
      <w:r w:rsidRPr="00132EB0">
        <w:rPr>
          <w:u w:val="single"/>
        </w:rPr>
        <w:t>occurring beneath the surface of the international system and will become manifest</w:t>
      </w:r>
      <w:r w:rsidRPr="00132EB0">
        <w:rPr>
          <w:sz w:val="16"/>
        </w:rPr>
        <w:t xml:space="preserve"> in the years to come. In short, causality not perceptible now will become so. This subterranean argument is difficult to rebut. To test that hypothesis, the obvious analytical method is to seek tangible data that demonstrates that it is so. In short, show A, B, and/or C (in this case, geopolitical transformations caused by the world slump) to have occurred, thus substantiating the contention. One could then examine said postulated evidence and come to a judgment regarding its validity. </w:t>
      </w:r>
      <w:r w:rsidRPr="00132EB0">
        <w:rPr>
          <w:u w:val="single"/>
        </w:rPr>
        <w:t xml:space="preserve">To instead contend that, even though no such data can be adduced, the assertion, nevertheless, is true because of presently invisible occurrences seems more in the realm of religious conviction than rigorous analysis. </w:t>
      </w:r>
      <w:r w:rsidRPr="00132EB0">
        <w:rPr>
          <w:sz w:val="16"/>
        </w:rPr>
        <w:t xml:space="preserve">But it is worth asking, as the magisterial American soldier/statesman George Marshall often did, “Why might I be wrong?” If the global economic numbers continue to decline next year and the year after, one must wonder whether any region would remain stable— whether China would maintain internal stability, whether the United States would continue as the pillar of international order, and whether the European Union would hold together. In that same vein, it is unclear today what effect, if any, the reckless financial lending and huge public debt that the United States is accumulating, as well as current massive governmental fiscal and monetary intervention in the American economy, will have on U.S. economic dynamism, entrepreneurial creativity, and, consequently, power projection over the very long term. One can only speculate on that issue at present, but it is certainly worth worrying about, and it is the most important “known unknown”27 regarding this subject.28 In addition, perhaps the Chinese Communist Party’s grip on China is more fragile than posited here, and possibly Pakistan and Mexico are much more vulnerable to failed-state outcomes primarily because of the economic downturn than anticipated in this essay. </w:t>
      </w:r>
      <w:r w:rsidRPr="00132EB0">
        <w:rPr>
          <w:u w:val="single"/>
        </w:rPr>
        <w:t>While it seems unlikely that these worst-case scenarios will eventuate</w:t>
      </w:r>
      <w:r w:rsidRPr="00132EB0">
        <w:rPr>
          <w:sz w:val="16"/>
        </w:rPr>
        <w:t xml:space="preserve"> as a result of the world recession, </w:t>
      </w:r>
      <w:r w:rsidRPr="00132EB0">
        <w:rPr>
          <w:u w:val="single"/>
        </w:rPr>
        <w:t>they</w:t>
      </w:r>
      <w:r w:rsidRPr="00132EB0">
        <w:rPr>
          <w:sz w:val="16"/>
        </w:rPr>
        <w:t xml:space="preserve"> do </w:t>
      </w:r>
      <w:r w:rsidRPr="00132EB0">
        <w:rPr>
          <w:u w:val="single"/>
        </w:rPr>
        <w:t>illustrate</w:t>
      </w:r>
      <w:r w:rsidRPr="00132EB0">
        <w:rPr>
          <w:sz w:val="16"/>
        </w:rPr>
        <w:t xml:space="preserve"> again that </w:t>
      </w:r>
      <w:r w:rsidRPr="00132EB0">
        <w:rPr>
          <w:u w:val="single"/>
        </w:rPr>
        <w:t>crucial uncertainties</w:t>
      </w:r>
      <w:r w:rsidRPr="00132EB0">
        <w:rPr>
          <w:sz w:val="16"/>
        </w:rPr>
        <w:t xml:space="preserve"> in this analysis are the global downturn’s length and severity and the long-term effects of the Obama Administration’s policies on the U.S. economy. Finally, if not, why not? </w:t>
      </w:r>
      <w:r w:rsidRPr="00132EB0">
        <w:rPr>
          <w:u w:val="single"/>
        </w:rPr>
        <w:t>If the world is in the most severe international economic crisis since the 1930s, why is it not producing structural changes in the global order? A brief answer is that the transcendent geopolitical elements have not altered in substantial ways with regard to individual nations in the two years since the economic crisis began</w:t>
      </w:r>
      <w:r w:rsidRPr="00132EB0">
        <w:rPr>
          <w:sz w:val="16"/>
        </w:rPr>
        <w:t xml:space="preserve">. </w:t>
      </w:r>
      <w:r w:rsidRPr="00132EB0">
        <w:rPr>
          <w:u w:val="single"/>
        </w:rPr>
        <w:t>What are those enduring geopolitical elements?</w:t>
      </w:r>
      <w:r w:rsidRPr="00132EB0">
        <w:rPr>
          <w:sz w:val="16"/>
        </w:rPr>
        <w:t xml:space="preserve"> For any given country, they include the following: • </w:t>
      </w:r>
      <w:r w:rsidRPr="00132EB0">
        <w:rPr>
          <w:u w:val="single"/>
        </w:rPr>
        <w:t>Geographic location</w:t>
      </w:r>
      <w:r w:rsidRPr="00132EB0">
        <w:rPr>
          <w:sz w:val="16"/>
        </w:rPr>
        <w:t xml:space="preserve">, topography, and climate. As Robert Kaplan puts it, “to embrace geography is not to accept it as an implacable force against which humankind is powerless. Rather, it serves to qualify human freedom and choice with a modest acceptance of fate.”29 In this connection, see in particular the works of Sir Halford John Mackinder and his The Geographical Pivot of History (1904)30, and Alfred Thayer Mahan, The Influence of Sea Power upon History, 1660–1783 (1890).31 • Demography—the size, birth rate, growth, density, ethnicity, literacy, religions, migration/emigration/ assimilation/absorption, and industriousness of the population. • The histories, foreign and defense policy tendencies, cultural determinants, and domestic politics of individual countries. • The </w:t>
      </w:r>
      <w:r w:rsidRPr="00132EB0">
        <w:rPr>
          <w:u w:val="single"/>
        </w:rPr>
        <w:t>size and strength of the domestic economy</w:t>
      </w:r>
      <w:r w:rsidRPr="00132EB0">
        <w:rPr>
          <w:sz w:val="16"/>
        </w:rPr>
        <w:t xml:space="preserve">. • The quality and pace of </w:t>
      </w:r>
      <w:r w:rsidRPr="00132EB0">
        <w:rPr>
          <w:u w:val="single"/>
        </w:rPr>
        <w:t>technology</w:t>
      </w:r>
      <w:r w:rsidRPr="00132EB0">
        <w:rPr>
          <w:sz w:val="16"/>
        </w:rPr>
        <w:t xml:space="preserve">. • The presence of </w:t>
      </w:r>
      <w:r w:rsidRPr="00132EB0">
        <w:rPr>
          <w:u w:val="single"/>
        </w:rPr>
        <w:t>natural resources</w:t>
      </w:r>
      <w:r w:rsidRPr="00132EB0">
        <w:rPr>
          <w:sz w:val="16"/>
        </w:rPr>
        <w:t xml:space="preserve">. • The character, capabilities, and policies of neighboring states. For the countries that matter most in the global order, perhaps unsurprisingly, </w:t>
      </w:r>
      <w:r w:rsidRPr="00E81CF7">
        <w:rPr>
          <w:b/>
          <w:highlight w:val="green"/>
          <w:u w:val="single"/>
        </w:rPr>
        <w:t>no</w:t>
      </w:r>
      <w:r w:rsidRPr="00132EB0">
        <w:rPr>
          <w:b/>
          <w:u w:val="single"/>
        </w:rPr>
        <w:t xml:space="preserve">ne of these decisive </w:t>
      </w:r>
      <w:r w:rsidRPr="00E81CF7">
        <w:rPr>
          <w:b/>
          <w:highlight w:val="green"/>
          <w:u w:val="single"/>
        </w:rPr>
        <w:t>variables</w:t>
      </w:r>
      <w:r w:rsidRPr="00E81CF7">
        <w:rPr>
          <w:highlight w:val="green"/>
          <w:u w:val="single"/>
        </w:rPr>
        <w:t xml:space="preserve"> </w:t>
      </w:r>
      <w:r w:rsidRPr="00132EB0">
        <w:rPr>
          <w:u w:val="single"/>
        </w:rPr>
        <w:t xml:space="preserve">have </w:t>
      </w:r>
      <w:r w:rsidRPr="00E81CF7">
        <w:rPr>
          <w:highlight w:val="green"/>
          <w:u w:val="single"/>
        </w:rPr>
        <w:t>changed</w:t>
      </w:r>
      <w:r w:rsidRPr="00132EB0">
        <w:rPr>
          <w:u w:val="single"/>
        </w:rPr>
        <w:t xml:space="preserve"> very much since the global downturn bega</w:t>
      </w:r>
      <w:r w:rsidRPr="00132EB0">
        <w:rPr>
          <w:sz w:val="16"/>
        </w:rPr>
        <w:t xml:space="preserve">n, except for nations’ weaker economic performances. </w:t>
      </w:r>
      <w:r w:rsidRPr="00132EB0">
        <w:rPr>
          <w:u w:val="single"/>
        </w:rPr>
        <w:t>That single factor is not likely to trump all these other abiding geopolitical determinants</w:t>
      </w:r>
      <w:r w:rsidRPr="00132EB0">
        <w:rPr>
          <w:sz w:val="16"/>
        </w:rPr>
        <w:t xml:space="preserve"> and therefore produce international structural change. </w:t>
      </w:r>
      <w:r w:rsidRPr="00132EB0">
        <w:rPr>
          <w:u w:val="single"/>
        </w:rPr>
        <w:t>Moreover, the fundamental power relationships between and among the world’s foremost countries have also not altered,</w:t>
      </w:r>
      <w:r w:rsidRPr="00132EB0">
        <w:rPr>
          <w:sz w:val="16"/>
        </w:rPr>
        <w:t xml:space="preserve"> nor have those nations’ perceptions of their vital national interests and how best to promote and defend them. To sum up this pivotal concept, </w:t>
      </w:r>
      <w:r w:rsidRPr="00132EB0">
        <w:rPr>
          <w:u w:val="single"/>
        </w:rPr>
        <w:t>in the absence of</w:t>
      </w:r>
      <w:r w:rsidRPr="00132EB0">
        <w:rPr>
          <w:sz w:val="16"/>
        </w:rPr>
        <w:t xml:space="preserve"> war, revolution, or other </w:t>
      </w:r>
      <w:r w:rsidRPr="00132EB0">
        <w:rPr>
          <w:u w:val="single"/>
        </w:rPr>
        <w:t>extreme</w:t>
      </w:r>
      <w:r w:rsidRPr="00132EB0">
        <w:rPr>
          <w:sz w:val="16"/>
        </w:rPr>
        <w:t xml:space="preserve"> international or domestic </w:t>
      </w:r>
      <w:r w:rsidRPr="00132EB0">
        <w:rPr>
          <w:u w:val="single"/>
        </w:rPr>
        <w:t>disruptions</w:t>
      </w:r>
      <w:r w:rsidRPr="00132EB0">
        <w:rPr>
          <w:sz w:val="16"/>
        </w:rPr>
        <w:t xml:space="preserve">, for nation-states, </w:t>
      </w:r>
      <w:r w:rsidRPr="00132EB0">
        <w:rPr>
          <w:u w:val="single"/>
        </w:rPr>
        <w:t xml:space="preserve">the powerful </w:t>
      </w:r>
      <w:r w:rsidRPr="00132EB0">
        <w:rPr>
          <w:sz w:val="16"/>
        </w:rPr>
        <w:t xml:space="preserve">abiding </w:t>
      </w:r>
      <w:r w:rsidRPr="00132EB0">
        <w:rPr>
          <w:u w:val="single"/>
        </w:rPr>
        <w:t>conditions</w:t>
      </w:r>
      <w:r w:rsidRPr="00132EB0">
        <w:rPr>
          <w:sz w:val="16"/>
        </w:rPr>
        <w:t xml:space="preserve"> just listed </w:t>
      </w:r>
      <w:r w:rsidRPr="00132EB0">
        <w:rPr>
          <w:u w:val="single"/>
        </w:rPr>
        <w:t>do not evolve much except over the very long term</w:t>
      </w:r>
      <w:r w:rsidRPr="00132EB0">
        <w:rPr>
          <w:sz w:val="16"/>
        </w:rPr>
        <w:t>, and thus neither do countries’ strategic intent and core external policies— even, as today, in the face of world economic trials. This point was made earlier about Russia’s enduring national security goals, which go back hundreds of years. Similarly, a Gulf monarch recently advised—with respect to Iran—not to fasten on the views of President Ahmadinejad or Supreme Leader Khamenei. Rather, he counseled that, to best understand contemporary Iranian policy, one should more usefully read the histories, objectives, and strategies of the Persian kings Cyrus, Darius, and Xerxes, who successively ruled a vast empire around 500 BC.32 The American filmmaker Orson Welles once opined that “</w:t>
      </w:r>
      <w:r w:rsidRPr="00132EB0">
        <w:rPr>
          <w:u w:val="single"/>
        </w:rPr>
        <w:t>To give an accurate description of what never happened is the</w:t>
      </w:r>
      <w:r w:rsidRPr="00132EB0">
        <w:rPr>
          <w:sz w:val="16"/>
        </w:rPr>
        <w:t xml:space="preserve"> proper </w:t>
      </w:r>
      <w:r w:rsidRPr="00132EB0">
        <w:rPr>
          <w:u w:val="single"/>
        </w:rPr>
        <w:t xml:space="preserve">occupation </w:t>
      </w:r>
      <w:r w:rsidRPr="00132EB0">
        <w:rPr>
          <w:sz w:val="16"/>
        </w:rPr>
        <w:t xml:space="preserve">of the historian.” 33 Perhaps the same is occasionally </w:t>
      </w:r>
      <w:r w:rsidRPr="00132EB0">
        <w:rPr>
          <w:u w:val="single"/>
        </w:rPr>
        <w:t>true of pundits</w:t>
      </w:r>
      <w:r w:rsidRPr="00132EB0">
        <w:rPr>
          <w:sz w:val="16"/>
        </w:rPr>
        <w:t>.</w:t>
      </w:r>
    </w:p>
    <w:p w14:paraId="2B746598" w14:textId="5DB9FD7D" w:rsidR="009F18C7" w:rsidRDefault="009F18C7" w:rsidP="009F18C7"/>
    <w:p w14:paraId="68273778" w14:textId="7FAF3F86" w:rsidR="009F18C7" w:rsidRDefault="009F18C7" w:rsidP="009F18C7">
      <w:pPr>
        <w:pStyle w:val="Heading3"/>
      </w:pPr>
      <w:r>
        <w:t>1NC – AT: Space War</w:t>
      </w:r>
    </w:p>
    <w:p w14:paraId="4FD84BCE" w14:textId="77777777" w:rsidR="009F18C7" w:rsidRPr="00F35F0D" w:rsidRDefault="009F18C7" w:rsidP="009F18C7">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37E10709" w14:textId="77777777" w:rsidR="009F18C7" w:rsidRPr="00F35F0D" w:rsidRDefault="009F18C7" w:rsidP="009F18C7">
      <w:proofErr w:type="spellStart"/>
      <w:r w:rsidRPr="00F35F0D">
        <w:t>Klimas</w:t>
      </w:r>
      <w:proofErr w:type="spellEnd"/>
      <w:r w:rsidRPr="00F35F0D">
        <w:t xml:space="preserve">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4ED7BF02" w14:textId="77777777" w:rsidR="009F18C7" w:rsidRPr="009F18C7" w:rsidRDefault="009F18C7" w:rsidP="009F18C7">
      <w:pPr>
        <w:rPr>
          <w:sz w:val="16"/>
        </w:rPr>
      </w:pPr>
      <w:r w:rsidRPr="00F35F0D">
        <w:rPr>
          <w:u w:val="single"/>
        </w:rPr>
        <w:t>There’s been</w:t>
      </w:r>
      <w:r w:rsidRPr="00F35F0D">
        <w:rPr>
          <w:sz w:val="16"/>
        </w:rPr>
        <w:t xml:space="preserve"> increasing </w:t>
      </w:r>
      <w:r w:rsidRPr="00043054">
        <w:rPr>
          <w:rStyle w:val="Emphasis"/>
          <w:highlight w:val="green"/>
        </w:rPr>
        <w:t>rhetoric</w:t>
      </w:r>
      <w:r w:rsidRPr="00F35F0D">
        <w:rPr>
          <w:sz w:val="16"/>
        </w:rPr>
        <w:t>...</w:t>
      </w:r>
      <w:r w:rsidRPr="00043054">
        <w:rPr>
          <w:highlight w:val="green"/>
          <w:u w:val="single"/>
        </w:rPr>
        <w:t>about</w:t>
      </w:r>
      <w:r w:rsidRPr="00F35F0D">
        <w:rPr>
          <w:sz w:val="16"/>
        </w:rPr>
        <w:t xml:space="preserve"> the </w:t>
      </w:r>
      <w:r w:rsidRPr="00043054">
        <w:rPr>
          <w:highlight w:val="green"/>
          <w:u w:val="single"/>
        </w:rPr>
        <w:t>militarization</w:t>
      </w:r>
      <w:r w:rsidRPr="00F35F0D">
        <w:rPr>
          <w:u w:val="single"/>
        </w:rPr>
        <w:t xml:space="preserve"> of space </w:t>
      </w:r>
      <w:r w:rsidRPr="00043054">
        <w:rPr>
          <w:highlight w:val="green"/>
          <w:u w:val="single"/>
        </w:rPr>
        <w:t>and</w:t>
      </w:r>
      <w:r w:rsidRPr="00F35F0D">
        <w:rPr>
          <w:sz w:val="16"/>
        </w:rPr>
        <w:t xml:space="preserve"> the </w:t>
      </w:r>
      <w:r w:rsidRPr="009F18C7">
        <w:rPr>
          <w:rStyle w:val="Emphasis"/>
        </w:rPr>
        <w:t>potential</w:t>
      </w:r>
      <w:r w:rsidRPr="00F35F0D">
        <w:rPr>
          <w:sz w:val="16"/>
        </w:rPr>
        <w:t xml:space="preserve"> for </w:t>
      </w:r>
      <w:r w:rsidRPr="00043054">
        <w:rPr>
          <w:rStyle w:val="Emphasis"/>
          <w:highlight w:val="green"/>
        </w:rPr>
        <w:t>conflicts</w:t>
      </w:r>
      <w:r w:rsidRPr="00F35F0D">
        <w:rPr>
          <w:sz w:val="16"/>
        </w:rPr>
        <w:t xml:space="preserve"> </w:t>
      </w:r>
      <w:r w:rsidRPr="00F35F0D">
        <w:rPr>
          <w:u w:val="single"/>
        </w:rPr>
        <w:t xml:space="preserve">on Earth to extend </w:t>
      </w:r>
      <w:r w:rsidRPr="00043054">
        <w:rPr>
          <w:highlight w:val="green"/>
          <w:u w:val="single"/>
        </w:rPr>
        <w:t>in</w:t>
      </w:r>
      <w:r w:rsidRPr="00F35F0D">
        <w:rPr>
          <w:u w:val="single"/>
        </w:rPr>
        <w:t xml:space="preserve">to </w:t>
      </w:r>
      <w:r w:rsidRPr="00043054">
        <w:rPr>
          <w:highlight w:val="green"/>
          <w:u w:val="single"/>
        </w:rPr>
        <w:t>space</w:t>
      </w:r>
      <w:r w:rsidRPr="00F35F0D">
        <w:rPr>
          <w:sz w:val="16"/>
        </w:rPr>
        <w:t xml:space="preserve">. </w:t>
      </w:r>
      <w:r w:rsidRPr="00F35F0D">
        <w:rPr>
          <w:u w:val="single"/>
        </w:rPr>
        <w:t xml:space="preserve">That’s </w:t>
      </w:r>
      <w:r w:rsidRPr="00043054">
        <w:rPr>
          <w:highlight w:val="green"/>
          <w:u w:val="single"/>
        </w:rPr>
        <w:t>driven</w:t>
      </w:r>
      <w:r w:rsidRPr="00F35F0D">
        <w:rPr>
          <w:u w:val="single"/>
        </w:rPr>
        <w:t xml:space="preserve"> in part </w:t>
      </w:r>
      <w:r w:rsidRPr="00043054">
        <w:rPr>
          <w:highlight w:val="green"/>
          <w:u w:val="single"/>
        </w:rPr>
        <w:t xml:space="preserve">by </w:t>
      </w:r>
      <w:r w:rsidRPr="009F18C7">
        <w:rPr>
          <w:u w:val="single"/>
        </w:rPr>
        <w:t>reports about anti-satellite testing in Russia and China</w:t>
      </w:r>
      <w:r w:rsidRPr="009F18C7">
        <w:rPr>
          <w:sz w:val="16"/>
        </w:rPr>
        <w:t>...</w:t>
      </w:r>
      <w:r w:rsidRPr="009F18C7">
        <w:rPr>
          <w:u w:val="single"/>
        </w:rPr>
        <w:t xml:space="preserve">The report </w:t>
      </w:r>
      <w:r w:rsidRPr="009F18C7">
        <w:rPr>
          <w:sz w:val="16"/>
        </w:rPr>
        <w:t xml:space="preserve">really </w:t>
      </w:r>
      <w:r w:rsidRPr="009F18C7">
        <w:rPr>
          <w:u w:val="single"/>
        </w:rPr>
        <w:t>grew out of our frustration at the level of publicly available information</w:t>
      </w:r>
      <w:r w:rsidRPr="009F18C7">
        <w:rPr>
          <w:sz w:val="16"/>
        </w:rPr>
        <w:t xml:space="preserve"> on this topic.</w:t>
      </w:r>
    </w:p>
    <w:p w14:paraId="45C7884B" w14:textId="77777777" w:rsidR="009F18C7" w:rsidRPr="00F35F0D" w:rsidRDefault="009F18C7" w:rsidP="009F18C7">
      <w:pPr>
        <w:rPr>
          <w:sz w:val="16"/>
        </w:rPr>
      </w:pPr>
      <w:r w:rsidRPr="009F18C7">
        <w:rPr>
          <w:u w:val="single"/>
        </w:rPr>
        <w:t>A lot of what you get are</w:t>
      </w:r>
      <w:r w:rsidRPr="00F35F0D">
        <w:rPr>
          <w:u w:val="single"/>
        </w:rPr>
        <w:t xml:space="preserve"> </w:t>
      </w:r>
      <w:r w:rsidRPr="00043054">
        <w:rPr>
          <w:rStyle w:val="Emphasis"/>
          <w:highlight w:val="green"/>
        </w:rPr>
        <w:t>public statements</w:t>
      </w:r>
      <w:r w:rsidRPr="00043054">
        <w:rPr>
          <w:highlight w:val="green"/>
          <w:u w:val="single"/>
        </w:rPr>
        <w:t xml:space="preserve"> </w:t>
      </w:r>
      <w:r w:rsidRPr="009F18C7">
        <w:rPr>
          <w:u w:val="single"/>
        </w:rPr>
        <w:t xml:space="preserve">from </w:t>
      </w:r>
      <w:r w:rsidRPr="009F18C7">
        <w:rPr>
          <w:rStyle w:val="Emphasis"/>
        </w:rPr>
        <w:t>military leadership</w:t>
      </w:r>
      <w:r w:rsidRPr="009F18C7">
        <w:rPr>
          <w:u w:val="single"/>
        </w:rPr>
        <w:t xml:space="preserve"> or </w:t>
      </w:r>
      <w:r w:rsidRPr="009F18C7">
        <w:rPr>
          <w:rStyle w:val="Emphasis"/>
        </w:rPr>
        <w:t>politicians</w:t>
      </w:r>
      <w:r w:rsidRPr="009F18C7">
        <w:rPr>
          <w:sz w:val="16"/>
        </w:rPr>
        <w:t>, or sometimes news articles talking about something and it’s really hard to get down to details and...sort through what might be real</w:t>
      </w:r>
      <w:r w:rsidRPr="00F35F0D">
        <w:rPr>
          <w:sz w:val="16"/>
        </w:rPr>
        <w:t xml:space="preserve">, what might be hype. </w:t>
      </w:r>
      <w:r w:rsidRPr="00043054">
        <w:rPr>
          <w:highlight w:val="green"/>
          <w:u w:val="single"/>
        </w:rPr>
        <w:t>Our goal was to dig into</w:t>
      </w:r>
      <w:r w:rsidRPr="00F35F0D">
        <w:rPr>
          <w:u w:val="single"/>
        </w:rPr>
        <w:t xml:space="preserve"> the </w:t>
      </w:r>
      <w:proofErr w:type="gramStart"/>
      <w:r w:rsidRPr="00043054">
        <w:rPr>
          <w:highlight w:val="green"/>
          <w:u w:val="single"/>
        </w:rPr>
        <w:t>open source</w:t>
      </w:r>
      <w:proofErr w:type="gramEnd"/>
      <w:r w:rsidRPr="00F35F0D">
        <w:rPr>
          <w:u w:val="single"/>
        </w:rPr>
        <w:t xml:space="preserve"> material </w:t>
      </w:r>
      <w:r w:rsidRPr="00043054">
        <w:rPr>
          <w:highlight w:val="green"/>
          <w:u w:val="single"/>
        </w:rPr>
        <w:t>and</w:t>
      </w:r>
      <w:r w:rsidRPr="00F35F0D">
        <w:rPr>
          <w:u w:val="single"/>
        </w:rPr>
        <w:t xml:space="preserve"> see what we could </w:t>
      </w:r>
      <w:r w:rsidRPr="00043054">
        <w:rPr>
          <w:highlight w:val="green"/>
          <w:u w:val="single"/>
        </w:rPr>
        <w:t>determine</w:t>
      </w:r>
      <w:r w:rsidRPr="00F35F0D">
        <w:rPr>
          <w:u w:val="single"/>
        </w:rPr>
        <w:t xml:space="preserve"> from </w:t>
      </w:r>
      <w:r w:rsidRPr="00043054">
        <w:rPr>
          <w:highlight w:val="green"/>
          <w:u w:val="single"/>
        </w:rPr>
        <w:t xml:space="preserve">a </w:t>
      </w:r>
      <w:r w:rsidRPr="00043054">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12C4738D" w14:textId="77777777" w:rsidR="009F18C7" w:rsidRPr="00F35F0D" w:rsidRDefault="009F18C7" w:rsidP="009F18C7">
      <w:pPr>
        <w:rPr>
          <w:sz w:val="16"/>
        </w:rPr>
      </w:pPr>
      <w:r w:rsidRPr="00F35F0D">
        <w:rPr>
          <w:sz w:val="16"/>
        </w:rPr>
        <w:t>Ultimately we hoped that would lead to a more informed debate about what U.S. strategy should be to address those threats.</w:t>
      </w:r>
    </w:p>
    <w:p w14:paraId="15919495" w14:textId="77777777" w:rsidR="009F18C7" w:rsidRPr="00F35F0D" w:rsidRDefault="009F18C7" w:rsidP="009F18C7">
      <w:pPr>
        <w:rPr>
          <w:sz w:val="16"/>
        </w:rPr>
      </w:pPr>
      <w:r w:rsidRPr="00F35F0D">
        <w:rPr>
          <w:sz w:val="16"/>
        </w:rPr>
        <w:t>What sort of feedback have you gotten so far?</w:t>
      </w:r>
    </w:p>
    <w:p w14:paraId="0CFDDFFD" w14:textId="77777777" w:rsidR="009F18C7" w:rsidRPr="00F35F0D" w:rsidRDefault="009F18C7" w:rsidP="009F18C7">
      <w:pPr>
        <w:rPr>
          <w:sz w:val="16"/>
        </w:rPr>
      </w:pPr>
      <w:r w:rsidRPr="00F35F0D">
        <w:rPr>
          <w:sz w:val="16"/>
        </w:rPr>
        <w:t>A lot of the feedback has been either informal or private because a lot of the issues we talk about, people in the government research using classified materials. So it’s difficult for them to give detailed feedback.</w:t>
      </w:r>
    </w:p>
    <w:p w14:paraId="0286A7CF" w14:textId="77777777" w:rsidR="009F18C7" w:rsidRPr="00F35F0D" w:rsidRDefault="009F18C7" w:rsidP="009F18C7">
      <w:pPr>
        <w:rPr>
          <w:sz w:val="16"/>
        </w:rPr>
      </w:pPr>
      <w:r w:rsidRPr="00F35F0D">
        <w:rPr>
          <w:sz w:val="16"/>
        </w:rPr>
        <w:t>In general, the feedback we’ve gotten has been pretty positive. People have said they like the fact that this sort of stuff is being put in the public domain and encouraged us to continue.</w:t>
      </w:r>
    </w:p>
    <w:p w14:paraId="02E05AD6" w14:textId="77777777" w:rsidR="009F18C7" w:rsidRPr="009F18C7" w:rsidRDefault="009F18C7" w:rsidP="009F18C7">
      <w:pPr>
        <w:rPr>
          <w:u w:val="single"/>
        </w:rPr>
      </w:pPr>
      <w:r w:rsidRPr="009F18C7">
        <w:rPr>
          <w:u w:val="single"/>
        </w:rPr>
        <w:t xml:space="preserve">Were your </w:t>
      </w:r>
      <w:r w:rsidRPr="009F18C7">
        <w:rPr>
          <w:rStyle w:val="Emphasis"/>
        </w:rPr>
        <w:t>findings</w:t>
      </w:r>
      <w:r w:rsidRPr="009F18C7">
        <w:rPr>
          <w:u w:val="single"/>
        </w:rPr>
        <w:t xml:space="preserve"> </w:t>
      </w:r>
      <w:r w:rsidRPr="009F18C7">
        <w:rPr>
          <w:rStyle w:val="Emphasis"/>
        </w:rPr>
        <w:t>better or worse</w:t>
      </w:r>
      <w:r w:rsidRPr="009F18C7">
        <w:rPr>
          <w:u w:val="single"/>
        </w:rPr>
        <w:t xml:space="preserve"> than the </w:t>
      </w:r>
      <w:r w:rsidRPr="009F18C7">
        <w:rPr>
          <w:rStyle w:val="Emphasis"/>
        </w:rPr>
        <w:t>picture public</w:t>
      </w:r>
      <w:r w:rsidRPr="009F18C7">
        <w:rPr>
          <w:u w:val="single"/>
        </w:rPr>
        <w:t xml:space="preserve"> discourse paints?</w:t>
      </w:r>
    </w:p>
    <w:p w14:paraId="740984C8" w14:textId="77777777" w:rsidR="009F18C7" w:rsidRPr="00F35F0D" w:rsidRDefault="009F18C7" w:rsidP="009F18C7">
      <w:pPr>
        <w:rPr>
          <w:sz w:val="16"/>
        </w:rPr>
      </w:pPr>
      <w:r w:rsidRPr="009F18C7">
        <w:rPr>
          <w:sz w:val="16"/>
        </w:rPr>
        <w:t xml:space="preserve">In general, it’s a little bit </w:t>
      </w:r>
      <w:r w:rsidRPr="009F18C7">
        <w:rPr>
          <w:rStyle w:val="Emphasis"/>
        </w:rPr>
        <w:t>better</w:t>
      </w:r>
      <w:r w:rsidRPr="009F18C7">
        <w:rPr>
          <w:sz w:val="16"/>
        </w:rPr>
        <w:t xml:space="preserve">. </w:t>
      </w:r>
      <w:r w:rsidRPr="009F18C7">
        <w:rPr>
          <w:u w:val="single"/>
        </w:rPr>
        <w:t>A lot</w:t>
      </w:r>
      <w:r w:rsidRPr="00F35F0D">
        <w:rPr>
          <w:u w:val="single"/>
        </w:rPr>
        <w:t xml:space="preserve"> of </w:t>
      </w:r>
      <w:r w:rsidRPr="00043054">
        <w:rPr>
          <w:rStyle w:val="Emphasis"/>
          <w:highlight w:val="green"/>
        </w:rPr>
        <w:t>political rhetoric</w:t>
      </w:r>
      <w:r w:rsidRPr="00043054">
        <w:rPr>
          <w:highlight w:val="green"/>
          <w:u w:val="single"/>
        </w:rPr>
        <w:t xml:space="preserve"> and </w:t>
      </w:r>
      <w:r w:rsidRPr="00043054">
        <w:rPr>
          <w:rStyle w:val="Emphasis"/>
          <w:highlight w:val="green"/>
        </w:rPr>
        <w:t>news stories</w:t>
      </w:r>
      <w:r w:rsidRPr="00043054">
        <w:rPr>
          <w:highlight w:val="green"/>
          <w:u w:val="single"/>
        </w:rPr>
        <w:t xml:space="preserve"> focus on</w:t>
      </w:r>
      <w:r w:rsidRPr="00F35F0D">
        <w:rPr>
          <w:u w:val="single"/>
        </w:rPr>
        <w:t xml:space="preserve"> the </w:t>
      </w:r>
      <w:r w:rsidRPr="00F35F0D">
        <w:rPr>
          <w:rStyle w:val="Emphasis"/>
        </w:rPr>
        <w:t xml:space="preserve">most </w:t>
      </w:r>
      <w:r w:rsidRPr="00043054">
        <w:rPr>
          <w:rStyle w:val="Emphasis"/>
          <w:highlight w:val="green"/>
        </w:rPr>
        <w:t xml:space="preserve">extreme </w:t>
      </w:r>
      <w:r w:rsidRPr="009F18C7">
        <w:rPr>
          <w:rStyle w:val="Emphasis"/>
        </w:rPr>
        <w:t>examples</w:t>
      </w:r>
      <w:r w:rsidRPr="00F35F0D">
        <w:rPr>
          <w:u w:val="single"/>
        </w:rPr>
        <w:t xml:space="preserve">, so </w:t>
      </w:r>
      <w:r w:rsidRPr="00043054">
        <w:rPr>
          <w:highlight w:val="green"/>
          <w:u w:val="single"/>
        </w:rPr>
        <w:t xml:space="preserve">using </w:t>
      </w:r>
      <w:r w:rsidRPr="00043054">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043054">
        <w:rPr>
          <w:rStyle w:val="Emphasis"/>
          <w:highlight w:val="green"/>
        </w:rPr>
        <w:t>there’s yet</w:t>
      </w:r>
      <w:r w:rsidRPr="00043054">
        <w:rPr>
          <w:highlight w:val="green"/>
          <w:u w:val="single"/>
        </w:rPr>
        <w:t xml:space="preserve"> to be </w:t>
      </w:r>
      <w:r w:rsidRPr="00043054">
        <w:rPr>
          <w:rStyle w:val="Emphasis"/>
          <w:highlight w:val="green"/>
        </w:rPr>
        <w:t>any</w:t>
      </w:r>
      <w:r w:rsidRPr="00F35F0D">
        <w:rPr>
          <w:u w:val="single"/>
        </w:rPr>
        <w:t xml:space="preserve"> publicly-known </w:t>
      </w:r>
      <w:r w:rsidRPr="00043054">
        <w:rPr>
          <w:rStyle w:val="Emphasis"/>
          <w:highlight w:val="green"/>
        </w:rPr>
        <w:t>example</w:t>
      </w:r>
      <w:r w:rsidRPr="00043054">
        <w:rPr>
          <w:highlight w:val="green"/>
          <w:u w:val="single"/>
        </w:rPr>
        <w:t xml:space="preserve"> of </w:t>
      </w:r>
      <w:r w:rsidRPr="00043054">
        <w:rPr>
          <w:rStyle w:val="Emphasis"/>
          <w:highlight w:val="green"/>
        </w:rPr>
        <w:t>them being used</w:t>
      </w:r>
      <w:r w:rsidRPr="00F35F0D">
        <w:rPr>
          <w:sz w:val="16"/>
        </w:rPr>
        <w:t>.</w:t>
      </w:r>
    </w:p>
    <w:p w14:paraId="2C37D09C" w14:textId="77777777" w:rsidR="009F18C7" w:rsidRDefault="009F18C7" w:rsidP="009F18C7">
      <w:pPr>
        <w:rPr>
          <w:sz w:val="16"/>
        </w:rPr>
      </w:pPr>
      <w:r w:rsidRPr="00F35F0D">
        <w:rPr>
          <w:u w:val="single"/>
        </w:rPr>
        <w:t>What is being used and what seems to be of the most utility are the non-kinetic things</w:t>
      </w:r>
      <w:r w:rsidRPr="00F35F0D">
        <w:rPr>
          <w:sz w:val="16"/>
        </w:rPr>
        <w:t xml:space="preserve">, like jamming and </w:t>
      </w:r>
      <w:proofErr w:type="spellStart"/>
      <w:r w:rsidRPr="00F35F0D">
        <w:rPr>
          <w:sz w:val="16"/>
        </w:rPr>
        <w:t>cyber attacks</w:t>
      </w:r>
      <w:proofErr w:type="spellEnd"/>
      <w:r w:rsidRPr="00F35F0D">
        <w:rPr>
          <w:sz w:val="16"/>
        </w:rPr>
        <w:t xml:space="preserve">. </w:t>
      </w:r>
      <w:r w:rsidRPr="00043054">
        <w:rPr>
          <w:highlight w:val="green"/>
          <w:u w:val="single"/>
        </w:rPr>
        <w:t xml:space="preserve">The </w:t>
      </w:r>
      <w:r w:rsidRPr="00043054">
        <w:rPr>
          <w:rStyle w:val="Emphasis"/>
          <w:highlight w:val="green"/>
        </w:rPr>
        <w:t>good news</w:t>
      </w:r>
      <w:r w:rsidRPr="00F35F0D">
        <w:rPr>
          <w:u w:val="single"/>
        </w:rPr>
        <w:t xml:space="preserve"> is </w:t>
      </w:r>
      <w:r w:rsidRPr="00043054">
        <w:rPr>
          <w:highlight w:val="green"/>
          <w:u w:val="single"/>
        </w:rPr>
        <w:t xml:space="preserve">we have </w:t>
      </w:r>
      <w:r w:rsidRPr="00043054">
        <w:rPr>
          <w:rStyle w:val="Emphasis"/>
          <w:highlight w:val="green"/>
        </w:rPr>
        <w:t>yet to see</w:t>
      </w:r>
      <w:r w:rsidRPr="00F35F0D">
        <w:rPr>
          <w:u w:val="single"/>
        </w:rPr>
        <w:t xml:space="preserve"> the most </w:t>
      </w:r>
      <w:r w:rsidRPr="00043054">
        <w:rPr>
          <w:rStyle w:val="Emphasis"/>
          <w:highlight w:val="green"/>
        </w:rPr>
        <w:t>destructive kinetic attacks</w:t>
      </w:r>
      <w:r w:rsidRPr="00043054">
        <w:rPr>
          <w:highlight w:val="green"/>
          <w:u w:val="single"/>
        </w:rPr>
        <w:t xml:space="preserve"> that</w:t>
      </w:r>
      <w:r w:rsidRPr="00F35F0D">
        <w:rPr>
          <w:u w:val="single"/>
        </w:rPr>
        <w:t xml:space="preserve"> can </w:t>
      </w:r>
      <w:r w:rsidRPr="00043054">
        <w:rPr>
          <w:highlight w:val="green"/>
          <w:u w:val="single"/>
        </w:rPr>
        <w:t>cause</w:t>
      </w:r>
      <w:r w:rsidRPr="00F35F0D">
        <w:rPr>
          <w:u w:val="single"/>
        </w:rPr>
        <w:t xml:space="preserve"> really </w:t>
      </w:r>
      <w:r w:rsidRPr="00F35F0D">
        <w:rPr>
          <w:rStyle w:val="Emphasis"/>
        </w:rPr>
        <w:t xml:space="preserve">harmful </w:t>
      </w:r>
      <w:r w:rsidRPr="00043054">
        <w:rPr>
          <w:rStyle w:val="Emphasis"/>
          <w:highlight w:val="green"/>
        </w:rPr>
        <w:t>long-term damage</w:t>
      </w:r>
      <w:r w:rsidRPr="00043054">
        <w:rPr>
          <w:highlight w:val="green"/>
          <w:u w:val="single"/>
        </w:rPr>
        <w:t xml:space="preserve"> to</w:t>
      </w:r>
      <w:r w:rsidRPr="00F35F0D">
        <w:rPr>
          <w:u w:val="single"/>
        </w:rPr>
        <w:t xml:space="preserve"> the </w:t>
      </w:r>
      <w:r w:rsidRPr="00043054">
        <w:rPr>
          <w:rStyle w:val="Emphasis"/>
          <w:highlight w:val="green"/>
        </w:rPr>
        <w:t>space</w:t>
      </w:r>
      <w:r w:rsidRPr="00F35F0D">
        <w:rPr>
          <w:rStyle w:val="Emphasis"/>
        </w:rPr>
        <w:t xml:space="preserve"> environment</w:t>
      </w:r>
      <w:r w:rsidRPr="00F35F0D">
        <w:rPr>
          <w:sz w:val="16"/>
        </w:rPr>
        <w:t>, but unfortunately we are seeing non-kinetic attacks being used, and that’s likely to continue.</w:t>
      </w:r>
    </w:p>
    <w:p w14:paraId="089ED183" w14:textId="3E7C4C2E" w:rsidR="009F18C7" w:rsidRDefault="009F18C7" w:rsidP="009F18C7"/>
    <w:p w14:paraId="644A4684" w14:textId="77777777" w:rsidR="009F18C7" w:rsidRPr="00F35F0D" w:rsidRDefault="009F18C7" w:rsidP="009F18C7">
      <w:pPr>
        <w:pStyle w:val="Heading4"/>
        <w:rPr>
          <w:rFonts w:cs="Arial"/>
          <w:b w:val="0"/>
          <w:bCs/>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10803303" w14:textId="77777777" w:rsidR="009F18C7" w:rsidRPr="00F35F0D" w:rsidRDefault="009F18C7" w:rsidP="009F18C7">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131B3A3" w14:textId="0D5ABEAD" w:rsidR="009F18C7" w:rsidRDefault="009F18C7" w:rsidP="009F18C7">
      <w:pPr>
        <w:rPr>
          <w:sz w:val="16"/>
        </w:rPr>
      </w:pPr>
      <w:r w:rsidRPr="00F35F0D">
        <w:rPr>
          <w:sz w:val="16"/>
        </w:rPr>
        <w:t xml:space="preserve">Fourth, </w:t>
      </w:r>
      <w:r w:rsidRPr="00F35F0D">
        <w:rPr>
          <w:u w:val="single"/>
        </w:rPr>
        <w:t xml:space="preserve">the </w:t>
      </w:r>
      <w:r w:rsidRPr="00043054">
        <w:rPr>
          <w:rStyle w:val="Emphasis"/>
          <w:highlight w:val="green"/>
        </w:rPr>
        <w:t>ubiquity</w:t>
      </w:r>
      <w:r w:rsidRPr="00043054">
        <w:rPr>
          <w:highlight w:val="green"/>
          <w:u w:val="single"/>
        </w:rPr>
        <w:t xml:space="preserve"> of </w:t>
      </w:r>
      <w:r w:rsidRPr="00043054">
        <w:rPr>
          <w:rStyle w:val="Emphasis"/>
          <w:highlight w:val="green"/>
        </w:rPr>
        <w:t>space infrastructure</w:t>
      </w:r>
      <w:r w:rsidRPr="00043054">
        <w:rPr>
          <w:highlight w:val="green"/>
          <w:u w:val="single"/>
        </w:rPr>
        <w:t xml:space="preserve"> and</w:t>
      </w:r>
      <w:r w:rsidRPr="00F35F0D">
        <w:rPr>
          <w:sz w:val="16"/>
        </w:rPr>
        <w:t xml:space="preserve"> the </w:t>
      </w:r>
      <w:r w:rsidRPr="00043054">
        <w:rPr>
          <w:rStyle w:val="Emphasis"/>
          <w:highlight w:val="green"/>
        </w:rPr>
        <w:t>fragility</w:t>
      </w:r>
      <w:r w:rsidRPr="00043054">
        <w:rPr>
          <w:sz w:val="16"/>
          <w:highlight w:val="green"/>
        </w:rPr>
        <w:t xml:space="preserve"> </w:t>
      </w:r>
      <w:r w:rsidRPr="00043054">
        <w:rPr>
          <w:highlight w:val="green"/>
          <w:u w:val="single"/>
        </w:rPr>
        <w:t>of</w:t>
      </w:r>
      <w:r w:rsidRPr="00F35F0D">
        <w:rPr>
          <w:u w:val="single"/>
        </w:rPr>
        <w:t xml:space="preserve"> the </w:t>
      </w:r>
      <w:r w:rsidRPr="00043054">
        <w:rPr>
          <w:highlight w:val="green"/>
          <w:u w:val="single"/>
        </w:rPr>
        <w:t>space</w:t>
      </w:r>
      <w:r w:rsidRPr="00F35F0D">
        <w:rPr>
          <w:u w:val="single"/>
        </w:rPr>
        <w:t xml:space="preserve"> environment may </w:t>
      </w:r>
      <w:r w:rsidRPr="00043054">
        <w:rPr>
          <w:highlight w:val="green"/>
          <w:u w:val="single"/>
        </w:rPr>
        <w:t>create</w:t>
      </w:r>
      <w:r w:rsidRPr="00F35F0D">
        <w:rPr>
          <w:sz w:val="16"/>
        </w:rPr>
        <w:t xml:space="preserve"> a degree of </w:t>
      </w:r>
      <w:r w:rsidRPr="00043054">
        <w:rPr>
          <w:rStyle w:val="Emphasis"/>
          <w:highlight w:val="green"/>
        </w:rPr>
        <w:t>existential deterrence</w:t>
      </w:r>
      <w:r w:rsidRPr="00F35F0D">
        <w:rPr>
          <w:sz w:val="16"/>
        </w:rPr>
        <w:t xml:space="preserve">. </w:t>
      </w:r>
      <w:r w:rsidRPr="00F35F0D">
        <w:rPr>
          <w:u w:val="single"/>
        </w:rPr>
        <w:t xml:space="preserve">As </w:t>
      </w:r>
      <w:r w:rsidRPr="00043054">
        <w:rPr>
          <w:highlight w:val="green"/>
          <w:u w:val="single"/>
        </w:rPr>
        <w:t xml:space="preserve">space is </w:t>
      </w:r>
      <w:r w:rsidRPr="00043054">
        <w:rPr>
          <w:rStyle w:val="Emphasis"/>
          <w:highlight w:val="green"/>
        </w:rPr>
        <w:t>so useful</w:t>
      </w:r>
      <w:r w:rsidRPr="00043054">
        <w:rPr>
          <w:highlight w:val="green"/>
          <w:u w:val="single"/>
        </w:rPr>
        <w:t xml:space="preserve"> to</w:t>
      </w:r>
      <w:r w:rsidRPr="00F35F0D">
        <w:rPr>
          <w:u w:val="single"/>
        </w:rPr>
        <w:t xml:space="preserve"> modern </w:t>
      </w:r>
      <w:r w:rsidRPr="00043054">
        <w:rPr>
          <w:highlight w:val="green"/>
          <w:u w:val="single"/>
        </w:rPr>
        <w:t>economies and military forces</w:t>
      </w:r>
      <w:r w:rsidRPr="00F35F0D">
        <w:rPr>
          <w:u w:val="single"/>
        </w:rPr>
        <w:t xml:space="preserve">, a large-scale </w:t>
      </w:r>
      <w:r w:rsidRPr="00043054">
        <w:rPr>
          <w:highlight w:val="green"/>
          <w:u w:val="single"/>
        </w:rPr>
        <w:t>disruption</w:t>
      </w:r>
      <w:r w:rsidRPr="00F35F0D">
        <w:rPr>
          <w:u w:val="single"/>
        </w:rPr>
        <w:t xml:space="preserve"> of space infrastructure </w:t>
      </w:r>
      <w:r w:rsidRPr="00043054">
        <w:rPr>
          <w:highlight w:val="green"/>
          <w:u w:val="single"/>
        </w:rPr>
        <w:t xml:space="preserve">may be so </w:t>
      </w:r>
      <w:r w:rsidRPr="00043054">
        <w:rPr>
          <w:rStyle w:val="Emphasis"/>
          <w:highlight w:val="green"/>
        </w:rPr>
        <w:t>intuitively escalatory</w:t>
      </w:r>
      <w:r w:rsidRPr="00F35F0D">
        <w:rPr>
          <w:sz w:val="16"/>
        </w:rPr>
        <w:t xml:space="preserve"> </w:t>
      </w:r>
      <w:r w:rsidRPr="00F35F0D">
        <w:rPr>
          <w:u w:val="single"/>
        </w:rPr>
        <w:t xml:space="preserve">to decision-makers </w:t>
      </w:r>
      <w:r w:rsidRPr="00043054">
        <w:rPr>
          <w:highlight w:val="green"/>
          <w:u w:val="single"/>
        </w:rPr>
        <w:t>that there may be</w:t>
      </w:r>
      <w:r w:rsidRPr="00F35F0D">
        <w:rPr>
          <w:sz w:val="16"/>
        </w:rPr>
        <w:t xml:space="preserve"> a </w:t>
      </w:r>
      <w:r w:rsidRPr="00043054">
        <w:rPr>
          <w:rStyle w:val="Emphasis"/>
          <w:highlight w:val="green"/>
        </w:rPr>
        <w:t>natural caution</w:t>
      </w:r>
      <w:r w:rsidRPr="00043054">
        <w:rPr>
          <w:sz w:val="16"/>
          <w:highlight w:val="green"/>
        </w:rPr>
        <w:t xml:space="preserve"> </w:t>
      </w:r>
      <w:r w:rsidRPr="00043054">
        <w:rPr>
          <w:highlight w:val="green"/>
          <w:u w:val="single"/>
        </w:rPr>
        <w:t>against</w:t>
      </w:r>
      <w:r w:rsidRPr="00F35F0D">
        <w:rPr>
          <w:u w:val="single"/>
        </w:rPr>
        <w:t xml:space="preserve"> a wholesale </w:t>
      </w:r>
      <w:r w:rsidRPr="00043054">
        <w:rPr>
          <w:highlight w:val="green"/>
          <w:u w:val="single"/>
        </w:rPr>
        <w:t>assault on</w:t>
      </w:r>
      <w:r w:rsidRPr="00F35F0D">
        <w:rPr>
          <w:sz w:val="16"/>
        </w:rPr>
        <w:t xml:space="preserve"> a state’s entire </w:t>
      </w:r>
      <w:r w:rsidRPr="00043054">
        <w:rPr>
          <w:highlight w:val="green"/>
          <w:u w:val="single"/>
        </w:rPr>
        <w:t>space</w:t>
      </w:r>
      <w:r w:rsidRPr="00F35F0D">
        <w:rPr>
          <w:u w:val="single"/>
        </w:rPr>
        <w:t xml:space="preserve"> </w:t>
      </w:r>
      <w:r w:rsidRPr="00043054">
        <w:rPr>
          <w:highlight w:val="green"/>
          <w:u w:val="single"/>
        </w:rPr>
        <w:t>capabilities</w:t>
      </w:r>
      <w:r w:rsidRPr="00043054">
        <w:rPr>
          <w:sz w:val="16"/>
          <w:highlight w:val="green"/>
        </w:rPr>
        <w:t xml:space="preserve"> </w:t>
      </w:r>
      <w:r w:rsidRPr="00043054">
        <w:rPr>
          <w:highlight w:val="green"/>
          <w:u w:val="single"/>
        </w:rPr>
        <w:t>because</w:t>
      </w:r>
      <w:r w:rsidRPr="00F35F0D">
        <w:rPr>
          <w:sz w:val="16"/>
        </w:rPr>
        <w:t xml:space="preserve"> the </w:t>
      </w:r>
      <w:r w:rsidRPr="00043054">
        <w:rPr>
          <w:highlight w:val="green"/>
          <w:u w:val="single"/>
        </w:rPr>
        <w:t>consequences</w:t>
      </w:r>
      <w:r w:rsidRPr="00F35F0D">
        <w:rPr>
          <w:sz w:val="16"/>
        </w:rPr>
        <w:t xml:space="preserve"> of doing so </w:t>
      </w:r>
      <w:r w:rsidRPr="00043054">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043054">
        <w:rPr>
          <w:rStyle w:val="Emphasis"/>
          <w:highlight w:val="green"/>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043054">
        <w:rPr>
          <w:highlight w:val="green"/>
          <w:u w:val="single"/>
        </w:rPr>
        <w:t xml:space="preserve">problem of </w:t>
      </w:r>
      <w:r w:rsidRPr="00043054">
        <w:rPr>
          <w:rStyle w:val="Emphasis"/>
          <w:highlight w:val="green"/>
        </w:rPr>
        <w:t>space debris</w:t>
      </w:r>
      <w:r w:rsidRPr="00F35F0D">
        <w:rPr>
          <w:sz w:val="16"/>
        </w:rPr>
        <w:t xml:space="preserve"> and the political-legal hurdles to conducting debris clean-up operations </w:t>
      </w:r>
      <w:r w:rsidRPr="00043054">
        <w:rPr>
          <w:highlight w:val="green"/>
          <w:u w:val="single"/>
        </w:rPr>
        <w:t>mean</w:t>
      </w:r>
      <w:r w:rsidRPr="00F35F0D">
        <w:rPr>
          <w:sz w:val="16"/>
        </w:rPr>
        <w:t xml:space="preserve"> that even a handful of </w:t>
      </w:r>
      <w:r w:rsidRPr="00043054">
        <w:rPr>
          <w:highlight w:val="green"/>
          <w:u w:val="single"/>
        </w:rPr>
        <w:t>explosive events</w:t>
      </w:r>
      <w:r w:rsidRPr="00F35F0D">
        <w:rPr>
          <w:u w:val="single"/>
        </w:rPr>
        <w:t xml:space="preserve"> in space </w:t>
      </w:r>
      <w:r w:rsidRPr="00043054">
        <w:rPr>
          <w:highlight w:val="green"/>
          <w:u w:val="single"/>
        </w:rPr>
        <w:t>can render a region of</w:t>
      </w:r>
      <w:r w:rsidRPr="00F35F0D">
        <w:rPr>
          <w:u w:val="single"/>
        </w:rPr>
        <w:t xml:space="preserve"> Earth </w:t>
      </w:r>
      <w:r w:rsidRPr="00043054">
        <w:rPr>
          <w:highlight w:val="green"/>
          <w:u w:val="single"/>
        </w:rPr>
        <w:t>orbit unusable</w:t>
      </w:r>
      <w:r w:rsidRPr="00F35F0D">
        <w:rPr>
          <w:u w:val="single"/>
        </w:rPr>
        <w:t xml:space="preserve"> for everyone</w:t>
      </w:r>
      <w:r w:rsidRPr="00F35F0D">
        <w:rPr>
          <w:sz w:val="16"/>
        </w:rPr>
        <w:t xml:space="preserve">. </w:t>
      </w:r>
      <w:r w:rsidRPr="00043054">
        <w:rPr>
          <w:highlight w:val="green"/>
          <w:u w:val="single"/>
        </w:rPr>
        <w:t>This</w:t>
      </w:r>
      <w:r w:rsidRPr="00F35F0D">
        <w:rPr>
          <w:u w:val="single"/>
        </w:rPr>
        <w:t xml:space="preserve"> </w:t>
      </w:r>
      <w:r w:rsidRPr="00043054">
        <w:rPr>
          <w:highlight w:val="green"/>
          <w:u w:val="single"/>
        </w:rPr>
        <w:t xml:space="preserve">could </w:t>
      </w:r>
      <w:r w:rsidRPr="00043054">
        <w:rPr>
          <w:rStyle w:val="Emphasis"/>
          <w:highlight w:val="green"/>
        </w:rPr>
        <w:t>caution</w:t>
      </w:r>
      <w:r w:rsidRPr="00043054">
        <w:rPr>
          <w:highlight w:val="green"/>
          <w:u w:val="single"/>
        </w:rPr>
        <w:t xml:space="preserve"> a </w:t>
      </w:r>
      <w:r w:rsidRPr="00043054">
        <w:rPr>
          <w:rStyle w:val="Emphasis"/>
          <w:highlight w:val="green"/>
        </w:rPr>
        <w:t>country like China</w:t>
      </w:r>
      <w:r w:rsidRPr="00043054">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043054">
        <w:rPr>
          <w:highlight w:val="green"/>
          <w:u w:val="single"/>
        </w:rPr>
        <w:t xml:space="preserve">intercept missions because its </w:t>
      </w:r>
      <w:r w:rsidRPr="00043054">
        <w:rPr>
          <w:rStyle w:val="Emphasis"/>
          <w:highlight w:val="green"/>
        </w:rPr>
        <w:t>own military</w:t>
      </w:r>
      <w:r w:rsidRPr="00043054">
        <w:rPr>
          <w:highlight w:val="green"/>
          <w:u w:val="single"/>
        </w:rPr>
        <w:t xml:space="preserve"> and </w:t>
      </w:r>
      <w:r w:rsidRPr="00043054">
        <w:rPr>
          <w:rStyle w:val="Emphasis"/>
          <w:highlight w:val="green"/>
        </w:rPr>
        <w:t>economy</w:t>
      </w:r>
      <w:r w:rsidRPr="00043054">
        <w:rPr>
          <w:highlight w:val="green"/>
          <w:u w:val="single"/>
        </w:rPr>
        <w:t xml:space="preserve"> is</w:t>
      </w:r>
      <w:r w:rsidRPr="00F35F0D">
        <w:rPr>
          <w:u w:val="single"/>
        </w:rPr>
        <w:t xml:space="preserve"> </w:t>
      </w:r>
      <w:r w:rsidRPr="00F35F0D">
        <w:rPr>
          <w:rStyle w:val="Emphasis"/>
        </w:rPr>
        <w:t xml:space="preserve">increasingly </w:t>
      </w:r>
      <w:r w:rsidRPr="00043054">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043054">
        <w:rPr>
          <w:highlight w:val="green"/>
          <w:u w:val="single"/>
        </w:rPr>
        <w:t>China’s</w:t>
      </w:r>
      <w:r w:rsidRPr="00F35F0D">
        <w:rPr>
          <w:sz w:val="16"/>
        </w:rPr>
        <w:t xml:space="preserve"> catastrophic </w:t>
      </w:r>
      <w:r w:rsidRPr="00043054">
        <w:rPr>
          <w:rStyle w:val="Emphasis"/>
          <w:highlight w:val="green"/>
        </w:rPr>
        <w:t>a</w:t>
      </w:r>
      <w:r w:rsidRPr="00F35F0D">
        <w:rPr>
          <w:u w:val="single"/>
        </w:rPr>
        <w:t>nti-</w:t>
      </w:r>
      <w:r w:rsidRPr="00043054">
        <w:rPr>
          <w:rStyle w:val="Emphasis"/>
          <w:highlight w:val="green"/>
        </w:rPr>
        <w:t>sat</w:t>
      </w:r>
      <w:r w:rsidRPr="00F35F0D">
        <w:rPr>
          <w:u w:val="single"/>
        </w:rPr>
        <w:t xml:space="preserve">ellite weapons </w:t>
      </w:r>
      <w:r w:rsidRPr="00043054">
        <w:rPr>
          <w:highlight w:val="green"/>
          <w:u w:val="single"/>
        </w:rPr>
        <w:t>test</w:t>
      </w:r>
      <w:r w:rsidRPr="00F35F0D">
        <w:rPr>
          <w:u w:val="single"/>
        </w:rPr>
        <w:t xml:space="preserve"> in 2007 </w:t>
      </w:r>
      <w:r w:rsidRPr="00043054">
        <w:rPr>
          <w:highlight w:val="green"/>
          <w:u w:val="single"/>
        </w:rPr>
        <w:t>is a</w:t>
      </w:r>
      <w:r w:rsidRPr="00F35F0D">
        <w:rPr>
          <w:sz w:val="16"/>
        </w:rPr>
        <w:t xml:space="preserve"> valuable </w:t>
      </w:r>
      <w:r w:rsidRPr="00043054">
        <w:rPr>
          <w:rStyle w:val="Emphasis"/>
          <w:highlight w:val="green"/>
        </w:rPr>
        <w:t>lesson for all</w:t>
      </w:r>
      <w:r w:rsidRPr="00F35F0D">
        <w:rPr>
          <w:sz w:val="16"/>
        </w:rPr>
        <w:t xml:space="preserve"> on the potentially devastating effect of kinetic warfare in orbit.</w:t>
      </w:r>
    </w:p>
    <w:p w14:paraId="6D51B84E" w14:textId="731870C8" w:rsidR="009F18C7" w:rsidRDefault="009F18C7" w:rsidP="009F18C7">
      <w:pPr>
        <w:rPr>
          <w:sz w:val="16"/>
        </w:rPr>
      </w:pPr>
    </w:p>
    <w:p w14:paraId="54B043B3" w14:textId="77777777" w:rsidR="009F18C7" w:rsidRPr="00F35F0D" w:rsidRDefault="009F18C7" w:rsidP="009F18C7">
      <w:pPr>
        <w:pStyle w:val="Heading4"/>
        <w:rPr>
          <w:rFonts w:cs="Arial"/>
        </w:rPr>
      </w:pPr>
      <w:r w:rsidRPr="00F35F0D">
        <w:rPr>
          <w:rFonts w:cs="Arial"/>
          <w:u w:val="single"/>
        </w:rPr>
        <w:t>OST</w:t>
      </w:r>
      <w:r w:rsidRPr="00F35F0D">
        <w:rPr>
          <w:rFonts w:cs="Arial"/>
        </w:rPr>
        <w:t xml:space="preserve"> solves space WMDs</w:t>
      </w:r>
    </w:p>
    <w:p w14:paraId="092219AD" w14:textId="77777777" w:rsidR="009F18C7" w:rsidRPr="00F35F0D" w:rsidRDefault="009F18C7" w:rsidP="009F18C7">
      <w:r w:rsidRPr="00F35F0D">
        <w:rPr>
          <w:rStyle w:val="Style13ptBold"/>
        </w:rPr>
        <w:t>Johnson 17</w:t>
      </w:r>
      <w:r w:rsidRPr="00F35F0D">
        <w:t xml:space="preserve"> [Chris Johnson is the Space Law Advisor for Secure World Foundation and has nine years of professional experience in international space law and policy. Mr. Johnson worked as an attorney in New York City and entered the space field in 2010 as an intern at the United Nations Office for Outer Space Affairs (OOSA) in Vienna, Austria during the 53rd Committee on the Peaceful Uses of Outer Space. He has also served as an intern in the Office of International and Interagency Relations (OIIR) at NASA Headquarters. Mr. Johnson serves as a Professor of Law at the Georgetown University Law Center in Washington D.C., where he co-teaches the spring Space Law Seminar. Insight - 2017 and the Fiftieth Anniversary of the Outer Space Treaty. January 16, 2017. https://swfound.org/news/all-news/2017/01/insight-2017-and-the-fiftieth-anniversary-of-the-outer-space-treaty]</w:t>
      </w:r>
    </w:p>
    <w:p w14:paraId="7C3FA7AF" w14:textId="77777777" w:rsidR="009F18C7" w:rsidRPr="00F35F0D" w:rsidRDefault="009F18C7" w:rsidP="009F18C7">
      <w:pPr>
        <w:rPr>
          <w:sz w:val="16"/>
        </w:rPr>
      </w:pPr>
      <w:r w:rsidRPr="00F35F0D">
        <w:rPr>
          <w:sz w:val="16"/>
        </w:rPr>
        <w:t xml:space="preserve">Borrowing from the purely political commitments in UNGA Resolution 1884 of 1963, Article IV of the </w:t>
      </w:r>
      <w:r w:rsidRPr="00043054">
        <w:rPr>
          <w:rStyle w:val="Emphasis"/>
          <w:highlight w:val="green"/>
        </w:rPr>
        <w:t>O</w:t>
      </w:r>
      <w:r w:rsidRPr="00F35F0D">
        <w:rPr>
          <w:u w:val="single"/>
        </w:rPr>
        <w:t xml:space="preserve">uter </w:t>
      </w:r>
      <w:r w:rsidRPr="00043054">
        <w:rPr>
          <w:rStyle w:val="Emphasis"/>
          <w:highlight w:val="green"/>
        </w:rPr>
        <w:t>S</w:t>
      </w:r>
      <w:r w:rsidRPr="00F35F0D">
        <w:rPr>
          <w:u w:val="single"/>
        </w:rPr>
        <w:t xml:space="preserve">pace </w:t>
      </w:r>
      <w:r w:rsidRPr="00043054">
        <w:rPr>
          <w:rStyle w:val="Emphasis"/>
          <w:highlight w:val="green"/>
        </w:rPr>
        <w:t>T</w:t>
      </w:r>
      <w:r w:rsidRPr="00F35F0D">
        <w:rPr>
          <w:u w:val="single"/>
        </w:rPr>
        <w:t xml:space="preserve">reaty </w:t>
      </w:r>
      <w:r w:rsidRPr="00043054">
        <w:rPr>
          <w:highlight w:val="green"/>
          <w:u w:val="single"/>
        </w:rPr>
        <w:t>requires</w:t>
      </w:r>
      <w:r w:rsidRPr="00F35F0D">
        <w:rPr>
          <w:sz w:val="16"/>
        </w:rPr>
        <w:t xml:space="preserve"> that </w:t>
      </w:r>
      <w:r w:rsidRPr="00043054">
        <w:rPr>
          <w:highlight w:val="green"/>
          <w:u w:val="single"/>
        </w:rPr>
        <w:t>states “not place</w:t>
      </w:r>
      <w:r w:rsidRPr="00F35F0D">
        <w:rPr>
          <w:u w:val="single"/>
        </w:rPr>
        <w:t xml:space="preserve"> in orbit</w:t>
      </w:r>
      <w:r w:rsidRPr="00F35F0D">
        <w:rPr>
          <w:sz w:val="16"/>
        </w:rPr>
        <w:t xml:space="preserve"> around the Earth </w:t>
      </w:r>
      <w:r w:rsidRPr="00F35F0D">
        <w:rPr>
          <w:u w:val="single"/>
        </w:rPr>
        <w:t xml:space="preserve">objects carrying </w:t>
      </w:r>
      <w:r w:rsidRPr="00043054">
        <w:rPr>
          <w:rStyle w:val="Emphasis"/>
          <w:highlight w:val="green"/>
        </w:rPr>
        <w:t>nuclear weapons</w:t>
      </w:r>
      <w:r w:rsidRPr="00043054">
        <w:rPr>
          <w:highlight w:val="green"/>
          <w:u w:val="single"/>
        </w:rPr>
        <w:t xml:space="preserve"> or any other </w:t>
      </w:r>
      <w:r w:rsidRPr="00043054">
        <w:rPr>
          <w:rStyle w:val="Emphasis"/>
          <w:highlight w:val="green"/>
        </w:rPr>
        <w:t>w</w:t>
      </w:r>
      <w:r w:rsidRPr="00F35F0D">
        <w:rPr>
          <w:u w:val="single"/>
        </w:rPr>
        <w:t xml:space="preserve">eapons of </w:t>
      </w:r>
      <w:r w:rsidRPr="00043054">
        <w:rPr>
          <w:rStyle w:val="Emphasis"/>
          <w:highlight w:val="green"/>
        </w:rPr>
        <w:t>m</w:t>
      </w:r>
      <w:r w:rsidRPr="00F35F0D">
        <w:rPr>
          <w:u w:val="single"/>
        </w:rPr>
        <w:t xml:space="preserve">ass </w:t>
      </w:r>
      <w:r w:rsidRPr="00043054">
        <w:rPr>
          <w:rStyle w:val="Emphasis"/>
          <w:highlight w:val="green"/>
        </w:rPr>
        <w:t>d</w:t>
      </w:r>
      <w:r w:rsidRPr="00F35F0D">
        <w:rPr>
          <w:u w:val="single"/>
        </w:rPr>
        <w:t>estruction</w:t>
      </w:r>
      <w:r w:rsidRPr="00F35F0D">
        <w:rPr>
          <w:sz w:val="16"/>
        </w:rPr>
        <w:t xml:space="preserve">, install </w:t>
      </w:r>
      <w:r w:rsidRPr="00F35F0D">
        <w:rPr>
          <w:u w:val="single"/>
        </w:rPr>
        <w:t xml:space="preserve">such weapons </w:t>
      </w:r>
      <w:r w:rsidRPr="00043054">
        <w:rPr>
          <w:highlight w:val="green"/>
          <w:u w:val="single"/>
        </w:rPr>
        <w:t xml:space="preserve">on </w:t>
      </w:r>
      <w:r w:rsidRPr="00043054">
        <w:rPr>
          <w:rStyle w:val="Emphasis"/>
          <w:highlight w:val="green"/>
        </w:rPr>
        <w:t>celestial bodies</w:t>
      </w:r>
      <w:r w:rsidRPr="00043054">
        <w:rPr>
          <w:sz w:val="16"/>
          <w:highlight w:val="green"/>
        </w:rPr>
        <w:t xml:space="preserve">, </w:t>
      </w:r>
      <w:r w:rsidRPr="00043054">
        <w:rPr>
          <w:highlight w:val="green"/>
          <w:u w:val="single"/>
        </w:rPr>
        <w:t>or</w:t>
      </w:r>
      <w:r w:rsidRPr="00F35F0D">
        <w:rPr>
          <w:u w:val="single"/>
        </w:rPr>
        <w:t xml:space="preserve"> station such weapons </w:t>
      </w:r>
      <w:r w:rsidRPr="00043054">
        <w:rPr>
          <w:highlight w:val="green"/>
          <w:u w:val="single"/>
        </w:rPr>
        <w:t>in</w:t>
      </w:r>
      <w:r w:rsidRPr="00F35F0D">
        <w:rPr>
          <w:sz w:val="16"/>
        </w:rPr>
        <w:t xml:space="preserve"> outer </w:t>
      </w:r>
      <w:r w:rsidRPr="00043054">
        <w:rPr>
          <w:rStyle w:val="Emphasis"/>
          <w:highlight w:val="green"/>
        </w:rPr>
        <w:t>space</w:t>
      </w:r>
      <w:r w:rsidRPr="00043054">
        <w:rPr>
          <w:sz w:val="16"/>
          <w:highlight w:val="green"/>
        </w:rPr>
        <w:t xml:space="preserve"> </w:t>
      </w:r>
      <w:r w:rsidRPr="00043054">
        <w:rPr>
          <w:highlight w:val="green"/>
          <w:u w:val="single"/>
        </w:rPr>
        <w:t xml:space="preserve">in </w:t>
      </w:r>
      <w:r w:rsidRPr="00043054">
        <w:rPr>
          <w:rStyle w:val="Emphasis"/>
          <w:highlight w:val="green"/>
        </w:rPr>
        <w:t>any</w:t>
      </w:r>
      <w:r w:rsidRPr="00F35F0D">
        <w:rPr>
          <w:rStyle w:val="Emphasis"/>
        </w:rPr>
        <w:t xml:space="preserve"> other </w:t>
      </w:r>
      <w:r w:rsidRPr="00043054">
        <w:rPr>
          <w:rStyle w:val="Emphasis"/>
          <w:highlight w:val="green"/>
        </w:rPr>
        <w:t>manner</w:t>
      </w:r>
      <w:r w:rsidRPr="00F35F0D">
        <w:rPr>
          <w:sz w:val="16"/>
        </w:rPr>
        <w:t>.” The article further requires that the “Moon and other celestial bodies shall be used by all States Parties to the Treaty exclusively for peaceful purposes.”</w:t>
      </w:r>
    </w:p>
    <w:p w14:paraId="3110DA5D" w14:textId="77777777" w:rsidR="009F18C7" w:rsidRPr="00F35F0D" w:rsidRDefault="009F18C7" w:rsidP="009F18C7">
      <w:r w:rsidRPr="00F35F0D">
        <w:rPr>
          <w:sz w:val="16"/>
        </w:rPr>
        <w:t xml:space="preserve">These mutually-exchanged obligations to refrain from action significantly curtail and formally restrict activities that both sides were exploring for military advantage. The </w:t>
      </w:r>
      <w:r w:rsidRPr="00043054">
        <w:rPr>
          <w:highlight w:val="green"/>
          <w:u w:val="single"/>
        </w:rPr>
        <w:t xml:space="preserve">restrictions took the </w:t>
      </w:r>
      <w:r w:rsidRPr="00043054">
        <w:rPr>
          <w:rStyle w:val="Emphasis"/>
          <w:highlight w:val="green"/>
        </w:rPr>
        <w:t>most</w:t>
      </w:r>
      <w:r w:rsidRPr="00F35F0D">
        <w:rPr>
          <w:sz w:val="16"/>
        </w:rPr>
        <w:t xml:space="preserve"> provocative and potentially </w:t>
      </w:r>
      <w:r w:rsidRPr="00043054">
        <w:rPr>
          <w:rStyle w:val="Emphasis"/>
          <w:highlight w:val="green"/>
        </w:rPr>
        <w:t>threatening</w:t>
      </w:r>
      <w:r w:rsidRPr="00F35F0D">
        <w:rPr>
          <w:u w:val="single"/>
        </w:rPr>
        <w:t xml:space="preserve"> military </w:t>
      </w:r>
      <w:r w:rsidRPr="00043054">
        <w:rPr>
          <w:rStyle w:val="Emphasis"/>
          <w:highlight w:val="green"/>
        </w:rPr>
        <w:t>activities</w:t>
      </w:r>
      <w:r w:rsidRPr="00043054">
        <w:rPr>
          <w:highlight w:val="green"/>
          <w:u w:val="single"/>
        </w:rPr>
        <w:t xml:space="preserve"> “</w:t>
      </w:r>
      <w:r w:rsidRPr="00043054">
        <w:rPr>
          <w:rStyle w:val="Emphasis"/>
          <w:highlight w:val="green"/>
        </w:rPr>
        <w:t>off the table</w:t>
      </w:r>
      <w:r w:rsidRPr="00F35F0D">
        <w:rPr>
          <w:sz w:val="16"/>
          <w:szCs w:val="16"/>
        </w:rPr>
        <w:t xml:space="preserve">,” </w:t>
      </w:r>
      <w:r w:rsidRPr="00F35F0D">
        <w:rPr>
          <w:sz w:val="16"/>
        </w:rPr>
        <w:t xml:space="preserve">while still permitting space activities such as remote sensing, communications, and space exploration. The rationale behind this is that limiting one’s potential actions can actually increase one’s security, as it ensures that these activities are formally prohibited by international law and that parties to the treaty have publicly </w:t>
      </w:r>
      <w:proofErr w:type="spellStart"/>
      <w:r w:rsidRPr="00F35F0D">
        <w:rPr>
          <w:sz w:val="16"/>
        </w:rPr>
        <w:t>signalled</w:t>
      </w:r>
      <w:proofErr w:type="spellEnd"/>
      <w:r w:rsidRPr="00F35F0D">
        <w:rPr>
          <w:sz w:val="16"/>
        </w:rPr>
        <w:t xml:space="preserve"> to others that they will refrain from performing them. In this manner, rather than restricting a state’s freedom and liberty, agreeing to refrain from certain actions actually increases liberty and freedom by increasing the reliable and known domains where peace is ensured by law. Over the years, these specific restrictions on military activity have had the effect of increasing the freedom to explore and utilize space for peaceful purposes. This approach underpins the very concept of the rule of law: the idea that we actually benefit from operating with systems of rules that sometimes restrict certain behavior. </w:t>
      </w:r>
      <w:r w:rsidRPr="00043054">
        <w:rPr>
          <w:highlight w:val="green"/>
          <w:u w:val="single"/>
        </w:rPr>
        <w:t>To date</w:t>
      </w:r>
      <w:r w:rsidRPr="00F35F0D">
        <w:rPr>
          <w:sz w:val="16"/>
        </w:rPr>
        <w:t xml:space="preserve">, </w:t>
      </w:r>
      <w:r w:rsidRPr="00F35F0D">
        <w:rPr>
          <w:u w:val="single"/>
        </w:rPr>
        <w:t xml:space="preserve">Earth </w:t>
      </w:r>
      <w:r w:rsidRPr="00043054">
        <w:rPr>
          <w:highlight w:val="green"/>
          <w:u w:val="single"/>
        </w:rPr>
        <w:t xml:space="preserve">orbit is </w:t>
      </w:r>
      <w:r w:rsidRPr="00043054">
        <w:rPr>
          <w:rStyle w:val="Emphasis"/>
          <w:highlight w:val="green"/>
        </w:rPr>
        <w:t>free</w:t>
      </w:r>
      <w:r w:rsidRPr="00043054">
        <w:rPr>
          <w:highlight w:val="green"/>
          <w:u w:val="single"/>
        </w:rPr>
        <w:t xml:space="preserve"> from </w:t>
      </w:r>
      <w:r w:rsidRPr="00043054">
        <w:rPr>
          <w:rStyle w:val="Emphasis"/>
          <w:highlight w:val="green"/>
        </w:rPr>
        <w:t>w</w:t>
      </w:r>
      <w:r w:rsidRPr="00F35F0D">
        <w:rPr>
          <w:u w:val="single"/>
        </w:rPr>
        <w:t xml:space="preserve">eapons of </w:t>
      </w:r>
      <w:r w:rsidRPr="00043054">
        <w:rPr>
          <w:rStyle w:val="Emphasis"/>
          <w:highlight w:val="green"/>
        </w:rPr>
        <w:t>m</w:t>
      </w:r>
      <w:r w:rsidRPr="00F35F0D">
        <w:rPr>
          <w:u w:val="single"/>
        </w:rPr>
        <w:t xml:space="preserve">ass </w:t>
      </w:r>
      <w:r w:rsidRPr="00043054">
        <w:rPr>
          <w:rStyle w:val="Emphasis"/>
          <w:highlight w:val="green"/>
        </w:rPr>
        <w:t>d</w:t>
      </w:r>
      <w:r w:rsidRPr="00F35F0D">
        <w:rPr>
          <w:u w:val="single"/>
        </w:rPr>
        <w:t>estruction</w:t>
      </w:r>
      <w:r w:rsidRPr="00F35F0D">
        <w:rPr>
          <w:sz w:val="16"/>
        </w:rPr>
        <w:t xml:space="preserve">, and </w:t>
      </w:r>
      <w:r w:rsidRPr="00043054">
        <w:rPr>
          <w:rStyle w:val="Emphasis"/>
          <w:highlight w:val="green"/>
        </w:rPr>
        <w:t>no</w:t>
      </w:r>
      <w:r w:rsidRPr="00F35F0D">
        <w:rPr>
          <w:sz w:val="16"/>
        </w:rPr>
        <w:t xml:space="preserve"> physical </w:t>
      </w:r>
      <w:r w:rsidRPr="00043054">
        <w:rPr>
          <w:rStyle w:val="Emphasis"/>
          <w:highlight w:val="green"/>
        </w:rPr>
        <w:t>conflict</w:t>
      </w:r>
      <w:r w:rsidRPr="00043054">
        <w:rPr>
          <w:sz w:val="16"/>
          <w:highlight w:val="green"/>
        </w:rPr>
        <w:t xml:space="preserve"> </w:t>
      </w:r>
      <w:r w:rsidRPr="00043054">
        <w:rPr>
          <w:highlight w:val="green"/>
          <w:u w:val="single"/>
        </w:rPr>
        <w:t>in space has occurred</w:t>
      </w:r>
      <w:r w:rsidRPr="00F35F0D">
        <w:rPr>
          <w:sz w:val="16"/>
        </w:rPr>
        <w:t xml:space="preserve">. It is reasonable to believe that </w:t>
      </w:r>
      <w:r w:rsidRPr="00F35F0D">
        <w:rPr>
          <w:u w:val="single"/>
        </w:rPr>
        <w:t xml:space="preserve">the </w:t>
      </w:r>
      <w:r w:rsidRPr="00043054">
        <w:rPr>
          <w:rStyle w:val="Emphasis"/>
          <w:highlight w:val="green"/>
        </w:rPr>
        <w:t>O</w:t>
      </w:r>
      <w:r w:rsidRPr="00F35F0D">
        <w:rPr>
          <w:u w:val="single"/>
        </w:rPr>
        <w:t xml:space="preserve">uter </w:t>
      </w:r>
      <w:r w:rsidRPr="00043054">
        <w:rPr>
          <w:rStyle w:val="Emphasis"/>
          <w:highlight w:val="green"/>
        </w:rPr>
        <w:t>S</w:t>
      </w:r>
      <w:r w:rsidRPr="00F35F0D">
        <w:rPr>
          <w:u w:val="single"/>
        </w:rPr>
        <w:t xml:space="preserve">pace </w:t>
      </w:r>
      <w:r w:rsidRPr="00043054">
        <w:rPr>
          <w:rStyle w:val="Emphasis"/>
          <w:highlight w:val="green"/>
        </w:rPr>
        <w:t>T</w:t>
      </w:r>
      <w:r w:rsidRPr="00F35F0D">
        <w:rPr>
          <w:u w:val="single"/>
        </w:rPr>
        <w:t xml:space="preserve">reaty </w:t>
      </w:r>
      <w:r w:rsidRPr="00043054">
        <w:rPr>
          <w:highlight w:val="green"/>
          <w:u w:val="single"/>
        </w:rPr>
        <w:t>helped this</w:t>
      </w:r>
      <w:r w:rsidRPr="00F35F0D">
        <w:rPr>
          <w:sz w:val="16"/>
        </w:rPr>
        <w:t xml:space="preserve"> to </w:t>
      </w:r>
      <w:r w:rsidRPr="00043054">
        <w:rPr>
          <w:highlight w:val="green"/>
          <w:u w:val="single"/>
        </w:rPr>
        <w:t>happen</w:t>
      </w:r>
      <w:r w:rsidRPr="00F35F0D">
        <w:rPr>
          <w:sz w:val="16"/>
        </w:rPr>
        <w:t>.</w:t>
      </w:r>
    </w:p>
    <w:p w14:paraId="0BABB0F4" w14:textId="77777777" w:rsidR="009F18C7" w:rsidRPr="00F35F0D" w:rsidRDefault="009F18C7" w:rsidP="009F18C7">
      <w:pPr>
        <w:rPr>
          <w:sz w:val="16"/>
        </w:rPr>
      </w:pPr>
    </w:p>
    <w:p w14:paraId="6F1A60A9" w14:textId="77777777" w:rsidR="00C65BF0" w:rsidRDefault="00C65BF0" w:rsidP="00C65BF0">
      <w:pPr>
        <w:pStyle w:val="Heading3"/>
      </w:pPr>
      <w:r>
        <w:t>1NC – AT: Debris Cascades</w:t>
      </w:r>
    </w:p>
    <w:p w14:paraId="61FB2D00" w14:textId="77777777" w:rsidR="00C65BF0" w:rsidRPr="00995222" w:rsidRDefault="00C65BF0" w:rsidP="00C65BF0">
      <w:pPr>
        <w:pStyle w:val="Heading4"/>
        <w:rPr>
          <w:rFonts w:cs="Arial"/>
        </w:rPr>
      </w:pPr>
      <w:r>
        <w:rPr>
          <w:rFonts w:cs="Arial"/>
        </w:rPr>
        <w:t xml:space="preserve">Leaders </w:t>
      </w:r>
      <w:r w:rsidRPr="00995222">
        <w:rPr>
          <w:rFonts w:cs="Arial"/>
          <w:u w:val="single"/>
        </w:rPr>
        <w:t>underplay</w:t>
      </w:r>
      <w:r>
        <w:rPr>
          <w:rFonts w:cs="Arial"/>
        </w:rPr>
        <w:t xml:space="preserve"> the risk – they engage in diplomacy </w:t>
      </w:r>
      <w:r w:rsidRPr="00995222">
        <w:rPr>
          <w:rFonts w:cs="Arial"/>
          <w:u w:val="single"/>
        </w:rPr>
        <w:t>not</w:t>
      </w:r>
      <w:r>
        <w:rPr>
          <w:rFonts w:cs="Arial"/>
        </w:rPr>
        <w:t xml:space="preserve"> war.</w:t>
      </w:r>
    </w:p>
    <w:p w14:paraId="7BFA51B5" w14:textId="77777777" w:rsidR="00C65BF0" w:rsidRPr="00F35F0D" w:rsidRDefault="00C65BF0" w:rsidP="00C65BF0">
      <w:r w:rsidRPr="00F35F0D">
        <w:rPr>
          <w:rStyle w:val="Style13ptBold"/>
        </w:rPr>
        <w:t>Mazur 12</w:t>
      </w:r>
      <w:r w:rsidRPr="00F35F0D">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4D1D7E7F" w14:textId="77777777" w:rsidR="00C65BF0" w:rsidRPr="00F35F0D" w:rsidRDefault="00C65BF0" w:rsidP="00C65BF0">
      <w:pPr>
        <w:rPr>
          <w:sz w:val="16"/>
        </w:rPr>
      </w:pPr>
      <w:r w:rsidRPr="00F35F0D">
        <w:rPr>
          <w:u w:val="single"/>
        </w:rPr>
        <w:t>In the</w:t>
      </w:r>
      <w:r w:rsidRPr="00F35F0D">
        <w:rPr>
          <w:sz w:val="16"/>
        </w:rPr>
        <w:t xml:space="preserve"> </w:t>
      </w:r>
      <w:r w:rsidRPr="00F35F0D">
        <w:rPr>
          <w:u w:val="single"/>
        </w:rPr>
        <w:t>1970s, it was suspected</w:t>
      </w:r>
      <w:r w:rsidRPr="00F35F0D">
        <w:rPr>
          <w:sz w:val="16"/>
        </w:rPr>
        <w:t xml:space="preserve"> that </w:t>
      </w:r>
      <w:r w:rsidRPr="0071021A">
        <w:rPr>
          <w:highlight w:val="green"/>
          <w:u w:val="single"/>
        </w:rPr>
        <w:t>a</w:t>
      </w:r>
      <w:r w:rsidRPr="00F35F0D">
        <w:rPr>
          <w:u w:val="single"/>
        </w:rPr>
        <w:t xml:space="preserve"> U.S. maritime </w:t>
      </w:r>
      <w:r w:rsidRPr="0071021A">
        <w:rPr>
          <w:highlight w:val="green"/>
          <w:u w:val="single"/>
        </w:rPr>
        <w:t>comm</w:t>
      </w:r>
      <w:r w:rsidRPr="00F35F0D">
        <w:rPr>
          <w:sz w:val="16"/>
        </w:rPr>
        <w:t xml:space="preserve">unications </w:t>
      </w:r>
      <w:r w:rsidRPr="0071021A">
        <w:rPr>
          <w:highlight w:val="green"/>
          <w:u w:val="single"/>
        </w:rPr>
        <w:t>sat</w:t>
      </w:r>
      <w:r w:rsidRPr="00F35F0D">
        <w:rPr>
          <w:sz w:val="16"/>
        </w:rPr>
        <w:t xml:space="preserve">ellite </w:t>
      </w:r>
      <w:r w:rsidRPr="0071021A">
        <w:rPr>
          <w:highlight w:val="green"/>
          <w:u w:val="single"/>
        </w:rPr>
        <w:t xml:space="preserve">was turned off </w:t>
      </w:r>
      <w:r w:rsidRPr="00995222">
        <w:rPr>
          <w:u w:val="single"/>
        </w:rPr>
        <w:t>by the Soviets</w:t>
      </w:r>
      <w:r w:rsidRPr="00995222">
        <w:rPr>
          <w:sz w:val="16"/>
        </w:rPr>
        <w:t xml:space="preserve"> when it was outside of the range of U.</w:t>
      </w:r>
      <w:r w:rsidRPr="00F35F0D">
        <w:rPr>
          <w:sz w:val="16"/>
        </w:rPr>
        <w:t xml:space="preserve">S. tracking stations.25 </w:t>
      </w:r>
      <w:r w:rsidRPr="00995222">
        <w:rPr>
          <w:u w:val="single"/>
        </w:rPr>
        <w:t xml:space="preserve">There does </w:t>
      </w:r>
      <w:r w:rsidRPr="0071021A">
        <w:rPr>
          <w:rStyle w:val="Emphasis"/>
          <w:highlight w:val="green"/>
        </w:rPr>
        <w:t>no</w:t>
      </w:r>
      <w:r w:rsidRPr="00995222">
        <w:rPr>
          <w:rStyle w:val="Emphasis"/>
        </w:rPr>
        <w:t>t</w:t>
      </w:r>
      <w:r w:rsidRPr="00995222">
        <w:rPr>
          <w:u w:val="single"/>
        </w:rPr>
        <w:t xml:space="preserve"> appear to be </w:t>
      </w:r>
      <w:r w:rsidRPr="00995222">
        <w:rPr>
          <w:rStyle w:val="Emphasis"/>
        </w:rPr>
        <w:t>any</w:t>
      </w:r>
      <w:r w:rsidRPr="00995222">
        <w:rPr>
          <w:u w:val="single"/>
        </w:rPr>
        <w:t xml:space="preserve"> docume</w:t>
      </w:r>
      <w:r w:rsidRPr="00F35F0D">
        <w:rPr>
          <w:u w:val="single"/>
        </w:rPr>
        <w:t xml:space="preserve">nted </w:t>
      </w:r>
      <w:r w:rsidRPr="00F35F0D">
        <w:rPr>
          <w:rStyle w:val="Emphasis"/>
        </w:rPr>
        <w:t xml:space="preserve">U.S. </w:t>
      </w:r>
      <w:r w:rsidRPr="0071021A">
        <w:rPr>
          <w:rStyle w:val="Emphasis"/>
          <w:highlight w:val="green"/>
        </w:rPr>
        <w:t>reaction</w:t>
      </w:r>
      <w:r w:rsidRPr="00F35F0D">
        <w:rPr>
          <w:sz w:val="16"/>
        </w:rPr>
        <w:t xml:space="preserve">, and I suspect there was none. </w:t>
      </w:r>
      <w:r w:rsidRPr="00F35F0D">
        <w:rPr>
          <w:u w:val="single"/>
        </w:rPr>
        <w:t>In the</w:t>
      </w:r>
      <w:r w:rsidRPr="00F35F0D">
        <w:rPr>
          <w:sz w:val="16"/>
        </w:rPr>
        <w:t xml:space="preserve"> mid-19</w:t>
      </w:r>
      <w:r w:rsidRPr="00F35F0D">
        <w:rPr>
          <w:u w:val="single"/>
        </w:rPr>
        <w:t>90s</w:t>
      </w:r>
      <w:r w:rsidRPr="00F35F0D">
        <w:rPr>
          <w:sz w:val="16"/>
        </w:rPr>
        <w:t xml:space="preserve">, satellite </w:t>
      </w:r>
      <w:r w:rsidRPr="00F35F0D">
        <w:rPr>
          <w:u w:val="single"/>
        </w:rPr>
        <w:t>hackers</w:t>
      </w:r>
      <w:r w:rsidRPr="00F35F0D">
        <w:rPr>
          <w:sz w:val="16"/>
        </w:rPr>
        <w:t xml:space="preserve"> in Brazil </w:t>
      </w:r>
      <w:r w:rsidRPr="00F35F0D">
        <w:rPr>
          <w:u w:val="single"/>
        </w:rPr>
        <w:t>began hijacking U.S. military comm</w:t>
      </w:r>
      <w:r w:rsidRPr="00F35F0D">
        <w:rPr>
          <w:sz w:val="16"/>
        </w:rPr>
        <w:t xml:space="preserve">unication </w:t>
      </w:r>
      <w:r w:rsidRPr="00F35F0D">
        <w:rPr>
          <w:u w:val="single"/>
        </w:rPr>
        <w:t>sat</w:t>
      </w:r>
      <w:r w:rsidRPr="00F35F0D">
        <w:rPr>
          <w:sz w:val="16"/>
        </w:rPr>
        <w:t xml:space="preserve">ellite </w:t>
      </w:r>
      <w:r w:rsidRPr="00F35F0D">
        <w:rPr>
          <w:u w:val="single"/>
        </w:rPr>
        <w:t>signals</w:t>
      </w:r>
      <w:r w:rsidRPr="00F35F0D">
        <w:rPr>
          <w:sz w:val="16"/>
        </w:rPr>
        <w:t xml:space="preserve"> to broadcast their own information, though it took until 2009 for Brazil to crack down on the illegal activity with the support of the DoD</w:t>
      </w:r>
      <w:r w:rsidRPr="00995222">
        <w:rPr>
          <w:sz w:val="16"/>
        </w:rPr>
        <w:t xml:space="preserve">.26 </w:t>
      </w:r>
      <w:r w:rsidRPr="00995222">
        <w:rPr>
          <w:u w:val="single"/>
        </w:rPr>
        <w:t>In</w:t>
      </w:r>
      <w:r w:rsidRPr="00995222">
        <w:rPr>
          <w:sz w:val="16"/>
        </w:rPr>
        <w:t xml:space="preserve"> 19</w:t>
      </w:r>
      <w:r w:rsidRPr="00995222">
        <w:rPr>
          <w:u w:val="single"/>
        </w:rPr>
        <w:t>98</w:t>
      </w:r>
      <w:r w:rsidRPr="00995222">
        <w:rPr>
          <w:sz w:val="16"/>
        </w:rPr>
        <w:t xml:space="preserve">, </w:t>
      </w:r>
      <w:r w:rsidRPr="00995222">
        <w:rPr>
          <w:u w:val="single"/>
        </w:rPr>
        <w:t>a U.S.-German sat</w:t>
      </w:r>
      <w:r w:rsidRPr="00995222">
        <w:rPr>
          <w:sz w:val="16"/>
        </w:rPr>
        <w:t xml:space="preserve">ellite known as ROSAT </w:t>
      </w:r>
      <w:r w:rsidRPr="00995222">
        <w:rPr>
          <w:u w:val="single"/>
        </w:rPr>
        <w:t>was rendered useless</w:t>
      </w:r>
      <w:r w:rsidRPr="00995222">
        <w:rPr>
          <w:sz w:val="16"/>
        </w:rPr>
        <w:t xml:space="preserve"> after it turned suddenly</w:t>
      </w:r>
      <w:r w:rsidRPr="00F35F0D">
        <w:rPr>
          <w:sz w:val="16"/>
        </w:rPr>
        <w:t xml:space="preserve"> toward the sun. NASA investigators later determined the accident was possibly linked to a cyber-</w:t>
      </w:r>
      <w:r w:rsidRPr="00995222">
        <w:rPr>
          <w:sz w:val="16"/>
        </w:rPr>
        <w:t xml:space="preserve">intrusion </w:t>
      </w:r>
      <w:r w:rsidRPr="00995222">
        <w:rPr>
          <w:u w:val="single"/>
        </w:rPr>
        <w:t xml:space="preserve">by </w:t>
      </w:r>
      <w:r w:rsidRPr="00995222">
        <w:rPr>
          <w:rStyle w:val="Emphasis"/>
        </w:rPr>
        <w:t>Russia</w:t>
      </w:r>
      <w:r w:rsidRPr="00995222">
        <w:rPr>
          <w:sz w:val="16"/>
        </w:rPr>
        <w:t>.</w:t>
      </w:r>
    </w:p>
    <w:p w14:paraId="7F8A9DC8" w14:textId="77777777" w:rsidR="00C65BF0" w:rsidRPr="00F35F0D" w:rsidRDefault="00C65BF0" w:rsidP="00C65BF0">
      <w:pPr>
        <w:rPr>
          <w:sz w:val="16"/>
        </w:rPr>
      </w:pPr>
      <w:r w:rsidRPr="00F35F0D">
        <w:rPr>
          <w:u w:val="single"/>
        </w:rPr>
        <w:t>The fallout? Though there was an ongoing</w:t>
      </w:r>
      <w:r w:rsidRPr="00F35F0D">
        <w:rPr>
          <w:sz w:val="16"/>
        </w:rPr>
        <w:t xml:space="preserve"> criminal </w:t>
      </w:r>
      <w:r w:rsidRPr="00F35F0D">
        <w:rPr>
          <w:u w:val="single"/>
        </w:rPr>
        <w:t>investigation</w:t>
      </w:r>
      <w:r w:rsidRPr="00F35F0D">
        <w:rPr>
          <w:sz w:val="16"/>
        </w:rPr>
        <w:t xml:space="preserve"> as of 2008; </w:t>
      </w:r>
      <w:r w:rsidRPr="00F35F0D">
        <w:rPr>
          <w:u w:val="single"/>
        </w:rPr>
        <w:t xml:space="preserve">NASA </w:t>
      </w:r>
      <w:r w:rsidRPr="0071021A">
        <w:rPr>
          <w:rStyle w:val="Emphasis"/>
          <w:highlight w:val="green"/>
        </w:rPr>
        <w:t>security officials</w:t>
      </w:r>
      <w:r w:rsidRPr="00F35F0D">
        <w:rPr>
          <w:u w:val="single"/>
        </w:rPr>
        <w:t xml:space="preserve"> have </w:t>
      </w:r>
      <w:r w:rsidRPr="00995222">
        <w:rPr>
          <w:u w:val="single"/>
        </w:rPr>
        <w:t xml:space="preserve">seemed </w:t>
      </w:r>
      <w:r w:rsidRPr="0071021A">
        <w:rPr>
          <w:rStyle w:val="Emphasis"/>
          <w:highlight w:val="green"/>
        </w:rPr>
        <w:t>determined</w:t>
      </w:r>
      <w:r w:rsidRPr="0071021A">
        <w:rPr>
          <w:sz w:val="16"/>
          <w:highlight w:val="green"/>
        </w:rPr>
        <w:t xml:space="preserve"> </w:t>
      </w:r>
      <w:r w:rsidRPr="0071021A">
        <w:rPr>
          <w:highlight w:val="green"/>
          <w:u w:val="single"/>
        </w:rPr>
        <w:t>to</w:t>
      </w:r>
      <w:r w:rsidRPr="00F35F0D">
        <w:rPr>
          <w:u w:val="single"/>
        </w:rPr>
        <w:t xml:space="preserve"> publicly </w:t>
      </w:r>
      <w:r w:rsidRPr="0071021A">
        <w:rPr>
          <w:rStyle w:val="Emphasis"/>
          <w:highlight w:val="green"/>
        </w:rPr>
        <w:t>minimize</w:t>
      </w:r>
      <w:r w:rsidRPr="00F35F0D">
        <w:rPr>
          <w:u w:val="single"/>
        </w:rPr>
        <w:t xml:space="preserve"> the </w:t>
      </w:r>
      <w:r w:rsidRPr="00F35F0D">
        <w:rPr>
          <w:rStyle w:val="Emphasis"/>
        </w:rPr>
        <w:t xml:space="preserve">seriousness of </w:t>
      </w:r>
      <w:r w:rsidRPr="0071021A">
        <w:rPr>
          <w:rStyle w:val="Emphasis"/>
          <w:highlight w:val="green"/>
        </w:rPr>
        <w:t>the threat</w:t>
      </w:r>
      <w:r w:rsidRPr="00F35F0D">
        <w:rPr>
          <w:sz w:val="16"/>
        </w:rPr>
        <w:t xml:space="preserve">.27 In 2003, a signal originating from </w:t>
      </w:r>
      <w:r w:rsidRPr="00F35F0D">
        <w:rPr>
          <w:u w:val="single"/>
        </w:rPr>
        <w:t>Cuba</w:t>
      </w:r>
      <w:r w:rsidRPr="00F35F0D">
        <w:rPr>
          <w:sz w:val="16"/>
        </w:rPr>
        <w:t xml:space="preserve">—later determined to be coming from Iranian embassy property— </w:t>
      </w:r>
      <w:r w:rsidRPr="00F35F0D">
        <w:rPr>
          <w:u w:val="single"/>
        </w:rPr>
        <w:t>was jamming a U.S.</w:t>
      </w:r>
      <w:r w:rsidRPr="00F35F0D">
        <w:rPr>
          <w:sz w:val="16"/>
        </w:rPr>
        <w:t xml:space="preserve"> communications </w:t>
      </w:r>
      <w:r w:rsidRPr="00F35F0D">
        <w:rPr>
          <w:u w:val="single"/>
        </w:rPr>
        <w:t>sat</w:t>
      </w:r>
      <w:r w:rsidRPr="00F35F0D">
        <w:rPr>
          <w:sz w:val="16"/>
        </w:rPr>
        <w:t xml:space="preserve">ellite that was transmitting Voice of America programming over Iran, </w:t>
      </w:r>
      <w:r w:rsidRPr="00F35F0D">
        <w:rPr>
          <w:u w:val="single"/>
        </w:rPr>
        <w:t>which was</w:t>
      </w:r>
      <w:r w:rsidRPr="00F35F0D">
        <w:rPr>
          <w:sz w:val="16"/>
        </w:rPr>
        <w:t xml:space="preserve"> publicly </w:t>
      </w:r>
      <w:r w:rsidRPr="00F35F0D">
        <w:rPr>
          <w:rStyle w:val="Emphasis"/>
        </w:rPr>
        <w:t>referred to</w:t>
      </w:r>
      <w:r w:rsidRPr="00F35F0D">
        <w:rPr>
          <w:u w:val="single"/>
        </w:rPr>
        <w:t xml:space="preserve"> as an </w:t>
      </w:r>
      <w:r w:rsidRPr="00F35F0D">
        <w:rPr>
          <w:rStyle w:val="Emphasis"/>
        </w:rPr>
        <w:t>“act of war”</w:t>
      </w:r>
      <w:r w:rsidRPr="00F35F0D">
        <w:rPr>
          <w:u w:val="single"/>
        </w:rPr>
        <w:t xml:space="preserve"> by a U.S. official</w:t>
      </w:r>
      <w:r w:rsidRPr="00F35F0D">
        <w:rPr>
          <w:sz w:val="16"/>
        </w:rPr>
        <w:t xml:space="preserve">. 28 Press reporting indicates </w:t>
      </w:r>
      <w:r w:rsidRPr="00F35F0D">
        <w:rPr>
          <w:u w:val="single"/>
        </w:rPr>
        <w:t>the U.S. administration was [frozen]</w:t>
      </w:r>
      <w:r w:rsidRPr="00F35F0D">
        <w:rPr>
          <w:sz w:val="16"/>
        </w:rPr>
        <w:t xml:space="preserve">“paralyzed” </w:t>
      </w:r>
      <w:r w:rsidRPr="00F35F0D">
        <w:rPr>
          <w:u w:val="single"/>
        </w:rPr>
        <w:t>about how to cope with the jamming</w:t>
      </w:r>
      <w:r w:rsidRPr="00F35F0D">
        <w:rPr>
          <w:sz w:val="1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03D40516" w14:textId="77777777" w:rsidR="00C65BF0" w:rsidRPr="00995222" w:rsidRDefault="00C65BF0" w:rsidP="00C65BF0">
      <w:pPr>
        <w:ind w:left="720"/>
        <w:rPr>
          <w:sz w:val="16"/>
        </w:rPr>
      </w:pPr>
      <w:r w:rsidRPr="00F35F0D">
        <w:rPr>
          <w:sz w:val="16"/>
        </w:rPr>
        <w:t>“</w:t>
      </w:r>
      <w:r w:rsidRPr="00F35F0D">
        <w:rPr>
          <w:u w:val="single"/>
        </w:rPr>
        <w:t xml:space="preserve">We’re at a point </w:t>
      </w:r>
      <w:r w:rsidRPr="00995222">
        <w:rPr>
          <w:u w:val="single"/>
        </w:rPr>
        <w:t xml:space="preserve">where the </w:t>
      </w:r>
      <w:r w:rsidRPr="00995222">
        <w:rPr>
          <w:rStyle w:val="Emphasis"/>
        </w:rPr>
        <w:t>tech</w:t>
      </w:r>
      <w:r w:rsidRPr="00995222">
        <w:rPr>
          <w:sz w:val="16"/>
          <w:szCs w:val="16"/>
        </w:rPr>
        <w:t>nology</w:t>
      </w:r>
      <w:r w:rsidRPr="00995222">
        <w:rPr>
          <w:rStyle w:val="Emphasis"/>
        </w:rPr>
        <w:t>’s</w:t>
      </w:r>
      <w:r w:rsidRPr="00995222">
        <w:rPr>
          <w:u w:val="single"/>
        </w:rPr>
        <w:t xml:space="preserve"> out there</w:t>
      </w:r>
      <w:r w:rsidRPr="00995222">
        <w:rPr>
          <w:sz w:val="16"/>
        </w:rPr>
        <w:t xml:space="preserve">, and the capability for people to do things to our satellites is there. </w:t>
      </w:r>
      <w:r w:rsidRPr="00995222">
        <w:rPr>
          <w:u w:val="single"/>
        </w:rPr>
        <w:t xml:space="preserve">I’m focused on it </w:t>
      </w:r>
      <w:r w:rsidRPr="00995222">
        <w:rPr>
          <w:rStyle w:val="Emphasis"/>
        </w:rPr>
        <w:t>beyond any single event</w:t>
      </w:r>
      <w:r w:rsidRPr="00995222">
        <w:rPr>
          <w:sz w:val="16"/>
        </w:rPr>
        <w:t xml:space="preserve">.” – </w:t>
      </w:r>
      <w:r w:rsidRPr="00995222">
        <w:rPr>
          <w:rStyle w:val="Emphasis"/>
        </w:rPr>
        <w:t>A</w:t>
      </w:r>
      <w:r w:rsidRPr="00995222">
        <w:rPr>
          <w:u w:val="single"/>
        </w:rPr>
        <w:t xml:space="preserve">ir </w:t>
      </w:r>
      <w:r w:rsidRPr="00995222">
        <w:rPr>
          <w:rStyle w:val="Emphasis"/>
        </w:rPr>
        <w:t>F</w:t>
      </w:r>
      <w:r w:rsidRPr="00995222">
        <w:rPr>
          <w:u w:val="single"/>
        </w:rPr>
        <w:t>orce Space Command Commander, General Chilton</w:t>
      </w:r>
      <w:r w:rsidRPr="00995222">
        <w:rPr>
          <w:sz w:val="16"/>
        </w:rPr>
        <w:t>, 2006 32</w:t>
      </w:r>
    </w:p>
    <w:p w14:paraId="77D3C12E" w14:textId="77777777" w:rsidR="00C65BF0" w:rsidRPr="00F35F0D" w:rsidRDefault="00C65BF0" w:rsidP="00C65BF0">
      <w:pPr>
        <w:rPr>
          <w:sz w:val="16"/>
        </w:rPr>
      </w:pPr>
      <w:r w:rsidRPr="00995222">
        <w:rPr>
          <w:u w:val="single"/>
        </w:rPr>
        <w:t>In 2009, a U.S.</w:t>
      </w:r>
      <w:r w:rsidRPr="00995222">
        <w:rPr>
          <w:sz w:val="16"/>
        </w:rPr>
        <w:t xml:space="preserve"> commercial Iridium communications </w:t>
      </w:r>
      <w:r w:rsidRPr="00995222">
        <w:rPr>
          <w:u w:val="single"/>
        </w:rPr>
        <w:t>sat</w:t>
      </w:r>
      <w:r w:rsidRPr="00995222">
        <w:rPr>
          <w:sz w:val="16"/>
        </w:rPr>
        <w:t>ellite—exten</w:t>
      </w:r>
      <w:r w:rsidRPr="00F35F0D">
        <w:rPr>
          <w:sz w:val="16"/>
        </w:rPr>
        <w:t xml:space="preserve">sively </w:t>
      </w:r>
      <w:r w:rsidRPr="00F35F0D">
        <w:rPr>
          <w:u w:val="single"/>
        </w:rPr>
        <w:t>used by the DoD</w:t>
      </w:r>
      <w:r w:rsidRPr="00F35F0D">
        <w:rPr>
          <w:sz w:val="16"/>
        </w:rPr>
        <w:t>—</w:t>
      </w:r>
      <w:r w:rsidRPr="00F35F0D">
        <w:rPr>
          <w:u w:val="single"/>
        </w:rPr>
        <w:t xml:space="preserve">was accidently </w:t>
      </w:r>
      <w:r w:rsidRPr="00F35F0D">
        <w:rPr>
          <w:rStyle w:val="Emphasis"/>
        </w:rPr>
        <w:t>destroyed</w:t>
      </w:r>
      <w:r w:rsidRPr="00F35F0D">
        <w:rPr>
          <w:sz w:val="16"/>
        </w:rPr>
        <w:t xml:space="preserve"> </w:t>
      </w:r>
      <w:r w:rsidRPr="00F35F0D">
        <w:rPr>
          <w:u w:val="single"/>
        </w:rPr>
        <w:t>by</w:t>
      </w:r>
      <w:r w:rsidRPr="00F35F0D">
        <w:rPr>
          <w:sz w:val="16"/>
        </w:rPr>
        <w:t xml:space="preserve"> a </w:t>
      </w:r>
      <w:r w:rsidRPr="00F35F0D">
        <w:rPr>
          <w:u w:val="single"/>
        </w:rPr>
        <w:t>collision with a</w:t>
      </w:r>
      <w:r w:rsidRPr="00F35F0D">
        <w:rPr>
          <w:sz w:val="16"/>
        </w:rPr>
        <w:t xml:space="preserve"> dead </w:t>
      </w:r>
      <w:r w:rsidRPr="00F35F0D">
        <w:rPr>
          <w:rStyle w:val="Emphasis"/>
        </w:rPr>
        <w:t>Russian satellite</w:t>
      </w:r>
      <w:r w:rsidRPr="00F35F0D">
        <w:rPr>
          <w:sz w:val="1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71021A">
        <w:rPr>
          <w:rStyle w:val="Emphasis"/>
          <w:highlight w:val="green"/>
        </w:rPr>
        <w:t>No</w:t>
      </w:r>
      <w:r w:rsidRPr="00F35F0D">
        <w:rPr>
          <w:sz w:val="16"/>
        </w:rPr>
        <w:t xml:space="preserve">rth </w:t>
      </w:r>
      <w:r w:rsidRPr="0071021A">
        <w:rPr>
          <w:rStyle w:val="Emphasis"/>
          <w:highlight w:val="green"/>
        </w:rPr>
        <w:t>Ko</w:t>
      </w:r>
      <w:r w:rsidRPr="00F35F0D">
        <w:rPr>
          <w:sz w:val="16"/>
        </w:rPr>
        <w:t xml:space="preserve">rea </w:t>
      </w:r>
      <w:r w:rsidRPr="0071021A">
        <w:rPr>
          <w:highlight w:val="green"/>
          <w:u w:val="single"/>
        </w:rPr>
        <w:t>has been</w:t>
      </w:r>
      <w:r w:rsidRPr="00F35F0D">
        <w:rPr>
          <w:u w:val="single"/>
        </w:rPr>
        <w:t xml:space="preserve"> intermittently using </w:t>
      </w:r>
      <w:r w:rsidRPr="00F35F0D">
        <w:rPr>
          <w:rStyle w:val="Emphasis"/>
        </w:rPr>
        <w:t xml:space="preserve">GPS </w:t>
      </w:r>
      <w:r w:rsidRPr="0071021A">
        <w:rPr>
          <w:rStyle w:val="Emphasis"/>
          <w:highlight w:val="green"/>
        </w:rPr>
        <w:t>jamming</w:t>
      </w:r>
      <w:r w:rsidRPr="00F35F0D">
        <w:rPr>
          <w:u w:val="single"/>
        </w:rPr>
        <w:t xml:space="preserve"> equipment</w:t>
      </w:r>
      <w:r w:rsidRPr="00F35F0D">
        <w:rPr>
          <w:sz w:val="16"/>
        </w:rPr>
        <w:t xml:space="preserve">, </w:t>
      </w:r>
      <w:r w:rsidRPr="00F35F0D">
        <w:rPr>
          <w:u w:val="single"/>
        </w:rPr>
        <w:t>which</w:t>
      </w:r>
      <w:r w:rsidRPr="00F35F0D">
        <w:rPr>
          <w:sz w:val="16"/>
        </w:rPr>
        <w:t xml:space="preserve"> reportedly </w:t>
      </w:r>
      <w:r w:rsidRPr="00F35F0D">
        <w:rPr>
          <w:u w:val="single"/>
        </w:rPr>
        <w:t xml:space="preserve">has been interfering with U.S. and </w:t>
      </w:r>
      <w:r w:rsidRPr="00F35F0D">
        <w:rPr>
          <w:rStyle w:val="Emphasis"/>
        </w:rPr>
        <w:t>So</w:t>
      </w:r>
      <w:r w:rsidRPr="00F35F0D">
        <w:rPr>
          <w:u w:val="single"/>
        </w:rPr>
        <w:t xml:space="preserve">uth </w:t>
      </w:r>
      <w:r w:rsidRPr="00F35F0D">
        <w:rPr>
          <w:rStyle w:val="Emphasis"/>
        </w:rPr>
        <w:t>Ko</w:t>
      </w:r>
      <w:r w:rsidRPr="00F35F0D">
        <w:rPr>
          <w:u w:val="single"/>
        </w:rPr>
        <w:t>rean military operations</w:t>
      </w:r>
      <w:r w:rsidRPr="00F35F0D">
        <w:rPr>
          <w:sz w:val="16"/>
        </w:rPr>
        <w:t xml:space="preserve"> and civilian use south of the North Korean border.36 Reportedly, </w:t>
      </w:r>
      <w:r w:rsidRPr="00995222">
        <w:rPr>
          <w:rStyle w:val="Emphasis"/>
        </w:rPr>
        <w:t>only</w:t>
      </w:r>
      <w:r w:rsidRPr="00995222">
        <w:rPr>
          <w:u w:val="single"/>
        </w:rPr>
        <w:t xml:space="preserve"> </w:t>
      </w:r>
      <w:r w:rsidRPr="0071021A">
        <w:rPr>
          <w:rStyle w:val="Emphasis"/>
          <w:highlight w:val="green"/>
        </w:rPr>
        <w:t>So</w:t>
      </w:r>
      <w:r w:rsidRPr="00F35F0D">
        <w:rPr>
          <w:u w:val="single"/>
        </w:rPr>
        <w:t xml:space="preserve">uth </w:t>
      </w:r>
      <w:r w:rsidRPr="0071021A">
        <w:rPr>
          <w:rStyle w:val="Emphasis"/>
          <w:highlight w:val="green"/>
        </w:rPr>
        <w:t>Ko</w:t>
      </w:r>
      <w:r w:rsidRPr="00F35F0D">
        <w:rPr>
          <w:u w:val="single"/>
        </w:rPr>
        <w:t xml:space="preserve">rea </w:t>
      </w:r>
      <w:r w:rsidRPr="0071021A">
        <w:rPr>
          <w:highlight w:val="green"/>
          <w:u w:val="single"/>
        </w:rPr>
        <w:t xml:space="preserve">and the </w:t>
      </w:r>
      <w:r w:rsidRPr="0071021A">
        <w:rPr>
          <w:rStyle w:val="Emphasis"/>
          <w:highlight w:val="green"/>
        </w:rPr>
        <w:t>U</w:t>
      </w:r>
      <w:r w:rsidRPr="00F35F0D">
        <w:rPr>
          <w:u w:val="single"/>
        </w:rPr>
        <w:t xml:space="preserve">nited </w:t>
      </w:r>
      <w:r w:rsidRPr="0071021A">
        <w:rPr>
          <w:rStyle w:val="Emphasis"/>
          <w:highlight w:val="green"/>
        </w:rPr>
        <w:t>N</w:t>
      </w:r>
      <w:r w:rsidRPr="00F35F0D">
        <w:rPr>
          <w:u w:val="single"/>
        </w:rPr>
        <w:t>ations</w:t>
      </w:r>
      <w:r w:rsidRPr="00F35F0D">
        <w:rPr>
          <w:sz w:val="16"/>
        </w:rPr>
        <w:t xml:space="preserve"> International Telecommunications Union—at the request of South Korea—</w:t>
      </w:r>
      <w:r w:rsidRPr="00F35F0D">
        <w:rPr>
          <w:u w:val="single"/>
        </w:rPr>
        <w:t xml:space="preserve">have </w:t>
      </w:r>
      <w:r w:rsidRPr="0071021A">
        <w:rPr>
          <w:highlight w:val="green"/>
          <w:u w:val="single"/>
        </w:rPr>
        <w:t>issued letters to Pyongyang</w:t>
      </w:r>
      <w:r w:rsidRPr="00F35F0D">
        <w:rPr>
          <w:u w:val="single"/>
        </w:rPr>
        <w:t xml:space="preserve"> demanding</w:t>
      </w:r>
      <w:r w:rsidRPr="00F35F0D">
        <w:rPr>
          <w:sz w:val="16"/>
        </w:rPr>
        <w:t xml:space="preserve"> the </w:t>
      </w:r>
      <w:r w:rsidRPr="00F35F0D">
        <w:rPr>
          <w:u w:val="single"/>
        </w:rPr>
        <w:t>cessation of disruptive</w:t>
      </w:r>
      <w:r w:rsidRPr="00F35F0D">
        <w:rPr>
          <w:sz w:val="16"/>
        </w:rPr>
        <w:t xml:space="preserve"> communications </w:t>
      </w:r>
      <w:r w:rsidRPr="00F35F0D">
        <w:rPr>
          <w:u w:val="single"/>
        </w:rPr>
        <w:t>signals</w:t>
      </w:r>
      <w:r w:rsidRPr="00F35F0D">
        <w:rPr>
          <w:sz w:val="16"/>
        </w:rPr>
        <w:t xml:space="preserve"> in South Korea.37</w:t>
      </w:r>
    </w:p>
    <w:p w14:paraId="11A6F7A7" w14:textId="77777777" w:rsidR="00C65BF0" w:rsidRDefault="00C65BF0" w:rsidP="00C65BF0"/>
    <w:p w14:paraId="4D77718C" w14:textId="77777777" w:rsidR="00C65BF0" w:rsidRPr="00C84EDD" w:rsidRDefault="00C65BF0" w:rsidP="00C65BF0">
      <w:pPr>
        <w:pStyle w:val="Heading4"/>
      </w:pPr>
      <w:r>
        <w:t xml:space="preserve">Physics and math proofs </w:t>
      </w:r>
      <w:r w:rsidRPr="00423198">
        <w:rPr>
          <w:u w:val="single"/>
        </w:rPr>
        <w:t>prove</w:t>
      </w:r>
      <w:r>
        <w:t xml:space="preserve"> no impact.</w:t>
      </w:r>
    </w:p>
    <w:p w14:paraId="7A4BE451" w14:textId="77777777" w:rsidR="00C65BF0" w:rsidRDefault="00C65BF0" w:rsidP="00C65BF0">
      <w:proofErr w:type="spellStart"/>
      <w:r w:rsidRPr="00C94B34">
        <w:rPr>
          <w:rStyle w:val="Style13ptBold"/>
        </w:rPr>
        <w:t>Cairncross</w:t>
      </w:r>
      <w:proofErr w:type="spellEnd"/>
      <w:r w:rsidRPr="00C94B34">
        <w:rPr>
          <w:rStyle w:val="Style13ptBold"/>
        </w:rPr>
        <w:t xml:space="preserve"> 17</w:t>
      </w:r>
      <w:r>
        <w:t xml:space="preserve"> [</w:t>
      </w:r>
      <w:r w:rsidRPr="00BB446A">
        <w:t xml:space="preserve">Duncan </w:t>
      </w:r>
      <w:proofErr w:type="spellStart"/>
      <w:r w:rsidRPr="00BB446A">
        <w:t>Cairncross</w:t>
      </w:r>
      <w:proofErr w:type="spellEnd"/>
      <w:r w:rsidRPr="00BB446A">
        <w:t>, Retired</w:t>
      </w:r>
      <w:r>
        <w:t xml:space="preserve"> Planetary Science Engineer, BSc in Mechanical Engineering from the University of Glasgow, Diploma in Management DMS, Business Administration and Management, General from </w:t>
      </w:r>
      <w:proofErr w:type="spellStart"/>
      <w:r>
        <w:t>Teeside</w:t>
      </w:r>
      <w:proofErr w:type="spellEnd"/>
      <w:r>
        <w:t xml:space="preserve"> University, Former Asset Management Officer for the Gore District Council, “Is the Kessler Syndrome Disputed By Some Scientists?”, Quora, 10/25/2017, https://www.quora.com/Is-the-Kessler-Syndrome-disputed-by-some-scientists</w:t>
      </w:r>
    </w:p>
    <w:p w14:paraId="4C82FD2C" w14:textId="77777777" w:rsidR="00C65BF0" w:rsidRPr="000C576A" w:rsidRDefault="00C65BF0" w:rsidP="00C65BF0">
      <w:pPr>
        <w:rPr>
          <w:rStyle w:val="StyleUnderline"/>
        </w:rPr>
      </w:pPr>
      <w:proofErr w:type="spellStart"/>
      <w:r w:rsidRPr="00BB446A">
        <w:rPr>
          <w:sz w:val="16"/>
        </w:rPr>
        <w:t>Lets</w:t>
      </w:r>
      <w:proofErr w:type="spellEnd"/>
      <w:r w:rsidRPr="00BB446A">
        <w:rPr>
          <w:sz w:val="16"/>
        </w:rPr>
        <w:t xml:space="preserve"> look at some numbers - </w:t>
      </w:r>
      <w:r w:rsidRPr="00C94B34">
        <w:rPr>
          <w:rStyle w:val="StyleUnderline"/>
        </w:rPr>
        <w:t xml:space="preserve">we are </w:t>
      </w:r>
      <w:r w:rsidRPr="000C576A">
        <w:rPr>
          <w:rStyle w:val="StyleUnderline"/>
        </w:rPr>
        <w:t xml:space="preserve">talking LEO - so </w:t>
      </w:r>
      <w:r w:rsidRPr="0071021A">
        <w:rPr>
          <w:rStyle w:val="StyleUnderline"/>
          <w:highlight w:val="green"/>
        </w:rPr>
        <w:t>anything</w:t>
      </w:r>
      <w:r w:rsidRPr="000C576A">
        <w:rPr>
          <w:rStyle w:val="StyleUnderline"/>
        </w:rPr>
        <w:t xml:space="preserve"> very </w:t>
      </w:r>
      <w:r w:rsidRPr="0071021A">
        <w:rPr>
          <w:rStyle w:val="StyleUnderline"/>
          <w:highlight w:val="green"/>
        </w:rPr>
        <w:t xml:space="preserve">small will </w:t>
      </w:r>
      <w:r w:rsidRPr="0071021A">
        <w:rPr>
          <w:rStyle w:val="Emphasis"/>
          <w:highlight w:val="green"/>
        </w:rPr>
        <w:t>de-orbit</w:t>
      </w:r>
      <w:r w:rsidRPr="000C576A">
        <w:rPr>
          <w:sz w:val="16"/>
        </w:rPr>
        <w:t xml:space="preserve"> itself </w:t>
      </w:r>
      <w:r w:rsidRPr="000C576A">
        <w:rPr>
          <w:rStyle w:val="Emphasis"/>
        </w:rPr>
        <w:t xml:space="preserve">quite </w:t>
      </w:r>
      <w:r w:rsidRPr="0071021A">
        <w:rPr>
          <w:rStyle w:val="Emphasis"/>
          <w:highlight w:val="green"/>
        </w:rPr>
        <w:t>fast</w:t>
      </w:r>
      <w:r w:rsidRPr="0071021A">
        <w:rPr>
          <w:rStyle w:val="StyleUnderline"/>
          <w:highlight w:val="green"/>
        </w:rPr>
        <w:t xml:space="preserve"> from</w:t>
      </w:r>
      <w:r w:rsidRPr="000C576A">
        <w:rPr>
          <w:rStyle w:val="StyleUnderline"/>
        </w:rPr>
        <w:t xml:space="preserve"> atmospheric </w:t>
      </w:r>
      <w:r w:rsidRPr="0071021A">
        <w:rPr>
          <w:rStyle w:val="StyleUnderline"/>
          <w:highlight w:val="green"/>
        </w:rPr>
        <w:t>drag</w:t>
      </w:r>
    </w:p>
    <w:p w14:paraId="583763AA" w14:textId="77777777" w:rsidR="00C65BF0" w:rsidRPr="000C576A" w:rsidRDefault="00C65BF0" w:rsidP="00C65BF0">
      <w:pPr>
        <w:rPr>
          <w:sz w:val="16"/>
        </w:rPr>
      </w:pPr>
      <w:r w:rsidRPr="000C576A">
        <w:rPr>
          <w:sz w:val="16"/>
        </w:rPr>
        <w:t xml:space="preserve">These </w:t>
      </w:r>
      <w:r w:rsidRPr="0071021A">
        <w:rPr>
          <w:rStyle w:val="StyleUnderline"/>
          <w:highlight w:val="green"/>
        </w:rPr>
        <w:t>lumps</w:t>
      </w:r>
      <w:r w:rsidRPr="000C576A">
        <w:rPr>
          <w:rStyle w:val="StyleUnderline"/>
        </w:rPr>
        <w:t xml:space="preserve"> are going the same direction - at similar speeds - as</w:t>
      </w:r>
      <w:r w:rsidRPr="000C576A">
        <w:rPr>
          <w:sz w:val="16"/>
        </w:rPr>
        <w:t xml:space="preserve"> our </w:t>
      </w:r>
      <w:r w:rsidRPr="000C576A">
        <w:rPr>
          <w:rStyle w:val="StyleUnderline"/>
        </w:rPr>
        <w:t xml:space="preserve">satellites - so we </w:t>
      </w:r>
      <w:r w:rsidRPr="0071021A">
        <w:rPr>
          <w:rStyle w:val="StyleUnderline"/>
          <w:highlight w:val="green"/>
        </w:rPr>
        <w:t>are</w:t>
      </w:r>
      <w:r w:rsidRPr="0071021A">
        <w:rPr>
          <w:sz w:val="16"/>
          <w:highlight w:val="green"/>
        </w:rPr>
        <w:t xml:space="preserve"> </w:t>
      </w:r>
      <w:r w:rsidRPr="0071021A">
        <w:rPr>
          <w:rStyle w:val="StyleUnderline"/>
          <w:highlight w:val="green"/>
        </w:rPr>
        <w:t>not</w:t>
      </w:r>
      <w:r w:rsidRPr="000C576A">
        <w:rPr>
          <w:rStyle w:val="StyleUnderline"/>
        </w:rPr>
        <w:t xml:space="preserve"> talking about </w:t>
      </w:r>
      <w:r w:rsidRPr="0071021A">
        <w:rPr>
          <w:rStyle w:val="StyleUnderline"/>
          <w:highlight w:val="green"/>
        </w:rPr>
        <w:t>km/sec</w:t>
      </w:r>
      <w:r w:rsidRPr="000C576A">
        <w:rPr>
          <w:rStyle w:val="StyleUnderline"/>
        </w:rPr>
        <w:t xml:space="preserve"> impacts - just rifle bullet speeds - </w:t>
      </w:r>
      <w:r w:rsidRPr="0071021A">
        <w:rPr>
          <w:rStyle w:val="StyleUnderline"/>
          <w:highlight w:val="green"/>
        </w:rPr>
        <w:t>300 m/sec at max</w:t>
      </w:r>
      <w:r w:rsidRPr="000C576A">
        <w:rPr>
          <w:rStyle w:val="StyleUnderline"/>
        </w:rPr>
        <w:t xml:space="preserve">imum </w:t>
      </w:r>
      <w:r w:rsidRPr="0071021A">
        <w:rPr>
          <w:rStyle w:val="StyleUnderline"/>
          <w:highlight w:val="green"/>
        </w:rPr>
        <w:t>and</w:t>
      </w:r>
      <w:r w:rsidRPr="000C576A">
        <w:rPr>
          <w:rStyle w:val="StyleUnderline"/>
        </w:rPr>
        <w:t xml:space="preserve"> the vast </w:t>
      </w:r>
      <w:r w:rsidRPr="0071021A">
        <w:rPr>
          <w:rStyle w:val="StyleUnderline"/>
          <w:highlight w:val="green"/>
        </w:rPr>
        <w:t>majority</w:t>
      </w:r>
      <w:r w:rsidRPr="000C576A">
        <w:rPr>
          <w:sz w:val="16"/>
        </w:rPr>
        <w:t xml:space="preserve"> would have </w:t>
      </w:r>
      <w:r w:rsidRPr="0071021A">
        <w:rPr>
          <w:rStyle w:val="StyleUnderline"/>
          <w:highlight w:val="green"/>
        </w:rPr>
        <w:t>much</w:t>
      </w:r>
      <w:r w:rsidRPr="000C576A">
        <w:rPr>
          <w:rStyle w:val="StyleUnderline"/>
        </w:rPr>
        <w:t xml:space="preserve"> </w:t>
      </w:r>
      <w:proofErr w:type="spellStart"/>
      <w:r w:rsidRPr="000C576A">
        <w:rPr>
          <w:rStyle w:val="StyleUnderline"/>
        </w:rPr>
        <w:t>much</w:t>
      </w:r>
      <w:proofErr w:type="spellEnd"/>
      <w:r w:rsidRPr="000C576A">
        <w:rPr>
          <w:rStyle w:val="StyleUnderline"/>
        </w:rPr>
        <w:t xml:space="preserve"> </w:t>
      </w:r>
      <w:r w:rsidRPr="0071021A">
        <w:rPr>
          <w:rStyle w:val="StyleUnderline"/>
          <w:highlight w:val="green"/>
        </w:rPr>
        <w:t>lower</w:t>
      </w:r>
      <w:r w:rsidRPr="000C576A">
        <w:rPr>
          <w:sz w:val="16"/>
        </w:rPr>
        <w:t xml:space="preserve"> speeds</w:t>
      </w:r>
    </w:p>
    <w:p w14:paraId="5FF75310" w14:textId="77777777" w:rsidR="00C65BF0" w:rsidRPr="000C576A" w:rsidRDefault="00C65BF0" w:rsidP="00C65BF0">
      <w:pPr>
        <w:rPr>
          <w:sz w:val="16"/>
        </w:rPr>
      </w:pPr>
      <w:r w:rsidRPr="000C576A">
        <w:rPr>
          <w:sz w:val="16"/>
        </w:rPr>
        <w:t>Everything is in a torus</w:t>
      </w:r>
    </w:p>
    <w:p w14:paraId="2E3A72A4" w14:textId="77777777" w:rsidR="00C65BF0" w:rsidRPr="000C576A" w:rsidRDefault="00C65BF0" w:rsidP="00C65BF0">
      <w:pPr>
        <w:rPr>
          <w:sz w:val="16"/>
        </w:rPr>
      </w:pPr>
      <w:r w:rsidRPr="000C576A">
        <w:rPr>
          <w:sz w:val="16"/>
        </w:rPr>
        <w:t>Altitude 100 km to 300 km, - 1000 km North to 1000 km South - and about 40,000 km long</w:t>
      </w:r>
    </w:p>
    <w:p w14:paraId="134CD1A7" w14:textId="77777777" w:rsidR="00C65BF0" w:rsidRPr="000C576A" w:rsidRDefault="00C65BF0" w:rsidP="00C65BF0">
      <w:pPr>
        <w:rPr>
          <w:sz w:val="16"/>
        </w:rPr>
      </w:pPr>
      <w:r w:rsidRPr="000C576A">
        <w:rPr>
          <w:sz w:val="16"/>
        </w:rPr>
        <w:t>200 x 2000 x 40,000 = volume 16 billion cubic km -</w:t>
      </w:r>
    </w:p>
    <w:p w14:paraId="05139F81" w14:textId="77777777" w:rsidR="00C65BF0" w:rsidRPr="000C576A" w:rsidRDefault="00C65BF0" w:rsidP="00C65BF0">
      <w:pPr>
        <w:rPr>
          <w:rStyle w:val="StyleUnderline"/>
        </w:rPr>
      </w:pPr>
      <w:r w:rsidRPr="000C576A">
        <w:rPr>
          <w:rStyle w:val="StyleUnderline"/>
        </w:rPr>
        <w:t>18,000 Big bits - 100 mm - including 1,200 satellites</w:t>
      </w:r>
    </w:p>
    <w:p w14:paraId="5CDAD54E" w14:textId="77777777" w:rsidR="00C65BF0" w:rsidRPr="000C576A" w:rsidRDefault="00C65BF0" w:rsidP="00C65BF0">
      <w:pPr>
        <w:rPr>
          <w:sz w:val="16"/>
        </w:rPr>
      </w:pPr>
      <w:r w:rsidRPr="000C576A">
        <w:rPr>
          <w:sz w:val="16"/>
        </w:rPr>
        <w:t>750,000 “bullets” - 10 mm</w:t>
      </w:r>
    </w:p>
    <w:p w14:paraId="5235E914" w14:textId="77777777" w:rsidR="00C65BF0" w:rsidRPr="000C576A" w:rsidRDefault="00C65BF0" w:rsidP="00C65BF0">
      <w:pPr>
        <w:rPr>
          <w:sz w:val="16"/>
        </w:rPr>
      </w:pPr>
      <w:r w:rsidRPr="000C576A">
        <w:rPr>
          <w:sz w:val="16"/>
        </w:rPr>
        <w:t>150 million bits 1 mm</w:t>
      </w:r>
    </w:p>
    <w:p w14:paraId="793B72A3" w14:textId="77777777" w:rsidR="00C65BF0" w:rsidRPr="000C576A" w:rsidRDefault="00C65BF0" w:rsidP="00C65BF0">
      <w:pPr>
        <w:rPr>
          <w:rStyle w:val="Emphasis"/>
        </w:rPr>
      </w:pPr>
      <w:r w:rsidRPr="000C576A">
        <w:rPr>
          <w:rStyle w:val="StyleUnderline"/>
        </w:rPr>
        <w:t xml:space="preserve">Small bits we will </w:t>
      </w:r>
      <w:r w:rsidRPr="000C576A">
        <w:rPr>
          <w:rStyle w:val="Emphasis"/>
        </w:rPr>
        <w:t>ignore</w:t>
      </w:r>
      <w:r w:rsidRPr="000C576A">
        <w:rPr>
          <w:rStyle w:val="StyleUnderline"/>
        </w:rPr>
        <w:t xml:space="preserve"> as they will </w:t>
      </w:r>
      <w:r w:rsidRPr="0071021A">
        <w:rPr>
          <w:rStyle w:val="Emphasis"/>
          <w:highlight w:val="green"/>
        </w:rPr>
        <w:t>not</w:t>
      </w:r>
      <w:r w:rsidRPr="000C576A">
        <w:rPr>
          <w:rStyle w:val="Emphasis"/>
        </w:rPr>
        <w:t xml:space="preserve"> be going </w:t>
      </w:r>
      <w:r w:rsidRPr="0071021A">
        <w:rPr>
          <w:rStyle w:val="Emphasis"/>
          <w:highlight w:val="green"/>
        </w:rPr>
        <w:t>fast enough</w:t>
      </w:r>
      <w:r w:rsidRPr="000C576A">
        <w:rPr>
          <w:rStyle w:val="StyleUnderline"/>
        </w:rPr>
        <w:t xml:space="preserve"> relative </w:t>
      </w:r>
      <w:r w:rsidRPr="0071021A">
        <w:rPr>
          <w:rStyle w:val="StyleUnderline"/>
          <w:highlight w:val="green"/>
        </w:rPr>
        <w:t>to</w:t>
      </w:r>
      <w:r w:rsidRPr="000C576A">
        <w:rPr>
          <w:rStyle w:val="StyleUnderline"/>
        </w:rPr>
        <w:t xml:space="preserve"> our satellite to </w:t>
      </w:r>
      <w:r w:rsidRPr="0071021A">
        <w:rPr>
          <w:rStyle w:val="StyleUnderline"/>
          <w:highlight w:val="green"/>
        </w:rPr>
        <w:t>cause damage</w:t>
      </w:r>
      <w:r w:rsidRPr="000C576A">
        <w:rPr>
          <w:rStyle w:val="StyleUnderline"/>
        </w:rPr>
        <w:t xml:space="preserve"> - and they will </w:t>
      </w:r>
      <w:r w:rsidRPr="000C576A">
        <w:rPr>
          <w:rStyle w:val="Emphasis"/>
        </w:rPr>
        <w:t>de-orbit quite fast</w:t>
      </w:r>
    </w:p>
    <w:p w14:paraId="78A9D744" w14:textId="77777777" w:rsidR="00C65BF0" w:rsidRPr="000C576A" w:rsidRDefault="00C65BF0" w:rsidP="00C65BF0">
      <w:pPr>
        <w:rPr>
          <w:rStyle w:val="Emphasis"/>
        </w:rPr>
      </w:pPr>
      <w:r w:rsidRPr="000C576A">
        <w:rPr>
          <w:sz w:val="16"/>
        </w:rPr>
        <w:t xml:space="preserve">So </w:t>
      </w:r>
      <w:r w:rsidRPr="0071021A">
        <w:rPr>
          <w:rStyle w:val="Emphasis"/>
          <w:highlight w:val="green"/>
        </w:rPr>
        <w:t>one “bullet”</w:t>
      </w:r>
      <w:r w:rsidRPr="000C576A">
        <w:rPr>
          <w:rStyle w:val="Emphasis"/>
        </w:rPr>
        <w:t xml:space="preserve"> for </w:t>
      </w:r>
      <w:r w:rsidRPr="0071021A">
        <w:rPr>
          <w:rStyle w:val="Emphasis"/>
          <w:highlight w:val="green"/>
        </w:rPr>
        <w:t>every 21,000</w:t>
      </w:r>
      <w:r w:rsidRPr="000C576A">
        <w:rPr>
          <w:rStyle w:val="Emphasis"/>
        </w:rPr>
        <w:t xml:space="preserve"> cubic </w:t>
      </w:r>
      <w:r w:rsidRPr="0071021A">
        <w:rPr>
          <w:rStyle w:val="Emphasis"/>
          <w:highlight w:val="green"/>
        </w:rPr>
        <w:t>km</w:t>
      </w:r>
    </w:p>
    <w:p w14:paraId="26B435E1" w14:textId="77777777" w:rsidR="00C65BF0" w:rsidRPr="000C576A" w:rsidRDefault="00C65BF0" w:rsidP="00C65BF0">
      <w:pPr>
        <w:rPr>
          <w:rStyle w:val="StyleUnderline"/>
        </w:rPr>
      </w:pPr>
      <w:r w:rsidRPr="000C576A">
        <w:rPr>
          <w:rStyle w:val="StyleUnderline"/>
        </w:rPr>
        <w:t xml:space="preserve">That does </w:t>
      </w:r>
      <w:r w:rsidRPr="000C576A">
        <w:rPr>
          <w:rStyle w:val="Emphasis"/>
        </w:rPr>
        <w:t>not</w:t>
      </w:r>
      <w:r w:rsidRPr="000C576A">
        <w:rPr>
          <w:rStyle w:val="StyleUnderline"/>
        </w:rPr>
        <w:t xml:space="preserve"> sound like too dangerous a neighborhood!</w:t>
      </w:r>
    </w:p>
    <w:p w14:paraId="6A83BB0C" w14:textId="77777777" w:rsidR="00C65BF0" w:rsidRPr="000C576A" w:rsidRDefault="00C65BF0" w:rsidP="00C65BF0">
      <w:pPr>
        <w:rPr>
          <w:rStyle w:val="StyleUnderline"/>
        </w:rPr>
      </w:pPr>
      <w:r w:rsidRPr="000C576A">
        <w:rPr>
          <w:rStyle w:val="StyleUnderline"/>
        </w:rPr>
        <w:t>What happens if start some sort of cascade?</w:t>
      </w:r>
    </w:p>
    <w:p w14:paraId="5AABB20B" w14:textId="77777777" w:rsidR="00C65BF0" w:rsidRPr="000C576A" w:rsidRDefault="00C65BF0" w:rsidP="00C65BF0">
      <w:pPr>
        <w:rPr>
          <w:rStyle w:val="StyleUnderline"/>
        </w:rPr>
      </w:pPr>
      <w:r w:rsidRPr="000C576A">
        <w:rPr>
          <w:rStyle w:val="StyleUnderline"/>
        </w:rPr>
        <w:t xml:space="preserve">There is </w:t>
      </w:r>
      <w:r w:rsidRPr="0071021A">
        <w:rPr>
          <w:rStyle w:val="Emphasis"/>
          <w:highlight w:val="green"/>
        </w:rPr>
        <w:t>not much to cascade</w:t>
      </w:r>
      <w:r w:rsidRPr="000C576A">
        <w:rPr>
          <w:rStyle w:val="StyleUnderline"/>
        </w:rPr>
        <w:t xml:space="preserve"> - 18,000 - “big bits” - </w:t>
      </w:r>
      <w:r w:rsidRPr="0071021A">
        <w:rPr>
          <w:rStyle w:val="Emphasis"/>
          <w:highlight w:val="green"/>
        </w:rPr>
        <w:t>if each</w:t>
      </w:r>
      <w:r w:rsidRPr="000C576A">
        <w:rPr>
          <w:rStyle w:val="StyleUnderline"/>
        </w:rPr>
        <w:t xml:space="preserve"> of them </w:t>
      </w:r>
      <w:r w:rsidRPr="0071021A">
        <w:rPr>
          <w:rStyle w:val="Emphasis"/>
          <w:highlight w:val="green"/>
        </w:rPr>
        <w:t>became 1000 “bullets”</w:t>
      </w:r>
      <w:r w:rsidRPr="000C576A">
        <w:rPr>
          <w:rStyle w:val="StyleUnderline"/>
        </w:rPr>
        <w:t xml:space="preserve"> then </w:t>
      </w:r>
      <w:r w:rsidRPr="000C576A">
        <w:rPr>
          <w:rStyle w:val="Emphasis"/>
        </w:rPr>
        <w:t>we would have 18 million “bullets”</w:t>
      </w:r>
      <w:r w:rsidRPr="000C576A">
        <w:rPr>
          <w:rStyle w:val="StyleUnderline"/>
        </w:rPr>
        <w:t xml:space="preserve"> + the existing 750,000 bullets</w:t>
      </w:r>
    </w:p>
    <w:p w14:paraId="07DA456A" w14:textId="77777777" w:rsidR="00C65BF0" w:rsidRPr="000C576A" w:rsidRDefault="00C65BF0" w:rsidP="00C65BF0">
      <w:pPr>
        <w:rPr>
          <w:rStyle w:val="StyleUnderline"/>
        </w:rPr>
      </w:pPr>
      <w:r w:rsidRPr="000C576A">
        <w:rPr>
          <w:rStyle w:val="StyleUnderline"/>
        </w:rPr>
        <w:t xml:space="preserve">And </w:t>
      </w:r>
      <w:r w:rsidRPr="0071021A">
        <w:rPr>
          <w:rStyle w:val="StyleUnderline"/>
          <w:highlight w:val="green"/>
        </w:rPr>
        <w:t>that is</w:t>
      </w:r>
      <w:r w:rsidRPr="000C576A">
        <w:rPr>
          <w:rStyle w:val="StyleUnderline"/>
        </w:rPr>
        <w:t xml:space="preserve"> erring </w:t>
      </w:r>
      <w:r w:rsidRPr="0071021A">
        <w:rPr>
          <w:rStyle w:val="StyleUnderline"/>
          <w:highlight w:val="green"/>
        </w:rPr>
        <w:t xml:space="preserve">on the </w:t>
      </w:r>
      <w:r w:rsidRPr="0071021A">
        <w:rPr>
          <w:rStyle w:val="Emphasis"/>
          <w:highlight w:val="green"/>
        </w:rPr>
        <w:t>generous side</w:t>
      </w:r>
      <w:r w:rsidRPr="000C576A">
        <w:rPr>
          <w:rStyle w:val="StyleUnderline"/>
        </w:rPr>
        <w:t xml:space="preserve"> - these </w:t>
      </w:r>
      <w:r w:rsidRPr="0071021A">
        <w:rPr>
          <w:rStyle w:val="StyleUnderline"/>
          <w:highlight w:val="green"/>
        </w:rPr>
        <w:t>bits are</w:t>
      </w:r>
      <w:r w:rsidRPr="000C576A">
        <w:rPr>
          <w:rStyle w:val="StyleUnderline"/>
        </w:rPr>
        <w:t xml:space="preserve"> </w:t>
      </w:r>
      <w:r w:rsidRPr="000C576A">
        <w:rPr>
          <w:rStyle w:val="Emphasis"/>
        </w:rPr>
        <w:t xml:space="preserve">mostly </w:t>
      </w:r>
      <w:r w:rsidRPr="0071021A">
        <w:rPr>
          <w:rStyle w:val="Emphasis"/>
          <w:highlight w:val="green"/>
        </w:rPr>
        <w:t>metallic</w:t>
      </w:r>
      <w:r w:rsidRPr="0071021A">
        <w:rPr>
          <w:rStyle w:val="StyleUnderline"/>
          <w:highlight w:val="green"/>
        </w:rPr>
        <w:t xml:space="preserve"> and</w:t>
      </w:r>
      <w:r w:rsidRPr="000C576A">
        <w:rPr>
          <w:rStyle w:val="StyleUnderline"/>
        </w:rPr>
        <w:t xml:space="preserve"> metals </w:t>
      </w:r>
      <w:r w:rsidRPr="0071021A">
        <w:rPr>
          <w:rStyle w:val="Emphasis"/>
          <w:highlight w:val="green"/>
        </w:rPr>
        <w:t>don’t shatter</w:t>
      </w:r>
      <w:r w:rsidRPr="000C576A">
        <w:rPr>
          <w:rStyle w:val="StyleUnderline"/>
        </w:rPr>
        <w:t xml:space="preserve"> into lots of 10 mm bits when hit by rifle bullets</w:t>
      </w:r>
    </w:p>
    <w:p w14:paraId="5BA598D2" w14:textId="77777777" w:rsidR="00C65BF0" w:rsidRPr="000C576A" w:rsidRDefault="00C65BF0" w:rsidP="00C65BF0">
      <w:pPr>
        <w:rPr>
          <w:rStyle w:val="StyleUnderline"/>
          <w:sz w:val="24"/>
          <w:szCs w:val="26"/>
        </w:rPr>
      </w:pPr>
      <w:r w:rsidRPr="0071021A">
        <w:rPr>
          <w:rStyle w:val="StyleUnderline"/>
          <w:highlight w:val="green"/>
        </w:rPr>
        <w:t xml:space="preserve">That would be </w:t>
      </w:r>
      <w:r w:rsidRPr="0071021A">
        <w:rPr>
          <w:rStyle w:val="Emphasis"/>
          <w:sz w:val="24"/>
          <w:szCs w:val="26"/>
          <w:highlight w:val="green"/>
        </w:rPr>
        <w:t>one</w:t>
      </w:r>
      <w:r w:rsidRPr="000C576A">
        <w:rPr>
          <w:rStyle w:val="Emphasis"/>
          <w:sz w:val="24"/>
          <w:szCs w:val="26"/>
        </w:rPr>
        <w:t xml:space="preserve"> “bullet” </w:t>
      </w:r>
      <w:r w:rsidRPr="0071021A">
        <w:rPr>
          <w:rStyle w:val="Emphasis"/>
          <w:sz w:val="24"/>
          <w:szCs w:val="26"/>
          <w:highlight w:val="green"/>
        </w:rPr>
        <w:t>for every 853</w:t>
      </w:r>
      <w:r w:rsidRPr="000C576A">
        <w:rPr>
          <w:rStyle w:val="Emphasis"/>
          <w:sz w:val="24"/>
          <w:szCs w:val="26"/>
        </w:rPr>
        <w:t xml:space="preserve"> cubic </w:t>
      </w:r>
      <w:r w:rsidRPr="0071021A">
        <w:rPr>
          <w:rStyle w:val="Emphasis"/>
          <w:sz w:val="24"/>
          <w:szCs w:val="26"/>
          <w:highlight w:val="green"/>
        </w:rPr>
        <w:t>km</w:t>
      </w:r>
      <w:r w:rsidRPr="000C576A">
        <w:rPr>
          <w:rStyle w:val="StyleUnderline"/>
          <w:szCs w:val="26"/>
        </w:rPr>
        <w:t xml:space="preserve"> </w:t>
      </w:r>
      <w:r w:rsidRPr="000C576A">
        <w:rPr>
          <w:rStyle w:val="StyleUnderline"/>
        </w:rPr>
        <w:t xml:space="preserve">AND </w:t>
      </w:r>
      <w:r w:rsidRPr="0071021A">
        <w:rPr>
          <w:rStyle w:val="Emphasis"/>
          <w:highlight w:val="green"/>
        </w:rPr>
        <w:t>most</w:t>
      </w:r>
      <w:r w:rsidRPr="000C576A">
        <w:rPr>
          <w:rStyle w:val="StyleUnderline"/>
        </w:rPr>
        <w:t xml:space="preserve"> of the “</w:t>
      </w:r>
      <w:r w:rsidRPr="0071021A">
        <w:rPr>
          <w:rStyle w:val="StyleUnderline"/>
          <w:highlight w:val="green"/>
        </w:rPr>
        <w:t>bullets</w:t>
      </w:r>
      <w:r w:rsidRPr="000C576A">
        <w:rPr>
          <w:rStyle w:val="StyleUnderline"/>
        </w:rPr>
        <w:t xml:space="preserve">” will </w:t>
      </w:r>
      <w:r w:rsidRPr="0071021A">
        <w:rPr>
          <w:rStyle w:val="Emphasis"/>
          <w:highlight w:val="green"/>
        </w:rPr>
        <w:t>not</w:t>
      </w:r>
      <w:r w:rsidRPr="000C576A">
        <w:rPr>
          <w:rStyle w:val="Emphasis"/>
        </w:rPr>
        <w:t xml:space="preserve"> actually be going very </w:t>
      </w:r>
      <w:r w:rsidRPr="0071021A">
        <w:rPr>
          <w:rStyle w:val="Emphasis"/>
          <w:highlight w:val="green"/>
        </w:rPr>
        <w:t>fast</w:t>
      </w:r>
    </w:p>
    <w:p w14:paraId="7AE49BA8" w14:textId="77777777" w:rsidR="00C65BF0" w:rsidRPr="000C576A" w:rsidRDefault="00C65BF0" w:rsidP="00C65BF0">
      <w:pPr>
        <w:rPr>
          <w:sz w:val="16"/>
        </w:rPr>
      </w:pPr>
      <w:proofErr w:type="spellStart"/>
      <w:r w:rsidRPr="000C576A">
        <w:rPr>
          <w:sz w:val="16"/>
        </w:rPr>
        <w:t>Some time</w:t>
      </w:r>
      <w:proofErr w:type="spellEnd"/>
      <w:r w:rsidRPr="000C576A">
        <w:rPr>
          <w:sz w:val="16"/>
        </w:rPr>
        <w:t xml:space="preserve"> in the future when we have a lot </w:t>
      </w:r>
      <w:proofErr w:type="spellStart"/>
      <w:r w:rsidRPr="000C576A">
        <w:rPr>
          <w:sz w:val="16"/>
        </w:rPr>
        <w:t>mor,e</w:t>
      </w:r>
      <w:proofErr w:type="spellEnd"/>
      <w:r w:rsidRPr="000C576A">
        <w:rPr>
          <w:sz w:val="16"/>
        </w:rPr>
        <w:t xml:space="preserve"> as in a 100,000 times as much stuff in orbit then the Kessler Syndrome may be possible</w:t>
      </w:r>
    </w:p>
    <w:p w14:paraId="2F348766" w14:textId="77777777" w:rsidR="00C65BF0" w:rsidRPr="000C576A" w:rsidRDefault="00C65BF0" w:rsidP="00C65BF0">
      <w:pPr>
        <w:rPr>
          <w:sz w:val="16"/>
        </w:rPr>
      </w:pPr>
      <w:r w:rsidRPr="000C576A">
        <w:rPr>
          <w:sz w:val="16"/>
        </w:rPr>
        <w:t>If you are worried about communication satellites way up there in geostationary orbit then the situation is even better - there is a LOT more space up there and we have boosted a lot less junk up to those orbits</w:t>
      </w:r>
    </w:p>
    <w:p w14:paraId="0D3B2834" w14:textId="77777777" w:rsidR="00C65BF0" w:rsidRPr="000C576A" w:rsidRDefault="00C65BF0" w:rsidP="00C65BF0">
      <w:pPr>
        <w:rPr>
          <w:sz w:val="16"/>
        </w:rPr>
      </w:pPr>
      <w:r w:rsidRPr="000C576A">
        <w:rPr>
          <w:sz w:val="16"/>
        </w:rPr>
        <w:t>It is worth tracking the big bits and making sure that most satellites are safely de-orbited? - YES</w:t>
      </w:r>
    </w:p>
    <w:p w14:paraId="318205B1" w14:textId="77777777" w:rsidR="00C65BF0" w:rsidRDefault="00C65BF0" w:rsidP="00C65BF0">
      <w:pPr>
        <w:rPr>
          <w:rStyle w:val="StyleUnderline"/>
        </w:rPr>
      </w:pPr>
      <w:r w:rsidRPr="000C576A">
        <w:rPr>
          <w:sz w:val="16"/>
        </w:rPr>
        <w:t xml:space="preserve">But </w:t>
      </w:r>
      <w:r w:rsidRPr="000C576A">
        <w:rPr>
          <w:rStyle w:val="StyleUnderline"/>
        </w:rPr>
        <w:t xml:space="preserve">worrying about a Kessler Syndrome? - </w:t>
      </w:r>
      <w:r w:rsidRPr="000C576A">
        <w:rPr>
          <w:rStyle w:val="Emphasis"/>
        </w:rPr>
        <w:t>no</w:t>
      </w:r>
      <w:r w:rsidRPr="000C576A">
        <w:rPr>
          <w:rStyle w:val="StyleUnderline"/>
        </w:rPr>
        <w:t xml:space="preserve"> not really</w:t>
      </w:r>
    </w:p>
    <w:p w14:paraId="5D26A888" w14:textId="66C00F0F" w:rsidR="009F18C7" w:rsidRDefault="009F18C7" w:rsidP="009F18C7">
      <w:pPr>
        <w:pStyle w:val="Heading3"/>
      </w:pPr>
      <w:r>
        <w:t>1NC – AT: Asteroids</w:t>
      </w:r>
    </w:p>
    <w:p w14:paraId="58A1281A" w14:textId="77777777" w:rsidR="009F18C7" w:rsidRPr="009F18C7" w:rsidRDefault="009F18C7" w:rsidP="009F18C7">
      <w:pPr>
        <w:pStyle w:val="Heading4"/>
      </w:pPr>
      <w:r>
        <w:t>No asteroids impact.</w:t>
      </w:r>
    </w:p>
    <w:p w14:paraId="398C5512" w14:textId="77777777" w:rsidR="009F18C7" w:rsidRPr="00985E67" w:rsidRDefault="009F18C7" w:rsidP="009F18C7">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57A87565" w14:textId="77777777" w:rsidR="009F18C7" w:rsidRPr="00985E67" w:rsidRDefault="009F18C7" w:rsidP="009F18C7">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in the near future from an asteroid impact. Well, no, it doesn't mean that. So, what is the truth behind it? </w:t>
      </w:r>
      <w:r w:rsidRPr="00985E67">
        <w:rPr>
          <w:sz w:val="16"/>
        </w:rPr>
        <w:t xml:space="preserve">The source of all this is a comment by Dr Joseph </w:t>
      </w:r>
      <w:proofErr w:type="spellStart"/>
      <w:r w:rsidRPr="00985E67">
        <w:rPr>
          <w:sz w:val="16"/>
        </w:rPr>
        <w:t>Nuth</w:t>
      </w:r>
      <w:proofErr w:type="spellEnd"/>
      <w:r w:rsidRPr="00985E67">
        <w:rPr>
          <w:sz w:val="16"/>
        </w:rPr>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really large 10 km ones. There are a number of things potentially confusing about this statement however, if you read it as a </w:t>
      </w:r>
      <w:proofErr w:type="spellStart"/>
      <w:proofErr w:type="gramStart"/>
      <w:r w:rsidRPr="00985E67">
        <w:rPr>
          <w:sz w:val="16"/>
        </w:rPr>
        <w:t>non scientist</w:t>
      </w:r>
      <w:proofErr w:type="spellEnd"/>
      <w:proofErr w:type="gramEnd"/>
      <w:r w:rsidRPr="00985E67">
        <w:rPr>
          <w:sz w:val="16"/>
        </w:rPr>
        <w:t xml:space="preserve">. </w:t>
      </w:r>
      <w:r w:rsidRPr="00985E67">
        <w:rPr>
          <w:rStyle w:val="StyleUnderline"/>
        </w:rPr>
        <w:t xml:space="preserve">Although there is a risk of “mass extinction” if </w:t>
      </w:r>
      <w:r w:rsidRPr="00043054">
        <w:rPr>
          <w:rStyle w:val="StyleUnderline"/>
          <w:highlight w:val="green"/>
        </w:rPr>
        <w:t>a large asteroid hit Earth</w:t>
      </w:r>
      <w:r w:rsidRPr="00985E67">
        <w:rPr>
          <w:rStyle w:val="StyleUnderline"/>
        </w:rPr>
        <w:t xml:space="preserve">, “mass extinction” there </w:t>
      </w:r>
      <w:r w:rsidRPr="00043054">
        <w:rPr>
          <w:rStyle w:val="Emphasis"/>
          <w:highlight w:val="green"/>
        </w:rPr>
        <w:t>doesn’t mean “extinction of humans”,</w:t>
      </w:r>
      <w:r w:rsidRPr="00985E67">
        <w:rPr>
          <w:rStyle w:val="StyleUnderline"/>
        </w:rPr>
        <w:t xml:space="preserve"> we are such a resilient species that we would certainly survive a giant asteroid impact. </w:t>
      </w:r>
      <w:r w:rsidRPr="00043054">
        <w:rPr>
          <w:rStyle w:val="StyleUnderline"/>
          <w:highlight w:val="green"/>
        </w:rPr>
        <w:t xml:space="preserve">We are </w:t>
      </w:r>
      <w:r w:rsidRPr="00043054">
        <w:rPr>
          <w:rStyle w:val="Emphasis"/>
          <w:highlight w:val="green"/>
        </w:rPr>
        <w:t>not “due” an extinction</w:t>
      </w:r>
      <w:r w:rsidRPr="00985E67">
        <w:rPr>
          <w:rStyle w:val="Emphasis"/>
        </w:rPr>
        <w:t xml:space="preserve"> at all</w:t>
      </w:r>
      <w:r w:rsidRPr="00985E67">
        <w:rPr>
          <w:rStyle w:val="StyleUnderline"/>
        </w:rPr>
        <w:t xml:space="preserve">. </w:t>
      </w:r>
      <w:r w:rsidRPr="00043054">
        <w:rPr>
          <w:rStyle w:val="StyleUnderline"/>
          <w:highlight w:val="green"/>
        </w:rPr>
        <w:t xml:space="preserve">Next </w:t>
      </w:r>
      <w:r w:rsidRPr="00043054">
        <w:rPr>
          <w:rStyle w:val="Emphasis"/>
          <w:highlight w:val="green"/>
        </w:rPr>
        <w:t>giant</w:t>
      </w:r>
      <w:r w:rsidRPr="00043054">
        <w:rPr>
          <w:rStyle w:val="StyleUnderline"/>
          <w:highlight w:val="green"/>
        </w:rPr>
        <w:t xml:space="preserve"> impact is most likely to happen</w:t>
      </w:r>
      <w:r w:rsidRPr="00985E67">
        <w:rPr>
          <w:rStyle w:val="StyleUnderline"/>
        </w:rPr>
        <w:t xml:space="preserve"> many </w:t>
      </w:r>
      <w:r w:rsidRPr="00043054">
        <w:rPr>
          <w:rStyle w:val="Emphasis"/>
          <w:highlight w:val="green"/>
        </w:rPr>
        <w:t>millions of years into the future</w:t>
      </w:r>
      <w:r w:rsidRPr="00985E67">
        <w:rPr>
          <w:rStyle w:val="StyleUnderline"/>
        </w:rPr>
        <w:t xml:space="preserve">. As we'll see, </w:t>
      </w:r>
      <w:r w:rsidRPr="00043054">
        <w:rPr>
          <w:rStyle w:val="StyleUnderline"/>
          <w:highlight w:val="green"/>
        </w:rPr>
        <w:t xml:space="preserve">there is </w:t>
      </w:r>
      <w:r w:rsidRPr="00043054">
        <w:rPr>
          <w:rStyle w:val="Emphasis"/>
          <w:highlight w:val="green"/>
        </w:rPr>
        <w:t>almost zero chance</w:t>
      </w:r>
      <w:r w:rsidRPr="00043054">
        <w:rPr>
          <w:rStyle w:val="StyleUnderline"/>
          <w:highlight w:val="green"/>
        </w:rPr>
        <w:t xml:space="preserve"> of a giant impact in the </w:t>
      </w:r>
      <w:r w:rsidRPr="00043054">
        <w:rPr>
          <w:rStyle w:val="Emphasis"/>
          <w:highlight w:val="green"/>
        </w:rPr>
        <w:t>next century</w:t>
      </w:r>
      <w:r w:rsidRPr="00985E67">
        <w:rPr>
          <w:rStyle w:val="Emphasis"/>
        </w:rPr>
        <w:t xml:space="preserve">. </w:t>
      </w:r>
      <w:r w:rsidRPr="00985E67">
        <w:rPr>
          <w:sz w:val="16"/>
        </w:rPr>
        <w:t xml:space="preserve">There is however much we can do to protect ourselves from smaller asteroids. As a result of extensive asteroid surveys over the last couple of decades: </w:t>
      </w:r>
      <w:r w:rsidRPr="00043054">
        <w:rPr>
          <w:rStyle w:val="StyleUnderline"/>
          <w:highlight w:val="green"/>
        </w:rPr>
        <w:t>We can be</w:t>
      </w:r>
      <w:r w:rsidRPr="00985E67">
        <w:rPr>
          <w:rStyle w:val="StyleUnderline"/>
        </w:rPr>
        <w:t xml:space="preserve"> pretty sure (as in perhaps </w:t>
      </w:r>
      <w:r w:rsidRPr="00043054">
        <w:rPr>
          <w:rStyle w:val="Emphasis"/>
          <w:highlight w:val="green"/>
        </w:rPr>
        <w:t>99.999999%</w:t>
      </w:r>
      <w:r w:rsidRPr="00043054">
        <w:rPr>
          <w:rStyle w:val="StyleUnderline"/>
          <w:highlight w:val="green"/>
        </w:rPr>
        <w:t xml:space="preserve"> sure) that there </w:t>
      </w:r>
      <w:r w:rsidRPr="00043054">
        <w:rPr>
          <w:rStyle w:val="Emphasis"/>
          <w:highlight w:val="green"/>
        </w:rPr>
        <w:t>isn’t an extinction level asteroid headed our way</w:t>
      </w:r>
      <w:r w:rsidRPr="00985E67">
        <w:rPr>
          <w:rStyle w:val="Emphasis"/>
        </w:rPr>
        <w:t xml:space="preserve"> in the next century</w:t>
      </w:r>
      <w:r w:rsidRPr="00985E67">
        <w:rPr>
          <w:rStyle w:val="StyleUnderline"/>
        </w:rPr>
        <w:t xml:space="preserve">. </w:t>
      </w:r>
      <w:r w:rsidRPr="00043054">
        <w:rPr>
          <w:rStyle w:val="StyleUnderline"/>
          <w:highlight w:val="green"/>
        </w:rPr>
        <w:t xml:space="preserve">We </w:t>
      </w:r>
      <w:r w:rsidRPr="00043054">
        <w:rPr>
          <w:rStyle w:val="Emphasis"/>
          <w:highlight w:val="green"/>
        </w:rPr>
        <w:t>know</w:t>
      </w:r>
      <w:r w:rsidRPr="00985E67">
        <w:rPr>
          <w:rStyle w:val="Emphasis"/>
        </w:rPr>
        <w:t xml:space="preserve"> the </w:t>
      </w:r>
      <w:r w:rsidRPr="00043054">
        <w:rPr>
          <w:rStyle w:val="Emphasis"/>
          <w:highlight w:val="green"/>
        </w:rPr>
        <w:t>orbits</w:t>
      </w:r>
      <w:r w:rsidRPr="00043054">
        <w:rPr>
          <w:rStyle w:val="StyleUnderline"/>
          <w:highlight w:val="green"/>
        </w:rPr>
        <w:t xml:space="preserve"> of </w:t>
      </w:r>
      <w:r w:rsidRPr="00043054">
        <w:rPr>
          <w:rStyle w:val="Emphasis"/>
          <w:highlight w:val="green"/>
        </w:rPr>
        <w:t>all</w:t>
      </w:r>
      <w:r w:rsidRPr="00985E67">
        <w:rPr>
          <w:rStyle w:val="StyleUnderline"/>
        </w:rPr>
        <w:t xml:space="preserve"> the </w:t>
      </w:r>
      <w:proofErr w:type="gramStart"/>
      <w:r w:rsidRPr="00043054">
        <w:rPr>
          <w:rStyle w:val="StyleUnderline"/>
          <w:highlight w:val="green"/>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043054">
        <w:rPr>
          <w:rStyle w:val="StyleUnderline"/>
          <w:highlight w:val="green"/>
        </w:rPr>
        <w:t>comets</w:t>
      </w:r>
      <w:r w:rsidRPr="00985E67">
        <w:rPr>
          <w:rStyle w:val="StyleUnderline"/>
        </w:rPr>
        <w:t xml:space="preserve">, and the chance of that </w:t>
      </w:r>
      <w:r w:rsidRPr="00043054">
        <w:rPr>
          <w:rStyle w:val="StyleUnderline"/>
          <w:highlight w:val="green"/>
        </w:rPr>
        <w:t>is</w:t>
      </w:r>
      <w:r w:rsidRPr="00985E67">
        <w:rPr>
          <w:rStyle w:val="StyleUnderline"/>
        </w:rPr>
        <w:t xml:space="preserve"> something like </w:t>
      </w:r>
      <w:r w:rsidRPr="00043054">
        <w:rPr>
          <w:rStyle w:val="Emphasis"/>
          <w:highlight w:val="green"/>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rPr>
          <w:sz w:val="16"/>
        </w:rPr>
        <w:t>last minute</w:t>
      </w:r>
      <w:proofErr w:type="gramEnd"/>
      <w:r w:rsidRPr="00985E67">
        <w:rPr>
          <w:sz w:val="16"/>
        </w:rPr>
        <w:t xml:space="preserve"> deflection. First when he </w:t>
      </w:r>
      <w:proofErr w:type="gramStart"/>
      <w:r w:rsidRPr="00985E67">
        <w:rPr>
          <w:sz w:val="16"/>
        </w:rPr>
        <w:t>said</w:t>
      </w:r>
      <w:proofErr w:type="gramEnd"/>
      <w:r w:rsidRPr="00985E67">
        <w:rPr>
          <w:sz w:val="16"/>
        </w:rPr>
        <w:t xml:space="preserve"> "You could say, of course, we’re due, but it’s a random course at that point.”" - that is a scientist speaking as a scientist. But of course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could happen tomorrow</w:t>
      </w:r>
      <w:r w:rsidRPr="00985E67">
        <w:rPr>
          <w:rStyle w:val="StyleUnderline"/>
        </w:rPr>
        <w:t xml:space="preserve"> or it could be </w:t>
      </w:r>
      <w:r w:rsidRPr="00985E67">
        <w:rPr>
          <w:rStyle w:val="Emphasis"/>
        </w:rPr>
        <w:t>60 million years or 120 million years before it happens.</w:t>
      </w:r>
      <w:r w:rsidRPr="00985E67">
        <w:rPr>
          <w:sz w:val="16"/>
        </w:rPr>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rPr>
          <w:sz w:val="16"/>
        </w:rPr>
        <w:t xml:space="preserve"> in the extinctions of perhaps 26 to 30 million years. </w:t>
      </w:r>
      <w:r w:rsidRPr="00985E67">
        <w:rPr>
          <w:rStyle w:val="StyleUnderline"/>
        </w:rPr>
        <w:t xml:space="preserve">If they are right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043054">
        <w:rPr>
          <w:rStyle w:val="Emphasis"/>
          <w:highlight w:val="green"/>
        </w:rPr>
        <w:t>so far into the future</w:t>
      </w:r>
      <w:r w:rsidRPr="00043054">
        <w:rPr>
          <w:rStyle w:val="StyleUnderline"/>
          <w:highlight w:val="green"/>
        </w:rPr>
        <w:t xml:space="preserve"> it makes </w:t>
      </w:r>
      <w:r w:rsidRPr="00043054">
        <w:rPr>
          <w:rStyle w:val="Emphasis"/>
          <w:highlight w:val="green"/>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710E9CC5" w14:textId="2EB1A660" w:rsidR="009F18C7" w:rsidRDefault="009F18C7" w:rsidP="009F18C7"/>
    <w:p w14:paraId="2535D73F" w14:textId="77777777" w:rsidR="009F18C7" w:rsidRPr="00C72DAB" w:rsidRDefault="009F18C7" w:rsidP="009F18C7">
      <w:pPr>
        <w:pStyle w:val="Heading4"/>
        <w:rPr>
          <w:u w:val="single"/>
        </w:rPr>
      </w:pPr>
      <w:r>
        <w:rPr>
          <w:u w:val="single"/>
        </w:rPr>
        <w:t>Tech innovation</w:t>
      </w:r>
      <w:r>
        <w:t xml:space="preserve"> solves </w:t>
      </w:r>
      <w:r>
        <w:rPr>
          <w:u w:val="single"/>
        </w:rPr>
        <w:t>residual risks</w:t>
      </w:r>
    </w:p>
    <w:p w14:paraId="1D8F5C23" w14:textId="77777777" w:rsidR="009F18C7" w:rsidRDefault="009F18C7" w:rsidP="009F18C7">
      <w:r>
        <w:t xml:space="preserve">Robert </w:t>
      </w:r>
      <w:r w:rsidRPr="004B56C6">
        <w:rPr>
          <w:rStyle w:val="Style13ptBold"/>
        </w:rPr>
        <w:t>Walker 16</w:t>
      </w:r>
      <w:r>
        <w:t>, mathematician, 12-14-2016, “Why Resilient Humans Would Survive Giant Asteroid Impact - Even With Over 90% Of Species Extinct,” https://www.science20.com/robert_inventor/why_resilient_humans_would_survive_giant_asteroid_impact_even_with_over_90_of_species_extinct-187383</w:t>
      </w:r>
    </w:p>
    <w:p w14:paraId="1FCE72CC" w14:textId="77777777" w:rsidR="009F18C7" w:rsidRPr="0068040B" w:rsidRDefault="009F18C7" w:rsidP="009F18C7">
      <w:pPr>
        <w:rPr>
          <w:u w:val="single"/>
        </w:rPr>
      </w:pPr>
      <w:r w:rsidRPr="00277792">
        <w:rPr>
          <w:rStyle w:val="StyleUnderline"/>
        </w:rPr>
        <w:t>If you look at some of the past extinction events, you might think that humans could go extinct very easily</w:t>
      </w:r>
      <w:r w:rsidRPr="00277792">
        <w:rPr>
          <w:sz w:val="12"/>
        </w:rPr>
        <w:t xml:space="preserve">. </w:t>
      </w:r>
      <w:r w:rsidRPr="00277792">
        <w:rPr>
          <w:rStyle w:val="StyleUnderline"/>
        </w:rPr>
        <w:t>The worst of all of those was the Permian–Triassic extinction event during which 96% of marine species and 70% of land species went extinct</w:t>
      </w:r>
      <w:r w:rsidRPr="00277792">
        <w:rPr>
          <w:sz w:val="12"/>
        </w:rPr>
        <w:t xml:space="preserve"> according to one estimate. </w:t>
      </w:r>
      <w:r w:rsidRPr="00277792">
        <w:rPr>
          <w:rStyle w:val="StyleUnderline"/>
        </w:rPr>
        <w:t>So based on those figures you might well think that there is a 70% chance that humans would go extinct as a result of whatever causes those extinctions</w:t>
      </w:r>
      <w:r w:rsidRPr="00277792">
        <w:rPr>
          <w:sz w:val="12"/>
        </w:rPr>
        <w:t xml:space="preserve">. </w:t>
      </w:r>
      <w:r w:rsidRPr="00277792">
        <w:rPr>
          <w:rStyle w:val="StyleUnderline"/>
        </w:rPr>
        <w:t xml:space="preserve">However, </w:t>
      </w:r>
      <w:r w:rsidRPr="00043054">
        <w:rPr>
          <w:rStyle w:val="StyleUnderline"/>
          <w:highlight w:val="green"/>
        </w:rPr>
        <w:t xml:space="preserve">even after the extinction of the dinosaurs, </w:t>
      </w:r>
      <w:r w:rsidRPr="00E170CA">
        <w:rPr>
          <w:rStyle w:val="StyleUnderline"/>
        </w:rPr>
        <w:t xml:space="preserve">birds, dawn sequoia, river turtles, small mammals and </w:t>
      </w:r>
      <w:r w:rsidRPr="00043054">
        <w:rPr>
          <w:rStyle w:val="Emphasis"/>
          <w:highlight w:val="green"/>
        </w:rPr>
        <w:t xml:space="preserve">many </w:t>
      </w:r>
      <w:r w:rsidRPr="00E170CA">
        <w:rPr>
          <w:rStyle w:val="Emphasis"/>
        </w:rPr>
        <w:t xml:space="preserve">other </w:t>
      </w:r>
      <w:r w:rsidRPr="00043054">
        <w:rPr>
          <w:rStyle w:val="Emphasis"/>
          <w:highlight w:val="green"/>
        </w:rPr>
        <w:t>plants and creatures survived</w:t>
      </w:r>
      <w:r w:rsidRPr="00277792">
        <w:rPr>
          <w:sz w:val="12"/>
        </w:rPr>
        <w:t xml:space="preserve">. </w:t>
      </w:r>
      <w:r w:rsidRPr="00277792">
        <w:rPr>
          <w:rStyle w:val="StyleUnderline"/>
        </w:rPr>
        <w:t xml:space="preserve">Many species would go extinct after a gamma ray burst or a large asteroid impact, </w:t>
      </w:r>
      <w:r w:rsidRPr="00277792">
        <w:rPr>
          <w:rStyle w:val="Emphasis"/>
        </w:rPr>
        <w:t xml:space="preserve">but </w:t>
      </w:r>
      <w:r w:rsidRPr="00043054">
        <w:rPr>
          <w:rStyle w:val="Emphasis"/>
          <w:highlight w:val="green"/>
        </w:rPr>
        <w:t>humans are great survivors</w:t>
      </w:r>
      <w:r w:rsidRPr="00277792">
        <w:rPr>
          <w:sz w:val="12"/>
        </w:rPr>
        <w:t xml:space="preserve">. </w:t>
      </w:r>
      <w:r w:rsidRPr="00277792">
        <w:rPr>
          <w:rStyle w:val="StyleUnderline"/>
        </w:rPr>
        <w:t xml:space="preserve">We were at risk in the past before we developed tools and clothing. </w:t>
      </w:r>
      <w:r w:rsidRPr="00E170CA">
        <w:rPr>
          <w:rStyle w:val="StyleUnderline"/>
        </w:rPr>
        <w:t>But with clothes, tools, boats, etc,</w:t>
      </w:r>
      <w:r w:rsidRPr="00043054">
        <w:rPr>
          <w:rStyle w:val="StyleUnderline"/>
          <w:highlight w:val="green"/>
        </w:rPr>
        <w:t xml:space="preserve"> we are </w:t>
      </w:r>
      <w:r w:rsidRPr="00E170CA">
        <w:rPr>
          <w:rStyle w:val="StyleUnderline"/>
        </w:rPr>
        <w:t xml:space="preserve">an </w:t>
      </w:r>
      <w:r w:rsidRPr="00043054">
        <w:rPr>
          <w:rStyle w:val="StyleUnderline"/>
          <w:highlight w:val="green"/>
        </w:rPr>
        <w:t xml:space="preserve">extremely adaptable </w:t>
      </w:r>
      <w:r w:rsidRPr="00E170CA">
        <w:rPr>
          <w:rStyle w:val="StyleUnderline"/>
        </w:rPr>
        <w:t>species</w:t>
      </w:r>
      <w:r w:rsidRPr="00043054">
        <w:rPr>
          <w:rStyle w:val="StyleUnderline"/>
          <w:highlight w:val="green"/>
        </w:rPr>
        <w:t>, able to survive anywhere</w:t>
      </w:r>
      <w:r w:rsidRPr="00277792">
        <w:rPr>
          <w:rStyle w:val="StyleUnderline"/>
        </w:rPr>
        <w:t xml:space="preserve"> from the Kalahari desert to the Arctic, </w:t>
      </w:r>
      <w:r w:rsidRPr="00043054">
        <w:rPr>
          <w:rStyle w:val="Emphasis"/>
          <w:highlight w:val="green"/>
        </w:rPr>
        <w:t>with only stone age technology</w:t>
      </w:r>
      <w:r w:rsidRPr="00043054">
        <w:rPr>
          <w:sz w:val="12"/>
          <w:highlight w:val="green"/>
        </w:rPr>
        <w:t>.</w:t>
      </w:r>
      <w:r w:rsidRPr="00277792">
        <w:rPr>
          <w:sz w:val="12"/>
        </w:rPr>
        <w:t xml:space="preserve"> We had already colonized most of the world by the end of the neolithic period. Overview of Pre-modern human migration - there is debate and controversy about the details, but generally agreed that humans were already present world-wide by the end of the neolithic period (which ends around 2000 BC), or shortly after. </w:t>
      </w:r>
      <w:r w:rsidRPr="00277792">
        <w:rPr>
          <w:rStyle w:val="StyleUnderline"/>
        </w:rPr>
        <w:t xml:space="preserve">So, as long as we retain at least stone age technology, there isn't much that could make us extinct. </w:t>
      </w:r>
      <w:r w:rsidRPr="00043054">
        <w:rPr>
          <w:rStyle w:val="StyleUnderline"/>
          <w:highlight w:val="green"/>
        </w:rPr>
        <w:t xml:space="preserve">Even if we have to go back to beachcombing </w:t>
      </w:r>
      <w:r w:rsidRPr="00E170CA">
        <w:rPr>
          <w:rStyle w:val="StyleUnderline"/>
        </w:rPr>
        <w:t>and surviving on shellfish, which</w:t>
      </w:r>
      <w:r w:rsidRPr="00277792">
        <w:rPr>
          <w:rStyle w:val="StyleUnderline"/>
        </w:rPr>
        <w:t xml:space="preserve"> was a staple of early human diet </w:t>
      </w:r>
      <w:r w:rsidRPr="00277792">
        <w:rPr>
          <w:sz w:val="12"/>
        </w:rPr>
        <w:t xml:space="preserve">in cold places such as Canada and Scotland where I live, </w:t>
      </w:r>
      <w:r w:rsidRPr="00043054">
        <w:rPr>
          <w:rStyle w:val="Emphasis"/>
          <w:highlight w:val="green"/>
        </w:rPr>
        <w:t>one way or another some humans would survive</w:t>
      </w:r>
      <w:r w:rsidRPr="00277792">
        <w:rPr>
          <w:rStyle w:val="Emphasis"/>
        </w:rPr>
        <w:t>.</w:t>
      </w:r>
      <w:r>
        <w:rPr>
          <w:rStyle w:val="Emphasis"/>
        </w:rPr>
        <w:t xml:space="preserve"> </w:t>
      </w:r>
      <w:r w:rsidRPr="000245B2">
        <w:rPr>
          <w:sz w:val="12"/>
          <w:lang w:val="es-US"/>
        </w:rPr>
        <w:t xml:space="preserve">Conchero al sur de Puerto Desead - a </w:t>
      </w:r>
      <w:proofErr w:type="spellStart"/>
      <w:r w:rsidRPr="000245B2">
        <w:rPr>
          <w:sz w:val="12"/>
          <w:lang w:val="es-US"/>
        </w:rPr>
        <w:t>shell</w:t>
      </w:r>
      <w:proofErr w:type="spellEnd"/>
      <w:r w:rsidRPr="000245B2">
        <w:rPr>
          <w:sz w:val="12"/>
          <w:lang w:val="es-US"/>
        </w:rPr>
        <w:t xml:space="preserve"> </w:t>
      </w:r>
      <w:proofErr w:type="spellStart"/>
      <w:r w:rsidRPr="000245B2">
        <w:rPr>
          <w:sz w:val="12"/>
          <w:lang w:val="es-US"/>
        </w:rPr>
        <w:t>midden</w:t>
      </w:r>
      <w:proofErr w:type="spellEnd"/>
      <w:r w:rsidRPr="000245B2">
        <w:rPr>
          <w:sz w:val="12"/>
          <w:lang w:val="es-US"/>
        </w:rPr>
        <w:t xml:space="preserve"> in </w:t>
      </w:r>
      <w:proofErr w:type="gramStart"/>
      <w:r w:rsidRPr="000245B2">
        <w:rPr>
          <w:sz w:val="12"/>
          <w:lang w:val="es-US"/>
        </w:rPr>
        <w:t>Argentina</w:t>
      </w:r>
      <w:proofErr w:type="gramEnd"/>
      <w:r w:rsidRPr="000245B2">
        <w:rPr>
          <w:sz w:val="12"/>
          <w:lang w:val="es-US"/>
        </w:rPr>
        <w:t xml:space="preserve">. </w:t>
      </w:r>
      <w:r w:rsidRPr="00277792">
        <w:rPr>
          <w:sz w:val="12"/>
        </w:rPr>
        <w:t xml:space="preserve">For long periods of time ancient humans survived on shellfish, for so long that they built up these huge shell middens in many parts of the world. See Shell Midden </w:t>
      </w:r>
      <w:r w:rsidRPr="00277792">
        <w:rPr>
          <w:rStyle w:val="StyleUnderline"/>
        </w:rPr>
        <w:t>We are omnivores able to survive on:</w:t>
      </w:r>
      <w:r>
        <w:rPr>
          <w:rStyle w:val="StyleUnderline"/>
        </w:rPr>
        <w:t xml:space="preserve"> </w:t>
      </w:r>
      <w:r w:rsidRPr="00277792">
        <w:rPr>
          <w:rStyle w:val="StyleUnderline"/>
        </w:rPr>
        <w:t>Shellfish</w:t>
      </w:r>
      <w:r>
        <w:rPr>
          <w:rStyle w:val="StyleUnderline"/>
        </w:rPr>
        <w:t xml:space="preserve"> </w:t>
      </w:r>
      <w:r w:rsidRPr="00277792">
        <w:rPr>
          <w:rStyle w:val="StyleUnderline"/>
        </w:rPr>
        <w:t>Insects</w:t>
      </w:r>
      <w:r>
        <w:rPr>
          <w:rStyle w:val="StyleUnderline"/>
        </w:rPr>
        <w:t xml:space="preserve"> </w:t>
      </w:r>
      <w:r w:rsidRPr="00277792">
        <w:rPr>
          <w:rStyle w:val="StyleUnderline"/>
        </w:rPr>
        <w:t>Fish and other marine life</w:t>
      </w:r>
      <w:r>
        <w:rPr>
          <w:rStyle w:val="StyleUnderline"/>
        </w:rPr>
        <w:t xml:space="preserve"> </w:t>
      </w:r>
      <w:r w:rsidRPr="00277792">
        <w:rPr>
          <w:rStyle w:val="StyleUnderline"/>
        </w:rPr>
        <w:t>Nuts</w:t>
      </w:r>
      <w:r>
        <w:rPr>
          <w:rStyle w:val="StyleUnderline"/>
        </w:rPr>
        <w:t xml:space="preserve"> </w:t>
      </w:r>
      <w:r w:rsidRPr="00277792">
        <w:rPr>
          <w:rStyle w:val="StyleUnderline"/>
        </w:rPr>
        <w:t>Fruit</w:t>
      </w:r>
      <w:r>
        <w:rPr>
          <w:rStyle w:val="StyleUnderline"/>
        </w:rPr>
        <w:t xml:space="preserve"> </w:t>
      </w:r>
      <w:r w:rsidRPr="00277792">
        <w:rPr>
          <w:rStyle w:val="StyleUnderline"/>
        </w:rPr>
        <w:t>Roots</w:t>
      </w:r>
      <w:r>
        <w:rPr>
          <w:rStyle w:val="StyleUnderline"/>
        </w:rPr>
        <w:t xml:space="preserve"> </w:t>
      </w:r>
      <w:r w:rsidRPr="00277792">
        <w:rPr>
          <w:rStyle w:val="StyleUnderline"/>
        </w:rPr>
        <w:t>Seeds and cereals</w:t>
      </w:r>
      <w:r>
        <w:rPr>
          <w:rStyle w:val="StyleUnderline"/>
        </w:rPr>
        <w:t xml:space="preserve"> </w:t>
      </w:r>
      <w:r w:rsidRPr="00277792">
        <w:rPr>
          <w:rStyle w:val="StyleUnderline"/>
        </w:rPr>
        <w:t>Birds,</w:t>
      </w:r>
      <w:r>
        <w:rPr>
          <w:rStyle w:val="StyleUnderline"/>
        </w:rPr>
        <w:t xml:space="preserve"> </w:t>
      </w:r>
      <w:r w:rsidRPr="00277792">
        <w:rPr>
          <w:rStyle w:val="StyleUnderline"/>
        </w:rPr>
        <w:t>Animals</w:t>
      </w:r>
      <w:r>
        <w:rPr>
          <w:rStyle w:val="StyleUnderline"/>
        </w:rPr>
        <w:t xml:space="preserve"> </w:t>
      </w:r>
      <w:r w:rsidRPr="00277792">
        <w:rPr>
          <w:rStyle w:val="StyleUnderline"/>
        </w:rPr>
        <w:t>Reptiles.</w:t>
      </w:r>
      <w:r>
        <w:rPr>
          <w:rStyle w:val="StyleUnderline"/>
        </w:rPr>
        <w:t xml:space="preserve"> </w:t>
      </w:r>
      <w:r w:rsidRPr="00277792">
        <w:rPr>
          <w:rStyle w:val="StyleUnderline"/>
        </w:rPr>
        <w:t xml:space="preserve">So long as any of those survive the extinction event, anywhere in the world and so long as humans retain at least stone age level of understanding of technology - </w:t>
      </w:r>
      <w:r w:rsidRPr="00E170CA">
        <w:rPr>
          <w:rStyle w:val="Emphasis"/>
        </w:rPr>
        <w:t xml:space="preserve">then there would be many survivors and </w:t>
      </w:r>
      <w:r w:rsidRPr="00043054">
        <w:rPr>
          <w:rStyle w:val="Emphasis"/>
          <w:highlight w:val="green"/>
        </w:rPr>
        <w:t>we would not go extinct, even if more than 90% of species went extinct</w:t>
      </w:r>
      <w:r w:rsidRPr="00277792">
        <w:rPr>
          <w:sz w:val="12"/>
        </w:rPr>
        <w:t xml:space="preserve">. The dinosaurs weren't a patch on us as far as survival goes. </w:t>
      </w:r>
      <w:r w:rsidRPr="00043054">
        <w:rPr>
          <w:rStyle w:val="StyleUnderline"/>
          <w:highlight w:val="green"/>
        </w:rPr>
        <w:t>Without any tech</w:t>
      </w:r>
      <w:r w:rsidRPr="00E170CA">
        <w:rPr>
          <w:rStyle w:val="StyleUnderline"/>
        </w:rPr>
        <w:t>nology, turtles, croco</w:t>
      </w:r>
      <w:r w:rsidRPr="00277792">
        <w:rPr>
          <w:rStyle w:val="StyleUnderline"/>
        </w:rPr>
        <w:t xml:space="preserve">diles, alligators, small mammals, flying dinosaurs (the birds), dawn redwood </w:t>
      </w:r>
      <w:r w:rsidRPr="00E170CA">
        <w:rPr>
          <w:rStyle w:val="StyleUnderline"/>
        </w:rPr>
        <w:t>trees, pine trees</w:t>
      </w:r>
      <w:r w:rsidRPr="00043054">
        <w:rPr>
          <w:rStyle w:val="StyleUnderline"/>
          <w:highlight w:val="green"/>
        </w:rPr>
        <w:t>, many lifeforms survived the dinosaur extinction impact</w:t>
      </w:r>
      <w:r w:rsidRPr="00277792">
        <w:rPr>
          <w:rStyle w:val="StyleUnderline"/>
        </w:rPr>
        <w:t>.</w:t>
      </w:r>
      <w:r>
        <w:rPr>
          <w:rStyle w:val="StyleUnderline"/>
        </w:rPr>
        <w:t xml:space="preserve"> </w:t>
      </w:r>
      <w:r w:rsidRPr="00277792">
        <w:rPr>
          <w:sz w:val="12"/>
        </w:rPr>
        <w:t xml:space="preserve">We aren't vulnerable like the early hominids. So long as </w:t>
      </w:r>
      <w:r w:rsidRPr="00277792">
        <w:rPr>
          <w:rStyle w:val="StyleUnderline"/>
        </w:rPr>
        <w:t>We retain the ability to make clothes and simple tools and to make boats to cross rivers and seas to find new sources of food</w:t>
      </w:r>
      <w:r>
        <w:rPr>
          <w:rStyle w:val="StyleUnderline"/>
        </w:rPr>
        <w:t xml:space="preserve"> </w:t>
      </w:r>
      <w:r w:rsidRPr="00277792">
        <w:rPr>
          <w:rStyle w:val="StyleUnderline"/>
        </w:rPr>
        <w:t>There is something edible somewhere on Earth that we can find in our travels, and cultivate or just eat in situ as hunter gatherers</w:t>
      </w:r>
      <w:r>
        <w:rPr>
          <w:rStyle w:val="StyleUnderline"/>
        </w:rPr>
        <w:t xml:space="preserve"> </w:t>
      </w:r>
      <w:r w:rsidRPr="00277792">
        <w:rPr>
          <w:sz w:val="12"/>
        </w:rPr>
        <w:t xml:space="preserve">Then we could survive anywhere where there is such food, from the Arctic to the hottest of deserts, along the </w:t>
      </w:r>
      <w:proofErr w:type="gramStart"/>
      <w:r w:rsidRPr="00277792">
        <w:rPr>
          <w:sz w:val="12"/>
        </w:rPr>
        <w:t>sea shores</w:t>
      </w:r>
      <w:proofErr w:type="gramEnd"/>
      <w:r w:rsidRPr="00277792">
        <w:rPr>
          <w:sz w:val="12"/>
        </w:rPr>
        <w:t xml:space="preserve">, or in tropical rainforests. </w:t>
      </w:r>
      <w:r w:rsidRPr="00277792">
        <w:rPr>
          <w:rStyle w:val="StyleUnderline"/>
        </w:rPr>
        <w:t>So, for sure, some of us would survive a giant impact like that.</w:t>
      </w:r>
    </w:p>
    <w:p w14:paraId="70486ACB" w14:textId="77777777" w:rsidR="009F18C7" w:rsidRPr="009F18C7" w:rsidRDefault="009F18C7" w:rsidP="009F18C7"/>
    <w:sectPr w:rsidR="009F18C7" w:rsidRPr="009F18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9F18C7"/>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351B"/>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56820"/>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1802"/>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18C7"/>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65BF0"/>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7298F"/>
  <w15:chartTrackingRefBased/>
  <w15:docId w15:val="{0527DC07-B611-412E-8D2B-5CFBDF5E5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18C7"/>
    <w:rPr>
      <w:rFonts w:ascii="Calibri" w:hAnsi="Calibri" w:cs="Calibri"/>
    </w:rPr>
  </w:style>
  <w:style w:type="paragraph" w:styleId="Heading1">
    <w:name w:val="heading 1"/>
    <w:aliases w:val="Pocket"/>
    <w:basedOn w:val="Normal"/>
    <w:next w:val="Normal"/>
    <w:link w:val="Heading1Char"/>
    <w:qFormat/>
    <w:rsid w:val="009F18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18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F18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9F18C7"/>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9F18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18C7"/>
  </w:style>
  <w:style w:type="character" w:customStyle="1" w:styleId="Heading1Char">
    <w:name w:val="Heading 1 Char"/>
    <w:aliases w:val="Pocket Char"/>
    <w:basedOn w:val="DefaultParagraphFont"/>
    <w:link w:val="Heading1"/>
    <w:rsid w:val="009F18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F18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F18C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F18C7"/>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7"/>
    <w:qFormat/>
    <w:rsid w:val="009F18C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F18C7"/>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6"/>
    <w:qFormat/>
    <w:rsid w:val="009F18C7"/>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9F18C7"/>
    <w:rPr>
      <w:color w:val="auto"/>
      <w:u w:val="none"/>
    </w:rPr>
  </w:style>
  <w:style w:type="character" w:styleId="FollowedHyperlink">
    <w:name w:val="FollowedHyperlink"/>
    <w:basedOn w:val="DefaultParagraphFont"/>
    <w:uiPriority w:val="99"/>
    <w:semiHidden/>
    <w:unhideWhenUsed/>
    <w:rsid w:val="009F18C7"/>
    <w:rPr>
      <w:color w:val="auto"/>
      <w:u w:val="none"/>
    </w:rPr>
  </w:style>
  <w:style w:type="paragraph" w:customStyle="1" w:styleId="textbold">
    <w:name w:val="text bold"/>
    <w:basedOn w:val="Normal"/>
    <w:link w:val="Emphasis"/>
    <w:uiPriority w:val="7"/>
    <w:qFormat/>
    <w:rsid w:val="009F18C7"/>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Dont use,Tag and Cite,No Spacing31,CD - Cite,ca,card"/>
    <w:basedOn w:val="Heading1"/>
    <w:link w:val="Hyperlink"/>
    <w:autoRedefine/>
    <w:uiPriority w:val="99"/>
    <w:qFormat/>
    <w:rsid w:val="009F18C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9F18C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itg.ac.in/aru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techtimes.com/articles/77612/20150818/companies-working-space-elevator.ht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pacelegalissues.com/space-law-legal-aspects-of-the-space-elevator-transportation-system/" TargetMode="External"/><Relationship Id="rId11" Type="http://schemas.openxmlformats.org/officeDocument/2006/relationships/hyperlink" Target="https://www.researchgate.net/publication/278396883_Searching_for_non-aggressive_targets%20//" TargetMode="External"/><Relationship Id="rId5" Type="http://schemas.openxmlformats.org/officeDocument/2006/relationships/webSettings" Target="webSettings.xml"/><Relationship Id="rId10" Type="http://schemas.openxmlformats.org/officeDocument/2006/relationships/hyperlink" Target="https://www.uscc.gov/sites/default/files/transcripts/April%2025%2C%202019%20Hearing%20Transcript%20%282%29.pdf" TargetMode="External"/><Relationship Id="rId4" Type="http://schemas.openxmlformats.org/officeDocument/2006/relationships/settings" Target="settings.xml"/><Relationship Id="rId9" Type="http://schemas.openxmlformats.org/officeDocument/2006/relationships/hyperlink" Target="https://www.thehindu.com/news/international/xi-tightened-control-over-the-pla/article37549460.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13301</Words>
  <Characters>75819</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11</cp:revision>
  <dcterms:created xsi:type="dcterms:W3CDTF">2022-02-12T18:56:00Z</dcterms:created>
  <dcterms:modified xsi:type="dcterms:W3CDTF">2022-02-12T20:11:00Z</dcterms:modified>
</cp:coreProperties>
</file>