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A9851" w14:textId="57375EAA" w:rsidR="00635FB5" w:rsidRDefault="00635FB5" w:rsidP="00635FB5">
      <w:pPr>
        <w:pStyle w:val="Heading1"/>
      </w:pPr>
      <w:r>
        <w:t>1NC R1 NDCA</w:t>
      </w:r>
    </w:p>
    <w:p w14:paraId="023783CB" w14:textId="53B83C22" w:rsidR="00635FB5" w:rsidRDefault="00635FB5" w:rsidP="00635FB5">
      <w:pPr>
        <w:pStyle w:val="Heading2"/>
      </w:pPr>
      <w:r>
        <w:t>1</w:t>
      </w:r>
    </w:p>
    <w:p w14:paraId="5DE7D62B" w14:textId="0E3BC65B" w:rsidR="00635FB5" w:rsidRDefault="00635FB5" w:rsidP="00635FB5">
      <w:pPr>
        <w:pStyle w:val="Heading3"/>
      </w:pPr>
      <w:r>
        <w:t>T</w:t>
      </w:r>
    </w:p>
    <w:p w14:paraId="63BE5702" w14:textId="77777777" w:rsidR="00425A45" w:rsidRDefault="00425A45" w:rsidP="00425A45">
      <w:pPr>
        <w:pStyle w:val="Heading4"/>
      </w:pPr>
      <w:r>
        <w:t xml:space="preserve">Interpretation: debaters must only defend that the appropriation of outer space by </w:t>
      </w:r>
      <w:r w:rsidRPr="002D58AC">
        <w:rPr>
          <w:u w:val="single"/>
        </w:rPr>
        <w:t>private entities is unjust</w:t>
      </w:r>
      <w:r>
        <w:t xml:space="preserve">. To clarify, they must </w:t>
      </w:r>
      <w:r w:rsidRPr="002D58AC">
        <w:rPr>
          <w:u w:val="single"/>
        </w:rPr>
        <w:t>only defend private entities</w:t>
      </w:r>
      <w:r>
        <w:t>.</w:t>
      </w:r>
    </w:p>
    <w:p w14:paraId="181CE589" w14:textId="77777777" w:rsidR="00425A45" w:rsidRDefault="00425A45" w:rsidP="00425A45"/>
    <w:p w14:paraId="279E6B46" w14:textId="77777777" w:rsidR="00425A45" w:rsidRDefault="00425A45" w:rsidP="00425A45">
      <w:pPr>
        <w:pStyle w:val="Heading4"/>
      </w:pPr>
      <w:r>
        <w:t xml:space="preserve">Private entities are </w:t>
      </w:r>
      <w:r w:rsidRPr="00B265A4">
        <w:rPr>
          <w:u w:val="single"/>
        </w:rPr>
        <w:t>non-governmental</w:t>
      </w:r>
      <w:r>
        <w:t>.</w:t>
      </w:r>
    </w:p>
    <w:p w14:paraId="0386203E" w14:textId="77777777" w:rsidR="00425A45" w:rsidRPr="00B83284" w:rsidRDefault="00425A45" w:rsidP="00425A45">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4B8FACC2" w14:textId="77777777" w:rsidR="00425A45" w:rsidRDefault="00425A45" w:rsidP="00425A45">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1E37E31" w14:textId="77777777" w:rsidR="00425A45" w:rsidRPr="00B83284" w:rsidRDefault="00425A45" w:rsidP="00425A45">
      <w:pPr>
        <w:rPr>
          <w:sz w:val="16"/>
        </w:rPr>
      </w:pPr>
    </w:p>
    <w:p w14:paraId="6F6D1755" w14:textId="77777777" w:rsidR="00425A45" w:rsidRPr="00C73B6C" w:rsidRDefault="00425A45" w:rsidP="00425A45">
      <w:pPr>
        <w:rPr>
          <w:sz w:val="12"/>
        </w:rPr>
      </w:pPr>
    </w:p>
    <w:p w14:paraId="4725098C" w14:textId="77777777" w:rsidR="00425A45" w:rsidRDefault="00425A45" w:rsidP="00425A45">
      <w:pPr>
        <w:pStyle w:val="Heading4"/>
      </w:pPr>
      <w:r>
        <w:t>That excludes governments and nations.</w:t>
      </w:r>
    </w:p>
    <w:p w14:paraId="72EC0876" w14:textId="77777777" w:rsidR="00425A45" w:rsidRPr="00C73B6C" w:rsidRDefault="00425A45" w:rsidP="00425A45">
      <w:proofErr w:type="spellStart"/>
      <w:r w:rsidRPr="00C73B6C">
        <w:rPr>
          <w:rStyle w:val="Style13ptBold"/>
        </w:rPr>
        <w:t>Upcounsel</w:t>
      </w:r>
      <w:proofErr w:type="spellEnd"/>
      <w:r>
        <w:t xml:space="preserve"> [</w:t>
      </w:r>
      <w:proofErr w:type="spellStart"/>
      <w:r w:rsidRPr="00C73B6C">
        <w:t>UpCounsel</w:t>
      </w:r>
      <w:proofErr w:type="spellEnd"/>
      <w:r w:rsidRPr="00C73B6C">
        <w:t xml:space="preserve"> is an interactive online service that makes it faster and easier for businesses to find and hire legal help solely based on their preferences.</w:t>
      </w:r>
      <w:r>
        <w:t xml:space="preserve"> “</w:t>
      </w:r>
      <w:r w:rsidRPr="00C73B6C">
        <w:t>Private Entity: Everything You Need to Know</w:t>
      </w:r>
      <w:r>
        <w:t xml:space="preserve">.” </w:t>
      </w:r>
      <w:hyperlink r:id="rId6" w:history="1">
        <w:r w:rsidRPr="008E3DAC">
          <w:rPr>
            <w:rStyle w:val="Hyperlink"/>
          </w:rPr>
          <w:t>https://www.upcounsel.com/private-entity</w:t>
        </w:r>
      </w:hyperlink>
      <w:r>
        <w:t>] Justin</w:t>
      </w:r>
    </w:p>
    <w:p w14:paraId="640D9771" w14:textId="77777777" w:rsidR="00425A45" w:rsidRPr="00642217" w:rsidRDefault="00425A45" w:rsidP="00425A45">
      <w:r w:rsidRPr="00C73B6C">
        <w:rPr>
          <w:highlight w:val="green"/>
          <w:u w:val="single"/>
        </w:rPr>
        <w:t xml:space="preserve">A private entity </w:t>
      </w:r>
      <w:r w:rsidRPr="00694F6B">
        <w:rPr>
          <w:u w:val="single"/>
        </w:rPr>
        <w:t>can be</w:t>
      </w:r>
      <w:r w:rsidRPr="00642217">
        <w:rPr>
          <w:szCs w:val="12"/>
        </w:rPr>
        <w:t xml:space="preserve"> a partnership, corporation, individual, nonprofit organization, company, or</w:t>
      </w:r>
      <w:r w:rsidRPr="00C73B6C">
        <w:rPr>
          <w:u w:val="single"/>
        </w:rPr>
        <w:t xml:space="preserve"> </w:t>
      </w:r>
      <w:r w:rsidRPr="00C73B6C">
        <w:rPr>
          <w:highlight w:val="green"/>
          <w:u w:val="single"/>
        </w:rPr>
        <w:t>any</w:t>
      </w:r>
      <w:r w:rsidRPr="00C73B6C">
        <w:rPr>
          <w:u w:val="single"/>
        </w:rPr>
        <w:t xml:space="preserve"> other </w:t>
      </w:r>
      <w:r w:rsidRPr="00694F6B">
        <w:rPr>
          <w:u w:val="single"/>
        </w:rPr>
        <w:t xml:space="preserve">organized </w:t>
      </w:r>
      <w:r w:rsidRPr="00C73B6C">
        <w:rPr>
          <w:highlight w:val="green"/>
          <w:u w:val="single"/>
        </w:rPr>
        <w:t xml:space="preserve">group that is </w:t>
      </w:r>
      <w:r w:rsidRPr="00C73B6C">
        <w:rPr>
          <w:rStyle w:val="Emphasis"/>
          <w:highlight w:val="green"/>
        </w:rPr>
        <w:t>not government-affiliated</w:t>
      </w:r>
      <w:r w:rsidRPr="00642217">
        <w:t>. Indian tribes and foreign public entities are not considered private entities.</w:t>
      </w:r>
    </w:p>
    <w:p w14:paraId="7877BE90" w14:textId="77777777" w:rsidR="00425A45" w:rsidRDefault="00425A45" w:rsidP="00425A45">
      <w:pPr>
        <w:rPr>
          <w:sz w:val="12"/>
        </w:rPr>
      </w:pPr>
    </w:p>
    <w:p w14:paraId="24D68576" w14:textId="77777777" w:rsidR="00425A45" w:rsidRDefault="00425A45" w:rsidP="00425A45">
      <w:pPr>
        <w:pStyle w:val="Heading4"/>
      </w:pPr>
      <w:r>
        <w:t>Violation—they advocate for “</w:t>
      </w:r>
      <w:r w:rsidRPr="002D58AC">
        <w:rPr>
          <w:u w:val="single"/>
        </w:rPr>
        <w:t>the commons</w:t>
      </w:r>
      <w:r>
        <w:t xml:space="preserve">” in which </w:t>
      </w:r>
      <w:r w:rsidRPr="002D58AC">
        <w:rPr>
          <w:u w:val="single"/>
        </w:rPr>
        <w:t>no individual</w:t>
      </w:r>
      <w:r>
        <w:t xml:space="preserve">, including governments, </w:t>
      </w:r>
      <w:r w:rsidRPr="002D58AC">
        <w:rPr>
          <w:u w:val="single"/>
        </w:rPr>
        <w:t>own property in outer space</w:t>
      </w:r>
      <w:r>
        <w:t xml:space="preserve">. </w:t>
      </w:r>
    </w:p>
    <w:p w14:paraId="54CAD01D" w14:textId="77777777" w:rsidR="00425A45" w:rsidRPr="002D58AC" w:rsidRDefault="00425A45" w:rsidP="00425A45"/>
    <w:p w14:paraId="039ED6FC" w14:textId="77777777" w:rsidR="00425A45" w:rsidRDefault="00425A45" w:rsidP="00425A45">
      <w:pPr>
        <w:pStyle w:val="Heading4"/>
      </w:pPr>
      <w:r>
        <w:t>This bans appropriation by countries, which aren’t private entities.</w:t>
      </w:r>
    </w:p>
    <w:p w14:paraId="7FAA2AFB" w14:textId="77777777" w:rsidR="00425A45" w:rsidRPr="00584C54" w:rsidRDefault="00425A45" w:rsidP="00425A45">
      <w:pPr>
        <w:rPr>
          <w:sz w:val="18"/>
          <w:szCs w:val="18"/>
        </w:rPr>
      </w:pPr>
      <w:r w:rsidRPr="00EB0C58">
        <w:rPr>
          <w:rStyle w:val="Style13ptBold"/>
        </w:rPr>
        <w:t>Babcock</w:t>
      </w:r>
      <w:r>
        <w:rPr>
          <w:rStyle w:val="Style13ptBold"/>
        </w:rPr>
        <w:t xml:space="preserve"> 19 </w:t>
      </w:r>
      <w:r w:rsidRPr="00584C54">
        <w:rPr>
          <w:rStyle w:val="Style13ptBold"/>
          <w:b w:val="0"/>
          <w:sz w:val="22"/>
        </w:rPr>
        <w:t>[</w:t>
      </w:r>
      <w:r w:rsidRPr="00584C54">
        <w:t xml:space="preserve">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584C54">
        <w:t>LeBoeuf</w:t>
      </w:r>
      <w:proofErr w:type="spellEnd"/>
      <w:r w:rsidRPr="00584C54">
        <w:t xml:space="preserve">, Lamb, </w:t>
      </w:r>
      <w:proofErr w:type="spellStart"/>
      <w:r w:rsidRPr="00584C54">
        <w:t>Leiby</w:t>
      </w:r>
      <w:proofErr w:type="spellEnd"/>
      <w:r w:rsidRPr="00584C54">
        <w:t xml:space="preserve"> &amp; </w:t>
      </w:r>
      <w:proofErr w:type="spellStart"/>
      <w:r w:rsidRPr="00584C54">
        <w:t>MacRae</w:t>
      </w:r>
      <w:proofErr w:type="spellEnd"/>
      <w:r w:rsidRPr="00584C54">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 Justin</w:t>
      </w:r>
    </w:p>
    <w:p w14:paraId="3E3FCA2E" w14:textId="77777777" w:rsidR="00425A45" w:rsidRDefault="00425A45" w:rsidP="00425A45">
      <w:pPr>
        <w:rPr>
          <w:sz w:val="12"/>
        </w:rPr>
      </w:pPr>
      <w:r w:rsidRPr="00C73B6C">
        <w:rPr>
          <w:highlight w:val="green"/>
          <w:u w:val="single"/>
        </w:rPr>
        <w:t xml:space="preserve">This Section </w:t>
      </w:r>
      <w:r w:rsidRPr="00C73B6C">
        <w:rPr>
          <w:rStyle w:val="Emphasis"/>
          <w:highlight w:val="green"/>
        </w:rPr>
        <w:t>discusses</w:t>
      </w:r>
      <w:r w:rsidRPr="002D58AC">
        <w:rPr>
          <w:u w:val="single"/>
        </w:rPr>
        <w:t xml:space="preserve"> what </w:t>
      </w:r>
      <w:r w:rsidRPr="00C73B6C">
        <w:rPr>
          <w:u w:val="single"/>
        </w:rPr>
        <w:t xml:space="preserve">about </w:t>
      </w:r>
      <w:r w:rsidRPr="00C73B6C">
        <w:rPr>
          <w:highlight w:val="green"/>
          <w:u w:val="single"/>
        </w:rPr>
        <w:t xml:space="preserve">space </w:t>
      </w:r>
      <w:r w:rsidRPr="00C73B6C">
        <w:rPr>
          <w:u w:val="single"/>
        </w:rPr>
        <w:t>makes it</w:t>
      </w:r>
      <w:r w:rsidRPr="002D58AC">
        <w:rPr>
          <w:u w:val="single"/>
        </w:rPr>
        <w:t xml:space="preserve"> </w:t>
      </w:r>
      <w:r w:rsidRPr="00C73B6C">
        <w:rPr>
          <w:rStyle w:val="Emphasis"/>
          <w:sz w:val="26"/>
          <w:szCs w:val="26"/>
        </w:rPr>
        <w:t xml:space="preserve">more </w:t>
      </w:r>
      <w:r w:rsidRPr="00C73B6C">
        <w:rPr>
          <w:rStyle w:val="Emphasis"/>
          <w:sz w:val="26"/>
          <w:szCs w:val="26"/>
          <w:highlight w:val="green"/>
        </w:rPr>
        <w:t>like a commons</w:t>
      </w:r>
      <w:r w:rsidRPr="002D58AC">
        <w:rPr>
          <w:u w:val="single"/>
        </w:rPr>
        <w:t xml:space="preserve"> than private property</w:t>
      </w:r>
      <w:r w:rsidRPr="00C73B6C">
        <w:rPr>
          <w:sz w:val="12"/>
        </w:rPr>
        <w:t xml:space="preserve">. Indeed, </w:t>
      </w:r>
      <w:r w:rsidRPr="002D58AC">
        <w:rPr>
          <w:u w:val="single"/>
        </w:rPr>
        <w:t xml:space="preserve">early space treaties treated </w:t>
      </w:r>
      <w:r w:rsidRPr="00C73B6C">
        <w:rPr>
          <w:rStyle w:val="Emphasis"/>
        </w:rPr>
        <w:t>space as though it was a commons</w:t>
      </w:r>
      <w:r w:rsidRPr="00C73B6C">
        <w:rPr>
          <w:sz w:val="12"/>
        </w:rPr>
        <w:t xml:space="preserve">.334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 1. </w:t>
      </w:r>
      <w:r w:rsidRPr="00C73B6C">
        <w:rPr>
          <w:rStyle w:val="Emphasis"/>
        </w:rPr>
        <w:t>Early Treaties and Analogous Areas</w:t>
      </w:r>
      <w:r w:rsidRPr="002D58AC">
        <w:rPr>
          <w:u w:val="single"/>
        </w:rPr>
        <w:t xml:space="preserve"> of the Globe</w:t>
      </w:r>
      <w:r w:rsidRPr="00C73B6C">
        <w:rPr>
          <w:sz w:val="12"/>
        </w:rPr>
        <w:t xml:space="preserve"> Early treaties, such as the 1968 Agreement on the Rescue of Astronauts, the Return of Astronauts, and the Return of Objects Launched into Outer Space, which “requires space-faring nations to rescue stranded astronauts and wayward objects and return them to the appropriate country,” “</w:t>
      </w:r>
      <w:r w:rsidRPr="000326E9">
        <w:rPr>
          <w:highlight w:val="green"/>
          <w:u w:val="single"/>
        </w:rPr>
        <w:t xml:space="preserve">envisions </w:t>
      </w:r>
      <w:r w:rsidRPr="00C73B6C">
        <w:rPr>
          <w:highlight w:val="green"/>
          <w:u w:val="single"/>
        </w:rPr>
        <w:t xml:space="preserve">space as a commons beyond </w:t>
      </w:r>
      <w:r w:rsidRPr="00C73B6C">
        <w:rPr>
          <w:u w:val="single"/>
        </w:rPr>
        <w:t>the</w:t>
      </w:r>
      <w:r w:rsidRPr="002D58AC">
        <w:rPr>
          <w:u w:val="single"/>
        </w:rPr>
        <w:t xml:space="preserve"> </w:t>
      </w:r>
      <w:r w:rsidRPr="00C73B6C">
        <w:rPr>
          <w:rStyle w:val="Emphasis"/>
          <w:highlight w:val="green"/>
        </w:rPr>
        <w:t>possession</w:t>
      </w:r>
      <w:r w:rsidRPr="00C73B6C">
        <w:rPr>
          <w:rStyle w:val="Emphasis"/>
        </w:rPr>
        <w:t xml:space="preserve"> and control </w:t>
      </w:r>
      <w:r w:rsidRPr="00C73B6C">
        <w:rPr>
          <w:rStyle w:val="Emphasis"/>
          <w:highlight w:val="green"/>
        </w:rPr>
        <w:t>of any</w:t>
      </w:r>
      <w:r w:rsidRPr="00C73B6C">
        <w:rPr>
          <w:rStyle w:val="Emphasis"/>
        </w:rPr>
        <w:t xml:space="preserve"> one </w:t>
      </w:r>
      <w:r w:rsidRPr="00C73B6C">
        <w:rPr>
          <w:rStyle w:val="Emphasis"/>
          <w:highlight w:val="green"/>
        </w:rPr>
        <w:t>nation</w:t>
      </w:r>
      <w:r w:rsidRPr="00C73B6C">
        <w:rPr>
          <w:rStyle w:val="Emphasis"/>
        </w:rPr>
        <w:t xml:space="preserve"> or people</w:t>
      </w:r>
      <w:r w:rsidRPr="00C73B6C">
        <w:rPr>
          <w:sz w:val="12"/>
        </w:rPr>
        <w:t>.”336 So too, the 1972 Convention on International Liability for Damage Caused by Space Objects, which “was established to resolve concerns over financial liability in the event that a spacecraft or other space machine causes damage to other space-based or [e]</w:t>
      </w:r>
      <w:proofErr w:type="spellStart"/>
      <w:r w:rsidRPr="00C73B6C">
        <w:rPr>
          <w:sz w:val="12"/>
        </w:rPr>
        <w:t>arth</w:t>
      </w:r>
      <w:proofErr w:type="spellEnd"/>
      <w:r w:rsidRPr="00C73B6C">
        <w:rPr>
          <w:sz w:val="12"/>
        </w:rPr>
        <w:t>-bound assets,” and the 1975 Convention on Registration of Objects Launched into Outer Space, which “imposes a requirement that states maintain and submit to the [United Nations] thorough records of all objects launched into outer space.”337 Indeed, the 1967 OST “</w:t>
      </w:r>
      <w:r w:rsidRPr="00C73B6C">
        <w:rPr>
          <w:highlight w:val="green"/>
          <w:u w:val="single"/>
        </w:rPr>
        <w:t>allocates</w:t>
      </w:r>
      <w:r w:rsidRPr="002D58AC">
        <w:rPr>
          <w:u w:val="single"/>
        </w:rPr>
        <w:t xml:space="preserve"> the </w:t>
      </w:r>
      <w:r w:rsidRPr="00C73B6C">
        <w:rPr>
          <w:rStyle w:val="Emphasis"/>
        </w:rPr>
        <w:t xml:space="preserve">use of orbital </w:t>
      </w:r>
      <w:r w:rsidRPr="00C73B6C">
        <w:rPr>
          <w:rStyle w:val="Emphasis"/>
          <w:highlight w:val="green"/>
        </w:rPr>
        <w:t>space as if it were a common property resource</w:t>
      </w:r>
      <w:r w:rsidRPr="002D58AC">
        <w:rPr>
          <w:u w:val="single"/>
        </w:rPr>
        <w:t xml:space="preserve">”338 </w:t>
      </w:r>
      <w:r w:rsidRPr="00C73B6C">
        <w:rPr>
          <w:highlight w:val="green"/>
          <w:u w:val="single"/>
        </w:rPr>
        <w:t>by declaring</w:t>
      </w:r>
      <w:r w:rsidRPr="002D58AC">
        <w:rPr>
          <w:u w:val="single"/>
        </w:rPr>
        <w:t xml:space="preserve"> outer </w:t>
      </w:r>
      <w:r w:rsidRPr="00C73B6C">
        <w:rPr>
          <w:highlight w:val="green"/>
          <w:u w:val="single"/>
        </w:rPr>
        <w:t xml:space="preserve">space an </w:t>
      </w:r>
      <w:r w:rsidRPr="00C73B6C">
        <w:rPr>
          <w:rStyle w:val="Emphasis"/>
          <w:highlight w:val="green"/>
        </w:rPr>
        <w:t>open access resource and banning appropriation by</w:t>
      </w:r>
      <w:r w:rsidRPr="00C73B6C">
        <w:rPr>
          <w:rStyle w:val="Emphasis"/>
        </w:rPr>
        <w:t xml:space="preserve"> any </w:t>
      </w:r>
      <w:r w:rsidRPr="00C73B6C">
        <w:rPr>
          <w:rStyle w:val="Emphasis"/>
          <w:highlight w:val="green"/>
        </w:rPr>
        <w:t>country</w:t>
      </w:r>
      <w:r w:rsidRPr="00C73B6C">
        <w:rPr>
          <w:sz w:val="12"/>
        </w:rPr>
        <w:t xml:space="preserve">.339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w:t>
      </w:r>
      <w:r w:rsidRPr="00C73B6C">
        <w:rPr>
          <w:highlight w:val="green"/>
          <w:u w:val="single"/>
        </w:rPr>
        <w:t xml:space="preserve">space is a resource from which </w:t>
      </w:r>
      <w:r w:rsidRPr="00C73B6C">
        <w:rPr>
          <w:rStyle w:val="Emphasis"/>
          <w:highlight w:val="green"/>
        </w:rPr>
        <w:t>no nation</w:t>
      </w:r>
      <w:r w:rsidRPr="00C73B6C">
        <w:rPr>
          <w:rStyle w:val="Emphasis"/>
        </w:rPr>
        <w:t xml:space="preserve"> or private entity </w:t>
      </w:r>
      <w:r w:rsidRPr="00C73B6C">
        <w:rPr>
          <w:rStyle w:val="Emphasis"/>
          <w:highlight w:val="green"/>
        </w:rPr>
        <w:t>can be excluded</w:t>
      </w:r>
      <w:r w:rsidRPr="00C73B6C">
        <w:rPr>
          <w:sz w:val="12"/>
        </w:rPr>
        <w:t xml:space="preserve">”341—a true open access commons.342 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 “The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 2. Common Property Common property is property, the rights to which belong to more than one entity.356 Like private property, common property is endemic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 A commons, or CPR, is frequently asserted to resist “privatization and/or commodification of those resources,” making it oppositional to a claim that something is private property.360 Sheila Foster and Christian </w:t>
      </w:r>
      <w:proofErr w:type="spellStart"/>
      <w:r w:rsidRPr="00C73B6C">
        <w:rPr>
          <w:sz w:val="12"/>
        </w:rPr>
        <w:t>Iaione’s</w:t>
      </w:r>
      <w:proofErr w:type="spellEnd"/>
      <w:r w:rsidRPr="00C73B6C">
        <w:rPr>
          <w:sz w:val="12"/>
        </w:rPr>
        <w:t xml:space="preserve">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303C2F3D" w14:textId="77777777" w:rsidR="00425A45" w:rsidRDefault="00425A45" w:rsidP="00425A45">
      <w:pPr>
        <w:rPr>
          <w:sz w:val="12"/>
        </w:rPr>
      </w:pPr>
    </w:p>
    <w:p w14:paraId="0FECF98D" w14:textId="77777777" w:rsidR="00425A45" w:rsidRDefault="00425A45" w:rsidP="00425A45">
      <w:pPr>
        <w:pStyle w:val="Heading4"/>
      </w:pPr>
      <w:r>
        <w:t>Don’t let them shift out of the violation – inserted lines below.</w:t>
      </w:r>
    </w:p>
    <w:p w14:paraId="112E4727" w14:textId="77777777" w:rsidR="00425A45" w:rsidRDefault="00425A45" w:rsidP="00425A45">
      <w:pPr>
        <w:rPr>
          <w:rStyle w:val="Emphasis"/>
        </w:rPr>
      </w:pPr>
      <w:r w:rsidRPr="00642217">
        <w:rPr>
          <w:rStyle w:val="Style13ptBold"/>
        </w:rPr>
        <w:t>1AC Vollmer</w:t>
      </w:r>
      <w:r>
        <w:t xml:space="preserve">- </w:t>
      </w:r>
      <w:r w:rsidRPr="00FE1C0C">
        <w:rPr>
          <w:rStyle w:val="StyleUnderline"/>
        </w:rPr>
        <w:t xml:space="preserve">Therefore, </w:t>
      </w:r>
      <w:r w:rsidRPr="00642217">
        <w:rPr>
          <w:rStyle w:val="Emphasis"/>
          <w:sz w:val="28"/>
          <w:szCs w:val="28"/>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p>
    <w:p w14:paraId="376C6E19" w14:textId="77777777" w:rsidR="00425A45" w:rsidRDefault="00425A45" w:rsidP="00425A45">
      <w:pPr>
        <w:rPr>
          <w:rStyle w:val="Emphasis"/>
        </w:rPr>
      </w:pPr>
      <w:r w:rsidRPr="00642217">
        <w:rPr>
          <w:rStyle w:val="Style13ptBold"/>
        </w:rPr>
        <w:t>1AC Vollmer</w:t>
      </w:r>
      <w:r>
        <w:t xml:space="preserve">- </w:t>
      </w:r>
      <w:r w:rsidRPr="00D05584">
        <w:rPr>
          <w:rStyle w:val="StyleUnderline"/>
        </w:rPr>
        <w:t>shared</w:t>
      </w:r>
      <w:r w:rsidRPr="00867C6E">
        <w:rPr>
          <w:rStyle w:val="Emphasis"/>
          <w:highlight w:val="yellow"/>
        </w:rPr>
        <w:t xml:space="preserve"> </w:t>
      </w:r>
      <w:r w:rsidRPr="00642217">
        <w:rPr>
          <w:rStyle w:val="Emphasis"/>
          <w:sz w:val="28"/>
          <w:szCs w:val="28"/>
          <w:highlight w:val="yellow"/>
        </w:rPr>
        <w:t xml:space="preserve">global </w:t>
      </w:r>
      <w:r w:rsidRPr="00867C6E">
        <w:rPr>
          <w:rStyle w:val="Emphasis"/>
          <w:highlight w:val="yellow"/>
        </w:rPr>
        <w:t xml:space="preserve">liability will consider the responsibility of </w:t>
      </w:r>
      <w:r w:rsidRPr="00642217">
        <w:rPr>
          <w:rStyle w:val="Emphasis"/>
          <w:sz w:val="28"/>
          <w:szCs w:val="28"/>
        </w:rPr>
        <w:t>nation</w:t>
      </w:r>
      <w:r w:rsidRPr="00642217">
        <w:rPr>
          <w:rStyle w:val="StyleUnderline"/>
          <w:sz w:val="28"/>
          <w:szCs w:val="28"/>
        </w:rPr>
        <w:t>-</w:t>
      </w:r>
      <w:r w:rsidRPr="00642217">
        <w:rPr>
          <w:rStyle w:val="Emphasis"/>
          <w:sz w:val="28"/>
          <w:szCs w:val="28"/>
          <w:highlight w:val="yellow"/>
        </w:rPr>
        <w:t xml:space="preserve">states </w:t>
      </w:r>
      <w:r w:rsidRPr="00867C6E">
        <w:rPr>
          <w:rStyle w:val="Emphasis"/>
          <w:highlight w:val="yellow"/>
        </w:rPr>
        <w:t>and private entities in isolation</w:t>
      </w:r>
    </w:p>
    <w:p w14:paraId="55C88122" w14:textId="77777777" w:rsidR="00425A45" w:rsidRDefault="00425A45" w:rsidP="00425A45">
      <w:pPr>
        <w:rPr>
          <w:rStyle w:val="StyleUnderline"/>
        </w:rPr>
      </w:pPr>
      <w:r w:rsidRPr="00642217">
        <w:rPr>
          <w:rStyle w:val="Style13ptBold"/>
        </w:rPr>
        <w:t>1AC Silverstein</w:t>
      </w:r>
      <w:r>
        <w:t xml:space="preserve">- </w:t>
      </w:r>
      <w:r w:rsidRPr="00642217">
        <w:t>These costs, rooted in a failure to govern space as a commons, will be</w:t>
      </w:r>
      <w:r w:rsidRPr="003714CF">
        <w:rPr>
          <w:sz w:val="12"/>
        </w:rPr>
        <w:t xml:space="preserve"> </w:t>
      </w:r>
      <w:r w:rsidRPr="00867C6E">
        <w:rPr>
          <w:rStyle w:val="StyleUnderline"/>
          <w:highlight w:val="yellow"/>
        </w:rPr>
        <w:t>borne by all space actors</w:t>
      </w:r>
      <w:r w:rsidRPr="008D7D08">
        <w:rPr>
          <w:rStyle w:val="StyleUnderline"/>
        </w:rPr>
        <w:t>, including emerging states</w:t>
      </w:r>
    </w:p>
    <w:p w14:paraId="080EDD35" w14:textId="77777777" w:rsidR="00425A45" w:rsidRDefault="00425A45" w:rsidP="00425A45">
      <w:pPr>
        <w:rPr>
          <w:rStyle w:val="Emphasis"/>
        </w:rPr>
      </w:pPr>
      <w:r w:rsidRPr="00642217">
        <w:rPr>
          <w:rStyle w:val="Style13ptBold"/>
        </w:rPr>
        <w:t xml:space="preserve">1AC </w:t>
      </w:r>
      <w:proofErr w:type="spellStart"/>
      <w:r w:rsidRPr="00642217">
        <w:rPr>
          <w:rStyle w:val="Style13ptBold"/>
        </w:rPr>
        <w:t>Dardot</w:t>
      </w:r>
      <w:proofErr w:type="spellEnd"/>
      <w:r>
        <w:t xml:space="preserve">- </w:t>
      </w:r>
      <w:r w:rsidRPr="00AC4D68">
        <w:rPr>
          <w:rStyle w:val="StyleUnderline"/>
        </w:rPr>
        <w:t xml:space="preserve">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p>
    <w:p w14:paraId="3D48E44A" w14:textId="77777777" w:rsidR="00425A45" w:rsidRDefault="00425A45" w:rsidP="00425A45">
      <w:pPr>
        <w:rPr>
          <w:rStyle w:val="Emphasis"/>
        </w:rPr>
      </w:pPr>
    </w:p>
    <w:p w14:paraId="306AC0E7" w14:textId="77777777" w:rsidR="00425A45" w:rsidRPr="00935ADE" w:rsidRDefault="00425A45" w:rsidP="00425A45">
      <w:pPr>
        <w:pStyle w:val="Heading4"/>
      </w:pPr>
      <w:r>
        <w:t xml:space="preserve">We’ll pre-empt plan text in a vacuum – 1] Anything else lets the 1ar recontextualize their advocacy in infinite different ways not grounded by their 1ac to moot neg offense 2] 1AC offense is based off of the implementation and effects of the advantage which even if they win it, vote neg on presumption cuz they can’t solve anything </w:t>
      </w:r>
    </w:p>
    <w:p w14:paraId="0A77257A" w14:textId="77777777" w:rsidR="00425A45" w:rsidRPr="00642217" w:rsidRDefault="00425A45" w:rsidP="00425A45"/>
    <w:p w14:paraId="17E57EB5" w14:textId="77777777" w:rsidR="00425A45" w:rsidRDefault="00425A45" w:rsidP="00425A45">
      <w:pPr>
        <w:pStyle w:val="Heading4"/>
      </w:pPr>
      <w:r>
        <w:t>Standards</w:t>
      </w:r>
    </w:p>
    <w:p w14:paraId="5A3AA0DF" w14:textId="77777777" w:rsidR="00425A45" w:rsidRDefault="00425A45" w:rsidP="00425A45">
      <w:pPr>
        <w:pStyle w:val="Heading4"/>
      </w:pPr>
      <w:r w:rsidRPr="00694F6B">
        <w:t xml:space="preserve">1] </w:t>
      </w:r>
      <w:r>
        <w:t>Precision—</w:t>
      </w:r>
      <w:r w:rsidRPr="00694F6B">
        <w:t>the</w:t>
      </w:r>
      <w:r>
        <w:t xml:space="preserve">y justify </w:t>
      </w:r>
      <w:r w:rsidRPr="00694F6B">
        <w:t xml:space="preserve">doing away with </w:t>
      </w:r>
      <w:r w:rsidRPr="00694F6B">
        <w:rPr>
          <w:u w:val="single"/>
        </w:rPr>
        <w:t>random words</w:t>
      </w:r>
      <w:r>
        <w:t xml:space="preserve"> </w:t>
      </w:r>
      <w:r w:rsidRPr="00694F6B">
        <w:t xml:space="preserve">because the aff is no longer </w:t>
      </w:r>
      <w:r w:rsidRPr="00694F6B">
        <w:rPr>
          <w:u w:val="single"/>
        </w:rPr>
        <w:t>bounded</w:t>
      </w:r>
      <w:r w:rsidRPr="00694F6B">
        <w:t xml:space="preserve"> by the </w:t>
      </w:r>
      <w:r>
        <w:t>resolution which decks predictability</w:t>
      </w:r>
      <w:r w:rsidRPr="00694F6B">
        <w:t xml:space="preserve">. Independent voter for </w:t>
      </w:r>
      <w:r w:rsidRPr="00694F6B">
        <w:rPr>
          <w:u w:val="single"/>
        </w:rPr>
        <w:t>jurisdiction</w:t>
      </w:r>
      <w:r>
        <w:t>—</w:t>
      </w:r>
      <w:r w:rsidRPr="00694F6B">
        <w:t xml:space="preserve">the judge </w:t>
      </w:r>
      <w:r>
        <w:t>can’t</w:t>
      </w:r>
      <w:r w:rsidRPr="00694F6B">
        <w:t xml:space="preserve"> vote aff if there </w:t>
      </w:r>
      <w:r w:rsidRPr="00694F6B">
        <w:rPr>
          <w:u w:val="single"/>
        </w:rPr>
        <w:t>wasn’t</w:t>
      </w:r>
      <w:r w:rsidRPr="00694F6B">
        <w:t xml:space="preserve"> a legitimate aff.</w:t>
      </w:r>
    </w:p>
    <w:p w14:paraId="163A70EB" w14:textId="77777777" w:rsidR="00425A45" w:rsidRDefault="00425A45" w:rsidP="00425A45">
      <w:pPr>
        <w:pStyle w:val="Heading4"/>
      </w:pPr>
      <w:r>
        <w:t xml:space="preserve">2] </w:t>
      </w:r>
      <w:r w:rsidRPr="00694F6B">
        <w:t>Limits</w:t>
      </w:r>
      <w:r>
        <w:t>—</w:t>
      </w:r>
      <w:r w:rsidRPr="00694F6B">
        <w:t xml:space="preserve">tangentially related affs are </w:t>
      </w:r>
      <w:r w:rsidRPr="00694F6B">
        <w:rPr>
          <w:u w:val="single"/>
        </w:rPr>
        <w:t>unpredictable</w:t>
      </w:r>
      <w:r w:rsidRPr="00694F6B">
        <w:t xml:space="preserve"> and </w:t>
      </w:r>
      <w:r w:rsidRPr="00694F6B">
        <w:rPr>
          <w:u w:val="single"/>
        </w:rPr>
        <w:t>infinite</w:t>
      </w:r>
      <w:r w:rsidRPr="00694F6B">
        <w:t xml:space="preserve"> because there’s no stasis to the resolution</w:t>
      </w:r>
      <w:r>
        <w:t xml:space="preserve">—exacerbated by </w:t>
      </w:r>
      <w:r w:rsidRPr="00694F6B">
        <w:rPr>
          <w:u w:val="single"/>
        </w:rPr>
        <w:t>195 governments</w:t>
      </w:r>
      <w:r>
        <w:t xml:space="preserve"> and </w:t>
      </w:r>
      <w:r w:rsidRPr="00694F6B">
        <w:rPr>
          <w:u w:val="single"/>
        </w:rPr>
        <w:t>permutations</w:t>
      </w:r>
      <w:r>
        <w:t xml:space="preserve">. </w:t>
      </w:r>
    </w:p>
    <w:p w14:paraId="5B0A9C0B" w14:textId="77777777" w:rsidR="00425A45" w:rsidRDefault="00425A45" w:rsidP="00425A45">
      <w:pPr>
        <w:pStyle w:val="Heading4"/>
      </w:pPr>
      <w:r>
        <w:t xml:space="preserve">Two impacts: </w:t>
      </w:r>
    </w:p>
    <w:p w14:paraId="4111466F" w14:textId="77777777" w:rsidR="00425A45" w:rsidRDefault="00425A45" w:rsidP="00425A45">
      <w:pPr>
        <w:pStyle w:val="Heading4"/>
      </w:pPr>
      <w:r>
        <w:t>A] K</w:t>
      </w:r>
      <w:r w:rsidRPr="00694F6B">
        <w:t xml:space="preserve">ills </w:t>
      </w:r>
      <w:r w:rsidRPr="00694F6B">
        <w:rPr>
          <w:u w:val="single"/>
        </w:rPr>
        <w:t>neg prep</w:t>
      </w:r>
      <w:r w:rsidRPr="00694F6B">
        <w:t xml:space="preserve"> and </w:t>
      </w:r>
      <w:r w:rsidRPr="00694F6B">
        <w:rPr>
          <w:u w:val="single"/>
        </w:rPr>
        <w:t>ground</w:t>
      </w:r>
      <w:r w:rsidRPr="00694F6B">
        <w:t xml:space="preserve"> </w:t>
      </w:r>
      <w:r>
        <w:t>because they can spike out of links by defending governments and create infinite prep burdens of unpredictable affs—</w:t>
      </w:r>
      <w:r w:rsidRPr="00694F6B">
        <w:rPr>
          <w:u w:val="single"/>
        </w:rPr>
        <w:t>exacerbated</w:t>
      </w:r>
      <w:r>
        <w:t xml:space="preserve"> by infinite preround prep.</w:t>
      </w:r>
    </w:p>
    <w:p w14:paraId="4EC7F481" w14:textId="77777777" w:rsidR="00425A45" w:rsidRDefault="00425A45" w:rsidP="00425A45">
      <w:pPr>
        <w:pStyle w:val="Heading4"/>
      </w:pPr>
      <w:r>
        <w:t xml:space="preserve">B] They </w:t>
      </w:r>
      <w:r w:rsidRPr="00694F6B">
        <w:rPr>
          <w:u w:val="single"/>
        </w:rPr>
        <w:t>inflate aff solvency</w:t>
      </w:r>
      <w:r>
        <w:t xml:space="preserve"> by allowing </w:t>
      </w:r>
      <w:r w:rsidRPr="00694F6B">
        <w:t xml:space="preserve">a </w:t>
      </w:r>
      <w:r w:rsidRPr="00694F6B">
        <w:rPr>
          <w:u w:val="single"/>
        </w:rPr>
        <w:t>laundry list</w:t>
      </w:r>
      <w:r w:rsidRPr="00694F6B">
        <w:t xml:space="preserve"> of external actions that private entities </w:t>
      </w:r>
      <w:r>
        <w:t xml:space="preserve">can’t do like </w:t>
      </w:r>
      <w:r w:rsidRPr="00694F6B">
        <w:t>government mission</w:t>
      </w:r>
      <w:r>
        <w:t>, NASA operations, testing ASATs</w:t>
      </w:r>
      <w:r w:rsidRPr="00694F6B">
        <w:t xml:space="preserve">, and more because private entities are </w:t>
      </w:r>
      <w:r w:rsidRPr="00694F6B">
        <w:rPr>
          <w:u w:val="single"/>
        </w:rPr>
        <w:t>qualitatively different</w:t>
      </w:r>
      <w:r w:rsidRPr="00694F6B">
        <w:t xml:space="preserve">. </w:t>
      </w:r>
      <w:r>
        <w:t>That</w:t>
      </w:r>
      <w:r w:rsidRPr="00694F6B">
        <w:t xml:space="preserve"> </w:t>
      </w:r>
      <w:r w:rsidRPr="00694F6B">
        <w:rPr>
          <w:u w:val="single"/>
        </w:rPr>
        <w:t>impossible to negate</w:t>
      </w:r>
      <w:r w:rsidRPr="00694F6B">
        <w:t xml:space="preserve"> because generics are beaten by </w:t>
      </w:r>
      <w:r w:rsidRPr="00694F6B">
        <w:rPr>
          <w:u w:val="single"/>
        </w:rPr>
        <w:t>overpowered affs</w:t>
      </w:r>
      <w:r w:rsidRPr="00694F6B">
        <w:t>.</w:t>
      </w:r>
    </w:p>
    <w:p w14:paraId="67FBCD15" w14:textId="77777777" w:rsidR="00425A45" w:rsidRDefault="00425A45" w:rsidP="00425A45"/>
    <w:p w14:paraId="41F77EC3" w14:textId="77777777" w:rsidR="00425A45" w:rsidRPr="00B55AD5" w:rsidRDefault="00425A45" w:rsidP="00425A45"/>
    <w:p w14:paraId="26353EFE" w14:textId="7B36FE60" w:rsidR="00425A45" w:rsidRDefault="00425A45" w:rsidP="00425A45">
      <w:r>
        <w:t>DTD to deter future abuse</w:t>
      </w:r>
    </w:p>
    <w:p w14:paraId="07C99DC5" w14:textId="40B9150B" w:rsidR="00425A45" w:rsidRDefault="00425A45" w:rsidP="00425A45">
      <w:r>
        <w:t>Competing interps – reasonability is arbitrary, invites judge intervention because we don’t know brightline while prepping but competing interps incentivizes a race to the top for best norms</w:t>
      </w:r>
    </w:p>
    <w:p w14:paraId="17691B5E" w14:textId="5BE105AA" w:rsidR="00425A45" w:rsidRDefault="00425A45" w:rsidP="00425A45">
      <w:r>
        <w:t>No RVI – illogical</w:t>
      </w:r>
    </w:p>
    <w:p w14:paraId="62A32EEF" w14:textId="358FC0B2" w:rsidR="000D0866" w:rsidRPr="00425A45" w:rsidRDefault="000D0866" w:rsidP="00425A45">
      <w:r>
        <w:t xml:space="preserve">Reject 1AR theory – </w:t>
      </w:r>
      <w:proofErr w:type="gramStart"/>
      <w:r>
        <w:t>7-6 time</w:t>
      </w:r>
      <w:proofErr w:type="gramEnd"/>
      <w:r>
        <w:t xml:space="preserve"> skew and it’s irresolvable cuz no 3nr</w:t>
      </w:r>
    </w:p>
    <w:p w14:paraId="7B5AE886" w14:textId="1EF8F937" w:rsidR="00635FB5" w:rsidRDefault="00635FB5" w:rsidP="00635FB5">
      <w:pPr>
        <w:pStyle w:val="Heading2"/>
      </w:pPr>
      <w:r>
        <w:t>Case</w:t>
      </w:r>
    </w:p>
    <w:p w14:paraId="5729200D" w14:textId="77777777" w:rsidR="00635FB5" w:rsidRPr="00635FB5" w:rsidRDefault="00635FB5" w:rsidP="00635FB5"/>
    <w:p w14:paraId="6D694453" w14:textId="1624D4B8" w:rsidR="000E5990" w:rsidRPr="00F577CD" w:rsidRDefault="000E5990" w:rsidP="000E5990">
      <w:pPr>
        <w:pStyle w:val="Heading3"/>
      </w:pPr>
      <w:r>
        <w:t>1NC</w:t>
      </w:r>
      <w:r>
        <w:t>---Nuclear War</w:t>
      </w:r>
    </w:p>
    <w:p w14:paraId="5E091E16" w14:textId="77777777" w:rsidR="000326E9" w:rsidRPr="007E35A2" w:rsidRDefault="000326E9" w:rsidP="000326E9">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1ED41DBE" w14:textId="77777777" w:rsidR="000326E9" w:rsidRPr="00A24BF5" w:rsidRDefault="000326E9" w:rsidP="000326E9">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Recut Justin</w:t>
      </w:r>
    </w:p>
    <w:p w14:paraId="4A85BD24" w14:textId="77777777" w:rsidR="000326E9" w:rsidRPr="007E35A2" w:rsidRDefault="000326E9" w:rsidP="000326E9">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17663A">
        <w:rPr>
          <w:rStyle w:val="StyleUnderline"/>
          <w:highlight w:val="green"/>
        </w:rPr>
        <w:t>arms control</w:t>
      </w:r>
      <w:r w:rsidRPr="007E35A2">
        <w:rPr>
          <w:rStyle w:val="StyleUnderline"/>
        </w:rPr>
        <w:t xml:space="preserve"> settlement of the Cold War </w:t>
      </w:r>
      <w:r w:rsidRPr="0017663A">
        <w:rPr>
          <w:rStyle w:val="StyleUnderline"/>
          <w:highlight w:val="green"/>
        </w:rPr>
        <w:t xml:space="preserve">is </w:t>
      </w:r>
      <w:r w:rsidRPr="0017663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17663A">
        <w:rPr>
          <w:rStyle w:val="StyleUnderline"/>
          <w:highlight w:val="green"/>
        </w:rPr>
        <w:t xml:space="preserve">nuclear event </w:t>
      </w:r>
      <w:r w:rsidRPr="000D21CE">
        <w:rPr>
          <w:rStyle w:val="StyleUnderline"/>
        </w:rPr>
        <w:t xml:space="preserve">now </w:t>
      </w:r>
      <w:r w:rsidRPr="0017663A">
        <w:rPr>
          <w:rStyle w:val="StyleUnderline"/>
          <w:highlight w:val="green"/>
        </w:rPr>
        <w:t>would</w:t>
      </w:r>
      <w:r w:rsidRPr="007E35A2">
        <w:t xml:space="preserve"> </w:t>
      </w:r>
      <w:r w:rsidRPr="0017663A">
        <w:t xml:space="preserve">probably </w:t>
      </w:r>
      <w:r w:rsidRPr="0017663A">
        <w:rPr>
          <w:rStyle w:val="Emphasis"/>
        </w:rPr>
        <w:t>not mark the end of civilization (or</w:t>
      </w:r>
      <w:r w:rsidRPr="0017663A">
        <w:t xml:space="preserve"> of </w:t>
      </w:r>
      <w:r w:rsidRPr="0017663A">
        <w:rPr>
          <w:rStyle w:val="Emphasis"/>
        </w:rPr>
        <w:t>humanity</w:t>
      </w:r>
      <w:r w:rsidRPr="0017663A">
        <w:rPr>
          <w:rStyle w:val="StyleUnderline"/>
        </w:rPr>
        <w:t>), due to</w:t>
      </w:r>
      <w:r w:rsidRPr="0017663A">
        <w:t xml:space="preserve"> the great </w:t>
      </w:r>
      <w:r w:rsidRPr="0017663A">
        <w:rPr>
          <w:rStyle w:val="Emphasis"/>
        </w:rPr>
        <w:t>reductions in nuclear forces</w:t>
      </w:r>
      <w:r w:rsidRPr="0017663A">
        <w:t xml:space="preserve"> </w:t>
      </w:r>
      <w:r w:rsidRPr="0017663A">
        <w:rPr>
          <w:rStyle w:val="StyleUnderline"/>
        </w:rPr>
        <w:t xml:space="preserve">achieved at the end of the Cold War. Furthermore, </w:t>
      </w:r>
      <w:r w:rsidRPr="0017663A">
        <w:rPr>
          <w:rStyle w:val="Emphasis"/>
        </w:rPr>
        <w:t>politics</w:t>
      </w:r>
      <w:r w:rsidRPr="0017663A">
        <w:t xml:space="preserve"> </w:t>
      </w:r>
      <w:r w:rsidRPr="0017663A">
        <w:rPr>
          <w:rStyle w:val="StyleUnderline"/>
        </w:rPr>
        <w:t xml:space="preserve">on “the day after” could </w:t>
      </w:r>
      <w:r w:rsidRPr="0017663A">
        <w:rPr>
          <w:rStyle w:val="StyleUnderline"/>
          <w:highlight w:val="green"/>
        </w:rPr>
        <w:t>have</w:t>
      </w:r>
      <w:r w:rsidRPr="007E35A2">
        <w:rPr>
          <w:rStyle w:val="StyleUnderline"/>
        </w:rPr>
        <w:t xml:space="preserve"> </w:t>
      </w:r>
      <w:r w:rsidRPr="007E35A2">
        <w:rPr>
          <w:rStyle w:val="Emphasis"/>
        </w:rPr>
        <w:t xml:space="preserve">immense </w:t>
      </w:r>
      <w:r w:rsidRPr="0017663A">
        <w:rPr>
          <w:rStyle w:val="Emphasis"/>
          <w:highlight w:val="green"/>
        </w:rPr>
        <w:t>potential for</w:t>
      </w:r>
      <w:r w:rsidRPr="007E35A2">
        <w:rPr>
          <w:rStyle w:val="Emphasis"/>
        </w:rPr>
        <w:t xml:space="preserve"> positive </w:t>
      </w:r>
      <w:r w:rsidRPr="0017663A">
        <w:rPr>
          <w:rStyle w:val="Emphasis"/>
          <w:highlight w:val="green"/>
        </w:rPr>
        <w:t>change</w:t>
      </w:r>
      <w:r w:rsidRPr="007E35A2">
        <w:rPr>
          <w:rStyle w:val="StyleUnderline"/>
        </w:rPr>
        <w:t xml:space="preserve">. The </w:t>
      </w:r>
      <w:r w:rsidRPr="0017663A">
        <w:rPr>
          <w:rStyle w:val="StyleUnderline"/>
          <w:highlight w:val="green"/>
        </w:rPr>
        <w:t>survivors would</w:t>
      </w:r>
      <w:r w:rsidRPr="007E35A2">
        <w:rPr>
          <w:rStyle w:val="StyleUnderline"/>
        </w:rPr>
        <w:t xml:space="preserve"> not be likely to envy the dead, but would surely </w:t>
      </w:r>
      <w:r w:rsidRPr="0017663A">
        <w:rPr>
          <w:rStyle w:val="StyleUnderline"/>
          <w:highlight w:val="green"/>
        </w:rPr>
        <w:t>have a</w:t>
      </w:r>
      <w:r w:rsidRPr="007E35A2">
        <w:rPr>
          <w:rStyle w:val="StyleUnderline"/>
        </w:rPr>
        <w:t xml:space="preserve"> </w:t>
      </w:r>
      <w:r w:rsidRPr="007E35A2">
        <w:rPr>
          <w:rStyle w:val="Emphasis"/>
        </w:rPr>
        <w:t xml:space="preserve">greatly renewed </w:t>
      </w:r>
      <w:r w:rsidRPr="0017663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unmistakeably remind leading states of their </w:t>
      </w:r>
      <w:r w:rsidRPr="007E35A2">
        <w:rPr>
          <w:rStyle w:val="Emphasis"/>
        </w:rPr>
        <w:t>vulnerability</w:t>
      </w:r>
      <w:r w:rsidRPr="007E35A2">
        <w:t xml:space="preserve"> </w:t>
      </w:r>
      <w:r w:rsidRPr="007E35A2">
        <w:rPr>
          <w:rStyle w:val="StyleUnderline"/>
        </w:rPr>
        <w:t xml:space="preserve">It might also </w:t>
      </w:r>
      <w:r w:rsidRPr="0017663A">
        <w:rPr>
          <w:rStyle w:val="StyleUnderline"/>
          <w:highlight w:val="green"/>
        </w:rPr>
        <w:t>trigger</w:t>
      </w:r>
      <w:r w:rsidRPr="007E35A2">
        <w:rPr>
          <w:rStyle w:val="StyleUnderline"/>
        </w:rPr>
        <w:t xml:space="preserve"> more </w:t>
      </w:r>
      <w:r w:rsidRPr="000D21CE">
        <w:rPr>
          <w:rStyle w:val="StyleUnderline"/>
        </w:rPr>
        <w:t xml:space="preserve">robust </w:t>
      </w:r>
      <w:r w:rsidRPr="0017663A">
        <w:rPr>
          <w:rStyle w:val="StyleUnderline"/>
          <w:highlight w:val="green"/>
        </w:rPr>
        <w:t>efforts to achieve</w:t>
      </w:r>
      <w:r w:rsidRPr="007E35A2">
        <w:rPr>
          <w:rStyle w:val="StyleUnderline"/>
        </w:rPr>
        <w:t xml:space="preserve"> the </w:t>
      </w:r>
      <w:r w:rsidRPr="007E35A2">
        <w:rPr>
          <w:rStyle w:val="Emphasis"/>
        </w:rPr>
        <w:t xml:space="preserve">global </w:t>
      </w:r>
      <w:r w:rsidRPr="0017663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17663A">
        <w:rPr>
          <w:rStyle w:val="Emphasis"/>
          <w:highlight w:val="green"/>
        </w:rPr>
        <w:t>adjustment toward a</w:t>
      </w:r>
      <w:r w:rsidRPr="007E35A2">
        <w:rPr>
          <w:rStyle w:val="Emphasis"/>
        </w:rPr>
        <w:t xml:space="preserve"> fully </w:t>
      </w:r>
      <w:r w:rsidRPr="0017663A">
        <w:rPr>
          <w:rStyle w:val="Emphasis"/>
          <w:highlight w:val="green"/>
        </w:rPr>
        <w:t>“bombs away” future</w:t>
      </w:r>
      <w:r w:rsidRPr="0017663A">
        <w:rPr>
          <w:rStyle w:val="StyleUnderline"/>
          <w:highlight w:val="green"/>
        </w:rPr>
        <w:t>.</w:t>
      </w:r>
    </w:p>
    <w:p w14:paraId="07B5F3FC" w14:textId="77777777" w:rsidR="000326E9" w:rsidRDefault="000326E9" w:rsidP="000326E9">
      <w:pPr>
        <w:rPr>
          <w:u w:val="single"/>
        </w:rPr>
      </w:pPr>
    </w:p>
    <w:p w14:paraId="6A5DBF38" w14:textId="77777777" w:rsidR="000326E9" w:rsidRPr="00DA660E" w:rsidRDefault="000326E9" w:rsidP="000326E9">
      <w:pPr>
        <w:pStyle w:val="Heading4"/>
      </w:pPr>
      <w:r>
        <w:t xml:space="preserve">That’s good – war later is </w:t>
      </w:r>
      <w:r w:rsidRPr="0017663A">
        <w:rPr>
          <w:u w:val="single"/>
        </w:rPr>
        <w:t>worse</w:t>
      </w:r>
      <w:r>
        <w:t xml:space="preserve">. </w:t>
      </w:r>
    </w:p>
    <w:p w14:paraId="297DBBC9" w14:textId="77777777" w:rsidR="000326E9" w:rsidRPr="00DA660E" w:rsidRDefault="000326E9" w:rsidP="000326E9">
      <w:r w:rsidRPr="000A7F64">
        <w:rPr>
          <w:rStyle w:val="Style13ptBold"/>
        </w:rPr>
        <w:t xml:space="preserve">Turchin &amp; </w:t>
      </w:r>
      <w:proofErr w:type="spellStart"/>
      <w:r w:rsidRPr="000A7F64">
        <w:rPr>
          <w:rStyle w:val="Style13ptBold"/>
        </w:rPr>
        <w:t>Denkenberger</w:t>
      </w:r>
      <w:proofErr w:type="spellEnd"/>
      <w:r w:rsidRPr="000A7F64">
        <w:rPr>
          <w:rStyle w:val="Style13ptBold"/>
        </w:rPr>
        <w:t xml:space="preserve"> 18</w:t>
      </w:r>
      <w:r w:rsidRPr="00DA660E">
        <w:rPr>
          <w:szCs w:val="24"/>
        </w:rPr>
        <w:t xml:space="preserve"> </w:t>
      </w:r>
      <w:r>
        <w:t>[</w:t>
      </w:r>
      <w:r w:rsidRPr="00DA660E">
        <w:t xml:space="preserve">Alexey Turchin &amp; David </w:t>
      </w:r>
      <w:proofErr w:type="spellStart"/>
      <w:r w:rsidRPr="00DA660E">
        <w:t>Denkenberger</w:t>
      </w:r>
      <w:proofErr w:type="spellEnd"/>
      <w:r w:rsidRPr="00DA660E">
        <w:t xml:space="preserve">. Turchin is a researcher at the Science for Life Extension Foundation; </w:t>
      </w:r>
      <w:proofErr w:type="spellStart"/>
      <w:r w:rsidRPr="00DA660E">
        <w:t>Denkenberger</w:t>
      </w:r>
      <w:proofErr w:type="spellEnd"/>
      <w:r w:rsidRPr="00DA660E">
        <w:t xml:space="preserve"> is with the Global Catastrophic Risk Institute (GCRI) @ Tennessee State University, Alliance to Feed the Earth in Disasters (ALLFED). 09/2018. “Global Catastrophic and Existential Risks Communication Scale.” Futures, vol. 102, pp. 27–38.</w:t>
      </w:r>
      <w:r>
        <w:t>]</w:t>
      </w:r>
    </w:p>
    <w:p w14:paraId="5799CBD6" w14:textId="77777777" w:rsidR="000326E9" w:rsidRPr="000E313F" w:rsidRDefault="000326E9" w:rsidP="000326E9">
      <w:pPr>
        <w:rPr>
          <w:sz w:val="16"/>
        </w:rPr>
      </w:pPr>
      <w:r w:rsidRPr="000E313F">
        <w:rPr>
          <w:sz w:val="16"/>
        </w:rPr>
        <w:t>3. “</w:t>
      </w:r>
      <w:r w:rsidRPr="000E313F">
        <w:rPr>
          <w:rStyle w:val="Emphasis"/>
        </w:rPr>
        <w:t>Human extinction risks</w:t>
      </w:r>
      <w:r w:rsidRPr="000E313F">
        <w:rPr>
          <w:sz w:val="16"/>
        </w:rPr>
        <w:t xml:space="preserve">” </w:t>
      </w:r>
      <w:r w:rsidRPr="000E313F">
        <w:rPr>
          <w:rStyle w:val="StyleUnderline"/>
        </w:rPr>
        <w:t xml:space="preserve">are risks that </w:t>
      </w:r>
      <w:r w:rsidRPr="000E313F">
        <w:rPr>
          <w:rStyle w:val="Emphasis"/>
        </w:rPr>
        <w:t>all humans die</w:t>
      </w:r>
      <w:r w:rsidRPr="000E313F">
        <w:rPr>
          <w:rStyle w:val="StyleUnderline"/>
        </w:rPr>
        <w:t xml:space="preserve">, and </w:t>
      </w:r>
      <w:r w:rsidRPr="000E313F">
        <w:rPr>
          <w:rStyle w:val="Emphasis"/>
        </w:rPr>
        <w:t>no</w:t>
      </w:r>
      <w:r w:rsidRPr="000E313F">
        <w:rPr>
          <w:rStyle w:val="StyleUnderline"/>
        </w:rPr>
        <w:t xml:space="preserve"> future generations</w:t>
      </w:r>
      <w:r w:rsidRPr="000E313F">
        <w:rPr>
          <w:sz w:val="16"/>
        </w:rPr>
        <w:t xml:space="preserve"> (in the extended sense mentioned above) will ever exist. </w:t>
      </w:r>
    </w:p>
    <w:p w14:paraId="422DA4F6" w14:textId="77777777" w:rsidR="000326E9" w:rsidRPr="000E313F" w:rsidRDefault="000326E9" w:rsidP="000326E9">
      <w:pPr>
        <w:rPr>
          <w:rStyle w:val="StyleUnderline"/>
        </w:rPr>
      </w:pPr>
      <w:r w:rsidRPr="000E313F">
        <w:rPr>
          <w:sz w:val="16"/>
        </w:rPr>
        <w:t>4. “</w:t>
      </w:r>
      <w:r w:rsidRPr="000E313F">
        <w:rPr>
          <w:rStyle w:val="StyleUnderline"/>
        </w:rPr>
        <w:t xml:space="preserve">All life on Earth ends risks” involve the extinction of </w:t>
      </w:r>
      <w:r w:rsidRPr="000E313F">
        <w:rPr>
          <w:rStyle w:val="Emphasis"/>
        </w:rPr>
        <w:t>all life on earth</w:t>
      </w:r>
      <w:r w:rsidRPr="000E313F">
        <w:rPr>
          <w:rStyle w:val="StyleUnderline"/>
        </w:rPr>
        <w:t xml:space="preserve">. As this includes H. sapiens, such risks are at the very least on a par with human extinction, but are likely </w:t>
      </w:r>
      <w:r w:rsidRPr="000E313F">
        <w:rPr>
          <w:rStyle w:val="Emphasis"/>
        </w:rPr>
        <w:t>worse</w:t>
      </w:r>
      <w:r w:rsidRPr="000E313F">
        <w:rPr>
          <w:rStyle w:val="StyleUnderline"/>
        </w:rPr>
        <w:t xml:space="preserve"> as the loss of </w:t>
      </w:r>
      <w:r w:rsidRPr="000E313F">
        <w:rPr>
          <w:rStyle w:val="Emphasis"/>
        </w:rPr>
        <w:t>biodiversity</w:t>
      </w:r>
      <w:r w:rsidRPr="000E313F">
        <w:rPr>
          <w:rStyle w:val="StyleUnderline"/>
        </w:rPr>
        <w:t xml:space="preserve"> is higher, and</w:t>
      </w:r>
      <w:r w:rsidRPr="000E313F">
        <w:rPr>
          <w:sz w:val="16"/>
        </w:rPr>
        <w:t xml:space="preserve"> (without life arising a second time) </w:t>
      </w:r>
      <w:r w:rsidRPr="000E313F">
        <w:rPr>
          <w:rStyle w:val="Emphasis"/>
        </w:rPr>
        <w:t>no</w:t>
      </w:r>
      <w:r w:rsidRPr="000E313F">
        <w:rPr>
          <w:sz w:val="16"/>
        </w:rPr>
        <w:t xml:space="preserve"> other </w:t>
      </w:r>
      <w:r w:rsidRPr="000E313F">
        <w:rPr>
          <w:rStyle w:val="Emphasis"/>
        </w:rPr>
        <w:t>civilizations</w:t>
      </w:r>
      <w:r w:rsidRPr="000E313F">
        <w:rPr>
          <w:rStyle w:val="StyleUnderline"/>
        </w:rPr>
        <w:t xml:space="preserve">, human or otherwise, would be possible on Earth. </w:t>
      </w:r>
    </w:p>
    <w:p w14:paraId="6C1E517F" w14:textId="77777777" w:rsidR="000326E9" w:rsidRPr="000E313F" w:rsidRDefault="000326E9" w:rsidP="000326E9">
      <w:pPr>
        <w:rPr>
          <w:rStyle w:val="StyleUnderline"/>
        </w:rPr>
      </w:pPr>
      <w:r w:rsidRPr="000E313F">
        <w:rPr>
          <w:sz w:val="16"/>
        </w:rPr>
        <w:t xml:space="preserve">5. “Astronomical scale risks” include the demise of all civilizations in the affectable universe. This of course includes human extinction, and all life on Earth, and so again are at the very least on a par, </w:t>
      </w:r>
      <w:r w:rsidRPr="000E313F">
        <w:rPr>
          <w:rStyle w:val="StyleUnderline"/>
        </w:rPr>
        <w:t xml:space="preserve">and very likely much worse outcomes, than those two. </w:t>
      </w:r>
    </w:p>
    <w:p w14:paraId="62297710" w14:textId="77777777" w:rsidR="000326E9" w:rsidRPr="000E313F" w:rsidRDefault="000326E9" w:rsidP="000326E9">
      <w:pPr>
        <w:rPr>
          <w:sz w:val="16"/>
        </w:rPr>
      </w:pPr>
      <w:r w:rsidRPr="000E313F">
        <w:rPr>
          <w:rStyle w:val="StyleUnderline"/>
        </w:rPr>
        <w:t>6</w:t>
      </w:r>
      <w:r w:rsidRPr="000E313F">
        <w:rPr>
          <w:rStyle w:val="Emphasis"/>
        </w:rPr>
        <w:t>. “S-risks” include collective infinite suffering</w:t>
      </w:r>
      <w:r w:rsidRPr="000E313F">
        <w:rPr>
          <w:sz w:val="16"/>
        </w:rPr>
        <w:t xml:space="preserve"> (Daniel, 2017). These differ from extinction risks insofar as extinction leads to a lack of existence, whereas this concerns ongoing existence in undesirable circumstances. These also vary in scale and intensity, but are generally out of scope of this work. </w:t>
      </w:r>
    </w:p>
    <w:p w14:paraId="6BC97973" w14:textId="77777777" w:rsidR="000326E9" w:rsidRPr="000E313F" w:rsidRDefault="000326E9" w:rsidP="000326E9">
      <w:pPr>
        <w:rPr>
          <w:sz w:val="16"/>
        </w:rPr>
      </w:pPr>
      <w:r w:rsidRPr="000E313F">
        <w:rPr>
          <w:sz w:val="16"/>
        </w:rPr>
        <w:t xml:space="preserve">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w:t>
      </w:r>
    </w:p>
    <w:p w14:paraId="2B452C69" w14:textId="77777777" w:rsidR="000326E9" w:rsidRPr="000E313F" w:rsidRDefault="000326E9" w:rsidP="000326E9">
      <w:pPr>
        <w:rPr>
          <w:sz w:val="16"/>
        </w:rPr>
      </w:pPr>
      <w:r w:rsidRPr="000E313F">
        <w:rPr>
          <w:sz w:val="16"/>
        </w:rPr>
        <w:t xml:space="preserve">First, global risks may have a fat tail—that is a low probability of high consequences—and </w:t>
      </w:r>
      <w:r w:rsidRPr="000E313F">
        <w:rPr>
          <w:rStyle w:val="StyleUnderline"/>
        </w:rPr>
        <w:t>the existence of</w:t>
      </w:r>
      <w:r w:rsidRPr="000E313F">
        <w:rPr>
          <w:sz w:val="16"/>
        </w:rPr>
        <w:t xml:space="preserve"> such </w:t>
      </w:r>
      <w:r w:rsidRPr="000E313F">
        <w:rPr>
          <w:rStyle w:val="Emphasis"/>
        </w:rPr>
        <w:t>fat tails</w:t>
      </w:r>
      <w:r w:rsidRPr="000E313F">
        <w:rPr>
          <w:sz w:val="16"/>
        </w:rPr>
        <w:t xml:space="preserve"> </w:t>
      </w:r>
      <w:r w:rsidRPr="000E313F">
        <w:rPr>
          <w:rStyle w:val="StyleUnderline"/>
        </w:rPr>
        <w:t xml:space="preserve">strongly depend on the intrinsic </w:t>
      </w:r>
      <w:r w:rsidRPr="000E313F">
        <w:rPr>
          <w:rStyle w:val="Emphasis"/>
        </w:rPr>
        <w:t>uncertainty of global systems</w:t>
      </w:r>
      <w:r w:rsidRPr="000E313F">
        <w:rPr>
          <w:sz w:val="16"/>
        </w:rPr>
        <w:t xml:space="preserve"> (Ćirković, 2012) (Baum, 2015), (Wiener, 2016) (Sandberg &amp; Landry, 2015). </w:t>
      </w:r>
      <w:r w:rsidRPr="000E313F">
        <w:rPr>
          <w:rStyle w:val="StyleUnderline"/>
        </w:rPr>
        <w:t xml:space="preserve">This is especially true for risks associated with </w:t>
      </w:r>
      <w:r w:rsidRPr="000E313F">
        <w:rPr>
          <w:rStyle w:val="Emphasis"/>
        </w:rPr>
        <w:t>future world wars</w:t>
      </w:r>
      <w:r w:rsidRPr="000E313F">
        <w:rPr>
          <w:sz w:val="16"/>
        </w:rPr>
        <w:t xml:space="preserve">, </w:t>
      </w:r>
      <w:r w:rsidRPr="000E313F">
        <w:rPr>
          <w:rStyle w:val="StyleUnderline"/>
        </w:rPr>
        <w:t xml:space="preserve">which may include </w:t>
      </w:r>
      <w:r w:rsidRPr="000E313F">
        <w:rPr>
          <w:rStyle w:val="Emphasis"/>
        </w:rPr>
        <w:t>not only nuclear weapons</w:t>
      </w:r>
      <w:r w:rsidRPr="000E313F">
        <w:rPr>
          <w:rStyle w:val="StyleUnderline"/>
        </w:rPr>
        <w:t xml:space="preserve">, but weapons incorporating </w:t>
      </w:r>
      <w:r w:rsidRPr="000E313F">
        <w:rPr>
          <w:rStyle w:val="Emphasis"/>
        </w:rPr>
        <w:t>synthetic biology</w:t>
      </w:r>
      <w:r w:rsidRPr="000E313F">
        <w:rPr>
          <w:sz w:val="16"/>
        </w:rPr>
        <w:t xml:space="preserve"> </w:t>
      </w:r>
      <w:r w:rsidRPr="000E313F">
        <w:rPr>
          <w:rStyle w:val="StyleUnderline"/>
        </w:rPr>
        <w:t>and</w:t>
      </w:r>
      <w:r w:rsidRPr="000E313F">
        <w:rPr>
          <w:sz w:val="16"/>
        </w:rPr>
        <w:t xml:space="preserve"> </w:t>
      </w:r>
      <w:r w:rsidRPr="000E313F">
        <w:rPr>
          <w:rStyle w:val="Emphasis"/>
        </w:rPr>
        <w:t>nanotechnology</w:t>
      </w:r>
      <w:r w:rsidRPr="000E313F">
        <w:rPr>
          <w:rStyle w:val="StyleUnderline"/>
        </w:rPr>
        <w:t xml:space="preserve">, different </w:t>
      </w:r>
      <w:r w:rsidRPr="000E313F">
        <w:rPr>
          <w:rStyle w:val="Emphasis"/>
        </w:rPr>
        <w:t>AI technologies</w:t>
      </w:r>
      <w:r w:rsidRPr="000E313F">
        <w:rPr>
          <w:rStyle w:val="StyleUnderline"/>
        </w:rPr>
        <w:t xml:space="preserve">, as well as </w:t>
      </w:r>
      <w:r w:rsidRPr="000E313F">
        <w:rPr>
          <w:rStyle w:val="Emphasis"/>
        </w:rPr>
        <w:t>Doomsday blackmail weapons</w:t>
      </w:r>
      <w:r w:rsidRPr="000E313F">
        <w:rPr>
          <w:sz w:val="16"/>
        </w:rPr>
        <w:t xml:space="preserve"> (Kahn, 1959). Another case are the risks associated with climate change, where runaway global warming is a likely fat tail (Obata &amp; Shibata, 2012a), (Goldblatt &amp; Watson, 2012). </w:t>
      </w:r>
    </w:p>
    <w:p w14:paraId="17C586E6" w14:textId="77777777" w:rsidR="000326E9" w:rsidRPr="000E313F" w:rsidRDefault="000326E9" w:rsidP="000326E9">
      <w:pPr>
        <w:rPr>
          <w:sz w:val="16"/>
        </w:rPr>
      </w:pPr>
      <w:r w:rsidRPr="000E313F">
        <w:rPr>
          <w:sz w:val="16"/>
        </w:rPr>
        <w:t>Second, global catastrophes could be part of double catastrophe (Baum, Maher, &amp; Haqq-</w:t>
      </w:r>
      <w:proofErr w:type="spellStart"/>
      <w:r w:rsidRPr="000E313F">
        <w:rPr>
          <w:sz w:val="16"/>
        </w:rPr>
        <w:t>Misra</w:t>
      </w:r>
      <w:proofErr w:type="spellEnd"/>
      <w:r w:rsidRPr="000E313F">
        <w:rPr>
          <w:sz w:val="16"/>
        </w:rPr>
        <w:t>, 2013) or start a chain of catastrophes (Tonn &amp; and MacGregor, 2009), and in this issue (</w:t>
      </w:r>
      <w:proofErr w:type="spellStart"/>
      <w:r w:rsidRPr="000E313F">
        <w:rPr>
          <w:sz w:val="16"/>
        </w:rPr>
        <w:t>Karieva</w:t>
      </w:r>
      <w:proofErr w:type="spellEnd"/>
      <w:r w:rsidRPr="000E313F">
        <w:rPr>
          <w:sz w:val="16"/>
        </w:rPr>
        <w:t xml:space="preserve">,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w:t>
      </w:r>
    </w:p>
    <w:p w14:paraId="0FD4D55D" w14:textId="77777777" w:rsidR="000326E9" w:rsidRPr="000E313F" w:rsidRDefault="000326E9" w:rsidP="000326E9">
      <w:pPr>
        <w:rPr>
          <w:sz w:val="16"/>
        </w:rPr>
      </w:pPr>
      <w:r w:rsidRPr="000E313F">
        <w:rPr>
          <w:sz w:val="16"/>
        </w:rPr>
        <w:t xml:space="preserve">Luke </w:t>
      </w:r>
      <w:r w:rsidRPr="000E313F">
        <w:rPr>
          <w:rStyle w:val="Emphasis"/>
        </w:rPr>
        <w:t>Oman</w:t>
      </w:r>
      <w:r w:rsidRPr="000E313F">
        <w:rPr>
          <w:sz w:val="16"/>
        </w:rPr>
        <w:t xml:space="preserve"> </w:t>
      </w:r>
      <w:r w:rsidRPr="000E313F">
        <w:rPr>
          <w:rStyle w:val="StyleUnderline"/>
        </w:rPr>
        <w:t xml:space="preserve">has estimated the risks of human extinction because of nuclear winter: “The </w:t>
      </w:r>
      <w:r w:rsidRPr="000E313F">
        <w:rPr>
          <w:rStyle w:val="Emphasis"/>
        </w:rPr>
        <w:t>probability</w:t>
      </w:r>
      <w:r w:rsidRPr="000E313F">
        <w:rPr>
          <w:sz w:val="16"/>
        </w:rPr>
        <w:t xml:space="preserve"> I would estimate </w:t>
      </w:r>
      <w:r w:rsidRPr="000E313F">
        <w:rPr>
          <w:rStyle w:val="Emphasis"/>
        </w:rPr>
        <w:t>for the global human population of zero resulting from</w:t>
      </w:r>
      <w:r w:rsidRPr="000E313F">
        <w:rPr>
          <w:sz w:val="16"/>
        </w:rPr>
        <w:t xml:space="preserve"> the </w:t>
      </w:r>
      <w:r w:rsidRPr="000E313F">
        <w:rPr>
          <w:rStyle w:val="Emphasis"/>
        </w:rPr>
        <w:t>150 Tg of black carbon</w:t>
      </w:r>
      <w:r w:rsidRPr="000E313F">
        <w:rPr>
          <w:sz w:val="16"/>
        </w:rPr>
        <w:t xml:space="preserve"> scenario in our 2007 paper </w:t>
      </w:r>
      <w:r w:rsidRPr="000E313F">
        <w:rPr>
          <w:rStyle w:val="StyleUnderline"/>
        </w:rPr>
        <w:t>would be in the range of</w:t>
      </w:r>
      <w:r w:rsidRPr="000E313F">
        <w:rPr>
          <w:sz w:val="16"/>
        </w:rPr>
        <w:t xml:space="preserve"> 1 in 10,000 to </w:t>
      </w:r>
      <w:r w:rsidRPr="000E313F">
        <w:rPr>
          <w:rStyle w:val="Emphasis"/>
        </w:rPr>
        <w:t>1 in 100,000</w:t>
      </w:r>
      <w:r w:rsidRPr="000E313F">
        <w:rPr>
          <w:sz w:val="16"/>
        </w:rPr>
        <w:t xml:space="preserve">” (Robock, Oman, &amp; </w:t>
      </w:r>
      <w:proofErr w:type="spellStart"/>
      <w:r w:rsidRPr="000E313F">
        <w:rPr>
          <w:sz w:val="16"/>
        </w:rPr>
        <w:t>Stenchikov</w:t>
      </w:r>
      <w:proofErr w:type="spellEnd"/>
      <w:r w:rsidRPr="000E313F">
        <w:rPr>
          <w:sz w:val="16"/>
        </w:rPr>
        <w:t xml:space="preserve">, 2007), (Shulman, 2012). </w:t>
      </w:r>
    </w:p>
    <w:p w14:paraId="7309FFEA" w14:textId="77777777" w:rsidR="000326E9" w:rsidRPr="000E313F" w:rsidRDefault="000326E9" w:rsidP="000326E9">
      <w:pPr>
        <w:rPr>
          <w:sz w:val="8"/>
          <w:szCs w:val="8"/>
        </w:rPr>
      </w:pPr>
      <w:r w:rsidRPr="000E313F">
        <w:rPr>
          <w:sz w:val="8"/>
          <w:szCs w:val="8"/>
        </w:rPr>
        <w:t>Tonn also analyzed chains of events, which could result in human extinction and any global catastrophe may be a start of such chain (Tonn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(Ćirković, Sandberg, &amp; Bostrom, 2010) call the ‘anthropic shadow’. Because human extinction events entail a lack of humans to observe the event after the fact, we will systematically underestimate the occurrence of such events in an extreme case of survivorship bias (the Doomsday Argument (</w:t>
      </w:r>
      <w:proofErr w:type="spellStart"/>
      <w:r w:rsidRPr="000E313F">
        <w:rPr>
          <w:sz w:val="8"/>
          <w:szCs w:val="8"/>
        </w:rPr>
        <w:t>Tegmark</w:t>
      </w:r>
      <w:proofErr w:type="spellEnd"/>
      <w:r w:rsidRPr="000E313F">
        <w:rPr>
          <w:sz w:val="8"/>
          <w:szCs w:val="8"/>
        </w:rPr>
        <w:t xml:space="preserve">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0E313F">
        <w:rPr>
          <w:sz w:val="8"/>
          <w:szCs w:val="8"/>
        </w:rPr>
        <w:t>decision making</w:t>
      </w:r>
      <w:proofErr w:type="gramEnd"/>
      <w:r w:rsidRPr="000E313F">
        <w:rPr>
          <w:sz w:val="8"/>
          <w:szCs w:val="8"/>
        </w:rPr>
        <w:t xml:space="preserve">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w:t>
      </w:r>
      <w:proofErr w:type="spellStart"/>
      <w:r w:rsidRPr="000E313F">
        <w:rPr>
          <w:sz w:val="8"/>
          <w:szCs w:val="8"/>
        </w:rPr>
        <w:t>Denkenberger</w:t>
      </w:r>
      <w:proofErr w:type="spellEnd"/>
      <w:r w:rsidRPr="000E313F">
        <w:rPr>
          <w:sz w:val="8"/>
          <w:szCs w:val="8"/>
        </w:rPr>
        <w:t xml:space="preserve">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timing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w:t>
      </w:r>
      <w:proofErr w:type="spellStart"/>
      <w:r w:rsidRPr="000E313F">
        <w:rPr>
          <w:sz w:val="8"/>
          <w:szCs w:val="8"/>
        </w:rPr>
        <w:t>HaqqMisra</w:t>
      </w:r>
      <w:proofErr w:type="spellEnd"/>
      <w:r w:rsidRPr="000E313F">
        <w:rPr>
          <w:sz w:val="8"/>
          <w:szCs w:val="8"/>
        </w:rPr>
        <w:t xml:space="preserve">,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(Dvorsky,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P(all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e.g.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w:t>
      </w:r>
      <w:proofErr w:type="gramStart"/>
      <w:r w:rsidRPr="000E313F">
        <w:rPr>
          <w:sz w:val="8"/>
          <w:szCs w:val="8"/>
        </w:rPr>
        <w:t>relation</w:t>
      </w:r>
      <w:proofErr w:type="gramEnd"/>
      <w:r w:rsidRPr="000E313F">
        <w:rPr>
          <w:sz w:val="8"/>
          <w:szCs w:val="8"/>
        </w:rPr>
        <w:t xml:space="preserve">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w:t>
      </w:r>
      <w:proofErr w:type="gramStart"/>
      <w:r w:rsidRPr="000E313F">
        <w:rPr>
          <w:sz w:val="8"/>
          <w:szCs w:val="8"/>
        </w:rPr>
        <w:t>large fixed</w:t>
      </w:r>
      <w:proofErr w:type="gramEnd"/>
      <w:r w:rsidRPr="000E313F">
        <w:rPr>
          <w:sz w:val="8"/>
          <w:szCs w:val="8"/>
        </w:rPr>
        <w:t xml:space="preserve"> interval of time, that is the next 100 years (as it the furthest time where meaningful prognoses exist). This order of magnitude estimation will smooth many of the uncertainties described above. Further, prevention actions are typically insensitive </w:t>
      </w:r>
      <w:proofErr w:type="gramStart"/>
      <w:r w:rsidRPr="000E313F">
        <w:rPr>
          <w:sz w:val="8"/>
          <w:szCs w:val="8"/>
        </w:rPr>
        <w:t>in to</w:t>
      </w:r>
      <w:proofErr w:type="gramEnd"/>
      <w:r w:rsidRPr="000E313F">
        <w:rPr>
          <w:sz w:val="8"/>
          <w:szCs w:val="8"/>
        </w:rPr>
        <w:t xml:space="preserve">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In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w:t>
      </w:r>
      <w:proofErr w:type="gramStart"/>
      <w:r w:rsidRPr="000E313F">
        <w:rPr>
          <w:sz w:val="8"/>
          <w:szCs w:val="8"/>
        </w:rPr>
        <w:t>professor</w:t>
      </w:r>
      <w:proofErr w:type="gramEnd"/>
      <w:r w:rsidRPr="000E313F">
        <w:rPr>
          <w:sz w:val="8"/>
          <w:szCs w:val="8"/>
        </w:rPr>
        <w:t xml:space="preserve"> Richard </w:t>
      </w:r>
      <w:proofErr w:type="spellStart"/>
      <w:r w:rsidRPr="000E313F">
        <w:rPr>
          <w:sz w:val="8"/>
          <w:szCs w:val="8"/>
        </w:rPr>
        <w:t>Binzel</w:t>
      </w:r>
      <w:proofErr w:type="spellEnd"/>
      <w:r w:rsidRPr="000E313F">
        <w:rPr>
          <w:sz w:val="8"/>
          <w:szCs w:val="8"/>
        </w:rPr>
        <w:t xml:space="preserve"> (</w:t>
      </w:r>
      <w:proofErr w:type="spellStart"/>
      <w:r w:rsidRPr="000E313F">
        <w:rPr>
          <w:sz w:val="8"/>
          <w:szCs w:val="8"/>
        </w:rPr>
        <w:t>Binzel</w:t>
      </w:r>
      <w:proofErr w:type="spellEnd"/>
      <w:r w:rsidRPr="000E313F">
        <w:rPr>
          <w:sz w:val="8"/>
          <w:szCs w:val="8"/>
        </w:rPr>
        <w:t xml:space="preserve">,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0E313F">
        <w:rPr>
          <w:sz w:val="8"/>
          <w:szCs w:val="8"/>
        </w:rPr>
        <w:t>5 level</w:t>
      </w:r>
      <w:proofErr w:type="gramEnd"/>
      <w:r w:rsidRPr="000E313F">
        <w:rPr>
          <w:sz w:val="8"/>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w:t>
      </w:r>
      <w:proofErr w:type="spellStart"/>
      <w:r w:rsidRPr="000E313F">
        <w:rPr>
          <w:sz w:val="8"/>
          <w:szCs w:val="8"/>
        </w:rPr>
        <w:t>DEFense</w:t>
      </w:r>
      <w:proofErr w:type="spellEnd"/>
      <w:r w:rsidRPr="000E313F">
        <w:rPr>
          <w:sz w:val="8"/>
          <w:szCs w:val="8"/>
        </w:rPr>
        <w:t xml:space="preserve"> readiness </w:t>
      </w:r>
      <w:proofErr w:type="spellStart"/>
      <w:r w:rsidRPr="000E313F">
        <w:rPr>
          <w:sz w:val="8"/>
          <w:szCs w:val="8"/>
        </w:rPr>
        <w:t>CONdition</w:t>
      </w:r>
      <w:proofErr w:type="spellEnd"/>
      <w:r w:rsidRPr="000E313F">
        <w:rPr>
          <w:sz w:val="8"/>
          <w:szCs w:val="8"/>
        </w:rPr>
        <w:t>, used by the US military to describe five levels of readiness), from 5 to 1. 3. “Rio scale” of the Search for Extra-Terrestrial Intelligence (SETI) – complex scale with three subscales (</w:t>
      </w:r>
      <w:proofErr w:type="spellStart"/>
      <w:r w:rsidRPr="000E313F">
        <w:rPr>
          <w:sz w:val="8"/>
          <w:szCs w:val="8"/>
        </w:rPr>
        <w:t>Almar</w:t>
      </w:r>
      <w:proofErr w:type="spellEnd"/>
      <w:r w:rsidRPr="000E313F">
        <w:rPr>
          <w:sz w:val="8"/>
          <w:szCs w:val="8"/>
        </w:rPr>
        <w:t>,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w:t>
      </w:r>
      <w:proofErr w:type="spellStart"/>
      <w:r w:rsidRPr="000E313F">
        <w:rPr>
          <w:sz w:val="8"/>
          <w:szCs w:val="8"/>
        </w:rPr>
        <w:t>Almar</w:t>
      </w:r>
      <w:proofErr w:type="spellEnd"/>
      <w:r w:rsidRPr="000E313F">
        <w:rPr>
          <w:sz w:val="8"/>
          <w:szCs w:val="8"/>
        </w:rPr>
        <w:t xml:space="preserve">,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depends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Thus it will help to build a common framework for the risk discussions. 4.3. Color codes and classification of the needed actions Tonn and </w:t>
      </w:r>
      <w:proofErr w:type="spellStart"/>
      <w:r w:rsidRPr="000E313F">
        <w:rPr>
          <w:sz w:val="8"/>
          <w:szCs w:val="8"/>
        </w:rPr>
        <w:t>Steifel</w:t>
      </w:r>
      <w:proofErr w:type="spellEnd"/>
      <w:r w:rsidRPr="000E313F">
        <w:rPr>
          <w:sz w:val="8"/>
          <w:szCs w:val="8"/>
        </w:rPr>
        <w:t xml:space="preserve"> suggested a six-level classification of actions to prevent X risks (Tonn &amp; </w:t>
      </w:r>
      <w:proofErr w:type="spellStart"/>
      <w:r w:rsidRPr="000E313F">
        <w:rPr>
          <w:sz w:val="8"/>
          <w:szCs w:val="8"/>
        </w:rPr>
        <w:t>Steifel</w:t>
      </w:r>
      <w:proofErr w:type="spellEnd"/>
      <w:r w:rsidRPr="000E313F">
        <w:rPr>
          <w:sz w:val="8"/>
          <w:szCs w:val="8"/>
        </w:rPr>
        <w:t xml:space="preserve">, 2017). They start from “do nothing” and end with “extreme war footing, economy organized around reducing human extinction risk”. We suggest a scale which is coordinated with Tonn and </w:t>
      </w:r>
      <w:proofErr w:type="spellStart"/>
      <w:r w:rsidRPr="000E313F">
        <w:rPr>
          <w:sz w:val="8"/>
          <w:szCs w:val="8"/>
        </w:rPr>
        <w:t>Steifel’s</w:t>
      </w:r>
      <w:proofErr w:type="spellEnd"/>
      <w:r w:rsidRPr="000E313F">
        <w:rPr>
          <w:sz w:val="8"/>
          <w:szCs w:val="8"/>
        </w:rPr>
        <w:t xml:space="preserve"> classification of actions (Table 1), that is our colors correspond to the needed level of action. Also, our colors correspond to typical nonquantifiable ways of the risks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scale, or be used instead of the scale. For instance, someone could say: “this risk is the same level as asteroid risk”. The iconic risks are marked bold in the scale. Iconic examples are also illustrated with the best-known example of that type of event. For example, the best known </w:t>
      </w:r>
      <w:proofErr w:type="spellStart"/>
      <w:r w:rsidRPr="000E313F">
        <w:rPr>
          <w:sz w:val="8"/>
          <w:szCs w:val="8"/>
        </w:rPr>
        <w:t>supervolcanic</w:t>
      </w:r>
      <w:proofErr w:type="spellEnd"/>
      <w:r w:rsidRPr="000E313F">
        <w:rPr>
          <w:sz w:val="8"/>
          <w:szCs w:val="8"/>
        </w:rPr>
        <w:t xml:space="preserve"> eruption was the Toba eruption 74,000 years ago (Robock et al., 2009). The Chicxulub impact 66 million years ago is infamous for being connected with the latest major extinction, associated with the non-avian Dinosaur extinction. The scale presents the total risk of one type of event, without breaking categories down into </w:t>
      </w:r>
      <w:proofErr w:type="spellStart"/>
      <w:r w:rsidRPr="000E313F">
        <w:rPr>
          <w:sz w:val="8"/>
          <w:szCs w:val="8"/>
        </w:rPr>
        <w:t>subrisks</w:t>
      </w:r>
      <w:proofErr w:type="spellEnd"/>
      <w:r w:rsidRPr="000E313F">
        <w:rPr>
          <w:sz w:val="8"/>
          <w:szCs w:val="8"/>
        </w:rPr>
        <w:t>.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Thus we could agree to represent the risk as red despite difficulties of its numerical estimation. Note that the probability interval (when it is known) for “red” is shorter and is only 1 order of magnitude, as it is needed to represent most serious risks and here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started, or may start in any moment: The Cuban Missile Crisis is an historical example. We reserve purple to represent it. 2) “Near mode”. Near mode is roughly the next 5 years. Typically current political problems (as in current relations with North Korea) are understood in near mode. Such problems are appropriately explored in terms of planning and trend expectations. Hanson showed that people are very realistic in “Near mode”, but become speculative and less moral in “Far mode” thinking (Hanson, 2010). Near mode may require one color code increase. 3) “Next 2-3 decades”. Many futurists predict a Technological Singularity between 2030-2050: that is around 10-30 years from now (</w:t>
      </w:r>
      <w:proofErr w:type="spellStart"/>
      <w:r w:rsidRPr="000E313F">
        <w:rPr>
          <w:sz w:val="8"/>
          <w:szCs w:val="8"/>
        </w:rPr>
        <w:t>Vinge</w:t>
      </w:r>
      <w:proofErr w:type="spellEnd"/>
      <w:r w:rsidRPr="000E313F">
        <w:rPr>
          <w:sz w:val="8"/>
          <w:szCs w:val="8"/>
        </w:rPr>
        <w:t xml:space="preserve">, 1993), (Kurzweil, 2006). As this mode coincides with an adult’s working life, it may also be called “in personal </w:t>
      </w:r>
      <w:proofErr w:type="gramStart"/>
      <w:r w:rsidRPr="000E313F">
        <w:rPr>
          <w:sz w:val="8"/>
          <w:szCs w:val="8"/>
        </w:rPr>
        <w:t>life time</w:t>
      </w:r>
      <w:proofErr w:type="gramEnd"/>
      <w:r w:rsidRPr="000E313F">
        <w:rPr>
          <w:sz w:val="8"/>
          <w:szCs w:val="8"/>
        </w:rPr>
        <w:t xml:space="preserve">”. In this mode people may expect to personally suffer from a catastrophe, or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longterm risks of human extinction. There will always be smaller but more urgent risks, and although these ought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0E313F">
        <w:rPr>
          <w:sz w:val="8"/>
          <w:szCs w:val="8"/>
        </w:rPr>
        <w:t>color coded</w:t>
      </w:r>
      <w:proofErr w:type="gramEnd"/>
      <w:r w:rsidRPr="000E313F">
        <w:rPr>
          <w:sz w:val="8"/>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w:t>
      </w:r>
      <w:proofErr w:type="spellStart"/>
      <w:r w:rsidRPr="000E313F">
        <w:rPr>
          <w:sz w:val="8"/>
          <w:szCs w:val="8"/>
        </w:rPr>
        <w:t>Tegmark</w:t>
      </w:r>
      <w:proofErr w:type="spellEnd"/>
      <w:r w:rsidRPr="000E313F">
        <w:rPr>
          <w:sz w:val="8"/>
          <w:szCs w:val="8"/>
        </w:rPr>
        <w:t xml:space="preserve"> estimated such events as happening in less than one in 1 billion years, (that is 10-7 in a century) (</w:t>
      </w:r>
      <w:proofErr w:type="spellStart"/>
      <w:r w:rsidRPr="000E313F">
        <w:rPr>
          <w:sz w:val="8"/>
          <w:szCs w:val="8"/>
        </w:rPr>
        <w:t>Tegmark</w:t>
      </w:r>
      <w:proofErr w:type="spellEnd"/>
      <w:r w:rsidRPr="000E313F">
        <w:rPr>
          <w:sz w:val="8"/>
          <w:szCs w:val="8"/>
        </w:rPr>
        <w:t xml:space="preserve"> &amp; Bostrom, 2005). Moreover, nothing can be done to prevent it. Green Gamma-ray bursts. Earth threatening gamma-ray bursts are extremely rare, and in most cases they will result only in a crop failure due to UV increases. However, a close gamma-ray burst may produce a deadly muon shower which may kill everything up to 3 km in depth (A. Dar, </w:t>
      </w:r>
      <w:proofErr w:type="spellStart"/>
      <w:r w:rsidRPr="000E313F">
        <w:rPr>
          <w:sz w:val="8"/>
          <w:szCs w:val="8"/>
        </w:rPr>
        <w:t>Laor</w:t>
      </w:r>
      <w:proofErr w:type="spellEnd"/>
      <w:r w:rsidRPr="000E313F">
        <w:rPr>
          <w:sz w:val="8"/>
          <w:szCs w:val="8"/>
        </w:rPr>
        <w:t>, &amp; N.J, 1997). However, such events could happen less than once in a billion years (10-7 in a century) (</w:t>
      </w:r>
      <w:proofErr w:type="spellStart"/>
      <w:r w:rsidRPr="000E313F">
        <w:rPr>
          <w:sz w:val="8"/>
          <w:szCs w:val="8"/>
        </w:rPr>
        <w:t>Cirković</w:t>
      </w:r>
      <w:proofErr w:type="spellEnd"/>
      <w:r w:rsidRPr="000E313F">
        <w:rPr>
          <w:sz w:val="8"/>
          <w:szCs w:val="8"/>
        </w:rPr>
        <w:t xml:space="preserve"> &amp; </w:t>
      </w:r>
      <w:proofErr w:type="spellStart"/>
      <w:r w:rsidRPr="000E313F">
        <w:rPr>
          <w:sz w:val="8"/>
          <w:szCs w:val="8"/>
        </w:rPr>
        <w:t>Vukotića</w:t>
      </w:r>
      <w:proofErr w:type="spellEnd"/>
      <w:r w:rsidRPr="000E313F">
        <w:rPr>
          <w:sz w:val="8"/>
          <w:szCs w:val="8"/>
        </w:rPr>
        <w:t xml:space="preserve">, 2016). Such an event will probably kill all multicellular life on Earth. Dar estimates risks of major extinction events from gamma ray bursts as 1 in 100 </w:t>
      </w:r>
      <w:proofErr w:type="spellStart"/>
      <w:r w:rsidRPr="000E313F">
        <w:rPr>
          <w:sz w:val="8"/>
          <w:szCs w:val="8"/>
        </w:rPr>
        <w:t>mln</w:t>
      </w:r>
      <w:proofErr w:type="spellEnd"/>
      <w:r w:rsidRPr="000E313F">
        <w:rPr>
          <w:sz w:val="8"/>
          <w:szCs w:val="8"/>
        </w:rPr>
        <w:t xml:space="preserve">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w:t>
      </w:r>
      <w:proofErr w:type="spellStart"/>
      <w:r w:rsidRPr="000E313F">
        <w:rPr>
          <w:sz w:val="8"/>
          <w:szCs w:val="8"/>
        </w:rPr>
        <w:t>Denkenberger</w:t>
      </w:r>
      <w:proofErr w:type="spellEnd"/>
      <w:r w:rsidRPr="000E313F">
        <w:rPr>
          <w:sz w:val="8"/>
          <w:szCs w:val="8"/>
        </w:rPr>
        <w:t>, 2015). However, some uncertainty exists. Some periods involve intense comet bombardment, and if we are in such a time investment in telescopes should be larger (</w:t>
      </w:r>
      <w:proofErr w:type="spellStart"/>
      <w:r w:rsidRPr="000E313F">
        <w:rPr>
          <w:sz w:val="8"/>
          <w:szCs w:val="8"/>
        </w:rPr>
        <w:t>Rampino</w:t>
      </w:r>
      <w:proofErr w:type="spellEnd"/>
      <w:r w:rsidRPr="000E313F">
        <w:rPr>
          <w:sz w:val="8"/>
          <w:szCs w:val="8"/>
        </w:rPr>
        <w:t xml:space="preserve"> &amp; </w:t>
      </w:r>
      <w:proofErr w:type="spellStart"/>
      <w:r w:rsidRPr="000E313F">
        <w:rPr>
          <w:sz w:val="8"/>
          <w:szCs w:val="8"/>
        </w:rPr>
        <w:t>Caldeira</w:t>
      </w:r>
      <w:proofErr w:type="spellEnd"/>
      <w:r w:rsidRPr="000E313F">
        <w:rPr>
          <w:sz w:val="8"/>
          <w:szCs w:val="8"/>
        </w:rPr>
        <w:t>, 2015). High energy accelerator experiments creating false vacuum decay/black hole/strangelet.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strangelet creation, would only kill Earth life. However, these are more likely, with one estimate being &lt;2E-8 risk from a single facility (the Relativistic Heavy Ion Collider) (</w:t>
      </w:r>
      <w:proofErr w:type="spellStart"/>
      <w:r w:rsidRPr="000E313F">
        <w:rPr>
          <w:sz w:val="8"/>
          <w:szCs w:val="8"/>
        </w:rPr>
        <w:t>Arnon</w:t>
      </w:r>
      <w:proofErr w:type="spellEnd"/>
      <w:r w:rsidRPr="000E313F">
        <w:rPr>
          <w:sz w:val="8"/>
          <w:szCs w:val="8"/>
        </w:rPr>
        <w:t xml:space="preserve"> Dar, De </w:t>
      </w:r>
      <w:proofErr w:type="spellStart"/>
      <w:r w:rsidRPr="000E313F">
        <w:rPr>
          <w:sz w:val="8"/>
          <w:szCs w:val="8"/>
        </w:rPr>
        <w:t>Rújula</w:t>
      </w:r>
      <w:proofErr w:type="spellEnd"/>
      <w:r w:rsidRPr="000E313F">
        <w:rPr>
          <w:sz w:val="8"/>
          <w:szCs w:val="8"/>
        </w:rPr>
        <w:t xml:space="preserve">, &amp; Heinz, 1999), which should be coded white. </w:t>
      </w:r>
      <w:proofErr w:type="gramStart"/>
      <w:r w:rsidRPr="000E313F">
        <w:rPr>
          <w:sz w:val="8"/>
          <w:szCs w:val="8"/>
        </w:rPr>
        <w:t>There</w:t>
      </w:r>
      <w:proofErr w:type="gramEnd"/>
      <w:r w:rsidRPr="000E313F">
        <w:rPr>
          <w:sz w:val="8"/>
          <w:szCs w:val="8"/>
        </w:rPr>
        <w:t xml:space="preserve"> many unknowns about dangerous experiments (Sandberg &amp; Landry, 2015). Overall, these risks should be monitored, so green is advisable. Yellow </w:t>
      </w:r>
      <w:proofErr w:type="spellStart"/>
      <w:r w:rsidRPr="000E313F">
        <w:rPr>
          <w:sz w:val="8"/>
          <w:szCs w:val="8"/>
        </w:rPr>
        <w:t>Supervolcanic</w:t>
      </w:r>
      <w:proofErr w:type="spellEnd"/>
      <w:r w:rsidRPr="000E313F">
        <w:rPr>
          <w:sz w:val="8"/>
          <w:szCs w:val="8"/>
        </w:rPr>
        <w:t xml:space="preserve"> eruption. Given historical patterns, the likelihood of living in a century containing a super volcanic eruption is approximately 10-3 (</w:t>
      </w:r>
      <w:proofErr w:type="spellStart"/>
      <w:r w:rsidRPr="000E313F">
        <w:rPr>
          <w:sz w:val="8"/>
          <w:szCs w:val="8"/>
        </w:rPr>
        <w:t>Denkenberger</w:t>
      </w:r>
      <w:proofErr w:type="spellEnd"/>
      <w:r w:rsidRPr="000E313F">
        <w:rPr>
          <w:sz w:val="8"/>
          <w:szCs w:val="8"/>
        </w:rPr>
        <w:t>,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w:t>
      </w:r>
      <w:proofErr w:type="spellStart"/>
      <w:r w:rsidRPr="000E313F">
        <w:rPr>
          <w:sz w:val="8"/>
          <w:szCs w:val="8"/>
        </w:rPr>
        <w:t>Denkenberger</w:t>
      </w:r>
      <w:proofErr w:type="spellEnd"/>
      <w:r w:rsidRPr="000E313F">
        <w:rPr>
          <w:sz w:val="8"/>
          <w:szCs w:val="8"/>
        </w:rPr>
        <w:t xml:space="preserve">, this issue). We estimate </w:t>
      </w:r>
      <w:proofErr w:type="spellStart"/>
      <w:r w:rsidRPr="000E313F">
        <w:rPr>
          <w:sz w:val="8"/>
          <w:szCs w:val="8"/>
        </w:rPr>
        <w:t>supervolcanic</w:t>
      </w:r>
      <w:proofErr w:type="spellEnd"/>
      <w:r w:rsidRPr="000E313F">
        <w:rPr>
          <w:sz w:val="8"/>
          <w:szCs w:val="8"/>
        </w:rPr>
        <w:t xml:space="preserve"> risks to be higher than asteroid impacts because of the historical record, as they likely nearly finished us off 74 000 ago (Robock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w:t>
      </w:r>
      <w:proofErr w:type="spellStart"/>
      <w:r w:rsidRPr="000E313F">
        <w:rPr>
          <w:sz w:val="8"/>
          <w:szCs w:val="8"/>
        </w:rPr>
        <w:t>timespan</w:t>
      </w:r>
      <w:proofErr w:type="spellEnd"/>
      <w:r w:rsidRPr="000E313F">
        <w:rPr>
          <w:sz w:val="8"/>
          <w:szCs w:val="8"/>
        </w:rPr>
        <w:t xml:space="preserve">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w:t>
      </w:r>
    </w:p>
    <w:p w14:paraId="61AB9783" w14:textId="77777777" w:rsidR="000326E9" w:rsidRPr="000E313F" w:rsidRDefault="000326E9" w:rsidP="000326E9">
      <w:pPr>
        <w:rPr>
          <w:sz w:val="16"/>
        </w:rPr>
      </w:pPr>
      <w:r w:rsidRPr="000E313F">
        <w:rPr>
          <w:sz w:val="16"/>
        </w:rPr>
        <w:t xml:space="preserve">Orange </w:t>
      </w:r>
    </w:p>
    <w:p w14:paraId="0EE05ED3" w14:textId="77777777" w:rsidR="000326E9" w:rsidRPr="000E313F" w:rsidRDefault="000326E9" w:rsidP="000326E9">
      <w:pPr>
        <w:rPr>
          <w:sz w:val="16"/>
        </w:rPr>
      </w:pPr>
      <w:r w:rsidRPr="000E313F">
        <w:rPr>
          <w:rStyle w:val="Emphasis"/>
        </w:rPr>
        <w:t>Full-scale nuclear war</w:t>
      </w:r>
      <w:r w:rsidRPr="000E313F">
        <w:rPr>
          <w:sz w:val="16"/>
        </w:rPr>
        <w:t xml:space="preserve">. </w:t>
      </w:r>
      <w:r w:rsidRPr="000E313F">
        <w:rPr>
          <w:rStyle w:val="StyleUnderline"/>
        </w:rPr>
        <w:t xml:space="preserve">There is roughly 0.02-7% chance per year of accidental </w:t>
      </w:r>
      <w:r w:rsidRPr="000E313F">
        <w:rPr>
          <w:rStyle w:val="Emphasis"/>
        </w:rPr>
        <w:t>full-scale nuclear war</w:t>
      </w:r>
      <w:r w:rsidRPr="000E313F">
        <w:rPr>
          <w:sz w:val="16"/>
        </w:rPr>
        <w:t xml:space="preserve"> </w:t>
      </w:r>
      <w:r w:rsidRPr="000E313F">
        <w:rPr>
          <w:rStyle w:val="StyleUnderline"/>
        </w:rPr>
        <w:t xml:space="preserve">between the </w:t>
      </w:r>
      <w:r w:rsidRPr="000E313F">
        <w:rPr>
          <w:rStyle w:val="Emphasis"/>
        </w:rPr>
        <w:t>US</w:t>
      </w:r>
      <w:r w:rsidRPr="000E313F">
        <w:rPr>
          <w:rStyle w:val="StyleUnderline"/>
        </w:rPr>
        <w:t xml:space="preserve"> and </w:t>
      </w:r>
      <w:r w:rsidRPr="000E313F">
        <w:rPr>
          <w:rStyle w:val="Emphasis"/>
        </w:rPr>
        <w:t>Russia</w:t>
      </w:r>
      <w:r w:rsidRPr="000E313F">
        <w:rPr>
          <w:sz w:val="16"/>
        </w:rPr>
        <w:t xml:space="preserve"> (Barrett, Baum, &amp; Hostetler, 2013). </w:t>
      </w:r>
      <w:r w:rsidRPr="000E313F">
        <w:rPr>
          <w:rStyle w:val="StyleUnderline"/>
        </w:rPr>
        <w:t xml:space="preserve">With fairly high probabilities of nuclear winter and civilization collapse given nuclear war, this is order of </w:t>
      </w:r>
      <w:r w:rsidRPr="000E313F">
        <w:rPr>
          <w:rStyle w:val="Emphasis"/>
        </w:rPr>
        <w:t>magnitude 10%</w:t>
      </w:r>
      <w:r w:rsidRPr="000E313F">
        <w:rPr>
          <w:sz w:val="16"/>
        </w:rPr>
        <w:t xml:space="preserve"> this century. </w:t>
      </w:r>
      <w:r w:rsidRPr="000E313F">
        <w:rPr>
          <w:rStyle w:val="StyleUnderline"/>
        </w:rPr>
        <w:t xml:space="preserve">We should also take into consideration that despite reductions in </w:t>
      </w:r>
      <w:r w:rsidRPr="000E313F">
        <w:rPr>
          <w:rStyle w:val="Emphasis"/>
        </w:rPr>
        <w:t>nuclear</w:t>
      </w:r>
      <w:r w:rsidRPr="000E313F">
        <w:rPr>
          <w:rStyle w:val="StyleUnderline"/>
        </w:rPr>
        <w:t xml:space="preserve"> weapons, a </w:t>
      </w:r>
      <w:r w:rsidRPr="000E313F">
        <w:rPr>
          <w:rStyle w:val="Emphasis"/>
        </w:rPr>
        <w:t>new</w:t>
      </w:r>
      <w:r w:rsidRPr="000E313F">
        <w:rPr>
          <w:rStyle w:val="StyleUnderline"/>
        </w:rPr>
        <w:t xml:space="preserve"> </w:t>
      </w:r>
      <w:r w:rsidRPr="000E313F">
        <w:rPr>
          <w:sz w:val="16"/>
        </w:rPr>
        <w:t xml:space="preserve">nuclear </w:t>
      </w:r>
      <w:r w:rsidRPr="000E313F">
        <w:rPr>
          <w:rStyle w:val="Emphasis"/>
        </w:rPr>
        <w:t>arms race</w:t>
      </w:r>
      <w:r w:rsidRPr="000E313F">
        <w:rPr>
          <w:sz w:val="16"/>
        </w:rPr>
        <w:t xml:space="preserve"> </w:t>
      </w:r>
      <w:r w:rsidRPr="000E313F">
        <w:rPr>
          <w:rStyle w:val="StyleUnderline"/>
        </w:rPr>
        <w:t xml:space="preserve">is possible in the 21st century. Such a race may include </w:t>
      </w:r>
      <w:r w:rsidRPr="000E313F">
        <w:rPr>
          <w:rStyle w:val="Emphasis"/>
        </w:rPr>
        <w:t>more devastating weapons</w:t>
      </w:r>
      <w:r w:rsidRPr="000E313F">
        <w:rPr>
          <w:rStyle w:val="StyleUnderline"/>
        </w:rPr>
        <w:t xml:space="preserve"> or </w:t>
      </w:r>
      <w:r w:rsidRPr="000E313F">
        <w:rPr>
          <w:rStyle w:val="Emphasis"/>
        </w:rPr>
        <w:t>cheaper manufacturing methods</w:t>
      </w:r>
      <w:r w:rsidRPr="000E313F">
        <w:rPr>
          <w:sz w:val="16"/>
        </w:rPr>
        <w:t xml:space="preserve">. Nuclear war </w:t>
      </w:r>
      <w:r w:rsidRPr="000E313F">
        <w:rPr>
          <w:rStyle w:val="StyleUnderline"/>
        </w:rPr>
        <w:t xml:space="preserve">could include the creation of large </w:t>
      </w:r>
      <w:r w:rsidRPr="000E313F">
        <w:rPr>
          <w:rStyle w:val="Emphasis"/>
        </w:rPr>
        <w:t>cobalt bombs</w:t>
      </w:r>
      <w:r w:rsidRPr="000E313F">
        <w:rPr>
          <w:sz w:val="16"/>
        </w:rPr>
        <w:t xml:space="preserve"> as doomsday weapons or attacks on nuclear power plants. It could also start a chain of events which result in civilization collapse. </w:t>
      </w:r>
    </w:p>
    <w:p w14:paraId="50A27D26" w14:textId="77777777" w:rsidR="000326E9" w:rsidRPr="000E313F" w:rsidRDefault="000326E9" w:rsidP="000326E9">
      <w:pPr>
        <w:rPr>
          <w:sz w:val="16"/>
        </w:rPr>
      </w:pPr>
      <w:r w:rsidRPr="000E313F">
        <w:rPr>
          <w:u w:val="single"/>
        </w:rPr>
        <w:t>Nanotechnology risks</w:t>
      </w:r>
      <w:r w:rsidRPr="000E313F">
        <w:rPr>
          <w:sz w:val="16"/>
        </w:rPr>
        <w:t xml:space="preserve">. </w:t>
      </w:r>
      <w:r w:rsidRPr="000E313F">
        <w:rPr>
          <w:rStyle w:val="StyleUnderline"/>
        </w:rPr>
        <w:t xml:space="preserve">Although molecular manufacturing can be achieved </w:t>
      </w:r>
      <w:r w:rsidRPr="000E313F">
        <w:rPr>
          <w:rStyle w:val="Emphasis"/>
        </w:rPr>
        <w:t>without self-replicating machines</w:t>
      </w:r>
      <w:r w:rsidRPr="000E313F">
        <w:rPr>
          <w:sz w:val="16"/>
        </w:rPr>
        <w:t xml:space="preserve"> (Drexler &amp; Phoenix, 2004), </w:t>
      </w:r>
      <w:r w:rsidRPr="000E313F">
        <w:rPr>
          <w:rStyle w:val="StyleUnderline"/>
        </w:rPr>
        <w:t xml:space="preserve">technological fascination with biological systems makes it </w:t>
      </w:r>
      <w:r w:rsidRPr="000E313F">
        <w:rPr>
          <w:rStyle w:val="Emphasis"/>
        </w:rPr>
        <w:t>likely</w:t>
      </w:r>
      <w:r w:rsidRPr="000E313F">
        <w:rPr>
          <w:rStyle w:val="StyleUnderline"/>
        </w:rPr>
        <w:t xml:space="preserve"> that </w:t>
      </w:r>
      <w:r w:rsidRPr="000E313F">
        <w:rPr>
          <w:rStyle w:val="Emphasis"/>
        </w:rPr>
        <w:t>self-replicating machines</w:t>
      </w:r>
      <w:r w:rsidRPr="000E313F">
        <w:rPr>
          <w:rStyle w:val="StyleUnderline"/>
        </w:rPr>
        <w:t xml:space="preserve"> will be created. Moreover, catastrophic </w:t>
      </w:r>
      <w:r w:rsidRPr="000E313F">
        <w:rPr>
          <w:rStyle w:val="Emphasis"/>
        </w:rPr>
        <w:t>uses</w:t>
      </w:r>
      <w:r w:rsidRPr="000E313F">
        <w:rPr>
          <w:rStyle w:val="StyleUnderline"/>
        </w:rPr>
        <w:t xml:space="preserve"> of nanotechnology needn’t be due to </w:t>
      </w:r>
      <w:r w:rsidRPr="000E313F">
        <w:rPr>
          <w:rStyle w:val="Emphasis"/>
        </w:rPr>
        <w:t>accident</w:t>
      </w:r>
      <w:r w:rsidRPr="000E313F">
        <w:rPr>
          <w:sz w:val="16"/>
        </w:rPr>
        <w:t xml:space="preserve">, but </w:t>
      </w:r>
      <w:r w:rsidRPr="000E313F">
        <w:rPr>
          <w:rStyle w:val="Emphasis"/>
        </w:rPr>
        <w:t>also due to the actions of purposeful malignant agents</w:t>
      </w:r>
      <w:r w:rsidRPr="000E313F">
        <w:rPr>
          <w:sz w:val="16"/>
        </w:rPr>
        <w:t xml:space="preserve">. Therefore, we estimate the chance of </w:t>
      </w:r>
      <w:r w:rsidRPr="000E313F">
        <w:rPr>
          <w:rStyle w:val="StyleUnderline"/>
        </w:rPr>
        <w:t>runaway self-replicating machines causing “</w:t>
      </w:r>
      <w:r w:rsidRPr="000E313F">
        <w:rPr>
          <w:rStyle w:val="Emphasis"/>
        </w:rPr>
        <w:t>gray goo</w:t>
      </w:r>
      <w:r w:rsidRPr="000E313F">
        <w:rPr>
          <w:rStyle w:val="StyleUnderline"/>
        </w:rPr>
        <w:t>” and</w:t>
      </w:r>
      <w:r w:rsidRPr="000E313F">
        <w:rPr>
          <w:sz w:val="16"/>
        </w:rPr>
        <w:t xml:space="preserve"> thus </w:t>
      </w:r>
      <w:r w:rsidRPr="000E313F">
        <w:rPr>
          <w:rStyle w:val="Emphasis"/>
        </w:rPr>
        <w:t>human extinction</w:t>
      </w:r>
      <w:r w:rsidRPr="000E313F">
        <w:rPr>
          <w:sz w:val="16"/>
        </w:rPr>
        <w:t xml:space="preserve"> to be one per cent in this century. There could also be extinction risks from weapons produced by safe exponential molecular manufacturing. See also (Turchin, 2016).</w:t>
      </w:r>
    </w:p>
    <w:p w14:paraId="04A7F300" w14:textId="77777777" w:rsidR="000326E9" w:rsidRPr="000E313F" w:rsidRDefault="000326E9" w:rsidP="000326E9">
      <w:pPr>
        <w:rPr>
          <w:sz w:val="16"/>
        </w:rPr>
      </w:pPr>
      <w:r w:rsidRPr="000E313F">
        <w:rPr>
          <w:sz w:val="16"/>
        </w:rPr>
        <w:t xml:space="preserve">Artificial pandemic and other risks from synthetic biology. </w:t>
      </w:r>
      <w:r w:rsidRPr="000E313F">
        <w:rPr>
          <w:rStyle w:val="StyleUnderline"/>
        </w:rPr>
        <w:t xml:space="preserve">An artificial </w:t>
      </w:r>
      <w:proofErr w:type="spellStart"/>
      <w:r w:rsidRPr="000E313F">
        <w:rPr>
          <w:rStyle w:val="StyleUnderline"/>
        </w:rPr>
        <w:t>multipandemic</w:t>
      </w:r>
      <w:proofErr w:type="spellEnd"/>
      <w:r w:rsidRPr="000E313F">
        <w:rPr>
          <w:rStyle w:val="StyleUnderline"/>
        </w:rPr>
        <w:t xml:space="preserve"> is a situation in which multiple (even hundreds) of </w:t>
      </w:r>
      <w:r w:rsidRPr="000E313F">
        <w:rPr>
          <w:rStyle w:val="Emphasis"/>
        </w:rPr>
        <w:t>individual viruses</w:t>
      </w:r>
      <w:r w:rsidRPr="000E313F">
        <w:rPr>
          <w:rStyle w:val="StyleUnderline"/>
        </w:rPr>
        <w:t xml:space="preserve"> created through synthetic biology are released simultaneously either by a terrorist state </w:t>
      </w:r>
      <w:r w:rsidRPr="000E313F">
        <w:rPr>
          <w:sz w:val="16"/>
        </w:rPr>
        <w:t xml:space="preserve">or as a result of the independent activity of biohackers (Turchin, Green, &amp; </w:t>
      </w:r>
      <w:proofErr w:type="spellStart"/>
      <w:r w:rsidRPr="000E313F">
        <w:rPr>
          <w:sz w:val="16"/>
        </w:rPr>
        <w:t>Dekenbergern</w:t>
      </w:r>
      <w:proofErr w:type="spellEnd"/>
      <w:r w:rsidRPr="000E313F">
        <w:rPr>
          <w:sz w:val="16"/>
        </w:rPr>
        <w:t xml:space="preserve">, 2017). Because the capacity to create such a </w:t>
      </w:r>
      <w:proofErr w:type="spellStart"/>
      <w:r w:rsidRPr="000E313F">
        <w:rPr>
          <w:sz w:val="16"/>
        </w:rPr>
        <w:t>multipandemic</w:t>
      </w:r>
      <w:proofErr w:type="spellEnd"/>
      <w:r w:rsidRPr="000E313F">
        <w:rPr>
          <w:sz w:val="16"/>
        </w:rPr>
        <w:t xml:space="preserve"> </w:t>
      </w:r>
      <w:r w:rsidRPr="000E313F">
        <w:rPr>
          <w:rStyle w:val="StyleUnderline"/>
        </w:rPr>
        <w:t xml:space="preserve">could arrive </w:t>
      </w:r>
      <w:r w:rsidRPr="000E313F">
        <w:rPr>
          <w:sz w:val="16"/>
        </w:rPr>
        <w:t>as early as</w:t>
      </w:r>
      <w:r w:rsidRPr="000E313F">
        <w:rPr>
          <w:rStyle w:val="StyleUnderline"/>
        </w:rPr>
        <w:t xml:space="preserve"> within the next ten to thirty years</w:t>
      </w:r>
      <w:r w:rsidRPr="000E313F">
        <w:rPr>
          <w:sz w:val="16"/>
        </w:rPr>
        <w:t xml:space="preserve"> (as </w:t>
      </w:r>
      <w:r w:rsidRPr="000E313F">
        <w:rPr>
          <w:rStyle w:val="Emphasis"/>
        </w:rPr>
        <w:t>all the needed technologies already exist</w:t>
      </w:r>
      <w:r w:rsidRPr="000E313F">
        <w:rPr>
          <w:sz w:val="16"/>
        </w:rPr>
        <w:t xml:space="preserve">), it could overshadow future risks, like nanotech and AI, so we give it a higher estimate. There are also other possible risks, connected with synthetic biology, which are widely recognized as serious (Bostrom, 2002). </w:t>
      </w:r>
    </w:p>
    <w:p w14:paraId="3A21F276" w14:textId="77777777" w:rsidR="000326E9" w:rsidRPr="000E313F" w:rsidRDefault="000326E9" w:rsidP="000326E9">
      <w:pPr>
        <w:rPr>
          <w:sz w:val="16"/>
        </w:rPr>
      </w:pPr>
      <w:r w:rsidRPr="000E313F">
        <w:rPr>
          <w:sz w:val="16"/>
        </w:rPr>
        <w:t>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w:t>
      </w:r>
      <w:proofErr w:type="spellStart"/>
      <w:r w:rsidRPr="000E313F">
        <w:rPr>
          <w:sz w:val="16"/>
        </w:rPr>
        <w:t>Denkenberger</w:t>
      </w:r>
      <w:proofErr w:type="spellEnd"/>
      <w:r w:rsidRPr="000E313F">
        <w:rPr>
          <w:sz w:val="16"/>
        </w:rPr>
        <w:t xml:space="preserve"> 2016). This could lead to 10% mortality. </w:t>
      </w:r>
    </w:p>
    <w:p w14:paraId="435F59D5" w14:textId="77777777" w:rsidR="000326E9" w:rsidRPr="000E313F" w:rsidRDefault="000326E9" w:rsidP="000326E9">
      <w:pPr>
        <w:rPr>
          <w:sz w:val="16"/>
        </w:rPr>
      </w:pPr>
      <w:r w:rsidRPr="000E313F">
        <w:rPr>
          <w:sz w:val="16"/>
        </w:rPr>
        <w:t xml:space="preserve">Red </w:t>
      </w:r>
    </w:p>
    <w:p w14:paraId="3C06065D" w14:textId="77777777" w:rsidR="000326E9" w:rsidRPr="000E313F" w:rsidRDefault="000326E9" w:rsidP="000326E9">
      <w:pPr>
        <w:rPr>
          <w:sz w:val="16"/>
        </w:rPr>
      </w:pPr>
      <w:r w:rsidRPr="000E313F">
        <w:rPr>
          <w:sz w:val="16"/>
        </w:rPr>
        <w:t xml:space="preserve">AI risks. </w:t>
      </w:r>
      <w:r w:rsidRPr="000E313F">
        <w:rPr>
          <w:rStyle w:val="StyleUnderline"/>
        </w:rPr>
        <w:t xml:space="preserve">The risks connected with the possible creation of </w:t>
      </w:r>
      <w:r w:rsidRPr="000E313F">
        <w:rPr>
          <w:rStyle w:val="Emphasis"/>
        </w:rPr>
        <w:t>non-aligned Strong AI</w:t>
      </w:r>
      <w:r w:rsidRPr="000E313F">
        <w:rPr>
          <w:sz w:val="16"/>
        </w:rPr>
        <w:t xml:space="preserve"> </w:t>
      </w:r>
      <w:r w:rsidRPr="000E313F">
        <w:rPr>
          <w:rStyle w:val="StyleUnderline"/>
        </w:rPr>
        <w:t>are</w:t>
      </w:r>
      <w:r w:rsidRPr="000E313F">
        <w:rPr>
          <w:sz w:val="16"/>
        </w:rPr>
        <w:t xml:space="preserve"> discussed by (Bostrom, 2014), (Yudkowsky, 2008), (</w:t>
      </w:r>
      <w:proofErr w:type="spellStart"/>
      <w:r w:rsidRPr="000E313F">
        <w:rPr>
          <w:sz w:val="16"/>
        </w:rPr>
        <w:t>Yampolskiy</w:t>
      </w:r>
      <w:proofErr w:type="spellEnd"/>
      <w:r w:rsidRPr="000E313F">
        <w:rPr>
          <w:sz w:val="16"/>
        </w:rPr>
        <w:t xml:space="preserve"> &amp; Fox, 2013) and others. It is widely recognized as </w:t>
      </w:r>
      <w:r w:rsidRPr="000E313F">
        <w:rPr>
          <w:rStyle w:val="StyleUnderline"/>
        </w:rPr>
        <w:t>the</w:t>
      </w:r>
      <w:r w:rsidRPr="000E313F">
        <w:rPr>
          <w:sz w:val="16"/>
        </w:rPr>
        <w:t xml:space="preserve"> </w:t>
      </w:r>
      <w:r w:rsidRPr="000E313F">
        <w:rPr>
          <w:rStyle w:val="Emphasis"/>
        </w:rPr>
        <w:t>most serious</w:t>
      </w:r>
      <w:r w:rsidRPr="000E313F">
        <w:rPr>
          <w:sz w:val="16"/>
        </w:rPr>
        <w:t xml:space="preserve"> X </w:t>
      </w:r>
      <w:r w:rsidRPr="000E313F">
        <w:rPr>
          <w:rStyle w:val="Emphasis"/>
        </w:rPr>
        <w:t>risk</w:t>
      </w:r>
      <w:r w:rsidRPr="000E313F">
        <w:rPr>
          <w:sz w:val="16"/>
        </w:rPr>
        <w:t xml:space="preserve">. </w:t>
      </w:r>
      <w:r w:rsidRPr="000E313F">
        <w:rPr>
          <w:rStyle w:val="StyleUnderline"/>
        </w:rPr>
        <w:t>AI could start an “</w:t>
      </w:r>
      <w:r w:rsidRPr="000E313F">
        <w:rPr>
          <w:rStyle w:val="Emphasis"/>
        </w:rPr>
        <w:t>intelligence explosion wave</w:t>
      </w:r>
      <w:r w:rsidRPr="000E313F">
        <w:rPr>
          <w:rStyle w:val="StyleUnderline"/>
        </w:rPr>
        <w:t>” through the Universe</w:t>
      </w:r>
      <w:r w:rsidRPr="000E313F">
        <w:rPr>
          <w:sz w:val="16"/>
        </w:rPr>
        <w:t xml:space="preserve">, which could prevent appearance of the other civilizations before they create their own AI. </w:t>
      </w:r>
    </w:p>
    <w:p w14:paraId="4E2EEA49" w14:textId="77777777" w:rsidR="000326E9" w:rsidRPr="000E313F" w:rsidRDefault="000326E9" w:rsidP="000326E9">
      <w:pPr>
        <w:rPr>
          <w:sz w:val="16"/>
        </w:rPr>
      </w:pPr>
      <w:r w:rsidRPr="000E313F">
        <w:rPr>
          <w:sz w:val="16"/>
        </w:rPr>
        <w:t xml:space="preserve">Purple </w:t>
      </w:r>
    </w:p>
    <w:p w14:paraId="78DEDDD0" w14:textId="77777777" w:rsidR="000326E9" w:rsidRPr="003C0741" w:rsidRDefault="000326E9" w:rsidP="000326E9">
      <w:pPr>
        <w:rPr>
          <w:sz w:val="16"/>
        </w:rPr>
      </w:pPr>
      <w:r w:rsidRPr="000E313F">
        <w:rPr>
          <w:sz w:val="16"/>
        </w:rPr>
        <w:t xml:space="preserve">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0E313F">
        <w:rPr>
          <w:rStyle w:val="StyleUnderline"/>
        </w:rPr>
        <w:t xml:space="preserve">the creation of a </w:t>
      </w:r>
      <w:r w:rsidRPr="000E313F">
        <w:rPr>
          <w:rStyle w:val="Emphasis"/>
        </w:rPr>
        <w:t>Doomsday weapon</w:t>
      </w:r>
      <w:r w:rsidRPr="000E313F">
        <w:rPr>
          <w:sz w:val="16"/>
        </w:rPr>
        <w:t xml:space="preserve"> that could </w:t>
      </w:r>
      <w:r w:rsidRPr="000E313F">
        <w:rPr>
          <w:rStyle w:val="StyleUnderline"/>
        </w:rPr>
        <w:t xml:space="preserve">kill our species with </w:t>
      </w:r>
      <w:r w:rsidRPr="000E313F">
        <w:rPr>
          <w:rStyle w:val="Emphasis"/>
        </w:rPr>
        <w:t>global radiation poisoning</w:t>
      </w:r>
      <w:r w:rsidRPr="000E313F">
        <w:rPr>
          <w:sz w:val="16"/>
        </w:rPr>
        <w:t xml:space="preserve"> (</w:t>
      </w:r>
      <w:r w:rsidRPr="000E313F">
        <w:rPr>
          <w:rStyle w:val="StyleUnderline"/>
        </w:rPr>
        <w:t>much</w:t>
      </w:r>
      <w:r w:rsidRPr="000E313F">
        <w:rPr>
          <w:sz w:val="16"/>
        </w:rPr>
        <w:t xml:space="preserve"> </w:t>
      </w:r>
      <w:r w:rsidRPr="000E313F">
        <w:rPr>
          <w:rStyle w:val="Emphasis"/>
        </w:rPr>
        <w:t>greater ionizing radiation release than all of the current nuclear weapons</w:t>
      </w:r>
      <w:r w:rsidRPr="000E313F">
        <w:rPr>
          <w:sz w:val="16"/>
        </w:rPr>
        <w:t>) (Kahn, 1959). A further example would be a large incoming asteroid being located, or an extinction level pandemic has begun. These situations require quick and urgent effort on all</w:t>
      </w:r>
      <w:r w:rsidRPr="003C0741">
        <w:rPr>
          <w:sz w:val="16"/>
        </w:rPr>
        <w:t xml:space="preserve"> levels. </w:t>
      </w:r>
    </w:p>
    <w:p w14:paraId="18F078F7" w14:textId="77777777" w:rsidR="000326E9" w:rsidRDefault="000326E9" w:rsidP="000326E9">
      <w:pPr>
        <w:rPr>
          <w:u w:val="single"/>
        </w:rPr>
      </w:pPr>
    </w:p>
    <w:p w14:paraId="5C5D4DB5" w14:textId="77777777" w:rsidR="000326E9" w:rsidRDefault="000326E9" w:rsidP="000326E9">
      <w:pPr>
        <w:pStyle w:val="Heading4"/>
      </w:pPr>
      <w:r>
        <w:t>Evil AI causes infinite torture</w:t>
      </w:r>
    </w:p>
    <w:p w14:paraId="027AF884" w14:textId="77777777" w:rsidR="000326E9" w:rsidRPr="00AF210F" w:rsidRDefault="000326E9" w:rsidP="000326E9">
      <w:pPr>
        <w:rPr>
          <w:sz w:val="16"/>
          <w:szCs w:val="16"/>
        </w:rPr>
      </w:pPr>
      <w:r w:rsidRPr="00E45F7A">
        <w:rPr>
          <w:b/>
          <w:sz w:val="26"/>
          <w:szCs w:val="26"/>
        </w:rPr>
        <w:t xml:space="preserve">Turchin </w:t>
      </w:r>
      <w:r>
        <w:rPr>
          <w:b/>
          <w:sz w:val="26"/>
          <w:szCs w:val="26"/>
        </w:rPr>
        <w:t>&amp;</w:t>
      </w:r>
      <w:r w:rsidRPr="00E45F7A">
        <w:rPr>
          <w:b/>
          <w:sz w:val="26"/>
          <w:szCs w:val="26"/>
        </w:rPr>
        <w:t xml:space="preserve"> </w:t>
      </w:r>
      <w:proofErr w:type="spellStart"/>
      <w:r w:rsidRPr="00E45F7A">
        <w:rPr>
          <w:b/>
          <w:sz w:val="26"/>
          <w:szCs w:val="26"/>
        </w:rPr>
        <w:t>Denkenberger</w:t>
      </w:r>
      <w:proofErr w:type="spellEnd"/>
      <w:r w:rsidRPr="00E45F7A">
        <w:rPr>
          <w:b/>
          <w:sz w:val="26"/>
          <w:szCs w:val="26"/>
        </w:rPr>
        <w:t xml:space="preserve"> 18</w:t>
      </w:r>
      <w:r w:rsidRPr="00E45F7A">
        <w:rPr>
          <w:b/>
        </w:rPr>
        <w:t xml:space="preserve"> </w:t>
      </w:r>
      <w:r w:rsidRPr="00AF210F">
        <w:t>{</w:t>
      </w:r>
      <w:r>
        <w:t>T</w:t>
      </w:r>
      <w:r w:rsidRPr="00AF210F">
        <w:t xml:space="preserve">urchin is a researcher at the Science for Life Extension Foundation; </w:t>
      </w:r>
      <w:proofErr w:type="spellStart"/>
      <w:r w:rsidRPr="00AF210F">
        <w:t>Denkenberger</w:t>
      </w:r>
      <w:proofErr w:type="spellEnd"/>
      <w:r w:rsidRPr="00AF210F">
        <w:t xml:space="preserve"> is with the Global Catastrophic Risk Institute (GCRI) @ Tennessee State University, Alliance to Feed the Earth in Disasters (ALLFED</w:t>
      </w:r>
      <w:r>
        <w:t>). 5-3-2018.</w:t>
      </w:r>
      <w:r w:rsidRPr="00AF210F">
        <w:t xml:space="preserve"> “Classification of Global Catastrophic Risks Connected with Artificial Intelligence.”</w:t>
      </w:r>
      <w:r>
        <w:t>}//JM</w:t>
      </w:r>
    </w:p>
    <w:p w14:paraId="429C98AD" w14:textId="77777777" w:rsidR="000326E9" w:rsidRDefault="000326E9" w:rsidP="000326E9">
      <w:pPr>
        <w:rPr>
          <w:sz w:val="16"/>
        </w:rPr>
      </w:pPr>
      <w:r w:rsidRPr="000E60B5">
        <w:rPr>
          <w:rStyle w:val="TitleChar"/>
        </w:rPr>
        <w:t xml:space="preserve">6.4. AI that is programmed to be </w:t>
      </w:r>
      <w:r w:rsidRPr="003C0741">
        <w:rPr>
          <w:rStyle w:val="TitleChar"/>
        </w:rPr>
        <w:t>evil We could imagine a perfectly</w:t>
      </w:r>
      <w:r w:rsidRPr="000E60B5">
        <w:rPr>
          <w:rStyle w:val="TitleChar"/>
        </w:rPr>
        <w:t xml:space="preserve"> aligned </w:t>
      </w:r>
      <w:r w:rsidRPr="00BB4C61">
        <w:rPr>
          <w:rStyle w:val="TitleChar"/>
          <w:highlight w:val="green"/>
        </w:rPr>
        <w:t>AI</w:t>
      </w:r>
      <w:r w:rsidRPr="000E60B5">
        <w:rPr>
          <w:rStyle w:val="TitleChar"/>
        </w:rPr>
        <w:t xml:space="preserve">, which was </w:t>
      </w:r>
      <w:r w:rsidRPr="003C0741">
        <w:rPr>
          <w:rStyle w:val="TitleChar"/>
        </w:rPr>
        <w:t xml:space="preserve">deliberately </w:t>
      </w:r>
      <w:r w:rsidRPr="00BB4C61">
        <w:rPr>
          <w:rStyle w:val="TitleChar"/>
          <w:highlight w:val="green"/>
        </w:rPr>
        <w:t>programmed to be bad</w:t>
      </w:r>
      <w:r w:rsidRPr="000E60B5">
        <w:rPr>
          <w:rStyle w:val="TitleChar"/>
        </w:rPr>
        <w:t xml:space="preserve"> by its creators</w:t>
      </w:r>
      <w:r w:rsidRPr="00231DE2">
        <w:rPr>
          <w:sz w:val="16"/>
        </w:rPr>
        <w:t>. For example</w:t>
      </w:r>
      <w:r w:rsidRPr="003C0741">
        <w:rPr>
          <w:sz w:val="16"/>
        </w:rPr>
        <w:t xml:space="preserve">, </w:t>
      </w:r>
      <w:r w:rsidRPr="00BB4C61">
        <w:rPr>
          <w:rStyle w:val="TitleChar"/>
          <w:highlight w:val="green"/>
        </w:rPr>
        <w:t xml:space="preserve">a hacker </w:t>
      </w:r>
      <w:r w:rsidRPr="003C0741">
        <w:rPr>
          <w:rStyle w:val="TitleChar"/>
        </w:rPr>
        <w:t xml:space="preserve">could </w:t>
      </w:r>
      <w:r w:rsidRPr="00BB4C61">
        <w:rPr>
          <w:rStyle w:val="TitleChar"/>
          <w:highlight w:val="green"/>
        </w:rPr>
        <w:t xml:space="preserve">create </w:t>
      </w:r>
      <w:r w:rsidRPr="003C0741">
        <w:rPr>
          <w:rStyle w:val="TitleChar"/>
        </w:rPr>
        <w:t xml:space="preserve">an </w:t>
      </w:r>
      <w:r w:rsidRPr="00BB4C61">
        <w:rPr>
          <w:rStyle w:val="TitleChar"/>
          <w:highlight w:val="green"/>
        </w:rPr>
        <w:t>AI with</w:t>
      </w:r>
      <w:r w:rsidRPr="000E60B5">
        <w:rPr>
          <w:rStyle w:val="TitleChar"/>
        </w:rPr>
        <w:t xml:space="preserve"> a </w:t>
      </w:r>
      <w:r w:rsidRPr="00BB4C61">
        <w:rPr>
          <w:rStyle w:val="TitleChar"/>
          <w:highlight w:val="green"/>
        </w:rPr>
        <w:t>goal</w:t>
      </w:r>
      <w:r w:rsidRPr="00BB4C61">
        <w:rPr>
          <w:sz w:val="16"/>
          <w:highlight w:val="green"/>
        </w:rPr>
        <w:t xml:space="preserve"> </w:t>
      </w:r>
      <w:r w:rsidRPr="00BB4C61">
        <w:rPr>
          <w:rStyle w:val="TitleChar"/>
          <w:highlight w:val="green"/>
        </w:rPr>
        <w:t>of</w:t>
      </w:r>
      <w:r w:rsidRPr="00231DE2">
        <w:rPr>
          <w:sz w:val="16"/>
        </w:rPr>
        <w:t xml:space="preserve"> killing all humans or </w:t>
      </w:r>
      <w:r w:rsidRPr="00BB4C61">
        <w:rPr>
          <w:rStyle w:val="TitleChar"/>
          <w:highlight w:val="green"/>
        </w:rPr>
        <w:t>torturing</w:t>
      </w:r>
      <w:r w:rsidRPr="00231DE2">
        <w:rPr>
          <w:sz w:val="16"/>
        </w:rPr>
        <w:t xml:space="preserve"> them. </w:t>
      </w:r>
      <w:r w:rsidRPr="00231DE2">
        <w:rPr>
          <w:rStyle w:val="TitleChar"/>
        </w:rPr>
        <w:t>The Foundational Research Institute suggested the notion of s-risks, that is, the risks of extreme future suffering, probably by wrongly aligned AI</w:t>
      </w:r>
      <w:r w:rsidRPr="00231DE2">
        <w:rPr>
          <w:sz w:val="16"/>
        </w:rPr>
        <w:t xml:space="preserve"> (Daniel 2017</w:t>
      </w:r>
      <w:r w:rsidRPr="00231DE2">
        <w:rPr>
          <w:rStyle w:val="Emphasis"/>
        </w:rPr>
        <w:t xml:space="preserve">). </w:t>
      </w:r>
      <w:r w:rsidRPr="00BB4C61">
        <w:rPr>
          <w:rStyle w:val="Emphasis"/>
          <w:highlight w:val="green"/>
        </w:rPr>
        <w:t>AI may</w:t>
      </w:r>
      <w:r w:rsidRPr="00231DE2">
        <w:rPr>
          <w:rStyle w:val="Emphasis"/>
        </w:rPr>
        <w:t xml:space="preserve"> even </w:t>
      </w:r>
      <w:r w:rsidRPr="00BB4C61">
        <w:rPr>
          <w:rStyle w:val="Emphasis"/>
          <w:highlight w:val="green"/>
        </w:rPr>
        <w:t xml:space="preserve">upgrade humans to make them </w:t>
      </w:r>
      <w:r w:rsidRPr="003C0741">
        <w:rPr>
          <w:rStyle w:val="Emphasis"/>
        </w:rPr>
        <w:t xml:space="preserve">feel more </w:t>
      </w:r>
      <w:r w:rsidRPr="00BB4C61">
        <w:rPr>
          <w:rStyle w:val="Emphasis"/>
          <w:highlight w:val="green"/>
        </w:rPr>
        <w:t>suffer</w:t>
      </w:r>
      <w:r w:rsidRPr="003C0741">
        <w:rPr>
          <w:rStyle w:val="Emphasis"/>
        </w:rPr>
        <w:t>ing</w:t>
      </w:r>
      <w:r w:rsidRPr="003C0741">
        <w:rPr>
          <w:sz w:val="16"/>
        </w:rPr>
        <w:t>, like</w:t>
      </w:r>
      <w:r w:rsidRPr="00231DE2">
        <w:rPr>
          <w:sz w:val="16"/>
        </w:rPr>
        <w:t xml:space="preserve"> in the short story “I have no mouth but I must scream” (Ellison 1967). The controversial </w:t>
      </w:r>
      <w:r w:rsidRPr="003C0741">
        <w:rPr>
          <w:rStyle w:val="TitleChar"/>
        </w:rPr>
        <w:t xml:space="preserve">idea of </w:t>
      </w:r>
      <w:r w:rsidRPr="00BB4C61">
        <w:rPr>
          <w:rStyle w:val="TitleChar"/>
          <w:highlight w:val="green"/>
        </w:rPr>
        <w:t>“Roko’s Basilisk</w:t>
      </w:r>
      <w:r w:rsidRPr="00231DE2">
        <w:rPr>
          <w:rStyle w:val="TitleChar"/>
        </w:rPr>
        <w:t xml:space="preserve">” is that </w:t>
      </w:r>
      <w:r w:rsidRPr="00BB4C61">
        <w:rPr>
          <w:rStyle w:val="TitleChar"/>
          <w:highlight w:val="green"/>
        </w:rPr>
        <w:t>a</w:t>
      </w:r>
      <w:r w:rsidRPr="00BB4C61">
        <w:rPr>
          <w:sz w:val="16"/>
          <w:highlight w:val="green"/>
        </w:rPr>
        <w:t xml:space="preserve"> </w:t>
      </w:r>
      <w:r w:rsidRPr="00BB4C61">
        <w:rPr>
          <w:rStyle w:val="TitleChar"/>
          <w:highlight w:val="green"/>
        </w:rPr>
        <w:t xml:space="preserve">future AI </w:t>
      </w:r>
      <w:r w:rsidRPr="003C0741">
        <w:rPr>
          <w:rStyle w:val="TitleChar"/>
        </w:rPr>
        <w:t xml:space="preserve">may </w:t>
      </w:r>
      <w:r w:rsidRPr="00BB4C61">
        <w:rPr>
          <w:rStyle w:val="TitleChar"/>
          <w:highlight w:val="green"/>
        </w:rPr>
        <w:t>torture people who did not</w:t>
      </w:r>
      <w:r w:rsidRPr="00231DE2">
        <w:rPr>
          <w:rStyle w:val="TitleChar"/>
        </w:rPr>
        <w:t xml:space="preserve"> do enough to </w:t>
      </w:r>
      <w:r w:rsidRPr="00BB4C61">
        <w:rPr>
          <w:rStyle w:val="TitleChar"/>
          <w:highlight w:val="green"/>
        </w:rPr>
        <w:t xml:space="preserve">create this </w:t>
      </w:r>
      <w:r w:rsidRPr="003C0741">
        <w:rPr>
          <w:rStyle w:val="TitleChar"/>
        </w:rPr>
        <w:t xml:space="preserve">malevolent </w:t>
      </w:r>
      <w:r w:rsidRPr="00BB4C61">
        <w:rPr>
          <w:rStyle w:val="TitleChar"/>
          <w:highlight w:val="green"/>
        </w:rPr>
        <w:t>AI.</w:t>
      </w:r>
      <w:r w:rsidRPr="00231DE2">
        <w:rPr>
          <w:rStyle w:val="TitleChar"/>
        </w:rPr>
        <w:t xml:space="preserve"> This idea has attracted attention</w:t>
      </w:r>
      <w:r w:rsidRPr="00231DE2">
        <w:rPr>
          <w:sz w:val="16"/>
        </w:rPr>
        <w:t xml:space="preserve"> in the media and is an </w:t>
      </w:r>
      <w:r w:rsidRPr="00231DE2">
        <w:rPr>
          <w:rStyle w:val="TitleChar"/>
        </w:rPr>
        <w:t>illustration of “</w:t>
      </w:r>
      <w:r w:rsidRPr="00BB4C61">
        <w:rPr>
          <w:rStyle w:val="TitleChar"/>
          <w:highlight w:val="green"/>
        </w:rPr>
        <w:t>acausal</w:t>
      </w:r>
      <w:r w:rsidRPr="00231DE2">
        <w:rPr>
          <w:rStyle w:val="TitleChar"/>
        </w:rPr>
        <w:t>”</w:t>
      </w:r>
      <w:r w:rsidRPr="00231DE2">
        <w:rPr>
          <w:sz w:val="16"/>
        </w:rPr>
        <w:t xml:space="preserve"> (not connected by causal links) </w:t>
      </w:r>
      <w:r w:rsidRPr="00BB4C61">
        <w:rPr>
          <w:rStyle w:val="TitleChar"/>
          <w:highlight w:val="green"/>
        </w:rPr>
        <w:t>blackmail</w:t>
      </w:r>
      <w:r w:rsidRPr="00231DE2">
        <w:rPr>
          <w:rStyle w:val="TitleChar"/>
        </w:rPr>
        <w:t xml:space="preserve"> by future AI</w:t>
      </w:r>
      <w:r w:rsidRPr="00231DE2">
        <w:rPr>
          <w:sz w:val="16"/>
        </w:rPr>
        <w:t xml:space="preserve"> (Auerbach 2014). However, this cannot happen unless many people take the proposition seriously. </w:t>
      </w:r>
    </w:p>
    <w:p w14:paraId="0C99EB96" w14:textId="77777777" w:rsidR="000326E9" w:rsidRDefault="000326E9" w:rsidP="000326E9">
      <w:pPr>
        <w:rPr>
          <w:u w:val="single"/>
        </w:rPr>
      </w:pPr>
    </w:p>
    <w:p w14:paraId="07EF8F98" w14:textId="77777777" w:rsidR="000326E9" w:rsidRDefault="000326E9" w:rsidP="000326E9">
      <w:pPr>
        <w:pStyle w:val="Heading4"/>
      </w:pPr>
      <w:r w:rsidRPr="000D1B0F">
        <w:rPr>
          <w:u w:val="single"/>
        </w:rPr>
        <w:t>Can’t rebuild</w:t>
      </w:r>
      <w:r>
        <w:t xml:space="preserve"> industrial civilization. </w:t>
      </w:r>
    </w:p>
    <w:p w14:paraId="0C64733E" w14:textId="77777777" w:rsidR="000326E9" w:rsidRDefault="000326E9" w:rsidP="000326E9">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7" w:history="1">
        <w:r w:rsidRPr="00DF74F2">
          <w:rPr>
            <w:rStyle w:val="Hyperlink"/>
          </w:rPr>
          <w:t>https://www.wildwill.net/blog/2017/05/27/industrial-civilization-not-rebuilt/</w:t>
        </w:r>
      </w:hyperlink>
      <w:r>
        <w:rPr>
          <w:rStyle w:val="Hyperlink"/>
        </w:rPr>
        <w:t>] Recut Justin</w:t>
      </w:r>
    </w:p>
    <w:p w14:paraId="04A5CDC5" w14:textId="77777777" w:rsidR="000326E9" w:rsidRPr="005774DF" w:rsidRDefault="000326E9" w:rsidP="000326E9">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17663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17663A">
        <w:rPr>
          <w:rStyle w:val="Emphasis"/>
        </w:rPr>
        <w:t xml:space="preserve">could </w:t>
      </w:r>
      <w:r w:rsidRPr="0017663A">
        <w:rPr>
          <w:rStyle w:val="Emphasis"/>
          <w:highlight w:val="green"/>
        </w:rPr>
        <w:t xml:space="preserve">not </w:t>
      </w:r>
      <w:r w:rsidRPr="0017663A">
        <w:rPr>
          <w:rStyle w:val="Emphasis"/>
        </w:rPr>
        <w:t xml:space="preserve">be </w:t>
      </w:r>
      <w:r w:rsidRPr="0017663A">
        <w:rPr>
          <w:rStyle w:val="Emphasis"/>
          <w:highlight w:val="green"/>
        </w:rPr>
        <w:t>rebuilt</w:t>
      </w:r>
      <w:r w:rsidRPr="005774DF">
        <w:rPr>
          <w:sz w:val="12"/>
        </w:rPr>
        <w:t xml:space="preserve">. </w:t>
      </w:r>
      <w:r w:rsidRPr="00D7420F">
        <w:rPr>
          <w:rStyle w:val="Emphasis"/>
        </w:rPr>
        <w:t>Civilization</w:t>
      </w:r>
      <w:r w:rsidRPr="00D7420F">
        <w:rPr>
          <w:rStyle w:val="StyleUnderline"/>
        </w:rPr>
        <w:t xml:space="preserve"> would exist again, of course, but </w:t>
      </w:r>
      <w:r w:rsidRPr="0017663A">
        <w:rPr>
          <w:rStyle w:val="Emphasis"/>
          <w:highlight w:val="green"/>
        </w:rPr>
        <w:t>industry</w:t>
      </w:r>
      <w:r w:rsidRPr="0017663A">
        <w:rPr>
          <w:rStyle w:val="StyleUnderline"/>
          <w:highlight w:val="green"/>
        </w:rPr>
        <w:t xml:space="preserve"> </w:t>
      </w:r>
      <w:r w:rsidRPr="005774DF">
        <w:rPr>
          <w:rStyle w:val="StyleUnderline"/>
        </w:rPr>
        <w:t xml:space="preserve">appears to be </w:t>
      </w:r>
      <w:r w:rsidRPr="0017663A">
        <w:rPr>
          <w:rStyle w:val="StyleUnderline"/>
          <w:highlight w:val="green"/>
        </w:rPr>
        <w:t xml:space="preserve">a </w:t>
      </w:r>
      <w:r w:rsidRPr="0017663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17663A">
        <w:rPr>
          <w:rStyle w:val="StyleUnderline"/>
          <w:highlight w:val="green"/>
        </w:rPr>
        <w:t xml:space="preserve">exhausted </w:t>
      </w:r>
      <w:r w:rsidRPr="0017663A">
        <w:rPr>
          <w:rStyle w:val="StyleUnderline"/>
        </w:rPr>
        <w:t xml:space="preserve">the </w:t>
      </w:r>
      <w:r w:rsidRPr="005774DF">
        <w:rPr>
          <w:rStyle w:val="Emphasis"/>
        </w:rPr>
        <w:t xml:space="preserve">necessary </w:t>
      </w:r>
      <w:r w:rsidRPr="000D21CE">
        <w:rPr>
          <w:rStyle w:val="Emphasis"/>
        </w:rPr>
        <w:t xml:space="preserve">physical </w:t>
      </w:r>
      <w:r w:rsidRPr="0017663A">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17663A">
        <w:rPr>
          <w:rStyle w:val="StyleUnderline"/>
          <w:highlight w:val="green"/>
        </w:rPr>
        <w:t>coal</w:t>
      </w:r>
      <w:r w:rsidRPr="00D7420F">
        <w:rPr>
          <w:rStyle w:val="StyleUnderline"/>
        </w:rPr>
        <w:t xml:space="preserve"> gone, </w:t>
      </w:r>
      <w:r w:rsidRPr="0017663A">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17663A">
        <w:rPr>
          <w:rStyle w:val="StyleUnderline"/>
          <w:highlight w:val="green"/>
        </w:rPr>
        <w:t xml:space="preserve">ores gone, </w:t>
      </w:r>
      <w:r w:rsidRPr="0017663A">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17663A">
        <w:rPr>
          <w:rStyle w:val="Emphasis"/>
          <w:highlight w:val="green"/>
        </w:rPr>
        <w:t>make the</w:t>
      </w:r>
      <w:r w:rsidRPr="00D7420F">
        <w:rPr>
          <w:rStyle w:val="Emphasis"/>
        </w:rPr>
        <w:t xml:space="preserve"> long </w:t>
      </w:r>
      <w:r w:rsidRPr="0017663A">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actually have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17663A">
        <w:rPr>
          <w:rStyle w:val="StyleUnderline"/>
          <w:highlight w:val="green"/>
        </w:rPr>
        <w:t xml:space="preserve">development </w:t>
      </w:r>
      <w:r w:rsidRPr="000D21CE">
        <w:rPr>
          <w:rStyle w:val="StyleUnderline"/>
        </w:rPr>
        <w:t xml:space="preserve">will </w:t>
      </w:r>
      <w:r w:rsidRPr="0017663A">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17663A">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definitely a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value, and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17663A">
        <w:rPr>
          <w:rStyle w:val="StyleUnderline"/>
          <w:highlight w:val="green"/>
        </w:rPr>
        <w:t xml:space="preserve">coal reserves are </w:t>
      </w:r>
      <w:r w:rsidRPr="000D1B0F">
        <w:rPr>
          <w:rStyle w:val="Emphasis"/>
        </w:rPr>
        <w:t xml:space="preserve">completely </w:t>
      </w:r>
      <w:r w:rsidRPr="0017663A">
        <w:rPr>
          <w:rStyle w:val="Emphasis"/>
          <w:highlight w:val="green"/>
        </w:rPr>
        <w:t>depleted</w:t>
      </w:r>
      <w:r w:rsidRPr="005774DF">
        <w:rPr>
          <w:sz w:val="12"/>
        </w:rPr>
        <w:t xml:space="preserve">. </w:t>
      </w:r>
      <w:r w:rsidRPr="00D7420F">
        <w:rPr>
          <w:rStyle w:val="StyleUnderline"/>
        </w:rPr>
        <w:t xml:space="preserve">Thus, </w:t>
      </w:r>
      <w:r w:rsidRPr="0017663A">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17663A">
        <w:rPr>
          <w:rStyle w:val="StyleUnderline"/>
        </w:rPr>
        <w:t>would</w:t>
      </w:r>
      <w:r w:rsidRPr="0017663A">
        <w:rPr>
          <w:sz w:val="12"/>
        </w:rPr>
        <w:t xml:space="preserve"> </w:t>
      </w:r>
      <w:r w:rsidRPr="0017663A">
        <w:rPr>
          <w:rStyle w:val="Emphasis"/>
          <w:highlight w:val="green"/>
        </w:rPr>
        <w:t xml:space="preserve">not </w:t>
      </w:r>
      <w:r w:rsidRPr="000D1B0F">
        <w:rPr>
          <w:rStyle w:val="Emphasis"/>
        </w:rPr>
        <w:t xml:space="preserve">be able to </w:t>
      </w:r>
      <w:r w:rsidRPr="0017663A">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17663A">
        <w:rPr>
          <w:rStyle w:val="StyleUnderline"/>
          <w:highlight w:val="green"/>
        </w:rPr>
        <w:t xml:space="preserve">rebuilding </w:t>
      </w:r>
      <w:r w:rsidRPr="000D1B0F">
        <w:rPr>
          <w:rStyle w:val="StyleUnderline"/>
        </w:rPr>
        <w:t xml:space="preserve">industry </w:t>
      </w:r>
      <w:r w:rsidRPr="0017663A">
        <w:rPr>
          <w:rStyle w:val="StyleUnderline"/>
        </w:rPr>
        <w:t xml:space="preserve">would </w:t>
      </w:r>
      <w:r w:rsidRPr="0017663A">
        <w:rPr>
          <w:rStyle w:val="StyleUnderline"/>
          <w:highlight w:val="green"/>
        </w:rPr>
        <w:t xml:space="preserve">take </w:t>
      </w:r>
      <w:r w:rsidRPr="000D1B0F">
        <w:rPr>
          <w:rStyle w:val="Emphasis"/>
        </w:rPr>
        <w:t xml:space="preserve">at least </w:t>
      </w:r>
      <w:r w:rsidRPr="0017663A">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17663A">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17663A">
        <w:rPr>
          <w:rStyle w:val="Emphasis"/>
        </w:rPr>
        <w:t xml:space="preserve">would </w:t>
      </w:r>
      <w:r w:rsidRPr="0017663A">
        <w:rPr>
          <w:rStyle w:val="Emphasis"/>
          <w:highlight w:val="green"/>
        </w:rPr>
        <w:t xml:space="preserve">not have </w:t>
      </w:r>
      <w:r w:rsidRPr="000D21CE">
        <w:rPr>
          <w:rStyle w:val="Emphasis"/>
        </w:rPr>
        <w:t xml:space="preserve">the </w:t>
      </w:r>
      <w:r w:rsidRPr="0017663A">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w:t>
      </w:r>
      <w:proofErr w:type="spellStart"/>
      <w:r w:rsidRPr="005774DF">
        <w:rPr>
          <w:sz w:val="12"/>
        </w:rPr>
        <w:t>Maori</w:t>
      </w:r>
      <w:proofErr w:type="spellEnd"/>
      <w:r w:rsidRPr="005774DF">
        <w:rPr>
          <w:sz w:val="12"/>
        </w:rPr>
        <w:t xml:space="preserve">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w:t>
      </w:r>
      <w:proofErr w:type="spellStart"/>
      <w:r w:rsidRPr="005774DF">
        <w:rPr>
          <w:sz w:val="12"/>
        </w:rPr>
        <w:t>Maori</w:t>
      </w:r>
      <w:proofErr w:type="spellEnd"/>
      <w:r w:rsidRPr="005774DF">
        <w:rPr>
          <w:sz w:val="12"/>
        </w:rPr>
        <w:t xml:space="preserve">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w:t>
      </w:r>
      <w:proofErr w:type="spellStart"/>
      <w:r w:rsidRPr="005774DF">
        <w:rPr>
          <w:sz w:val="12"/>
        </w:rPr>
        <w:t>Maori</w:t>
      </w:r>
      <w:proofErr w:type="spellEnd"/>
      <w:r w:rsidRPr="005774DF">
        <w:rPr>
          <w:sz w:val="12"/>
        </w:rPr>
        <w:t xml:space="preserve"> continued to live agriculturally and developed into a populated, complex, hierarchical, and violent society. Eventually an Australian seal-hunting ship informed the </w:t>
      </w:r>
      <w:proofErr w:type="spellStart"/>
      <w:r w:rsidRPr="005774DF">
        <w:rPr>
          <w:sz w:val="12"/>
        </w:rPr>
        <w:t>Maori</w:t>
      </w:r>
      <w:proofErr w:type="spellEnd"/>
      <w:r w:rsidRPr="005774DF">
        <w:rPr>
          <w:sz w:val="12"/>
        </w:rPr>
        <w:t xml:space="preserve"> of the </w:t>
      </w:r>
      <w:proofErr w:type="spellStart"/>
      <w:r w:rsidRPr="005774DF">
        <w:rPr>
          <w:sz w:val="12"/>
        </w:rPr>
        <w:t>Moriori’s</w:t>
      </w:r>
      <w:proofErr w:type="spellEnd"/>
      <w:r w:rsidRPr="005774DF">
        <w:rPr>
          <w:sz w:val="12"/>
        </w:rPr>
        <w:t xml:space="preserve"> existence, and the </w:t>
      </w:r>
      <w:proofErr w:type="spellStart"/>
      <w:r w:rsidRPr="005774DF">
        <w:rPr>
          <w:sz w:val="12"/>
        </w:rPr>
        <w:t>Maori</w:t>
      </w:r>
      <w:proofErr w:type="spellEnd"/>
      <w:r w:rsidRPr="005774DF">
        <w:rPr>
          <w:sz w:val="12"/>
        </w:rPr>
        <w:t xml:space="preserve">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w:t>
      </w:r>
      <w:proofErr w:type="spellStart"/>
      <w:r w:rsidRPr="005774DF">
        <w:rPr>
          <w:sz w:val="12"/>
        </w:rPr>
        <w:t>Maori</w:t>
      </w:r>
      <w:proofErr w:type="spellEnd"/>
      <w:r w:rsidRPr="005774DF">
        <w:rPr>
          <w:sz w:val="12"/>
        </w:rPr>
        <w:t xml:space="preserve">] commenced to kill us like sheep . . . [We] were terrified, fled to the bush, concealed ourselves in holes underground, and in any place to escape our enemies. It was of no avail; we were discovered and eaten – men, women, and children indiscriminately.” A </w:t>
      </w:r>
      <w:proofErr w:type="spellStart"/>
      <w:r w:rsidRPr="005774DF">
        <w:rPr>
          <w:sz w:val="12"/>
        </w:rPr>
        <w:t>Maori</w:t>
      </w:r>
      <w:proofErr w:type="spellEnd"/>
      <w:r w:rsidRPr="005774DF">
        <w:rPr>
          <w:sz w:val="12"/>
        </w:rPr>
        <w:t xml:space="preserve">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w:t>
      </w:r>
      <w:proofErr w:type="spellStart"/>
      <w:r w:rsidRPr="005774DF">
        <w:rPr>
          <w:sz w:val="12"/>
        </w:rPr>
        <w:t>Maori</w:t>
      </w:r>
      <w:proofErr w:type="spellEnd"/>
      <w:r w:rsidRPr="005774DF">
        <w:rPr>
          <w:sz w:val="12"/>
        </w:rPr>
        <w:t xml:space="preserve">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67D3B38A" w14:textId="77777777" w:rsidR="000326E9" w:rsidRDefault="000326E9" w:rsidP="000326E9"/>
    <w:p w14:paraId="3F9B9F15" w14:textId="77777777" w:rsidR="000326E9" w:rsidRPr="007E35A2" w:rsidRDefault="000326E9" w:rsidP="000326E9">
      <w:pPr>
        <w:pStyle w:val="Heading4"/>
      </w:pPr>
      <w:r w:rsidRPr="007E35A2">
        <w:rPr>
          <w:u w:val="single"/>
        </w:rPr>
        <w:t>Empirics</w:t>
      </w:r>
      <w:r>
        <w:t xml:space="preserve"> and </w:t>
      </w:r>
      <w:r w:rsidRPr="007E35A2">
        <w:rPr>
          <w:u w:val="single"/>
        </w:rPr>
        <w:t>worse disasters</w:t>
      </w:r>
      <w:r>
        <w:t xml:space="preserve"> disprove their impact.</w:t>
      </w:r>
    </w:p>
    <w:p w14:paraId="5032BC53" w14:textId="77777777" w:rsidR="000326E9" w:rsidRPr="00491681" w:rsidRDefault="000326E9" w:rsidP="000326E9">
      <w:r w:rsidRPr="00491681">
        <w:rPr>
          <w:rStyle w:val="Style13ptBold"/>
        </w:rPr>
        <w:t>Eken 17</w:t>
      </w:r>
      <w:r>
        <w:t xml:space="preserve"> [</w:t>
      </w:r>
      <w:r w:rsidRPr="002C0520">
        <w:t xml:space="preserve">Mattias Eken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8" w:history="1">
        <w:r w:rsidRPr="00E41138">
          <w:rPr>
            <w:rStyle w:val="Hyperlink"/>
          </w:rPr>
          <w:t>https://theconversation.com/the-understandable-fear-of-nuclear-weapons-doesnt-match-reality-73563</w:t>
        </w:r>
      </w:hyperlink>
      <w:r>
        <w:t>] Recut Justin</w:t>
      </w:r>
    </w:p>
    <w:p w14:paraId="456F91DF" w14:textId="77777777" w:rsidR="000326E9" w:rsidRDefault="000326E9" w:rsidP="000326E9">
      <w:pPr>
        <w:rPr>
          <w:sz w:val="12"/>
          <w:szCs w:val="16"/>
        </w:rPr>
      </w:pPr>
      <w:r w:rsidRPr="0017663A">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t>
      </w:r>
      <w:r w:rsidRPr="0017663A">
        <w:rPr>
          <w:u w:val="single"/>
        </w:rPr>
        <w:t xml:space="preserve">weapons </w:t>
      </w:r>
      <w:r w:rsidRPr="0017663A">
        <w:rPr>
          <w:b/>
          <w:bCs/>
          <w:u w:val="single"/>
        </w:rPr>
        <w:t>has been v</w:t>
      </w:r>
      <w:r w:rsidRPr="00EA1C1C">
        <w:rPr>
          <w:b/>
          <w:bCs/>
          <w:u w:val="single"/>
        </w:rPr>
        <w:t xml:space="preserve">astly </w:t>
      </w:r>
      <w:r w:rsidRPr="0017663A">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As the historian Spencer Weart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17663A">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17663A">
        <w:rPr>
          <w:u w:val="single"/>
        </w:rPr>
        <w:t>had a</w:t>
      </w:r>
      <w:r w:rsidRPr="0017663A">
        <w:rPr>
          <w:highlight w:val="green"/>
          <w:u w:val="single"/>
        </w:rPr>
        <w:t xml:space="preserve">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17663A">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17663A">
        <w:rPr>
          <w:b/>
          <w:bCs/>
          <w:highlight w:val="green"/>
          <w:u w:val="single"/>
        </w:rPr>
        <w:t xml:space="preserve">we’re </w:t>
      </w:r>
      <w:r w:rsidRPr="000D21CE">
        <w:rPr>
          <w:b/>
          <w:bCs/>
          <w:u w:val="single"/>
        </w:rPr>
        <w:t xml:space="preserve">still </w:t>
      </w:r>
      <w:r w:rsidRPr="0017663A">
        <w:rPr>
          <w:b/>
          <w:bCs/>
          <w:highlight w:val="green"/>
          <w:u w:val="single"/>
        </w:rPr>
        <w:t>here despite</w:t>
      </w:r>
      <w:r w:rsidRPr="00EA1C1C">
        <w:rPr>
          <w:b/>
          <w:bCs/>
          <w:u w:val="single"/>
        </w:rPr>
        <w:t xml:space="preserve"> having </w:t>
      </w:r>
      <w:r w:rsidRPr="0017663A">
        <w:rPr>
          <w:b/>
          <w:bCs/>
          <w:highlight w:val="green"/>
          <w:u w:val="single"/>
        </w:rPr>
        <w:t>nuked our</w:t>
      </w:r>
      <w:r w:rsidRPr="00EA1C1C">
        <w:rPr>
          <w:b/>
          <w:bCs/>
          <w:u w:val="single"/>
        </w:rPr>
        <w:t xml:space="preserve"> own </w:t>
      </w:r>
      <w:r w:rsidRPr="0017663A">
        <w:rPr>
          <w:b/>
          <w:bCs/>
          <w:highlight w:val="green"/>
          <w:u w:val="single"/>
        </w:rPr>
        <w:t>planet</w:t>
      </w:r>
      <w:r w:rsidRPr="00EA1C1C">
        <w:rPr>
          <w:b/>
          <w:bCs/>
          <w:u w:val="single"/>
        </w:rPr>
        <w:t xml:space="preserve"> more than </w:t>
      </w:r>
      <w:r w:rsidRPr="0017663A">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Tsar Bomba</w:t>
      </w:r>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Bomba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17663A">
        <w:rPr>
          <w:b/>
          <w:bCs/>
          <w:highlight w:val="green"/>
          <w:u w:val="single"/>
        </w:rPr>
        <w:t>one-thousandth</w:t>
      </w:r>
      <w:r w:rsidRPr="00EA1C1C">
        <w:rPr>
          <w:b/>
          <w:bCs/>
          <w:u w:val="single"/>
        </w:rPr>
        <w:t xml:space="preserve"> the </w:t>
      </w:r>
      <w:r w:rsidRPr="0017663A">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actually devastated by the bombs would be limited: for example, </w:t>
      </w:r>
      <w:r w:rsidRPr="0017663A">
        <w:rPr>
          <w:b/>
          <w:bCs/>
          <w:highlight w:val="green"/>
          <w:u w:val="single"/>
        </w:rPr>
        <w:t>2,000</w:t>
      </w:r>
      <w:r w:rsidRPr="00EA1C1C">
        <w:rPr>
          <w:b/>
          <w:bCs/>
          <w:u w:val="single"/>
        </w:rPr>
        <w:t xml:space="preserve"> one-megaton </w:t>
      </w:r>
      <w:r w:rsidRPr="0017663A">
        <w:rPr>
          <w:b/>
          <w:bCs/>
          <w:highlight w:val="green"/>
          <w:u w:val="single"/>
        </w:rPr>
        <w:t>explosions</w:t>
      </w:r>
      <w:r w:rsidRPr="00EA1C1C">
        <w:rPr>
          <w:b/>
          <w:bCs/>
          <w:u w:val="single"/>
        </w:rPr>
        <w:t xml:space="preserve"> with a destructive radius of five miles each </w:t>
      </w:r>
      <w:r w:rsidRPr="0017663A">
        <w:rPr>
          <w:b/>
          <w:bCs/>
          <w:highlight w:val="green"/>
          <w:u w:val="single"/>
        </w:rPr>
        <w:t>would</w:t>
      </w:r>
      <w:r w:rsidRPr="00EA1C1C">
        <w:rPr>
          <w:b/>
          <w:bCs/>
          <w:u w:val="single"/>
        </w:rPr>
        <w:t xml:space="preserve"> directly </w:t>
      </w:r>
      <w:r w:rsidRPr="0017663A">
        <w:rPr>
          <w:b/>
          <w:bCs/>
          <w:highlight w:val="green"/>
          <w:u w:val="single"/>
        </w:rPr>
        <w:t>destroy less than 5% of the</w:t>
      </w:r>
      <w:r w:rsidRPr="00EA1C1C">
        <w:rPr>
          <w:b/>
          <w:bCs/>
          <w:u w:val="single"/>
        </w:rPr>
        <w:t xml:space="preserve"> territory of the </w:t>
      </w:r>
      <w:r w:rsidRPr="0017663A">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643BEA0E" w14:textId="77777777" w:rsidR="000326E9" w:rsidRDefault="000326E9" w:rsidP="000326E9"/>
    <w:p w14:paraId="698F1751" w14:textId="77777777" w:rsidR="000326E9" w:rsidRPr="00780BC1" w:rsidRDefault="000326E9" w:rsidP="000326E9">
      <w:pPr>
        <w:pStyle w:val="Heading4"/>
        <w:rPr>
          <w:rFonts w:asciiTheme="minorHAnsi" w:hAnsiTheme="minorHAnsi" w:cstheme="minorHAnsi"/>
          <w:szCs w:val="26"/>
        </w:rPr>
      </w:pPr>
      <w:r>
        <w:rPr>
          <w:rFonts w:asciiTheme="minorHAnsi" w:hAnsiTheme="minorHAnsi" w:cstheme="minorHAnsi"/>
        </w:rPr>
        <w:t xml:space="preserve">Err negative on impact weighing – their evidence is </w:t>
      </w:r>
      <w:r w:rsidRPr="00697D23">
        <w:rPr>
          <w:rFonts w:asciiTheme="minorHAnsi" w:hAnsiTheme="minorHAnsi" w:cstheme="minorHAnsi"/>
          <w:u w:val="single"/>
        </w:rPr>
        <w:t>unwarranted pessimism</w:t>
      </w:r>
      <w:r>
        <w:rPr>
          <w:rFonts w:asciiTheme="minorHAnsi" w:hAnsiTheme="minorHAnsi" w:cstheme="minorHAnsi"/>
        </w:rPr>
        <w:t xml:space="preserve"> – </w:t>
      </w:r>
      <w:r w:rsidRPr="00697D23">
        <w:rPr>
          <w:rFonts w:asciiTheme="minorHAnsi" w:hAnsiTheme="minorHAnsi" w:cstheme="minorHAnsi"/>
          <w:u w:val="single"/>
        </w:rPr>
        <w:t>updated models</w:t>
      </w:r>
      <w:r>
        <w:rPr>
          <w:rFonts w:asciiTheme="minorHAnsi" w:hAnsiTheme="minorHAnsi" w:cstheme="minorHAnsi"/>
        </w:rPr>
        <w:t>.</w:t>
      </w:r>
    </w:p>
    <w:p w14:paraId="317E5E69" w14:textId="77777777" w:rsidR="000326E9" w:rsidRPr="00780BC1" w:rsidRDefault="000326E9" w:rsidP="000326E9">
      <w:pPr>
        <w:rPr>
          <w:rFonts w:asciiTheme="minorHAnsi" w:hAnsiTheme="minorHAnsi" w:cstheme="minorHAnsi"/>
        </w:rPr>
      </w:pPr>
      <w:r w:rsidRPr="00697D23">
        <w:rPr>
          <w:rStyle w:val="Style13ptBold"/>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9"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57F8AFC5" w14:textId="77777777" w:rsidR="000326E9" w:rsidRPr="00167AC0" w:rsidRDefault="000326E9" w:rsidP="000326E9">
      <w:pPr>
        <w:rPr>
          <w:rFonts w:asciiTheme="minorHAnsi" w:hAnsiTheme="minorHAnsi" w:cstheme="minorHAnsi"/>
          <w:b/>
          <w:bCs/>
          <w:u w:val="single"/>
        </w:rPr>
      </w:pPr>
      <w:r w:rsidRPr="00780BC1">
        <w:rPr>
          <w:rFonts w:asciiTheme="minorHAnsi" w:hAnsiTheme="minorHAnsi" w:cstheme="minorHAnsi"/>
          <w:u w:val="single"/>
        </w:rPr>
        <w:t>Case 2: 90% population loss, infrastructure damage, and extreme climate change (e.g. nuclear war that caused nuclear winter</w:t>
      </w:r>
      <w:r w:rsidRPr="0017663A">
        <w:rPr>
          <w:rFonts w:asciiTheme="minorHAnsi" w:hAnsiTheme="minorHAnsi" w:cstheme="minorHAnsi"/>
          <w:u w:val="single"/>
        </w:rPr>
        <w:t xml:space="preserve">) In a scenario in which a catastrophe causes the deaths of 90% of the population (800 million survivors), major infrastructure damage, and climate change — for example, a severe, global nuclear war </w:t>
      </w:r>
      <w:r w:rsidRPr="00697D23">
        <w:rPr>
          <w:rFonts w:asciiTheme="minorHAnsi" w:hAnsiTheme="minorHAnsi" w:cstheme="minorHAnsi"/>
          <w:u w:val="single"/>
        </w:rPr>
        <w:t>that caused a nuclear winter</w:t>
      </w:r>
      <w:r w:rsidRPr="00697D23">
        <w:rPr>
          <w:rFonts w:asciiTheme="minorHAnsi" w:hAnsiTheme="minorHAnsi" w:cstheme="minorHAnsi"/>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780BC1">
        <w:rPr>
          <w:rFonts w:asciiTheme="minorHAnsi" w:hAnsiTheme="minorHAnsi" w:cstheme="minorHAnsi"/>
          <w:u w:val="single"/>
        </w:rPr>
        <w:t xml:space="preserve">Several </w:t>
      </w:r>
      <w:r w:rsidRPr="0017663A">
        <w:rPr>
          <w:rFonts w:asciiTheme="minorHAnsi" w:hAnsiTheme="minorHAnsi" w:cstheme="minorHAnsi"/>
          <w:highlight w:val="green"/>
          <w:u w:val="single"/>
        </w:rPr>
        <w:t>experts</w:t>
      </w:r>
      <w:r w:rsidRPr="00697D23">
        <w:rPr>
          <w:rFonts w:asciiTheme="minorHAnsi" w:hAnsiTheme="minorHAnsi" w:cstheme="minorHAnsi"/>
          <w:sz w:val="12"/>
        </w:rPr>
        <w:t xml:space="preserve">, including ALLFED director David </w:t>
      </w:r>
      <w:proofErr w:type="spellStart"/>
      <w:r w:rsidRPr="00697D23">
        <w:rPr>
          <w:rFonts w:asciiTheme="minorHAnsi" w:hAnsiTheme="minorHAnsi" w:cstheme="minorHAnsi"/>
          <w:sz w:val="12"/>
        </w:rPr>
        <w:t>Denkenberger</w:t>
      </w:r>
      <w:proofErr w:type="spellEnd"/>
      <w:r w:rsidRPr="00697D23">
        <w:rPr>
          <w:rFonts w:asciiTheme="minorHAnsi" w:hAnsiTheme="minorHAnsi" w:cstheme="minorHAnsi"/>
          <w:sz w:val="12"/>
        </w:rPr>
        <w:t xml:space="preserve">, have affirmed this conclusion — they </w:t>
      </w:r>
      <w:r w:rsidRPr="0017663A">
        <w:rPr>
          <w:rFonts w:asciiTheme="minorHAnsi" w:hAnsiTheme="minorHAnsi" w:cstheme="minorHAnsi"/>
          <w:highlight w:val="green"/>
          <w:u w:val="single"/>
        </w:rPr>
        <w:t xml:space="preserve">do not expect humanity </w:t>
      </w:r>
      <w:r w:rsidRPr="00697D23">
        <w:rPr>
          <w:rFonts w:asciiTheme="minorHAnsi" w:hAnsiTheme="minorHAnsi" w:cstheme="minorHAnsi"/>
          <w:u w:val="single"/>
        </w:rPr>
        <w:t xml:space="preserve">to </w:t>
      </w:r>
      <w:r w:rsidRPr="0017663A">
        <w:rPr>
          <w:rFonts w:asciiTheme="minorHAnsi" w:hAnsiTheme="minorHAnsi" w:cstheme="minorHAnsi"/>
          <w:highlight w:val="green"/>
          <w:u w:val="single"/>
        </w:rPr>
        <w:t xml:space="preserve">dip </w:t>
      </w:r>
      <w:r w:rsidRPr="0017663A">
        <w:rPr>
          <w:rFonts w:asciiTheme="minorHAnsi" w:hAnsiTheme="minorHAnsi" w:cstheme="minorHAnsi"/>
          <w:u w:val="single"/>
        </w:rPr>
        <w:t xml:space="preserve">below the minimum viable population </w:t>
      </w:r>
      <w:r w:rsidRPr="0017663A">
        <w:rPr>
          <w:rFonts w:asciiTheme="minorHAnsi" w:hAnsiTheme="minorHAnsi" w:cstheme="minorHAnsi"/>
          <w:highlight w:val="green"/>
          <w:u w:val="single"/>
        </w:rPr>
        <w:t>even in</w:t>
      </w:r>
      <w:r w:rsidRPr="00780BC1">
        <w:rPr>
          <w:rFonts w:asciiTheme="minorHAnsi" w:hAnsiTheme="minorHAnsi" w:cstheme="minorHAnsi"/>
          <w:u w:val="single"/>
        </w:rPr>
        <w:t xml:space="preserve"> relatively </w:t>
      </w:r>
      <w:r w:rsidRPr="0017663A">
        <w:rPr>
          <w:rFonts w:asciiTheme="minorHAnsi" w:hAnsiTheme="minorHAnsi" w:cstheme="minorHAnsi"/>
          <w:highlight w:val="green"/>
          <w:u w:val="single"/>
        </w:rPr>
        <w:t xml:space="preserve">extreme </w:t>
      </w:r>
      <w:r w:rsidRPr="0017663A">
        <w:rPr>
          <w:rFonts w:asciiTheme="minorHAnsi" w:hAnsiTheme="minorHAnsi" w:cstheme="minorHAnsi"/>
          <w:u w:val="single"/>
        </w:rPr>
        <w:t xml:space="preserve">sun-blocking </w:t>
      </w:r>
      <w:r w:rsidRPr="0017663A">
        <w:rPr>
          <w:rFonts w:asciiTheme="minorHAnsi" w:hAnsiTheme="minorHAnsi" w:cstheme="minorHAnsi"/>
          <w:highlight w:val="green"/>
          <w:u w:val="single"/>
        </w:rPr>
        <w:t>scenarios</w:t>
      </w:r>
      <w:r w:rsidRPr="00780BC1">
        <w:rPr>
          <w:rFonts w:asciiTheme="minorHAnsi" w:hAnsiTheme="minorHAnsi" w:cstheme="minorHAnsi"/>
          <w:u w:val="single"/>
        </w:rPr>
        <w:t>.</w:t>
      </w:r>
      <w:r w:rsidRPr="00697D23">
        <w:rPr>
          <w:rFonts w:asciiTheme="minorHAnsi" w:hAnsiTheme="minorHAnsi" w:cstheme="minorHAnsi"/>
          <w:sz w:val="12"/>
        </w:rPr>
        <w:t xml:space="preserve"> Literature review: The nature of all of the catastrophes we know of that would cause extreme global cooling (e.g. </w:t>
      </w:r>
      <w:r w:rsidRPr="0017663A">
        <w:rPr>
          <w:rFonts w:asciiTheme="minorHAnsi" w:hAnsiTheme="minorHAnsi" w:cstheme="minorHAnsi"/>
          <w:highlight w:val="green"/>
          <w:u w:val="single"/>
        </w:rPr>
        <w:t>nuclear winter</w:t>
      </w:r>
      <w:r w:rsidRPr="00697D23">
        <w:rPr>
          <w:rFonts w:asciiTheme="minorHAnsi" w:hAnsiTheme="minorHAnsi" w:cstheme="minorHAnsi"/>
          <w:u w:val="single"/>
        </w:rPr>
        <w:t>,</w:t>
      </w:r>
      <w:r w:rsidRPr="00697D23">
        <w:rPr>
          <w:rFonts w:asciiTheme="minorHAnsi" w:hAnsiTheme="minorHAnsi" w:cstheme="minorHAnsi"/>
          <w:sz w:val="12"/>
        </w:rPr>
        <w:t xml:space="preserve"> asteroid impacts) </w:t>
      </w:r>
      <w:r w:rsidRPr="00697D23">
        <w:rPr>
          <w:rFonts w:asciiTheme="minorHAnsi" w:hAnsiTheme="minorHAnsi" w:cstheme="minorHAnsi"/>
          <w:b/>
          <w:bCs/>
          <w:u w:val="single"/>
        </w:rPr>
        <w:t xml:space="preserve">would </w:t>
      </w:r>
      <w:r w:rsidRPr="0017663A">
        <w:rPr>
          <w:rFonts w:asciiTheme="minorHAnsi" w:hAnsiTheme="minorHAnsi" w:cstheme="minorHAnsi"/>
          <w:b/>
          <w:bCs/>
          <w:highlight w:val="green"/>
          <w:u w:val="single"/>
        </w:rPr>
        <w:t>have uneven</w:t>
      </w:r>
      <w:r w:rsidRPr="00697D23">
        <w:rPr>
          <w:rFonts w:asciiTheme="minorHAnsi" w:hAnsiTheme="minorHAnsi" w:cstheme="minorHAnsi"/>
          <w:b/>
          <w:bCs/>
          <w:u w:val="single"/>
        </w:rPr>
        <w:t xml:space="preserve">ly distributed </w:t>
      </w:r>
      <w:r w:rsidRPr="0017663A">
        <w:rPr>
          <w:rFonts w:asciiTheme="minorHAnsi" w:hAnsiTheme="minorHAnsi" w:cstheme="minorHAnsi"/>
          <w:b/>
          <w:bCs/>
          <w:highlight w:val="green"/>
          <w:u w:val="single"/>
        </w:rPr>
        <w:t>impacts</w:t>
      </w:r>
      <w:r w:rsidRPr="00780BC1">
        <w:rPr>
          <w:rFonts w:asciiTheme="minorHAnsi" w:hAnsiTheme="minorHAnsi" w:cstheme="minorHAnsi"/>
          <w:u w:val="single"/>
        </w:rPr>
        <w:t xml:space="preserve"> — causing extreme global cooling in some parts of the world, but more moderate cooling in others</w:t>
      </w:r>
      <w:r w:rsidRPr="00697D23">
        <w:rPr>
          <w:rFonts w:asciiTheme="minorHAnsi" w:hAnsiTheme="minorHAnsi" w:cstheme="minorHAnsi"/>
          <w:sz w:val="12"/>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17663A">
        <w:rPr>
          <w:rFonts w:asciiTheme="minorHAnsi" w:hAnsiTheme="minorHAnsi" w:cstheme="minorHAnsi"/>
          <w:b/>
          <w:bCs/>
          <w:highlight w:val="green"/>
          <w:u w:val="single"/>
        </w:rPr>
        <w:t xml:space="preserve">severe </w:t>
      </w:r>
      <w:r w:rsidRPr="0017663A">
        <w:rPr>
          <w:rFonts w:asciiTheme="minorHAnsi" w:hAnsiTheme="minorHAnsi" w:cstheme="minorHAnsi"/>
          <w:b/>
          <w:bCs/>
          <w:u w:val="single"/>
        </w:rPr>
        <w:t xml:space="preserve">climate </w:t>
      </w:r>
      <w:r w:rsidRPr="0017663A">
        <w:rPr>
          <w:rFonts w:asciiTheme="minorHAnsi" w:hAnsiTheme="minorHAnsi" w:cstheme="minorHAnsi"/>
          <w:b/>
          <w:bCs/>
          <w:highlight w:val="green"/>
          <w:u w:val="single"/>
        </w:rPr>
        <w:t xml:space="preserve">effects </w:t>
      </w:r>
      <w:r w:rsidRPr="00697D23">
        <w:rPr>
          <w:rFonts w:asciiTheme="minorHAnsi" w:hAnsiTheme="minorHAnsi" w:cstheme="minorHAnsi"/>
          <w:b/>
          <w:bCs/>
          <w:u w:val="single"/>
        </w:rPr>
        <w:t xml:space="preserve">would be </w:t>
      </w:r>
      <w:r w:rsidRPr="0017663A">
        <w:rPr>
          <w:rFonts w:asciiTheme="minorHAnsi" w:hAnsiTheme="minorHAnsi" w:cstheme="minorHAnsi"/>
          <w:b/>
          <w:bCs/>
          <w:highlight w:val="green"/>
          <w:u w:val="single"/>
        </w:rPr>
        <w:t>limited</w:t>
      </w:r>
      <w:r w:rsidRPr="0017663A">
        <w:rPr>
          <w:rFonts w:asciiTheme="minorHAnsi" w:hAnsiTheme="minorHAnsi" w:cstheme="minorHAnsi"/>
          <w:highlight w:val="green"/>
          <w:u w:val="single"/>
        </w:rPr>
        <w:t xml:space="preserve"> </w:t>
      </w:r>
      <w:r w:rsidRPr="00697D23">
        <w:rPr>
          <w:rFonts w:asciiTheme="minorHAnsi" w:hAnsiTheme="minorHAnsi" w:cstheme="minorHAnsi"/>
          <w:u w:val="single"/>
        </w:rPr>
        <w:t>to the Northern Hemisphere, where</w:t>
      </w:r>
      <w:r w:rsidRPr="00780BC1">
        <w:rPr>
          <w:rFonts w:asciiTheme="minorHAnsi" w:hAnsiTheme="minorHAnsi" w:cstheme="minorHAnsi"/>
          <w:u w:val="single"/>
        </w:rPr>
        <w:t xml:space="preserve"> temperatures would fall by 10–30 degrees C.</w:t>
      </w:r>
      <w:r w:rsidRPr="00697D23">
        <w:rPr>
          <w:rFonts w:asciiTheme="minorHAnsi" w:hAnsiTheme="minorHAnsi" w:cstheme="minorHAnsi"/>
          <w:sz w:val="12"/>
        </w:rPr>
        <w:t xml:space="preserve"> But </w:t>
      </w:r>
      <w:r w:rsidRPr="0017663A">
        <w:rPr>
          <w:rFonts w:asciiTheme="minorHAnsi" w:hAnsiTheme="minorHAnsi" w:cstheme="minorHAnsi"/>
          <w:highlight w:val="green"/>
          <w:u w:val="single"/>
        </w:rPr>
        <w:t>in</w:t>
      </w:r>
      <w:r w:rsidRPr="00780BC1">
        <w:rPr>
          <w:rFonts w:asciiTheme="minorHAnsi" w:hAnsiTheme="minorHAnsi" w:cstheme="minorHAnsi"/>
          <w:u w:val="single"/>
        </w:rPr>
        <w:t xml:space="preserve"> the </w:t>
      </w:r>
      <w:r w:rsidRPr="0017663A">
        <w:rPr>
          <w:rFonts w:asciiTheme="minorHAnsi" w:hAnsiTheme="minorHAnsi" w:cstheme="minorHAnsi"/>
          <w:highlight w:val="green"/>
          <w:u w:val="single"/>
        </w:rPr>
        <w:t>South</w:t>
      </w:r>
      <w:r w:rsidRPr="00780BC1">
        <w:rPr>
          <w:rFonts w:asciiTheme="minorHAnsi" w:hAnsiTheme="minorHAnsi" w:cstheme="minorHAnsi"/>
          <w:u w:val="single"/>
        </w:rPr>
        <w:t xml:space="preserve">ern Hemisphere, and especially at the equator, </w:t>
      </w:r>
      <w:r w:rsidRPr="0017663A">
        <w:rPr>
          <w:rFonts w:asciiTheme="minorHAnsi" w:hAnsiTheme="minorHAnsi" w:cstheme="minorHAnsi"/>
          <w:u w:val="single"/>
        </w:rPr>
        <w:t xml:space="preserve">those </w:t>
      </w:r>
      <w:r w:rsidRPr="0017663A">
        <w:rPr>
          <w:rFonts w:asciiTheme="minorHAnsi" w:hAnsiTheme="minorHAnsi" w:cstheme="minorHAnsi"/>
          <w:highlight w:val="green"/>
          <w:u w:val="single"/>
        </w:rPr>
        <w:t>effects</w:t>
      </w:r>
      <w:r w:rsidRPr="00780BC1">
        <w:rPr>
          <w:rFonts w:asciiTheme="minorHAnsi" w:hAnsiTheme="minorHAnsi" w:cstheme="minorHAnsi"/>
          <w:u w:val="single"/>
        </w:rPr>
        <w:t xml:space="preserve"> would be much </w:t>
      </w:r>
      <w:r w:rsidRPr="0017663A">
        <w:rPr>
          <w:rFonts w:asciiTheme="minorHAnsi" w:hAnsiTheme="minorHAnsi" w:cstheme="minorHAnsi"/>
          <w:highlight w:val="green"/>
          <w:u w:val="single"/>
        </w:rPr>
        <w:t>less severe</w:t>
      </w:r>
      <w:r w:rsidRPr="00780BC1">
        <w:rPr>
          <w:rFonts w:asciiTheme="minorHAnsi" w:hAnsiTheme="minorHAnsi" w:cstheme="minorHAnsi"/>
          <w:u w:val="single"/>
        </w:rPr>
        <w:t>: between 5–10 degrees Celsius</w:t>
      </w:r>
      <w:r w:rsidRPr="00697D23">
        <w:rPr>
          <w:rFonts w:asciiTheme="minorHAnsi" w:hAnsiTheme="minorHAnsi" w:cstheme="minorHAnsi"/>
          <w:sz w:val="12"/>
        </w:rPr>
        <w:t>. With heterogeneous impacts like this</w:t>
      </w:r>
      <w:r w:rsidRPr="00780BC1">
        <w:rPr>
          <w:rFonts w:asciiTheme="minorHAnsi" w:hAnsiTheme="minorHAnsi" w:cstheme="minorHAnsi"/>
          <w:u w:val="single"/>
        </w:rPr>
        <w:t xml:space="preserve">, it’s likely that </w:t>
      </w:r>
      <w:r w:rsidRPr="0017663A">
        <w:rPr>
          <w:rFonts w:asciiTheme="minorHAnsi" w:hAnsiTheme="minorHAnsi" w:cstheme="minorHAnsi"/>
          <w:highlight w:val="green"/>
          <w:u w:val="single"/>
        </w:rPr>
        <w:t>ag</w:t>
      </w:r>
      <w:r w:rsidRPr="00697D23">
        <w:rPr>
          <w:rFonts w:asciiTheme="minorHAnsi" w:hAnsiTheme="minorHAnsi" w:cstheme="minorHAnsi"/>
          <w:u w:val="single"/>
        </w:rPr>
        <w:t xml:space="preserve">riculture would still be </w:t>
      </w:r>
      <w:r w:rsidRPr="0017663A">
        <w:rPr>
          <w:rFonts w:asciiTheme="minorHAnsi" w:hAnsiTheme="minorHAnsi" w:cstheme="minorHAnsi"/>
          <w:highlight w:val="green"/>
          <w:u w:val="single"/>
        </w:rPr>
        <w:t xml:space="preserve">possible in </w:t>
      </w:r>
      <w:r w:rsidRPr="00697D23">
        <w:rPr>
          <w:rFonts w:asciiTheme="minorHAnsi" w:hAnsiTheme="minorHAnsi" w:cstheme="minorHAnsi"/>
          <w:u w:val="single"/>
        </w:rPr>
        <w:t xml:space="preserve">some </w:t>
      </w:r>
      <w:r w:rsidRPr="0017663A">
        <w:rPr>
          <w:rFonts w:asciiTheme="minorHAnsi" w:hAnsiTheme="minorHAnsi" w:cstheme="minorHAnsi"/>
          <w:highlight w:val="green"/>
          <w:u w:val="single"/>
        </w:rPr>
        <w:t>regions</w:t>
      </w:r>
      <w:r w:rsidRPr="00697D23">
        <w:rPr>
          <w:rFonts w:asciiTheme="minorHAnsi" w:hAnsiTheme="minorHAnsi" w:cstheme="minorHAnsi"/>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697D23">
        <w:rPr>
          <w:rFonts w:asciiTheme="minorHAnsi" w:hAnsiTheme="minorHAnsi" w:cstheme="minorHAnsi"/>
          <w:sz w:val="12"/>
        </w:rPr>
        <w:t xml:space="preserve">. While I haven’t looked into this much, I feel fairly convinced that </w:t>
      </w:r>
      <w:r w:rsidRPr="00780BC1">
        <w:rPr>
          <w:rFonts w:asciiTheme="minorHAnsi" w:hAnsiTheme="minorHAnsi" w:cstheme="minorHAnsi"/>
          <w:u w:val="single"/>
        </w:rPr>
        <w:t xml:space="preserve">hundreds of thousands or </w:t>
      </w:r>
      <w:r w:rsidRPr="0017663A">
        <w:rPr>
          <w:rFonts w:asciiTheme="minorHAnsi" w:hAnsiTheme="minorHAnsi" w:cstheme="minorHAnsi"/>
          <w:b/>
          <w:bCs/>
          <w:highlight w:val="gree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697D23">
        <w:rPr>
          <w:rFonts w:asciiTheme="minorHAnsi" w:hAnsiTheme="minorHAnsi" w:cstheme="minorHAnsi"/>
          <w:b/>
          <w:bCs/>
          <w:u w:val="single"/>
        </w:rPr>
        <w:t xml:space="preserve">could </w:t>
      </w:r>
      <w:r w:rsidRPr="0017663A">
        <w:rPr>
          <w:rFonts w:asciiTheme="minorHAnsi" w:hAnsiTheme="minorHAnsi" w:cstheme="minorHAnsi"/>
          <w:b/>
          <w:bCs/>
          <w:highlight w:val="green"/>
          <w:u w:val="single"/>
        </w:rPr>
        <w:t>survive</w:t>
      </w:r>
      <w:r w:rsidRPr="00780BC1">
        <w:rPr>
          <w:rFonts w:asciiTheme="minorHAnsi" w:hAnsiTheme="minorHAnsi" w:cstheme="minorHAnsi"/>
          <w:u w:val="single"/>
        </w:rPr>
        <w:t xml:space="preserve"> using traditional approaches to agriculture in parts of the world with more moderate climate effects</w:t>
      </w:r>
      <w:r w:rsidRPr="00697D23">
        <w:rPr>
          <w:rFonts w:asciiTheme="minorHAnsi" w:hAnsiTheme="minorHAnsi" w:cstheme="minorHAnsi"/>
          <w:sz w:val="12"/>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697D23">
        <w:rPr>
          <w:rFonts w:asciiTheme="minorHAnsi" w:hAnsiTheme="minorHAnsi" w:cstheme="minorHAnsi"/>
          <w:sz w:val="12"/>
        </w:rPr>
        <w:t xml:space="preserve">This would give survivors some buffer time to learn additional skills required to survive once those supplies run out (e.g.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697D23">
        <w:rPr>
          <w:rFonts w:asciiTheme="minorHAnsi" w:hAnsiTheme="minorHAnsi" w:cstheme="minorHAnsi"/>
          <w:sz w:val="12"/>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697D23">
        <w:rPr>
          <w:rFonts w:asciiTheme="minorHAnsi" w:hAnsiTheme="minorHAnsi" w:cstheme="minorHAnsi"/>
          <w:sz w:val="12"/>
          <w:szCs w:val="16"/>
        </w:rPr>
        <w:t>line: I think it’s extremely likely that these supplies would last somewhere between around a year and a decade or more</w:t>
      </w:r>
      <w:r w:rsidRPr="00697D23">
        <w:rPr>
          <w:rFonts w:asciiTheme="minorHAnsi" w:hAnsiTheme="minorHAnsi" w:cstheme="minorHAnsi"/>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697D23">
        <w:rPr>
          <w:rFonts w:asciiTheme="minorHAnsi" w:hAnsiTheme="minorHAnsi" w:cstheme="minorHAnsi"/>
          <w:u w:val="single"/>
        </w:rPr>
        <w:t xml:space="preserve">What is the likelihood that radiation causes extinction? </w:t>
      </w:r>
      <w:r w:rsidRPr="00697D23">
        <w:rPr>
          <w:rFonts w:asciiTheme="minorHAnsi" w:hAnsiTheme="minorHAnsi" w:cstheme="minorHAnsi"/>
          <w:sz w:val="12"/>
        </w:rPr>
        <w:t>Time spent on this section: 2–3 hours Types of sources: Academic papers, Wikipedia, and interviews with experts Literature review: In the aftermath of a nuclear war, radioactive fallout from the nuclear detonations would have long-lasting health impacts</w:t>
      </w:r>
      <w:r w:rsidRPr="00697D23">
        <w:rPr>
          <w:rFonts w:asciiTheme="minorHAnsi" w:hAnsiTheme="minorHAnsi" w:cstheme="minorHAnsi"/>
          <w:u w:val="single"/>
        </w:rPr>
        <w:t xml:space="preserve">. In </w:t>
      </w:r>
      <w:r w:rsidRPr="00697D23">
        <w:rPr>
          <w:rFonts w:asciiTheme="minorHAnsi" w:hAnsiTheme="minorHAnsi" w:cstheme="minorHAnsi"/>
          <w:b/>
          <w:bCs/>
          <w:u w:val="single"/>
        </w:rPr>
        <w:t>the most extreme</w:t>
      </w:r>
      <w:r w:rsidRPr="00697D23">
        <w:rPr>
          <w:rFonts w:asciiTheme="minorHAnsi" w:hAnsiTheme="minorHAnsi" w:cstheme="minorHAnsi"/>
          <w:u w:val="single"/>
        </w:rPr>
        <w:t xml:space="preserve"> nuclear war </w:t>
      </w:r>
      <w:r w:rsidRPr="00697D23">
        <w:rPr>
          <w:rFonts w:asciiTheme="minorHAnsi" w:hAnsiTheme="minorHAnsi" w:cstheme="minorHAnsi"/>
          <w:b/>
          <w:bCs/>
          <w:u w:val="single"/>
        </w:rPr>
        <w:t>scenario</w:t>
      </w:r>
      <w:r w:rsidRPr="00697D23">
        <w:rPr>
          <w:rFonts w:asciiTheme="minorHAnsi" w:hAnsiTheme="minorHAnsi" w:cstheme="minorHAnsi"/>
          <w:sz w:val="12"/>
        </w:rPr>
        <w:t>s</w:t>
      </w:r>
      <w:r w:rsidRPr="00697D23">
        <w:rPr>
          <w:rFonts w:asciiTheme="minorHAnsi" w:hAnsiTheme="minorHAnsi" w:cstheme="minorHAnsi"/>
          <w:u w:val="single"/>
        </w:rPr>
        <w:t xml:space="preserve"> considered by academics</w:t>
      </w:r>
      <w:r w:rsidRPr="00697D23">
        <w:rPr>
          <w:rFonts w:asciiTheme="minorHAnsi" w:hAnsiTheme="minorHAnsi" w:cstheme="minorHAnsi"/>
          <w:sz w:val="12"/>
        </w:rPr>
        <w:t xml:space="preserve"> </w:t>
      </w:r>
      <w:r w:rsidRPr="00697D23">
        <w:rPr>
          <w:rFonts w:asciiTheme="minorHAnsi" w:hAnsiTheme="minorHAnsi" w:cstheme="minorHAnsi"/>
          <w:u w:val="single"/>
        </w:rPr>
        <w:t xml:space="preserve">(a nuclear war between the US and Russia and their allies, using 10,000 megatons (MT) of nuclear bombs), </w:t>
      </w:r>
      <w:r w:rsidRPr="00697D23">
        <w:rPr>
          <w:rFonts w:asciiTheme="minorHAnsi" w:hAnsiTheme="minorHAnsi" w:cstheme="minorHAnsi"/>
          <w:sz w:val="12"/>
        </w:rPr>
        <w:t xml:space="preserve">approximately 30% of the geographic area in the Northern Hemisphere would have enough fallout to be lethal to any adult in the area (Ehrlich et al., 1983). The </w:t>
      </w:r>
      <w:r w:rsidRPr="00697D23">
        <w:rPr>
          <w:rFonts w:asciiTheme="minorHAnsi" w:hAnsiTheme="minorHAnsi" w:cstheme="minorHAnsi"/>
          <w:u w:val="single"/>
        </w:rPr>
        <w:t>current US and Russian nuclear arsenals don’t currently have that kind of megatonnage (they currently have closer to 2,500 MT</w:t>
      </w:r>
      <w:r w:rsidRPr="00697D23">
        <w:rPr>
          <w:rFonts w:asciiTheme="minorHAnsi" w:hAnsiTheme="minorHAnsi" w:cstheme="minorHAnsi"/>
          <w:sz w:val="12"/>
        </w:rPr>
        <w:t xml:space="preserve">). </w:t>
      </w:r>
      <w:r w:rsidRPr="00697D23">
        <w:rPr>
          <w:rFonts w:asciiTheme="minorHAnsi" w:hAnsiTheme="minorHAnsi" w:cstheme="minorHAnsi"/>
          <w:u w:val="single"/>
        </w:rPr>
        <w:t xml:space="preserve">If we naively assume that radiation scales linearly, we might expect a </w:t>
      </w:r>
      <w:proofErr w:type="gramStart"/>
      <w:r w:rsidRPr="00697D23">
        <w:rPr>
          <w:rFonts w:asciiTheme="minorHAnsi" w:hAnsiTheme="minorHAnsi" w:cstheme="minorHAnsi"/>
          <w:u w:val="single"/>
        </w:rPr>
        <w:t>modern day</w:t>
      </w:r>
      <w:proofErr w:type="gramEnd"/>
      <w:r w:rsidRPr="00697D23">
        <w:rPr>
          <w:rFonts w:asciiTheme="minorHAnsi" w:hAnsiTheme="minorHAnsi" w:cstheme="minorHAnsi"/>
          <w:u w:val="single"/>
        </w:rPr>
        <w:t xml:space="preserve"> US-Russia nuclear war to contaminate up to 7.5% of the land area of the Northern Hemisphere</w:t>
      </w:r>
      <w:r w:rsidRPr="00697D23">
        <w:rPr>
          <w:rFonts w:asciiTheme="minorHAnsi" w:hAnsiTheme="minorHAnsi" w:cstheme="minorHAnsi"/>
          <w:sz w:val="12"/>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697D23">
        <w:rPr>
          <w:rFonts w:asciiTheme="minorHAnsi" w:hAnsiTheme="minorHAnsi" w:cstheme="minorHAnsi"/>
          <w:sz w:val="12"/>
        </w:rPr>
        <w:t>shut down</w:t>
      </w:r>
      <w:proofErr w:type="spellEnd"/>
      <w:r w:rsidRPr="00697D23">
        <w:rPr>
          <w:rFonts w:asciiTheme="minorHAnsi" w:hAnsiTheme="minorHAnsi" w:cstheme="minorHAnsi"/>
          <w:sz w:val="12"/>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17663A">
        <w:rPr>
          <w:rFonts w:asciiTheme="minorHAnsi" w:hAnsiTheme="minorHAnsi" w:cstheme="minorHAnsi"/>
          <w:u w:val="single"/>
        </w:rPr>
        <w:t xml:space="preserve">radioactive </w:t>
      </w:r>
      <w:r w:rsidRPr="0017663A">
        <w:rPr>
          <w:rFonts w:asciiTheme="minorHAnsi" w:hAnsiTheme="minorHAnsi" w:cstheme="minorHAnsi"/>
          <w:highlight w:val="green"/>
          <w:u w:val="single"/>
        </w:rPr>
        <w:t>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17663A">
        <w:rPr>
          <w:rFonts w:asciiTheme="minorHAnsi" w:hAnsiTheme="minorHAnsi" w:cstheme="minorHAnsi"/>
          <w:b/>
          <w:bCs/>
          <w:highlight w:val="green"/>
          <w:u w:val="single"/>
        </w:rPr>
        <w:t>wouldn’t be</w:t>
      </w:r>
      <w:r w:rsidRPr="00780BC1">
        <w:rPr>
          <w:rFonts w:asciiTheme="minorHAnsi" w:hAnsiTheme="minorHAnsi" w:cstheme="minorHAnsi"/>
          <w:u w:val="single"/>
        </w:rPr>
        <w:t xml:space="preserve"> widespread enough to be immediately </w:t>
      </w:r>
      <w:r w:rsidRPr="0017663A">
        <w:rPr>
          <w:rFonts w:asciiTheme="minorHAnsi" w:hAnsiTheme="minorHAnsi" w:cstheme="minorHAnsi"/>
          <w:b/>
          <w:bCs/>
          <w:highlight w:val="green"/>
          <w:u w:val="single"/>
        </w:rPr>
        <w:t xml:space="preserve">fatal </w:t>
      </w:r>
      <w:r w:rsidRPr="0017663A">
        <w:rPr>
          <w:rFonts w:asciiTheme="minorHAnsi" w:hAnsiTheme="minorHAnsi" w:cstheme="minorHAnsi"/>
          <w:b/>
          <w:bCs/>
          <w:u w:val="single"/>
        </w:rPr>
        <w:t>to everyone</w:t>
      </w:r>
      <w:r w:rsidRPr="0017663A">
        <w:rPr>
          <w:rFonts w:asciiTheme="minorHAnsi" w:hAnsiTheme="minorHAnsi" w:cstheme="minorHAnsi"/>
          <w:u w:val="single"/>
        </w:rPr>
        <w:t xml:space="preserve">, </w:t>
      </w:r>
      <w:r w:rsidRPr="0017663A">
        <w:rPr>
          <w:rFonts w:asciiTheme="minorHAnsi" w:hAnsiTheme="minorHAnsi" w:cstheme="minorHAnsi"/>
          <w:highlight w:val="green"/>
          <w:u w:val="single"/>
        </w:rPr>
        <w:t xml:space="preserve">nor </w:t>
      </w:r>
      <w:r w:rsidRPr="0017663A">
        <w:rPr>
          <w:rFonts w:asciiTheme="minorHAnsi" w:hAnsiTheme="minorHAnsi" w:cstheme="minorHAnsi"/>
          <w:u w:val="single"/>
        </w:rPr>
        <w:t xml:space="preserve">would it </w:t>
      </w:r>
      <w:r w:rsidRPr="0017663A">
        <w:rPr>
          <w:rFonts w:asciiTheme="minorHAnsi" w:hAnsiTheme="minorHAnsi" w:cstheme="minorHAnsi"/>
          <w:highlight w:val="green"/>
          <w:u w:val="single"/>
        </w:rPr>
        <w:t xml:space="preserve">cause </w:t>
      </w:r>
      <w:r w:rsidRPr="0017663A">
        <w:rPr>
          <w:rFonts w:asciiTheme="minorHAnsi" w:hAnsiTheme="minorHAnsi" w:cstheme="minorHAnsi"/>
          <w:u w:val="single"/>
        </w:rPr>
        <w:t xml:space="preserve">fertility rates or life expectancy to decrease enough to threaten </w:t>
      </w:r>
      <w:r w:rsidRPr="0017663A">
        <w:rPr>
          <w:rFonts w:asciiTheme="minorHAnsi" w:hAnsiTheme="minorHAnsi" w:cstheme="minorHAnsi"/>
          <w:highlight w:val="green"/>
          <w:u w:val="single"/>
        </w:rPr>
        <w:t>extinction</w:t>
      </w:r>
      <w:r w:rsidRPr="00780BC1">
        <w:rPr>
          <w:rFonts w:asciiTheme="minorHAnsi" w:hAnsiTheme="minorHAnsi" w:cstheme="minorHAnsi"/>
          <w:u w:val="single"/>
        </w:rPr>
        <w:t xml:space="preserve">. And at the very least, </w:t>
      </w:r>
      <w:r w:rsidRPr="00697D23">
        <w:rPr>
          <w:rFonts w:asciiTheme="minorHAnsi" w:hAnsiTheme="minorHAnsi" w:cstheme="minorHAnsi"/>
          <w:b/>
          <w:bCs/>
          <w:u w:val="single"/>
        </w:rPr>
        <w:t>some</w:t>
      </w:r>
      <w:r w:rsidRPr="00780BC1">
        <w:rPr>
          <w:rFonts w:asciiTheme="minorHAnsi" w:hAnsiTheme="minorHAnsi" w:cstheme="minorHAnsi"/>
          <w:u w:val="single"/>
        </w:rPr>
        <w:t xml:space="preserve"> </w:t>
      </w:r>
      <w:r w:rsidRPr="0017663A">
        <w:rPr>
          <w:rFonts w:asciiTheme="minorHAnsi" w:hAnsiTheme="minorHAnsi" w:cstheme="minorHAnsi"/>
          <w:highlight w:val="green"/>
          <w:u w:val="single"/>
        </w:rPr>
        <w:t xml:space="preserve">areas </w:t>
      </w:r>
      <w:r w:rsidRPr="0017663A">
        <w:rPr>
          <w:rFonts w:asciiTheme="minorHAnsi" w:hAnsiTheme="minorHAnsi" w:cstheme="minorHAnsi"/>
          <w:b/>
          <w:bCs/>
          <w:highlight w:val="green"/>
          <w:u w:val="single"/>
        </w:rPr>
        <w:t xml:space="preserve">are </w:t>
      </w:r>
      <w:r w:rsidRPr="00697D23">
        <w:rPr>
          <w:rFonts w:asciiTheme="minorHAnsi" w:hAnsiTheme="minorHAnsi" w:cstheme="minorHAnsi"/>
          <w:b/>
          <w:bCs/>
          <w:u w:val="single"/>
        </w:rPr>
        <w:t xml:space="preserve">sufficiently </w:t>
      </w:r>
      <w:r w:rsidRPr="0017663A">
        <w:rPr>
          <w:rFonts w:asciiTheme="minorHAnsi" w:hAnsiTheme="minorHAnsi" w:cstheme="minorHAnsi"/>
          <w:b/>
          <w:bCs/>
          <w:highlight w:val="green"/>
          <w:u w:val="single"/>
        </w:rPr>
        <w:t xml:space="preserve">far away </w:t>
      </w:r>
      <w:r w:rsidRPr="00697D23">
        <w:rPr>
          <w:rFonts w:asciiTheme="minorHAnsi" w:hAnsiTheme="minorHAnsi" w:cstheme="minorHAnsi"/>
          <w:b/>
          <w:bCs/>
          <w:u w:val="single"/>
        </w:rPr>
        <w:t>as to be</w:t>
      </w:r>
      <w:r w:rsidRPr="00780BC1">
        <w:rPr>
          <w:rFonts w:asciiTheme="minorHAnsi" w:hAnsiTheme="minorHAnsi" w:cstheme="minorHAnsi"/>
          <w:u w:val="single"/>
        </w:rPr>
        <w:t xml:space="preserve"> relatively </w:t>
      </w:r>
      <w:r w:rsidRPr="00697D23">
        <w:rPr>
          <w:rFonts w:asciiTheme="minorHAnsi" w:hAnsiTheme="minorHAnsi" w:cstheme="minorHAnsi"/>
          <w:b/>
          <w:bCs/>
          <w:u w:val="single"/>
        </w:rPr>
        <w:t>safe</w:t>
      </w:r>
      <w:r w:rsidRPr="00780BC1">
        <w:rPr>
          <w:rFonts w:asciiTheme="minorHAnsi" w:hAnsiTheme="minorHAnsi" w:cstheme="minorHAnsi"/>
          <w:u w:val="single"/>
        </w:rPr>
        <w:t xml:space="preserve"> from radioactive fallout</w:t>
      </w:r>
      <w:r w:rsidRPr="00697D23">
        <w:rPr>
          <w:rFonts w:asciiTheme="minorHAnsi" w:hAnsiTheme="minorHAnsi" w:cstheme="minorHAnsi"/>
          <w:sz w:val="12"/>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697D23">
        <w:rPr>
          <w:rFonts w:asciiTheme="minorHAnsi" w:hAnsiTheme="minorHAnsi" w:cstheme="minorHAnsi"/>
          <w:sz w:val="12"/>
        </w:rPr>
        <w:t xml:space="preserve">? Time spent on </w:t>
      </w:r>
      <w:r w:rsidRPr="00697D23">
        <w:rPr>
          <w:rFonts w:asciiTheme="minorHAnsi" w:hAnsiTheme="minorHAnsi" w:cstheme="minorHAnsi"/>
          <w:sz w:val="12"/>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697D23">
        <w:rPr>
          <w:rFonts w:asciiTheme="minorHAnsi" w:hAnsiTheme="minorHAnsi" w:cstheme="minorHAnsi"/>
          <w:sz w:val="12"/>
        </w:rPr>
        <w:t xml:space="preserve"> I don’t think human extinction could be caused by a conflict fought with conventional weapons; </w:t>
      </w:r>
      <w:r w:rsidRPr="00697D23">
        <w:rPr>
          <w:rFonts w:asciiTheme="minorHAnsi" w:hAnsiTheme="minorHAnsi" w:cstheme="minorHAnsi"/>
          <w:b/>
          <w:bCs/>
          <w:u w:val="single"/>
        </w:rPr>
        <w:t>there would</w:t>
      </w:r>
      <w:r w:rsidRPr="00697D23">
        <w:rPr>
          <w:rFonts w:asciiTheme="minorHAnsi" w:hAnsiTheme="minorHAnsi" w:cstheme="minorHAnsi"/>
          <w:u w:val="single"/>
        </w:rPr>
        <w:t xml:space="preserve"> just </w:t>
      </w:r>
      <w:r w:rsidRPr="00697D23">
        <w:rPr>
          <w:rFonts w:asciiTheme="minorHAnsi" w:hAnsiTheme="minorHAnsi" w:cstheme="minorHAnsi"/>
          <w:b/>
          <w:bCs/>
          <w:u w:val="single"/>
        </w:rPr>
        <w:t>be</w:t>
      </w:r>
      <w:r w:rsidRPr="00697D23">
        <w:rPr>
          <w:rFonts w:asciiTheme="minorHAnsi" w:hAnsiTheme="minorHAnsi" w:cstheme="minorHAnsi"/>
          <w:u w:val="single"/>
        </w:rPr>
        <w:t xml:space="preserve"> </w:t>
      </w:r>
      <w:r w:rsidRPr="00697D23">
        <w:rPr>
          <w:rFonts w:asciiTheme="minorHAnsi" w:hAnsiTheme="minorHAnsi" w:cstheme="minorHAnsi"/>
          <w:b/>
          <w:bCs/>
          <w:u w:val="single"/>
        </w:rPr>
        <w:t xml:space="preserve">too many survivors (~800 million) </w:t>
      </w:r>
      <w:r w:rsidRPr="00697D23">
        <w:rPr>
          <w:rFonts w:asciiTheme="minorHAnsi" w:hAnsiTheme="minorHAnsi" w:cstheme="minorHAnsi"/>
          <w:u w:val="single"/>
        </w:rPr>
        <w:t xml:space="preserve">to be killed in conventional </w:t>
      </w:r>
      <w:r w:rsidRPr="00697D23">
        <w:rPr>
          <w:rFonts w:asciiTheme="minorHAnsi" w:hAnsiTheme="minorHAnsi" w:cstheme="minorHAnsi"/>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697D23">
        <w:rPr>
          <w:rFonts w:asciiTheme="minorHAnsi" w:hAnsiTheme="minorHAnsi" w:cstheme="minorHAnsi"/>
          <w:b/>
          <w:bCs/>
          <w:u w:val="single"/>
        </w:rPr>
        <w:t>survivors</w:t>
      </w:r>
      <w:r w:rsidRPr="00697D23">
        <w:rPr>
          <w:rFonts w:asciiTheme="minorHAnsi" w:hAnsiTheme="minorHAnsi" w:cstheme="minorHAnsi"/>
          <w:sz w:val="12"/>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697D23">
        <w:rPr>
          <w:rFonts w:asciiTheme="minorHAnsi" w:hAnsiTheme="minorHAnsi" w:cstheme="minorHAnsi"/>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697D23">
        <w:rPr>
          <w:rFonts w:asciiTheme="minorHAnsi" w:hAnsiTheme="minorHAnsi" w:cstheme="minorHAnsi"/>
          <w:b/>
          <w:bCs/>
          <w:u w:val="single"/>
        </w:rPr>
        <w:t xml:space="preserve"> All of the catastrophes </w:t>
      </w:r>
      <w:r w:rsidRPr="00697D23">
        <w:rPr>
          <w:rFonts w:asciiTheme="minorHAnsi" w:hAnsiTheme="minorHAnsi" w:cstheme="minorHAnsi"/>
          <w:u w:val="single"/>
        </w:rPr>
        <w:t>we know of</w:t>
      </w:r>
      <w:r w:rsidRPr="00697D23">
        <w:rPr>
          <w:rFonts w:asciiTheme="minorHAnsi" w:hAnsiTheme="minorHAnsi" w:cstheme="minorHAnsi"/>
          <w:b/>
          <w:bCs/>
          <w:u w:val="single"/>
        </w:rPr>
        <w:t xml:space="preserve"> that would lead to extreme cooling </w:t>
      </w:r>
      <w:r w:rsidRPr="00697D23">
        <w:rPr>
          <w:rFonts w:asciiTheme="minorHAnsi" w:hAnsiTheme="minorHAnsi" w:cstheme="minorHAnsi"/>
          <w:u w:val="single"/>
        </w:rPr>
        <w:t xml:space="preserve">would only do so </w:t>
      </w:r>
      <w:r w:rsidRPr="00697D23">
        <w:rPr>
          <w:rFonts w:asciiTheme="minorHAnsi" w:hAnsiTheme="minorHAnsi" w:cstheme="minorHAnsi"/>
          <w:b/>
          <w:bCs/>
          <w:u w:val="single"/>
        </w:rPr>
        <w:t xml:space="preserve">for </w:t>
      </w:r>
      <w:r w:rsidRPr="00697D23">
        <w:rPr>
          <w:rFonts w:asciiTheme="minorHAnsi" w:hAnsiTheme="minorHAnsi" w:cstheme="minorHAnsi"/>
          <w:u w:val="single"/>
        </w:rPr>
        <w:t>1–</w:t>
      </w:r>
      <w:r w:rsidRPr="00697D23">
        <w:rPr>
          <w:rFonts w:asciiTheme="minorHAnsi" w:hAnsiTheme="minorHAnsi" w:cstheme="minorHAnsi"/>
          <w:b/>
          <w:bCs/>
          <w:u w:val="single"/>
        </w:rPr>
        <w:t>10 years, and agriculture would become possible again once the climate began to return to normal</w:t>
      </w:r>
      <w:r w:rsidRPr="00697D23">
        <w:rPr>
          <w:rFonts w:asciiTheme="minorHAnsi" w:hAnsiTheme="minorHAnsi" w:cstheme="minorHAnsi"/>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697D23">
        <w:rPr>
          <w:rFonts w:asciiTheme="minorHAnsi" w:hAnsiTheme="minorHAnsi" w:cstheme="minorHAnsi"/>
          <w:b/>
          <w:bCs/>
          <w:u w:val="single"/>
        </w:rPr>
        <w:t>uncertainties</w:t>
      </w:r>
      <w:r w:rsidRPr="00697D23">
        <w:rPr>
          <w:rFonts w:asciiTheme="minorHAnsi" w:hAnsiTheme="minorHAnsi" w:cstheme="minorHAnsi"/>
          <w:u w:val="single"/>
        </w:rPr>
        <w:t xml:space="preserve"> probably </w:t>
      </w:r>
      <w:r w:rsidRPr="00697D23">
        <w:rPr>
          <w:rFonts w:asciiTheme="minorHAnsi" w:hAnsiTheme="minorHAnsi" w:cstheme="minorHAnsi"/>
          <w:b/>
          <w:bCs/>
          <w:u w:val="single"/>
        </w:rPr>
        <w:t>aren’t troubling enough to change my bottom line</w:t>
      </w:r>
      <w:r w:rsidRPr="00697D23">
        <w:rPr>
          <w:rFonts w:asciiTheme="minorHAnsi" w:hAnsiTheme="minorHAnsi" w:cstheme="minorHAnsi"/>
          <w:sz w:val="12"/>
        </w:rPr>
        <w:t xml:space="preserve">. Note: I again assume each group’s fate is independent of the fates of other groups. I actually think this is a pretty reasonable assumption in this case. I expect that the </w:t>
      </w:r>
      <w:r w:rsidRPr="0017663A">
        <w:rPr>
          <w:rFonts w:asciiTheme="minorHAnsi" w:hAnsiTheme="minorHAnsi" w:cstheme="minorHAnsi"/>
          <w:b/>
          <w:bCs/>
          <w:highlight w:val="green"/>
          <w:u w:val="single"/>
        </w:rPr>
        <w:t>survivors</w:t>
      </w:r>
      <w:r w:rsidRPr="00780BC1">
        <w:rPr>
          <w:rFonts w:asciiTheme="minorHAnsi" w:hAnsiTheme="minorHAnsi" w:cstheme="minorHAnsi"/>
          <w:u w:val="single"/>
        </w:rPr>
        <w:t xml:space="preserve"> of a catastrophe like a severe nuclear war </w:t>
      </w:r>
      <w:r w:rsidRPr="0017663A">
        <w:rPr>
          <w:rFonts w:asciiTheme="minorHAnsi" w:hAnsiTheme="minorHAnsi" w:cstheme="minorHAnsi"/>
          <w:b/>
          <w:bCs/>
          <w:highlight w:val="green"/>
          <w:u w:val="single"/>
        </w:rPr>
        <w:t xml:space="preserve">would </w:t>
      </w:r>
      <w:r w:rsidRPr="00697D23">
        <w:rPr>
          <w:rFonts w:asciiTheme="minorHAnsi" w:hAnsiTheme="minorHAnsi" w:cstheme="minorHAnsi"/>
          <w:b/>
          <w:bCs/>
          <w:u w:val="single"/>
        </w:rPr>
        <w:t xml:space="preserve">end up somewhat </w:t>
      </w:r>
      <w:r w:rsidRPr="0017663A">
        <w:rPr>
          <w:rFonts w:asciiTheme="minorHAnsi" w:hAnsiTheme="minorHAnsi" w:cstheme="minorHAnsi"/>
          <w:b/>
          <w:bCs/>
          <w:highlight w:val="green"/>
          <w:u w:val="single"/>
        </w:rPr>
        <w:t>spread out</w:t>
      </w:r>
      <w:r w:rsidRPr="00697D23">
        <w:rPr>
          <w:rFonts w:asciiTheme="minorHAnsi" w:hAnsiTheme="minorHAnsi" w:cstheme="minorHAnsi"/>
          <w:sz w:val="12"/>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697D23">
        <w:rPr>
          <w:rFonts w:asciiTheme="minorHAnsi" w:hAnsiTheme="minorHAnsi" w:cstheme="minorHAnsi"/>
          <w:sz w:val="12"/>
        </w:rPr>
        <w:t xml:space="preserve"> (I discuss this more later</w:t>
      </w:r>
      <w:r w:rsidRPr="00780BC1">
        <w:rPr>
          <w:rFonts w:asciiTheme="minorHAnsi" w:hAnsiTheme="minorHAnsi" w:cstheme="minorHAnsi"/>
          <w:u w:val="single"/>
        </w:rPr>
        <w:t xml:space="preserve">). The farther apart the surviving groups are, the </w:t>
      </w:r>
      <w:r w:rsidRPr="0017663A">
        <w:rPr>
          <w:rFonts w:asciiTheme="minorHAnsi" w:hAnsiTheme="minorHAnsi" w:cstheme="minorHAnsi"/>
          <w:highlight w:val="green"/>
          <w:u w:val="single"/>
        </w:rPr>
        <w:t>less likely</w:t>
      </w:r>
      <w:r w:rsidRPr="00780BC1">
        <w:rPr>
          <w:rFonts w:asciiTheme="minorHAnsi" w:hAnsiTheme="minorHAnsi" w:cstheme="minorHAnsi"/>
          <w:u w:val="single"/>
        </w:rPr>
        <w:t xml:space="preserve"> they are </w:t>
      </w:r>
      <w:r w:rsidRPr="0017663A">
        <w:rPr>
          <w:rFonts w:asciiTheme="minorHAnsi" w:hAnsiTheme="minorHAnsi" w:cstheme="minorHAnsi"/>
          <w:highlight w:val="green"/>
          <w:u w:val="single"/>
        </w:rPr>
        <w:t>to be affected by</w:t>
      </w:r>
      <w:r w:rsidRPr="00780BC1">
        <w:rPr>
          <w:rFonts w:asciiTheme="minorHAnsi" w:hAnsiTheme="minorHAnsi" w:cstheme="minorHAnsi"/>
          <w:u w:val="single"/>
        </w:rPr>
        <w:t xml:space="preserve"> the same shocks (</w:t>
      </w:r>
      <w:r w:rsidRPr="0017663A">
        <w:rPr>
          <w:rFonts w:asciiTheme="minorHAnsi" w:hAnsiTheme="minorHAnsi" w:cstheme="minorHAnsi"/>
          <w:highlight w:val="green"/>
          <w:u w:val="single"/>
        </w:rPr>
        <w:t xml:space="preserve">natural disasters, disease </w:t>
      </w:r>
      <w:r w:rsidRPr="00697D23">
        <w:rPr>
          <w:rFonts w:asciiTheme="minorHAnsi" w:hAnsiTheme="minorHAnsi" w:cstheme="minorHAnsi"/>
          <w:u w:val="single"/>
        </w:rPr>
        <w:t xml:space="preserve">outbreaks, </w:t>
      </w:r>
      <w:r w:rsidRPr="0017663A">
        <w:rPr>
          <w:rFonts w:asciiTheme="minorHAnsi" w:hAnsiTheme="minorHAnsi" w:cstheme="minorHAnsi"/>
          <w:highlight w:val="green"/>
          <w:u w:val="single"/>
        </w:rPr>
        <w:t>conflict</w:t>
      </w:r>
      <w:r w:rsidRPr="00780BC1">
        <w:rPr>
          <w:rFonts w:asciiTheme="minorHAnsi" w:hAnsiTheme="minorHAnsi" w:cstheme="minorHAnsi"/>
          <w:u w:val="single"/>
        </w:rPr>
        <w:t>).</w:t>
      </w:r>
      <w:r w:rsidRPr="00697D23">
        <w:rPr>
          <w:rFonts w:asciiTheme="minorHAnsi" w:hAnsiTheme="minorHAnsi" w:cstheme="minorHAnsi"/>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w:t>
      </w:r>
      <w:r w:rsidRPr="00697D23">
        <w:rPr>
          <w:rFonts w:asciiTheme="minorHAnsi" w:hAnsiTheme="minorHAnsi" w:cstheme="minorHAnsi"/>
          <w:u w:val="single"/>
        </w:rPr>
        <w:t>survivors, the degree of pessimism you have to have about their ability to survive to end up believing that no groups would survive indefinitely is actually kind of extreme.</w:t>
      </w:r>
      <w:r w:rsidRPr="00697D23">
        <w:rPr>
          <w:rFonts w:asciiTheme="minorHAnsi" w:hAnsiTheme="minorHAnsi" w:cstheme="minorHAnsi"/>
          <w:sz w:val="12"/>
        </w:rPr>
        <w:t xml:space="preserve"> The exact beliefs you’d have to have would depend on whether survivors were concentrated into a few big groups, or distributed in many smaller ones. Specifically: </w:t>
      </w:r>
      <w:r w:rsidRPr="00697D23">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697D23">
        <w:rPr>
          <w:rFonts w:asciiTheme="minorHAnsi" w:hAnsiTheme="minorHAnsi" w:cstheme="minorHAnsi"/>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697D23">
        <w:rPr>
          <w:rFonts w:asciiTheme="minorHAnsi" w:hAnsiTheme="minorHAnsi" w:cstheme="minorHAnsi"/>
          <w:u w:val="single"/>
        </w:rPr>
        <w:t>you’d have to think that</w:t>
      </w:r>
      <w:r w:rsidRPr="00697D23">
        <w:rPr>
          <w:rFonts w:asciiTheme="minorHAnsi" w:hAnsiTheme="minorHAnsi" w:cstheme="minorHAnsi"/>
          <w:sz w:val="12"/>
        </w:rPr>
        <w:t xml:space="preserve"> out of a group of 10 million people (again, bigger than the largest US city), </w:t>
      </w:r>
      <w:r w:rsidRPr="00697D23">
        <w:rPr>
          <w:rFonts w:asciiTheme="minorHAnsi" w:hAnsiTheme="minorHAnsi" w:cstheme="minorHAnsi"/>
          <w:u w:val="single"/>
        </w:rPr>
        <w:t xml:space="preserve">not even a few hundred of those people would overcome the obstacles of the post-collapse environment </w:t>
      </w:r>
      <w:r w:rsidRPr="00697D23">
        <w:rPr>
          <w:rFonts w:asciiTheme="minorHAnsi" w:hAnsiTheme="minorHAnsi" w:cstheme="minorHAnsi"/>
          <w:sz w:val="12"/>
        </w:rPr>
        <w:t xml:space="preserve">(how to fish, how to farm despite global cooling, avoiding being killed by a hurricane or drought). </w:t>
      </w:r>
      <w:r w:rsidRPr="00697D23">
        <w:rPr>
          <w:rFonts w:asciiTheme="minorHAnsi" w:hAnsiTheme="minorHAnsi" w:cstheme="minorHAnsi"/>
          <w:u w:val="single"/>
        </w:rPr>
        <w:t>I do not find this view very plausible.</w:t>
      </w:r>
      <w:r w:rsidRPr="00697D23">
        <w:rPr>
          <w:rFonts w:asciiTheme="minorHAnsi" w:hAnsiTheme="minorHAnsi" w:cstheme="minorHAnsi"/>
          <w:sz w:val="12"/>
        </w:rPr>
        <w:t xml:space="preserve"> Similarly, the probability of extinction is very high indeed if you think that any given group of 100 million survivors has a 99% chance of being wiped out. </w:t>
      </w:r>
      <w:r w:rsidRPr="00697D23">
        <w:rPr>
          <w:rFonts w:asciiTheme="minorHAnsi" w:hAnsiTheme="minorHAnsi" w:cstheme="minorHAnsi"/>
          <w:u w:val="single"/>
        </w:rPr>
        <w:t>Again, to believe extinction risk was that high, you’d have to think</w:t>
      </w:r>
      <w:r w:rsidRPr="00780BC1">
        <w:rPr>
          <w:rFonts w:asciiTheme="minorHAnsi" w:hAnsiTheme="minorHAnsi" w:cstheme="minorHAnsi"/>
          <w:u w:val="single"/>
        </w:rPr>
        <w:t xml:space="preserve"> that there would be a 99% chance that none of the 100 million people would work out how to survive</w:t>
      </w:r>
      <w:r w:rsidRPr="00697D23">
        <w:rPr>
          <w:rFonts w:asciiTheme="minorHAnsi" w:hAnsiTheme="minorHAnsi" w:cstheme="minorHAnsi"/>
          <w:sz w:val="12"/>
        </w:rPr>
        <w:t xml:space="preserve"> (for reference, only 14 countries have a population of 100 million or higher). </w:t>
      </w:r>
      <w:r w:rsidRPr="00780BC1">
        <w:rPr>
          <w:rFonts w:asciiTheme="minorHAnsi" w:hAnsiTheme="minorHAnsi" w:cstheme="minorHAnsi"/>
          <w:u w:val="single"/>
        </w:rPr>
        <w:t>Given all of this,</w:t>
      </w:r>
      <w:r w:rsidRPr="00697D23">
        <w:rPr>
          <w:rFonts w:asciiTheme="minorHAnsi" w:hAnsiTheme="minorHAnsi" w:cstheme="minorHAnsi"/>
          <w:sz w:val="12"/>
        </w:rPr>
        <w:t xml:space="preserve"> my subjective judgment is that </w:t>
      </w:r>
      <w:r w:rsidRPr="0017663A">
        <w:rPr>
          <w:rFonts w:asciiTheme="minorHAnsi" w:hAnsiTheme="minorHAnsi" w:cstheme="minorHAnsi"/>
          <w:b/>
          <w:bCs/>
          <w:highlight w:val="green"/>
          <w:u w:val="single"/>
        </w:rPr>
        <w:t xml:space="preserve">it’s </w:t>
      </w:r>
      <w:r w:rsidRPr="00697D23">
        <w:rPr>
          <w:rFonts w:asciiTheme="minorHAnsi" w:hAnsiTheme="minorHAnsi" w:cstheme="minorHAnsi"/>
          <w:b/>
          <w:bCs/>
          <w:u w:val="single"/>
        </w:rPr>
        <w:t xml:space="preserve">very </w:t>
      </w:r>
      <w:r w:rsidRPr="0017663A">
        <w:rPr>
          <w:rFonts w:asciiTheme="minorHAnsi" w:hAnsiTheme="minorHAnsi" w:cstheme="minorHAnsi"/>
          <w:b/>
          <w:bCs/>
          <w:highlight w:val="green"/>
          <w:u w:val="single"/>
        </w:rPr>
        <w:t xml:space="preserve">unlikely </w:t>
      </w:r>
      <w:r w:rsidRPr="00697D23">
        <w:rPr>
          <w:rFonts w:asciiTheme="minorHAnsi" w:hAnsiTheme="minorHAnsi" w:cstheme="minorHAnsi"/>
          <w:b/>
          <w:bCs/>
          <w:u w:val="single"/>
        </w:rPr>
        <w:t xml:space="preserve">that </w:t>
      </w:r>
      <w:r w:rsidRPr="0017663A">
        <w:rPr>
          <w:rFonts w:asciiTheme="minorHAnsi" w:hAnsiTheme="minorHAnsi" w:cstheme="minorHAnsi"/>
          <w:b/>
          <w:bCs/>
          <w:highlight w:val="green"/>
          <w:u w:val="single"/>
        </w:rPr>
        <w:t xml:space="preserve">this </w:t>
      </w:r>
      <w:r w:rsidRPr="00697D23">
        <w:rPr>
          <w:rFonts w:asciiTheme="minorHAnsi" w:hAnsiTheme="minorHAnsi" w:cstheme="minorHAnsi"/>
          <w:b/>
          <w:bCs/>
          <w:u w:val="single"/>
        </w:rPr>
        <w:t xml:space="preserve">scenario would more or less directly </w:t>
      </w:r>
      <w:r w:rsidRPr="0017663A">
        <w:rPr>
          <w:rFonts w:asciiTheme="minorHAnsi" w:hAnsiTheme="minorHAnsi" w:cstheme="minorHAnsi"/>
          <w:b/>
          <w:bCs/>
          <w:highlight w:val="green"/>
          <w:u w:val="single"/>
        </w:rPr>
        <w:t xml:space="preserve">lead to </w:t>
      </w:r>
      <w:r w:rsidRPr="00697D23">
        <w:rPr>
          <w:rFonts w:asciiTheme="minorHAnsi" w:hAnsiTheme="minorHAnsi" w:cstheme="minorHAnsi"/>
          <w:b/>
          <w:bCs/>
          <w:u w:val="single"/>
        </w:rPr>
        <w:t xml:space="preserve">human </w:t>
      </w:r>
      <w:r w:rsidRPr="0017663A">
        <w:rPr>
          <w:rFonts w:asciiTheme="minorHAnsi" w:hAnsiTheme="minorHAnsi" w:cstheme="minorHAnsi"/>
          <w:b/>
          <w:bCs/>
          <w:highlight w:val="green"/>
          <w:u w:val="single"/>
        </w:rPr>
        <w:t>extinction.</w:t>
      </w:r>
    </w:p>
    <w:p w14:paraId="7A7BF94C" w14:textId="77777777" w:rsidR="000326E9" w:rsidRPr="007E35A2" w:rsidRDefault="000326E9" w:rsidP="000326E9"/>
    <w:p w14:paraId="0117C58F" w14:textId="77777777" w:rsidR="000326E9" w:rsidRDefault="000326E9" w:rsidP="000326E9">
      <w:pPr>
        <w:pStyle w:val="Heading4"/>
      </w:pPr>
      <w:r>
        <w:t xml:space="preserve">Isolated island populations </w:t>
      </w:r>
      <w:r w:rsidRPr="007E35A2">
        <w:rPr>
          <w:u w:val="single"/>
        </w:rPr>
        <w:t>repopulate</w:t>
      </w:r>
      <w:r>
        <w:t>.</w:t>
      </w:r>
    </w:p>
    <w:p w14:paraId="0802B6A0" w14:textId="77777777" w:rsidR="000326E9" w:rsidRPr="00882AC1" w:rsidRDefault="000326E9" w:rsidP="000326E9">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0" w:history="1">
        <w:r w:rsidRPr="00592663">
          <w:rPr>
            <w:rStyle w:val="Hyperlink"/>
          </w:rPr>
          <w:t>https://www.emerald.com/insight/content/doi/10.1108/FS-04-2018-0031/full/html?fullSc=1&amp;mbSc=1&amp;fullSc=1</w:t>
        </w:r>
      </w:hyperlink>
      <w:r w:rsidRPr="00592663">
        <w:t xml:space="preserve">] </w:t>
      </w:r>
      <w:r>
        <w:t>Recut Justin</w:t>
      </w:r>
    </w:p>
    <w:p w14:paraId="6B24CA07" w14:textId="77777777" w:rsidR="000326E9" w:rsidRDefault="000326E9" w:rsidP="000326E9">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17663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17663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17663A">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17663A">
        <w:rPr>
          <w:b/>
          <w:bCs/>
          <w:highlight w:val="green"/>
          <w:u w:val="single"/>
        </w:rPr>
        <w:t>northern</w:t>
      </w:r>
      <w:r w:rsidRPr="0017663A">
        <w:rPr>
          <w:b/>
          <w:bCs/>
          <w:sz w:val="12"/>
          <w:szCs w:val="16"/>
          <w:highlight w:val="green"/>
        </w:rPr>
        <w:t xml:space="preserve"> </w:t>
      </w:r>
      <w:r w:rsidRPr="000D21CE">
        <w:rPr>
          <w:b/>
          <w:bCs/>
          <w:u w:val="single"/>
        </w:rPr>
        <w:t xml:space="preserve">aboriginal </w:t>
      </w:r>
      <w:r w:rsidRPr="0017663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17663A">
        <w:rPr>
          <w:highlight w:val="green"/>
          <w:u w:val="single"/>
        </w:rPr>
        <w:t>adapted to</w:t>
      </w:r>
      <w:r w:rsidRPr="005041AE">
        <w:rPr>
          <w:u w:val="single"/>
        </w:rPr>
        <w:t xml:space="preserve"> survive in extremely </w:t>
      </w:r>
      <w:r w:rsidRPr="0017663A">
        <w:rPr>
          <w:highlight w:val="green"/>
          <w:u w:val="single"/>
        </w:rPr>
        <w:t>cold</w:t>
      </w:r>
      <w:r w:rsidRPr="007E35A2">
        <w:rPr>
          <w:sz w:val="12"/>
          <w:szCs w:val="16"/>
        </w:rPr>
        <w:t xml:space="preserve"> and dangerous </w:t>
      </w:r>
      <w:r w:rsidRPr="0017663A">
        <w:rPr>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17663A">
        <w:rPr>
          <w:b/>
          <w:bCs/>
          <w:highlight w:val="green"/>
          <w:u w:val="single"/>
        </w:rPr>
        <w:t>regions</w:t>
      </w:r>
      <w:r w:rsidRPr="00267E13">
        <w:rPr>
          <w:b/>
          <w:bCs/>
          <w:u w:val="single"/>
        </w:rPr>
        <w:t xml:space="preserve"> of Earth </w:t>
      </w:r>
      <w:r w:rsidRPr="000D21CE">
        <w:rPr>
          <w:b/>
          <w:bCs/>
          <w:u w:val="single"/>
        </w:rPr>
        <w:t xml:space="preserve">could </w:t>
      </w:r>
      <w:r w:rsidRPr="0017663A">
        <w:rPr>
          <w:b/>
          <w:bCs/>
          <w:u w:val="single"/>
        </w:rPr>
        <w:t xml:space="preserve">still be </w:t>
      </w:r>
      <w:r w:rsidRPr="0017663A">
        <w:rPr>
          <w:b/>
          <w:bCs/>
          <w:highlight w:val="green"/>
          <w:u w:val="single"/>
        </w:rPr>
        <w:t>survivable</w:t>
      </w:r>
      <w:r w:rsidRPr="00267E13">
        <w:rPr>
          <w:b/>
          <w:bCs/>
          <w:u w:val="single"/>
        </w:rPr>
        <w:t xml:space="preserve"> for humans</w:t>
      </w:r>
      <w:r w:rsidRPr="005041AE">
        <w:rPr>
          <w:u w:val="single"/>
        </w:rPr>
        <w:t xml:space="preserve">, </w:t>
      </w:r>
      <w:r w:rsidRPr="000D21CE">
        <w:rPr>
          <w:u w:val="single"/>
        </w:rPr>
        <w:t xml:space="preserve">such as </w:t>
      </w:r>
      <w:r w:rsidRPr="0017663A">
        <w:rPr>
          <w:highlight w:val="green"/>
          <w:u w:val="single"/>
        </w:rPr>
        <w:t>the Himalaya</w:t>
      </w:r>
      <w:r w:rsidRPr="0017663A">
        <w:rPr>
          <w:u w:val="single"/>
        </w:rPr>
        <w:t>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17663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17663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17663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17663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17663A">
        <w:rPr>
          <w:highlight w:val="green"/>
          <w:u w:val="single"/>
        </w:rPr>
        <w:t>unfold</w:t>
      </w:r>
      <w:r w:rsidRPr="007E35A2">
        <w:rPr>
          <w:sz w:val="12"/>
          <w:szCs w:val="16"/>
        </w:rPr>
        <w:t xml:space="preserve">, these </w:t>
      </w:r>
      <w:r w:rsidRPr="0017663A">
        <w:rPr>
          <w:highlight w:val="green"/>
          <w:u w:val="single"/>
        </w:rPr>
        <w:t>islands</w:t>
      </w:r>
      <w:r w:rsidRPr="005041AE">
        <w:rPr>
          <w:u w:val="single"/>
        </w:rPr>
        <w:t xml:space="preserve"> would</w:t>
      </w:r>
      <w:r>
        <w:rPr>
          <w:u w:val="single"/>
        </w:rPr>
        <w:t xml:space="preserve"> </w:t>
      </w:r>
      <w:r w:rsidRPr="000D21CE">
        <w:rPr>
          <w:u w:val="single"/>
        </w:rPr>
        <w:t xml:space="preserve">remain </w:t>
      </w:r>
      <w:r w:rsidRPr="0017663A">
        <w:rPr>
          <w:highlight w:val="green"/>
          <w:u w:val="single"/>
        </w:rPr>
        <w:t>surrounded by Warm Ocean, and</w:t>
      </w:r>
      <w:r w:rsidRPr="005041AE">
        <w:rPr>
          <w:u w:val="single"/>
        </w:rPr>
        <w:t xml:space="preserve"> local </w:t>
      </w:r>
      <w:r w:rsidRPr="0017663A">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17663A">
        <w:rPr>
          <w:highlight w:val="green"/>
          <w:u w:val="single"/>
        </w:rPr>
        <w:t>survived</w:t>
      </w:r>
      <w:r w:rsidRPr="0097572D">
        <w:rPr>
          <w:u w:val="single"/>
        </w:rPr>
        <w:t xml:space="preserve"> </w:t>
      </w:r>
      <w:r w:rsidRPr="00267E13">
        <w:rPr>
          <w:b/>
          <w:bCs/>
          <w:u w:val="single"/>
        </w:rPr>
        <w:t xml:space="preserve">underwater </w:t>
      </w:r>
      <w:r w:rsidRPr="0017663A">
        <w:rPr>
          <w:b/>
          <w:bCs/>
          <w:highlight w:val="green"/>
          <w:u w:val="single"/>
        </w:rPr>
        <w:t>in</w:t>
      </w:r>
      <w:r w:rsidRPr="00267E13">
        <w:rPr>
          <w:b/>
          <w:bCs/>
          <w:u w:val="single"/>
        </w:rPr>
        <w:t xml:space="preserve"> nuclear </w:t>
      </w:r>
      <w:r w:rsidRPr="0017663A">
        <w:rPr>
          <w:b/>
          <w:bCs/>
          <w:highlight w:val="green"/>
          <w:u w:val="single"/>
        </w:rPr>
        <w:t>sub</w:t>
      </w:r>
      <w:r w:rsidRPr="0017663A">
        <w:rPr>
          <w:b/>
          <w:bCs/>
          <w:u w:val="single"/>
        </w:rPr>
        <w:t>marine</w:t>
      </w:r>
      <w:r w:rsidRPr="0017663A">
        <w:rPr>
          <w:b/>
          <w:bCs/>
          <w:highlight w:val="green"/>
          <w:u w:val="single"/>
        </w:rPr>
        <w:t>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17663A">
        <w:rPr>
          <w:b/>
          <w:bCs/>
          <w:highlight w:val="green"/>
          <w:u w:val="single"/>
        </w:rPr>
        <w:t>refuges</w:t>
      </w:r>
      <w:r w:rsidRPr="00267E13">
        <w:rPr>
          <w:b/>
          <w:bCs/>
          <w:u w:val="single"/>
        </w:rPr>
        <w:t xml:space="preserve"> could be </w:t>
      </w:r>
      <w:r w:rsidRPr="0017663A">
        <w:rPr>
          <w:b/>
          <w:bCs/>
          <w:highlight w:val="green"/>
          <w:u w:val="single"/>
        </w:rPr>
        <w:t>strengthened with bunkers</w:t>
      </w:r>
      <w:r w:rsidRPr="0017663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17663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17663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17663A">
        <w:rPr>
          <w:highlight w:val="green"/>
          <w:u w:val="single"/>
        </w:rPr>
        <w:t>oxygen and food</w:t>
      </w:r>
      <w:r w:rsidRPr="0097572D">
        <w:rPr>
          <w:u w:val="single"/>
        </w:rPr>
        <w:t xml:space="preserve"> sources.</w:t>
      </w:r>
    </w:p>
    <w:p w14:paraId="7D6752D5" w14:textId="77777777" w:rsidR="000326E9" w:rsidRDefault="000326E9" w:rsidP="000326E9"/>
    <w:p w14:paraId="7FE1A757" w14:textId="77777777" w:rsidR="000326E9" w:rsidRDefault="000326E9" w:rsidP="000326E9">
      <w:pPr>
        <w:pStyle w:val="Heading4"/>
      </w:pPr>
      <w:r>
        <w:t xml:space="preserve">They solve </w:t>
      </w:r>
      <w:r w:rsidRPr="00B02551">
        <w:rPr>
          <w:u w:val="single"/>
        </w:rPr>
        <w:t>any</w:t>
      </w:r>
      <w:r>
        <w:t xml:space="preserve"> impact from the aff but </w:t>
      </w:r>
      <w:r w:rsidRPr="00B02551">
        <w:rPr>
          <w:u w:val="single"/>
        </w:rPr>
        <w:t>not</w:t>
      </w:r>
      <w:r>
        <w:t xml:space="preserve"> ours – empirics.</w:t>
      </w:r>
    </w:p>
    <w:p w14:paraId="0EDDBF73" w14:textId="77777777" w:rsidR="000326E9" w:rsidRPr="00882AC1" w:rsidRDefault="000326E9" w:rsidP="000326E9">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1" w:history="1">
        <w:r w:rsidRPr="00592663">
          <w:rPr>
            <w:rStyle w:val="Hyperlink"/>
          </w:rPr>
          <w:t>https://www.emerald.com/insight/content/doi/10.1108/FS-04-2018-0031/full/html?fullSc=1&amp;mbSc=1&amp;fullSc=1</w:t>
        </w:r>
      </w:hyperlink>
      <w:r w:rsidRPr="00592663">
        <w:t xml:space="preserve">] </w:t>
      </w:r>
      <w:r>
        <w:t>Recut Justin</w:t>
      </w:r>
    </w:p>
    <w:p w14:paraId="6C066894" w14:textId="77777777" w:rsidR="000326E9" w:rsidRPr="00B02551" w:rsidRDefault="000326E9" w:rsidP="000326E9">
      <w:pPr>
        <w:rPr>
          <w:sz w:val="12"/>
          <w:szCs w:val="16"/>
        </w:rPr>
      </w:pPr>
      <w:r w:rsidRPr="00B02551">
        <w:rPr>
          <w:sz w:val="12"/>
          <w:szCs w:val="16"/>
        </w:rPr>
        <w:t xml:space="preserve">In recent decades, </w:t>
      </w:r>
      <w:r w:rsidRPr="008632DC">
        <w:rPr>
          <w:u w:val="single"/>
        </w:rPr>
        <w:t>researchers have identified many global risks which could result in</w:t>
      </w:r>
      <w:r w:rsidRPr="00B02551">
        <w:rPr>
          <w:sz w:val="12"/>
          <w:szCs w:val="16"/>
        </w:rPr>
        <w:t xml:space="preserve"> the collapse of civilization and/or </w:t>
      </w:r>
      <w:r w:rsidRPr="008632DC">
        <w:rPr>
          <w:u w:val="single"/>
        </w:rPr>
        <w:t>human extinction</w:t>
      </w:r>
      <w:r w:rsidRPr="00B02551">
        <w:rPr>
          <w:sz w:val="12"/>
          <w:szCs w:val="16"/>
        </w:rPr>
        <w:t xml:space="preserve">. </w:t>
      </w:r>
      <w:r w:rsidRPr="008632DC">
        <w:rPr>
          <w:u w:val="single"/>
        </w:rPr>
        <w:t>These risks may be</w:t>
      </w:r>
      <w:r w:rsidRPr="00B02551">
        <w:rPr>
          <w:sz w:val="12"/>
          <w:szCs w:val="16"/>
        </w:rPr>
        <w:t xml:space="preserve"> divided in three classes: </w:t>
      </w:r>
      <w:r w:rsidRPr="008632DC">
        <w:rPr>
          <w:u w:val="single"/>
        </w:rPr>
        <w:t>natural</w:t>
      </w:r>
      <w:r w:rsidRPr="00B02551">
        <w:rPr>
          <w:sz w:val="12"/>
          <w:szCs w:val="16"/>
        </w:rPr>
        <w:t xml:space="preserve">, </w:t>
      </w:r>
      <w:r w:rsidRPr="008632DC">
        <w:rPr>
          <w:u w:val="single"/>
        </w:rPr>
        <w:t>like asteroid risks</w:t>
      </w:r>
      <w:r w:rsidRPr="00B02551">
        <w:rPr>
          <w:sz w:val="12"/>
          <w:szCs w:val="16"/>
        </w:rPr>
        <w:t xml:space="preserve"> (</w:t>
      </w:r>
      <w:proofErr w:type="spellStart"/>
      <w:r w:rsidRPr="00B02551">
        <w:rPr>
          <w:sz w:val="12"/>
          <w:szCs w:val="16"/>
        </w:rPr>
        <w:t>Gritzner</w:t>
      </w:r>
      <w:proofErr w:type="spellEnd"/>
      <w:r w:rsidRPr="00B02551">
        <w:rPr>
          <w:sz w:val="12"/>
          <w:szCs w:val="16"/>
        </w:rPr>
        <w:t xml:space="preserve"> et al., 2006); </w:t>
      </w:r>
      <w:r w:rsidRPr="008632DC">
        <w:rPr>
          <w:u w:val="single"/>
        </w:rPr>
        <w:t>low-tech</w:t>
      </w:r>
      <w:r w:rsidRPr="00B02551">
        <w:rPr>
          <w:sz w:val="12"/>
          <w:szCs w:val="16"/>
        </w:rPr>
        <w:t xml:space="preserve">, connected with currently existing technologies, </w:t>
      </w:r>
      <w:r w:rsidRPr="008632DC">
        <w:rPr>
          <w:u w:val="single"/>
        </w:rPr>
        <w:t>like</w:t>
      </w:r>
      <w:r w:rsidRPr="00B02551">
        <w:rPr>
          <w:sz w:val="12"/>
          <w:szCs w:val="16"/>
        </w:rPr>
        <w:t xml:space="preserve"> </w:t>
      </w:r>
      <w:r w:rsidRPr="008632DC">
        <w:rPr>
          <w:u w:val="single"/>
        </w:rPr>
        <w:t>the risk of nuclear war</w:t>
      </w:r>
      <w:r w:rsidRPr="00B02551">
        <w:rPr>
          <w:sz w:val="12"/>
          <w:szCs w:val="16"/>
        </w:rPr>
        <w:t xml:space="preserve"> (Barrett et al., 2013); </w:t>
      </w:r>
      <w:r w:rsidRPr="008632DC">
        <w:rPr>
          <w:u w:val="single"/>
        </w:rPr>
        <w:t xml:space="preserve">and futuristic </w:t>
      </w:r>
      <w:proofErr w:type="spellStart"/>
      <w:r w:rsidRPr="008632DC">
        <w:rPr>
          <w:u w:val="single"/>
        </w:rPr>
        <w:t>hightech</w:t>
      </w:r>
      <w:proofErr w:type="spellEnd"/>
      <w:r w:rsidRPr="00B02551">
        <w:rPr>
          <w:sz w:val="12"/>
          <w:szCs w:val="16"/>
        </w:rPr>
        <w:t xml:space="preserve">, connected with new expected super technologies, </w:t>
      </w:r>
      <w:r w:rsidRPr="008632DC">
        <w:rPr>
          <w:u w:val="single"/>
        </w:rPr>
        <w:t>like</w:t>
      </w:r>
      <w:r w:rsidRPr="00B02551">
        <w:rPr>
          <w:sz w:val="12"/>
          <w:szCs w:val="16"/>
        </w:rPr>
        <w:t xml:space="preserve"> </w:t>
      </w:r>
      <w:r w:rsidRPr="008632DC">
        <w:rPr>
          <w:u w:val="single"/>
        </w:rPr>
        <w:t>nanotechnology</w:t>
      </w:r>
      <w:r w:rsidRPr="00B02551">
        <w:rPr>
          <w:sz w:val="12"/>
          <w:szCs w:val="16"/>
        </w:rPr>
        <w:t xml:space="preserve"> (Freitas, 2000) </w:t>
      </w:r>
      <w:r w:rsidRPr="008632DC">
        <w:rPr>
          <w:u w:val="single"/>
        </w:rPr>
        <w:t>and</w:t>
      </w:r>
      <w:r w:rsidRPr="00B02551">
        <w:rPr>
          <w:sz w:val="12"/>
          <w:szCs w:val="16"/>
        </w:rPr>
        <w:t xml:space="preserve"> artificial intelligence (</w:t>
      </w:r>
      <w:r w:rsidRPr="008632DC">
        <w:rPr>
          <w:u w:val="single"/>
        </w:rPr>
        <w:t>AI</w:t>
      </w:r>
      <w:r w:rsidRPr="00B02551">
        <w:rPr>
          <w:sz w:val="12"/>
          <w:szCs w:val="16"/>
        </w:rPr>
        <w:t xml:space="preserve">) (Bostrom, 2014). </w:t>
      </w:r>
      <w:r w:rsidRPr="0017663A">
        <w:rPr>
          <w:b/>
          <w:bCs/>
          <w:highlight w:val="green"/>
          <w:u w:val="single"/>
        </w:rPr>
        <w:t>Super tech</w:t>
      </w:r>
      <w:r w:rsidRPr="00E83F96">
        <w:rPr>
          <w:b/>
          <w:bCs/>
          <w:u w:val="single"/>
        </w:rPr>
        <w:t xml:space="preserve">nological </w:t>
      </w:r>
      <w:r w:rsidRPr="0017663A">
        <w:rPr>
          <w:b/>
          <w:bCs/>
          <w:highlight w:val="green"/>
          <w:u w:val="single"/>
        </w:rPr>
        <w:t xml:space="preserve">risks are </w:t>
      </w:r>
      <w:r w:rsidRPr="0017663A">
        <w:rPr>
          <w:b/>
          <w:bCs/>
          <w:u w:val="single"/>
        </w:rPr>
        <w:t>the most dangerous</w:t>
      </w:r>
      <w:r w:rsidRPr="0017663A">
        <w:rPr>
          <w:u w:val="single"/>
        </w:rPr>
        <w:t>, as they are expected to be the most powerful</w:t>
      </w:r>
      <w:r w:rsidRPr="008632DC">
        <w:rPr>
          <w:u w:val="single"/>
        </w:rPr>
        <w:t xml:space="preserve"> and </w:t>
      </w:r>
      <w:r w:rsidRPr="0017663A">
        <w:rPr>
          <w:highlight w:val="green"/>
          <w:u w:val="single"/>
        </w:rPr>
        <w:t>least controllable</w:t>
      </w:r>
      <w:r w:rsidRPr="00B02551">
        <w:rPr>
          <w:sz w:val="12"/>
          <w:szCs w:val="16"/>
        </w:rPr>
        <w:t xml:space="preserve"> (Bostrom, 2002). </w:t>
      </w:r>
      <w:r w:rsidRPr="008632DC">
        <w:rPr>
          <w:u w:val="single"/>
        </w:rPr>
        <w:t xml:space="preserve">The best way to fight all </w:t>
      </w:r>
      <w:r w:rsidRPr="00B02551">
        <w:rPr>
          <w:sz w:val="12"/>
          <w:szCs w:val="16"/>
        </w:rPr>
        <w:t xml:space="preserve">the </w:t>
      </w:r>
      <w:r w:rsidRPr="008632DC">
        <w:rPr>
          <w:u w:val="single"/>
        </w:rPr>
        <w:t xml:space="preserve">types of risks is to prevent </w:t>
      </w:r>
      <w:r w:rsidRPr="00B02551">
        <w:rPr>
          <w:sz w:val="12"/>
          <w:szCs w:val="16"/>
        </w:rPr>
        <w:t xml:space="preserve">(Bostrom, 2013) or mitigate </w:t>
      </w:r>
      <w:r w:rsidRPr="008632DC">
        <w:rPr>
          <w:u w:val="single"/>
        </w:rPr>
        <w:t xml:space="preserve">them, </w:t>
      </w:r>
      <w:r w:rsidRPr="00990EF9">
        <w:rPr>
          <w:b/>
          <w:bCs/>
          <w:u w:val="single"/>
        </w:rPr>
        <w:t>but another option, or plan B, is to adapt to them to survive them</w:t>
      </w:r>
      <w:r w:rsidRPr="00B02551">
        <w:rPr>
          <w:sz w:val="12"/>
          <w:szCs w:val="16"/>
        </w:rPr>
        <w:t xml:space="preserve">. There are several ideas for how such risks could be survived, including a Mars colony (Musk, 2017), a Moon colony (Shapiro, 2009; Turchin and </w:t>
      </w:r>
      <w:proofErr w:type="spellStart"/>
      <w:r w:rsidRPr="00B02551">
        <w:rPr>
          <w:sz w:val="12"/>
          <w:szCs w:val="16"/>
        </w:rPr>
        <w:t>Denkenberger</w:t>
      </w:r>
      <w:proofErr w:type="spellEnd"/>
      <w:r w:rsidRPr="00B02551">
        <w:rPr>
          <w:sz w:val="12"/>
          <w:szCs w:val="16"/>
        </w:rPr>
        <w:t>, 2018), underground bunkers (</w:t>
      </w:r>
      <w:proofErr w:type="spellStart"/>
      <w:r w:rsidRPr="00B02551">
        <w:rPr>
          <w:sz w:val="12"/>
          <w:szCs w:val="16"/>
        </w:rPr>
        <w:t>Jebari</w:t>
      </w:r>
      <w:proofErr w:type="spellEnd"/>
      <w:r w:rsidRPr="00B02551">
        <w:rPr>
          <w:sz w:val="12"/>
          <w:szCs w:val="16"/>
        </w:rPr>
        <w:t xml:space="preserve">, 2014), space bunkers (Torres, 2016) and retrofitted nuclear submarines [which are one of the most cost-effective solutions (Turchin and Green, 2017)]. </w:t>
      </w:r>
      <w:r w:rsidRPr="008632DC">
        <w:rPr>
          <w:u w:val="single"/>
        </w:rPr>
        <w:t>Planning for surviving these risks,</w:t>
      </w:r>
      <w:r>
        <w:rPr>
          <w:u w:val="single"/>
        </w:rPr>
        <w:t xml:space="preserve"> </w:t>
      </w:r>
      <w:r w:rsidRPr="008632DC">
        <w:rPr>
          <w:u w:val="single"/>
        </w:rPr>
        <w:t>whether by mitigation or adaptation, should be a paramount ethical duty of humankind</w:t>
      </w:r>
      <w:r>
        <w:rPr>
          <w:u w:val="single"/>
        </w:rPr>
        <w:t xml:space="preserve"> </w:t>
      </w:r>
      <w:r w:rsidRPr="00B02551">
        <w:rPr>
          <w:sz w:val="12"/>
          <w:szCs w:val="16"/>
        </w:rPr>
        <w:t xml:space="preserve">(Jonas, 1984; Green, 2014, 2016). </w:t>
      </w:r>
      <w:r w:rsidRPr="008632DC">
        <w:rPr>
          <w:u w:val="single"/>
        </w:rPr>
        <w:t xml:space="preserve">Several authors </w:t>
      </w:r>
      <w:r w:rsidRPr="00B02551">
        <w:rPr>
          <w:sz w:val="12"/>
          <w:szCs w:val="16"/>
        </w:rPr>
        <w:t>(</w:t>
      </w:r>
      <w:proofErr w:type="spellStart"/>
      <w:r w:rsidRPr="00B02551">
        <w:rPr>
          <w:sz w:val="12"/>
          <w:szCs w:val="16"/>
        </w:rPr>
        <w:t>Jebari</w:t>
      </w:r>
      <w:proofErr w:type="spellEnd"/>
      <w:r w:rsidRPr="00B02551">
        <w:rPr>
          <w:sz w:val="12"/>
          <w:szCs w:val="16"/>
        </w:rPr>
        <w:t xml:space="preserve">, 2014; Beckstead, 2015) have </w:t>
      </w:r>
      <w:r w:rsidRPr="008632DC">
        <w:rPr>
          <w:u w:val="single"/>
        </w:rPr>
        <w:t>analyzed the problem of global risk</w:t>
      </w:r>
      <w:r>
        <w:rPr>
          <w:u w:val="single"/>
        </w:rPr>
        <w:t xml:space="preserve"> </w:t>
      </w:r>
      <w:r w:rsidRPr="008632DC">
        <w:rPr>
          <w:u w:val="single"/>
        </w:rPr>
        <w:t>survival and concluded that most catastrophes are either too small or too large for bunkers</w:t>
      </w:r>
      <w:r>
        <w:rPr>
          <w:u w:val="single"/>
        </w:rPr>
        <w:t xml:space="preserve"> </w:t>
      </w:r>
      <w:r w:rsidRPr="008632DC">
        <w:rPr>
          <w:u w:val="single"/>
        </w:rPr>
        <w:t>or other refuges to be a useful option</w:t>
      </w:r>
      <w:r w:rsidRPr="00B02551">
        <w:rPr>
          <w:sz w:val="12"/>
          <w:szCs w:val="16"/>
        </w:rPr>
        <w:t xml:space="preserve">. </w:t>
      </w:r>
      <w:r w:rsidRPr="008632DC">
        <w:rPr>
          <w:u w:val="single"/>
        </w:rPr>
        <w:t xml:space="preserve">But </w:t>
      </w:r>
      <w:r w:rsidRPr="00990EF9">
        <w:rPr>
          <w:b/>
          <w:bCs/>
          <w:u w:val="single"/>
        </w:rPr>
        <w:t>even a 1 per cent increase in the chance of survival is worth considering</w:t>
      </w:r>
      <w:r w:rsidRPr="00B02551">
        <w:rPr>
          <w:b/>
          <w:bCs/>
          <w:sz w:val="12"/>
          <w:szCs w:val="16"/>
        </w:rPr>
        <w:t>,</w:t>
      </w:r>
      <w:r w:rsidRPr="00B02551">
        <w:rPr>
          <w:sz w:val="12"/>
          <w:szCs w:val="16"/>
        </w:rPr>
        <w:t xml:space="preserve"> especially because there are not yet useful working ideas of the magnitude of some larger risks, such as unsafe AI (Bostrom, 2014). Additionally, at the workshop on existential risk to humanity (Gothenburg Chair Programme for Advanced Studies, 2017), Karim </w:t>
      </w:r>
      <w:proofErr w:type="spellStart"/>
      <w:r w:rsidRPr="00B02551">
        <w:rPr>
          <w:sz w:val="12"/>
          <w:szCs w:val="16"/>
        </w:rPr>
        <w:t>Jebari</w:t>
      </w:r>
      <w:proofErr w:type="spellEnd"/>
      <w:r w:rsidRPr="00B02551">
        <w:rPr>
          <w:sz w:val="12"/>
          <w:szCs w:val="16"/>
        </w:rPr>
        <w:t xml:space="preserve">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r w:rsidRPr="008632DC">
        <w:rPr>
          <w:u w:val="single"/>
        </w:rPr>
        <w:t>By definition, global risks affect much</w:t>
      </w:r>
      <w:r w:rsidRPr="00B02551">
        <w:rPr>
          <w:sz w:val="12"/>
          <w:szCs w:val="16"/>
        </w:rPr>
        <w:t xml:space="preserve"> </w:t>
      </w:r>
      <w:r w:rsidRPr="008632DC">
        <w:rPr>
          <w:u w:val="single"/>
        </w:rPr>
        <w:t>or all the surface of the Earth</w:t>
      </w:r>
      <w:r w:rsidRPr="00B02551">
        <w:rPr>
          <w:sz w:val="12"/>
          <w:szCs w:val="16"/>
        </w:rPr>
        <w:t xml:space="preserve">, or at least all populated areas. </w:t>
      </w:r>
      <w:r w:rsidRPr="008632DC">
        <w:rPr>
          <w:u w:val="single"/>
        </w:rPr>
        <w:t xml:space="preserve">This creates a chance for survival, as </w:t>
      </w:r>
      <w:r w:rsidRPr="00990EF9">
        <w:rPr>
          <w:b/>
          <w:bCs/>
          <w:u w:val="single"/>
        </w:rPr>
        <w:t xml:space="preserve">there is a probability </w:t>
      </w:r>
      <w:r w:rsidRPr="0017663A">
        <w:rPr>
          <w:b/>
          <w:bCs/>
          <w:u w:val="single"/>
        </w:rPr>
        <w:t>that some parts of the Earth will be affected to a lesser extent</w:t>
      </w:r>
      <w:r w:rsidRPr="0017663A">
        <w:rPr>
          <w:sz w:val="12"/>
          <w:szCs w:val="16"/>
        </w:rPr>
        <w:t>. For example, a gamma ray burst (</w:t>
      </w:r>
      <w:proofErr w:type="spellStart"/>
      <w:r w:rsidRPr="0017663A">
        <w:rPr>
          <w:sz w:val="12"/>
          <w:szCs w:val="16"/>
        </w:rPr>
        <w:t>Cirkovi</w:t>
      </w:r>
      <w:proofErr w:type="spellEnd"/>
      <w:r w:rsidRPr="0017663A">
        <w:rPr>
          <w:sz w:val="12"/>
          <w:szCs w:val="16"/>
        </w:rPr>
        <w:t xml:space="preserve">  c and  </w:t>
      </w:r>
      <w:proofErr w:type="spellStart"/>
      <w:r w:rsidRPr="0017663A">
        <w:rPr>
          <w:sz w:val="12"/>
          <w:szCs w:val="16"/>
        </w:rPr>
        <w:t>Vukotic</w:t>
      </w:r>
      <w:proofErr w:type="spellEnd"/>
      <w:r w:rsidRPr="0017663A">
        <w:rPr>
          <w:sz w:val="12"/>
          <w:szCs w:val="16"/>
        </w:rPr>
        <w:t xml:space="preserve">, 2016  ) that happened away from the equatorial plane would have less of an effect on one of the polar regions. Likewise, extreme global warming (Hanna and Tait, 2015) would be more survivable on mountains at high latitudes, while atmospheric pollution (Mount, 1970) by some toxin or contamination could be less of an issue in the Southern hemisphere because of geography and atmospheric circulation patterns. Yet, </w:t>
      </w:r>
      <w:r w:rsidRPr="0017663A">
        <w:rPr>
          <w:u w:val="single"/>
        </w:rPr>
        <w:t>most catastrophes which could be survived on temporary space refuges on the Moon or Mars could also be survived on Earth</w:t>
      </w:r>
      <w:r w:rsidRPr="0017663A">
        <w:rPr>
          <w:sz w:val="12"/>
          <w:szCs w:val="16"/>
        </w:rPr>
        <w:t xml:space="preserve">, </w:t>
      </w:r>
      <w:r w:rsidRPr="0017663A">
        <w:rPr>
          <w:u w:val="single"/>
        </w:rPr>
        <w:t>if there were adequate shelters or refuges</w:t>
      </w:r>
      <w:r w:rsidRPr="0017663A">
        <w:rPr>
          <w:sz w:val="12"/>
          <w:szCs w:val="16"/>
        </w:rPr>
        <w:t>, with some notable exceptions. Such exceptions include very large asteroid impacts, a severe and long-term case of multiple pandemics (with many lethal diseases active in the environment) or massive and</w:t>
      </w:r>
      <w:r w:rsidRPr="00B02551">
        <w:rPr>
          <w:sz w:val="12"/>
          <w:szCs w:val="16"/>
        </w:rPr>
        <w:t xml:space="preserve"> irreversible global warming. For some preliminary calculations of the usefulness of shelters from global catastrophes see </w:t>
      </w:r>
      <w:r w:rsidRPr="0017663A">
        <w:rPr>
          <w:sz w:val="12"/>
          <w:szCs w:val="16"/>
        </w:rPr>
        <w:t xml:space="preserve">Turchin and Green (2017). </w:t>
      </w:r>
      <w:r w:rsidRPr="0017663A">
        <w:rPr>
          <w:u w:val="single"/>
        </w:rPr>
        <w:t xml:space="preserve">Islands have proven to be survival refuges for some species which are extinct in other places, like mammoths, which survived on Wrangel island up to 2000 BC </w:t>
      </w:r>
      <w:r w:rsidRPr="0017663A">
        <w:rPr>
          <w:sz w:val="12"/>
          <w:szCs w:val="16"/>
        </w:rPr>
        <w:t>(</w:t>
      </w:r>
      <w:proofErr w:type="spellStart"/>
      <w:r w:rsidRPr="0017663A">
        <w:rPr>
          <w:sz w:val="12"/>
          <w:szCs w:val="16"/>
        </w:rPr>
        <w:t>V</w:t>
      </w:r>
      <w:r w:rsidRPr="00B02551">
        <w:rPr>
          <w:sz w:val="12"/>
          <w:szCs w:val="16"/>
        </w:rPr>
        <w:t>artanyan</w:t>
      </w:r>
      <w:proofErr w:type="spellEnd"/>
      <w:r w:rsidRPr="00B02551">
        <w:rPr>
          <w:sz w:val="12"/>
          <w:szCs w:val="16"/>
        </w:rPr>
        <w:t xml:space="preserve"> et al., 1995). </w:t>
      </w:r>
      <w:r w:rsidRPr="0017663A">
        <w:rPr>
          <w:b/>
          <w:bCs/>
          <w:highlight w:val="green"/>
          <w:u w:val="single"/>
        </w:rPr>
        <w:t xml:space="preserve">Islands </w:t>
      </w:r>
      <w:r w:rsidRPr="00B02551">
        <w:rPr>
          <w:b/>
          <w:bCs/>
          <w:u w:val="single"/>
        </w:rPr>
        <w:t>have</w:t>
      </w:r>
      <w:r w:rsidRPr="00990EF9">
        <w:rPr>
          <w:b/>
          <w:bCs/>
          <w:u w:val="single"/>
        </w:rPr>
        <w:t xml:space="preserve"> proven to be effective </w:t>
      </w:r>
      <w:r w:rsidRPr="0017663A">
        <w:rPr>
          <w:b/>
          <w:bCs/>
          <w:highlight w:val="green"/>
          <w:u w:val="single"/>
        </w:rPr>
        <w:t>refuges for humans</w:t>
      </w:r>
      <w:r w:rsidRPr="00990EF9">
        <w:rPr>
          <w:b/>
          <w:bCs/>
          <w:u w:val="single"/>
        </w:rPr>
        <w:t xml:space="preserve"> as well</w:t>
      </w:r>
      <w:r w:rsidRPr="008632DC">
        <w:rPr>
          <w:u w:val="single"/>
        </w:rPr>
        <w:t>. For example, the</w:t>
      </w:r>
      <w:r>
        <w:rPr>
          <w:u w:val="single"/>
        </w:rPr>
        <w:t xml:space="preserve"> </w:t>
      </w:r>
      <w:r w:rsidRPr="008632DC">
        <w:rPr>
          <w:u w:val="single"/>
        </w:rPr>
        <w:t>islands of New Caledonia and American Samoa did not have a single death from the 1918</w:t>
      </w:r>
      <w:r>
        <w:rPr>
          <w:u w:val="single"/>
        </w:rPr>
        <w:t xml:space="preserve"> </w:t>
      </w:r>
      <w:r w:rsidRPr="008632DC">
        <w:rPr>
          <w:u w:val="single"/>
        </w:rPr>
        <w:t xml:space="preserve">Spanish flu because of their </w:t>
      </w:r>
      <w:r w:rsidRPr="00990EF9">
        <w:rPr>
          <w:b/>
          <w:bCs/>
          <w:u w:val="single"/>
        </w:rPr>
        <w:t>effective quarantine measures</w:t>
      </w:r>
      <w:r w:rsidRPr="00B02551">
        <w:rPr>
          <w:sz w:val="12"/>
          <w:szCs w:val="16"/>
        </w:rPr>
        <w:t xml:space="preserve"> (Bell et al., 2006). While islands have been extensively discussed as refuges for animals and plants, the topic of using islands as a means for humans to survive global catastrophic risks has not yet been formally explored. This article seeks to remedy this deficiency. Section 2 looks at the requirements for survival on islands; Section 3 looks at the possible role of islands as consolidation centers after a social collapse; Section 4 reviews several islands as possible refuges; Section 5 puts island refuges in the context of other possible types of refuges; Section 6 discusses how to maximize protection by combining islands refuge with subterranean and/or submarine refuges; and Section 7 discusses other places on Earth, similar to islands, where survival might be possible. </w:t>
      </w:r>
      <w:r w:rsidRPr="008632DC">
        <w:rPr>
          <w:u w:val="single"/>
        </w:rPr>
        <w:t xml:space="preserve">Islands offer </w:t>
      </w:r>
      <w:r w:rsidRPr="0017663A">
        <w:rPr>
          <w:u w:val="single"/>
        </w:rPr>
        <w:t xml:space="preserve">excellent protection against natural and/or </w:t>
      </w:r>
      <w:r w:rsidRPr="0017663A">
        <w:rPr>
          <w:b/>
          <w:bCs/>
          <w:u w:val="single"/>
        </w:rPr>
        <w:t>low-tech catastrophes</w:t>
      </w:r>
      <w:r w:rsidRPr="0017663A">
        <w:rPr>
          <w:sz w:val="12"/>
          <w:szCs w:val="16"/>
        </w:rPr>
        <w:t xml:space="preserve"> which are neither</w:t>
      </w:r>
      <w:r w:rsidRPr="00B02551">
        <w:rPr>
          <w:sz w:val="12"/>
          <w:szCs w:val="16"/>
        </w:rPr>
        <w:t xml:space="preserve"> too large nor too small. </w:t>
      </w:r>
      <w:r w:rsidRPr="0017663A">
        <w:rPr>
          <w:highlight w:val="green"/>
          <w:u w:val="single"/>
        </w:rPr>
        <w:t>Remoteness, isolation and</w:t>
      </w:r>
      <w:r w:rsidRPr="008632DC">
        <w:rPr>
          <w:u w:val="single"/>
        </w:rPr>
        <w:t xml:space="preserve"> the </w:t>
      </w:r>
      <w:r w:rsidRPr="0017663A">
        <w:rPr>
          <w:highlight w:val="green"/>
          <w:u w:val="single"/>
        </w:rPr>
        <w:t>diverse conditions</w:t>
      </w:r>
      <w:r w:rsidRPr="008632DC">
        <w:rPr>
          <w:u w:val="single"/>
        </w:rPr>
        <w:t xml:space="preserve"> found on</w:t>
      </w:r>
      <w:r>
        <w:rPr>
          <w:u w:val="single"/>
        </w:rPr>
        <w:t xml:space="preserve"> </w:t>
      </w:r>
      <w:r w:rsidRPr="008632DC">
        <w:rPr>
          <w:u w:val="single"/>
        </w:rPr>
        <w:t xml:space="preserve">different islands </w:t>
      </w:r>
      <w:r w:rsidRPr="0017663A">
        <w:rPr>
          <w:u w:val="single"/>
        </w:rPr>
        <w:t xml:space="preserve">could be </w:t>
      </w:r>
      <w:r w:rsidRPr="0017663A">
        <w:rPr>
          <w:highlight w:val="green"/>
          <w:u w:val="single"/>
        </w:rPr>
        <w:t>helpful</w:t>
      </w:r>
      <w:r w:rsidRPr="008632DC">
        <w:rPr>
          <w:u w:val="single"/>
        </w:rPr>
        <w:t xml:space="preserve"> features to aid survival in the face of different types of</w:t>
      </w:r>
      <w:r>
        <w:rPr>
          <w:u w:val="single"/>
        </w:rPr>
        <w:t xml:space="preserve"> </w:t>
      </w:r>
      <w:r w:rsidRPr="008632DC">
        <w:rPr>
          <w:u w:val="single"/>
        </w:rPr>
        <w:t>catastrophes.</w:t>
      </w:r>
      <w:r>
        <w:rPr>
          <w:u w:val="single"/>
        </w:rPr>
        <w:t xml:space="preserve"> </w:t>
      </w:r>
      <w:r w:rsidRPr="008632DC">
        <w:rPr>
          <w:u w:val="single"/>
        </w:rPr>
        <w:t>Islands could provide protection against a human-to-human transmitted biological</w:t>
      </w:r>
      <w:r>
        <w:rPr>
          <w:u w:val="single"/>
        </w:rPr>
        <w:t xml:space="preserve"> </w:t>
      </w:r>
      <w:r w:rsidRPr="008632DC">
        <w:rPr>
          <w:u w:val="single"/>
        </w:rPr>
        <w:t>pandemic</w:t>
      </w:r>
      <w:r w:rsidRPr="00B02551">
        <w:rPr>
          <w:sz w:val="12"/>
          <w:szCs w:val="16"/>
        </w:rPr>
        <w:t xml:space="preserve">; as mentioned in the Introduction, some islands were able to escape the 1918 flu pandemic by implementing effective quarantine measures. </w:t>
      </w:r>
      <w:r w:rsidRPr="008632DC">
        <w:rPr>
          <w:u w:val="single"/>
        </w:rPr>
        <w:t xml:space="preserve">Islands may help to </w:t>
      </w:r>
      <w:r w:rsidRPr="0017663A">
        <w:rPr>
          <w:highlight w:val="green"/>
          <w:u w:val="single"/>
        </w:rPr>
        <w:t>survive</w:t>
      </w:r>
      <w:r w:rsidRPr="008632DC">
        <w:rPr>
          <w:u w:val="single"/>
        </w:rPr>
        <w:t xml:space="preserve"> a </w:t>
      </w:r>
      <w:r w:rsidRPr="00990EF9">
        <w:rPr>
          <w:b/>
          <w:bCs/>
          <w:u w:val="single"/>
        </w:rPr>
        <w:t xml:space="preserve">long-term </w:t>
      </w:r>
      <w:r w:rsidRPr="0017663A">
        <w:rPr>
          <w:b/>
          <w:bCs/>
          <w:highlight w:val="green"/>
          <w:u w:val="single"/>
        </w:rPr>
        <w:t>collapse in food</w:t>
      </w:r>
      <w:r w:rsidRPr="00990EF9">
        <w:rPr>
          <w:b/>
          <w:bCs/>
          <w:u w:val="single"/>
        </w:rPr>
        <w:t xml:space="preserve"> production </w:t>
      </w:r>
      <w:r w:rsidRPr="0017663A">
        <w:rPr>
          <w:b/>
          <w:bCs/>
          <w:u w:val="single"/>
        </w:rPr>
        <w:t xml:space="preserve">caused </w:t>
      </w:r>
      <w:r w:rsidRPr="0017663A">
        <w:rPr>
          <w:b/>
          <w:bCs/>
          <w:highlight w:val="green"/>
          <w:u w:val="single"/>
        </w:rPr>
        <w:t>by nuclear winter</w:t>
      </w:r>
      <w:r w:rsidRPr="00B02551">
        <w:rPr>
          <w:sz w:val="12"/>
          <w:szCs w:val="16"/>
        </w:rPr>
        <w:t xml:space="preserve">, agricultural pests and other catastrophes. </w:t>
      </w:r>
      <w:r w:rsidRPr="008632DC">
        <w:rPr>
          <w:u w:val="single"/>
        </w:rPr>
        <w:t xml:space="preserve">Islands often </w:t>
      </w:r>
      <w:r w:rsidRPr="0017663A">
        <w:rPr>
          <w:u w:val="single"/>
        </w:rPr>
        <w:t xml:space="preserve">have </w:t>
      </w:r>
      <w:r w:rsidRPr="0017663A">
        <w:rPr>
          <w:b/>
          <w:bCs/>
          <w:highlight w:val="green"/>
          <w:u w:val="single"/>
        </w:rPr>
        <w:t>non-traditional food sources</w:t>
      </w:r>
      <w:r w:rsidRPr="008632DC">
        <w:rPr>
          <w:u w:val="single"/>
        </w:rPr>
        <w:t xml:space="preserve">, such as </w:t>
      </w:r>
      <w:r w:rsidRPr="0017663A">
        <w:rPr>
          <w:highlight w:val="green"/>
          <w:u w:val="single"/>
        </w:rPr>
        <w:t>birds</w:t>
      </w:r>
      <w:r w:rsidRPr="008632DC">
        <w:rPr>
          <w:u w:val="single"/>
        </w:rPr>
        <w:t xml:space="preserve"> and </w:t>
      </w:r>
      <w:r w:rsidRPr="0017663A">
        <w:rPr>
          <w:highlight w:val="green"/>
          <w:u w:val="single"/>
        </w:rPr>
        <w:t>sea flora and fauna</w:t>
      </w:r>
      <w:r w:rsidRPr="008632DC">
        <w:rPr>
          <w:u w:val="single"/>
        </w:rPr>
        <w:t xml:space="preserve">, which may </w:t>
      </w:r>
      <w:r w:rsidRPr="0017663A">
        <w:rPr>
          <w:highlight w:val="green"/>
          <w:u w:val="single"/>
        </w:rPr>
        <w:t xml:space="preserve">provide </w:t>
      </w:r>
      <w:r w:rsidRPr="0017663A">
        <w:rPr>
          <w:u w:val="single"/>
        </w:rPr>
        <w:t xml:space="preserve">independent </w:t>
      </w:r>
      <w:r w:rsidRPr="0017663A">
        <w:rPr>
          <w:highlight w:val="green"/>
          <w:u w:val="single"/>
        </w:rPr>
        <w:t>subsistence</w:t>
      </w:r>
      <w:r w:rsidRPr="008632DC">
        <w:rPr>
          <w:u w:val="single"/>
        </w:rPr>
        <w:t xml:space="preserve"> for an indefinitely long period.</w:t>
      </w:r>
      <w:r>
        <w:rPr>
          <w:u w:val="single"/>
        </w:rPr>
        <w:t xml:space="preserve"> </w:t>
      </w:r>
      <w:r w:rsidRPr="008632DC">
        <w:rPr>
          <w:u w:val="single"/>
        </w:rPr>
        <w:t xml:space="preserve">On remote </w:t>
      </w:r>
      <w:r w:rsidRPr="0017663A">
        <w:rPr>
          <w:u w:val="single"/>
        </w:rPr>
        <w:t xml:space="preserve">islands, </w:t>
      </w:r>
      <w:r w:rsidRPr="0017663A">
        <w:rPr>
          <w:b/>
          <w:bCs/>
          <w:u w:val="single"/>
        </w:rPr>
        <w:t>the extent of radioactive</w:t>
      </w:r>
      <w:r w:rsidRPr="00990EF9">
        <w:rPr>
          <w:b/>
          <w:bCs/>
          <w:u w:val="single"/>
        </w:rPr>
        <w:t xml:space="preserve"> and chemical </w:t>
      </w:r>
      <w:r w:rsidRPr="0017663A">
        <w:rPr>
          <w:b/>
          <w:bCs/>
          <w:highlight w:val="green"/>
          <w:u w:val="single"/>
        </w:rPr>
        <w:t>contamination</w:t>
      </w:r>
      <w:r w:rsidRPr="00990EF9">
        <w:rPr>
          <w:b/>
          <w:bCs/>
          <w:u w:val="single"/>
        </w:rPr>
        <w:t xml:space="preserve"> from catastrophes </w:t>
      </w:r>
      <w:r w:rsidRPr="0017663A">
        <w:rPr>
          <w:b/>
          <w:bCs/>
          <w:u w:val="single"/>
        </w:rPr>
        <w:t>would</w:t>
      </w:r>
      <w:r w:rsidRPr="00990EF9">
        <w:rPr>
          <w:b/>
          <w:bCs/>
          <w:u w:val="single"/>
        </w:rPr>
        <w:t xml:space="preserve"> likely </w:t>
      </w:r>
      <w:r w:rsidRPr="0017663A">
        <w:rPr>
          <w:b/>
          <w:bCs/>
          <w:highlight w:val="green"/>
          <w:u w:val="single"/>
        </w:rPr>
        <w:t>be smaller</w:t>
      </w:r>
      <w:r w:rsidRPr="008632DC">
        <w:rPr>
          <w:u w:val="single"/>
        </w:rPr>
        <w:t xml:space="preserve">. This is </w:t>
      </w:r>
      <w:r w:rsidRPr="0017663A">
        <w:rPr>
          <w:u w:val="single"/>
        </w:rPr>
        <w:t>especially true of islands located</w:t>
      </w:r>
      <w:r w:rsidRPr="008632DC">
        <w:rPr>
          <w:u w:val="single"/>
        </w:rPr>
        <w:t xml:space="preserve"> in the </w:t>
      </w:r>
      <w:r w:rsidRPr="0017663A">
        <w:rPr>
          <w:highlight w:val="green"/>
          <w:u w:val="single"/>
        </w:rPr>
        <w:t xml:space="preserve">Southern </w:t>
      </w:r>
      <w:r w:rsidRPr="0017663A">
        <w:rPr>
          <w:u w:val="single"/>
        </w:rPr>
        <w:t>hemisphere</w:t>
      </w:r>
      <w:r>
        <w:rPr>
          <w:u w:val="single"/>
        </w:rPr>
        <w:t xml:space="preserve"> </w:t>
      </w:r>
      <w:r w:rsidRPr="008632DC">
        <w:rPr>
          <w:u w:val="single"/>
        </w:rPr>
        <w:t xml:space="preserve">close to the Antarctic, </w:t>
      </w:r>
      <w:r w:rsidRPr="0017663A">
        <w:rPr>
          <w:u w:val="single"/>
        </w:rPr>
        <w:t xml:space="preserve">as </w:t>
      </w:r>
      <w:r w:rsidRPr="0017663A">
        <w:rPr>
          <w:b/>
          <w:bCs/>
          <w:highlight w:val="green"/>
          <w:u w:val="single"/>
        </w:rPr>
        <w:t xml:space="preserve">winds </w:t>
      </w:r>
      <w:r w:rsidRPr="00B02551">
        <w:rPr>
          <w:b/>
          <w:bCs/>
          <w:u w:val="single"/>
        </w:rPr>
        <w:t>around</w:t>
      </w:r>
      <w:r w:rsidRPr="00990EF9">
        <w:rPr>
          <w:b/>
          <w:bCs/>
          <w:u w:val="single"/>
        </w:rPr>
        <w:t xml:space="preserve"> the </w:t>
      </w:r>
      <w:r w:rsidRPr="0017663A">
        <w:rPr>
          <w:b/>
          <w:bCs/>
          <w:u w:val="single"/>
        </w:rPr>
        <w:t>pole maintain some isolation from the rest of the atmosphere</w:t>
      </w:r>
      <w:r w:rsidRPr="008632DC">
        <w:rPr>
          <w:u w:val="single"/>
        </w:rPr>
        <w:t xml:space="preserve">. </w:t>
      </w:r>
      <w:r w:rsidRPr="00990EF9">
        <w:rPr>
          <w:b/>
          <w:bCs/>
          <w:u w:val="single"/>
        </w:rPr>
        <w:t xml:space="preserve">Constant rains and winds may </w:t>
      </w:r>
      <w:r w:rsidRPr="0017663A">
        <w:rPr>
          <w:b/>
          <w:bCs/>
          <w:highlight w:val="green"/>
          <w:u w:val="single"/>
        </w:rPr>
        <w:t>accelerate</w:t>
      </w:r>
      <w:r w:rsidRPr="00990EF9">
        <w:rPr>
          <w:b/>
          <w:bCs/>
          <w:u w:val="single"/>
        </w:rPr>
        <w:t xml:space="preserve"> the </w:t>
      </w:r>
      <w:r w:rsidRPr="0017663A">
        <w:rPr>
          <w:b/>
          <w:bCs/>
          <w:highlight w:val="green"/>
          <w:u w:val="single"/>
        </w:rPr>
        <w:t>decontamination</w:t>
      </w:r>
      <w:r w:rsidRPr="00990EF9">
        <w:rPr>
          <w:b/>
          <w:bCs/>
          <w:u w:val="single"/>
        </w:rPr>
        <w:t xml:space="preserve"> of some islands</w:t>
      </w:r>
      <w:r>
        <w:rPr>
          <w:u w:val="single"/>
        </w:rPr>
        <w:t xml:space="preserve"> </w:t>
      </w:r>
      <w:r w:rsidRPr="00B02551">
        <w:rPr>
          <w:sz w:val="12"/>
          <w:szCs w:val="16"/>
        </w:rPr>
        <w:t xml:space="preserve">(like Kerguelen). </w:t>
      </w:r>
      <w:r w:rsidRPr="008632DC">
        <w:rPr>
          <w:u w:val="single"/>
        </w:rPr>
        <w:t xml:space="preserve">In addition, </w:t>
      </w:r>
      <w:r w:rsidRPr="0017663A">
        <w:rPr>
          <w:b/>
          <w:bCs/>
          <w:highlight w:val="green"/>
          <w:u w:val="single"/>
        </w:rPr>
        <w:t>sea animals</w:t>
      </w:r>
      <w:r w:rsidRPr="00990EF9">
        <w:rPr>
          <w:b/>
          <w:bCs/>
          <w:u w:val="single"/>
        </w:rPr>
        <w:t xml:space="preserve"> may be relatively </w:t>
      </w:r>
      <w:r w:rsidRPr="0017663A">
        <w:rPr>
          <w:b/>
          <w:bCs/>
          <w:highlight w:val="green"/>
          <w:u w:val="single"/>
        </w:rPr>
        <w:t>less contaminated</w:t>
      </w:r>
      <w:r w:rsidRPr="00990EF9">
        <w:rPr>
          <w:b/>
          <w:bCs/>
          <w:u w:val="single"/>
        </w:rPr>
        <w:t xml:space="preserve"> food sources</w:t>
      </w:r>
      <w:r w:rsidRPr="008632DC">
        <w:rPr>
          <w:u w:val="single"/>
        </w:rPr>
        <w:t>.</w:t>
      </w:r>
      <w:r w:rsidRPr="00B02551">
        <w:rPr>
          <w:sz w:val="12"/>
          <w:szCs w:val="16"/>
        </w:rPr>
        <w:t xml:space="preserve"> Islands away from the equator could provide protection against some of the direct effects of a gamma ray burst (muons) (</w:t>
      </w:r>
      <w:proofErr w:type="spellStart"/>
      <w:r w:rsidRPr="00B02551">
        <w:rPr>
          <w:sz w:val="12"/>
          <w:szCs w:val="16"/>
        </w:rPr>
        <w:t>Cirkovi</w:t>
      </w:r>
      <w:proofErr w:type="spellEnd"/>
      <w:r w:rsidRPr="00B02551">
        <w:rPr>
          <w:sz w:val="12"/>
          <w:szCs w:val="16"/>
        </w:rPr>
        <w:t xml:space="preserve">  c and </w:t>
      </w:r>
      <w:proofErr w:type="spellStart"/>
      <w:r w:rsidRPr="00B02551">
        <w:rPr>
          <w:sz w:val="12"/>
          <w:szCs w:val="16"/>
        </w:rPr>
        <w:t>Vukoti</w:t>
      </w:r>
      <w:proofErr w:type="spellEnd"/>
      <w:r w:rsidRPr="00B02551">
        <w:rPr>
          <w:sz w:val="12"/>
          <w:szCs w:val="16"/>
        </w:rPr>
        <w:t xml:space="preserve">  c, 2016  ) if they were in the constant shadow of the Earth, below the horizon of the gamma ray source. </w:t>
      </w:r>
      <w:r w:rsidRPr="008632DC">
        <w:rPr>
          <w:u w:val="single"/>
        </w:rPr>
        <w:t>In the case of global war</w:t>
      </w:r>
      <w:r w:rsidRPr="00B02551">
        <w:rPr>
          <w:sz w:val="12"/>
          <w:szCs w:val="16"/>
        </w:rPr>
        <w:t xml:space="preserve"> or technological collapse, </w:t>
      </w:r>
      <w:r w:rsidRPr="00990EF9">
        <w:rPr>
          <w:b/>
          <w:bCs/>
          <w:u w:val="single"/>
        </w:rPr>
        <w:t xml:space="preserve">many </w:t>
      </w:r>
      <w:r w:rsidRPr="0017663A">
        <w:rPr>
          <w:b/>
          <w:bCs/>
          <w:highlight w:val="green"/>
          <w:u w:val="single"/>
        </w:rPr>
        <w:t xml:space="preserve">islands </w:t>
      </w:r>
      <w:r w:rsidRPr="0017663A">
        <w:rPr>
          <w:b/>
          <w:bCs/>
          <w:u w:val="single"/>
        </w:rPr>
        <w:t xml:space="preserve">could </w:t>
      </w:r>
      <w:r w:rsidRPr="0017663A">
        <w:rPr>
          <w:b/>
          <w:bCs/>
          <w:highlight w:val="green"/>
          <w:u w:val="single"/>
        </w:rPr>
        <w:t>become unreachable</w:t>
      </w:r>
      <w:r w:rsidRPr="008632DC">
        <w:rPr>
          <w:u w:val="single"/>
        </w:rPr>
        <w:t xml:space="preserve">. This would </w:t>
      </w:r>
      <w:r w:rsidRPr="0017663A">
        <w:rPr>
          <w:highlight w:val="green"/>
          <w:u w:val="single"/>
        </w:rPr>
        <w:t xml:space="preserve">protect </w:t>
      </w:r>
      <w:r w:rsidRPr="0017663A">
        <w:rPr>
          <w:u w:val="single"/>
        </w:rPr>
        <w:t xml:space="preserve">them </w:t>
      </w:r>
      <w:r w:rsidRPr="0017663A">
        <w:rPr>
          <w:highlight w:val="green"/>
          <w:u w:val="single"/>
        </w:rPr>
        <w:t>against</w:t>
      </w:r>
      <w:r w:rsidRPr="008632DC">
        <w:rPr>
          <w:u w:val="single"/>
        </w:rPr>
        <w:t xml:space="preserve"> human-borne </w:t>
      </w:r>
      <w:r w:rsidRPr="0017663A">
        <w:rPr>
          <w:highlight w:val="green"/>
          <w:u w:val="single"/>
        </w:rPr>
        <w:t>diseases</w:t>
      </w:r>
      <w:r w:rsidRPr="008632DC">
        <w:rPr>
          <w:u w:val="single"/>
        </w:rPr>
        <w:t>, pirates, looters and</w:t>
      </w:r>
      <w:r>
        <w:rPr>
          <w:u w:val="single"/>
        </w:rPr>
        <w:t xml:space="preserve"> </w:t>
      </w:r>
      <w:r w:rsidRPr="008632DC">
        <w:rPr>
          <w:u w:val="single"/>
        </w:rPr>
        <w:t>certain autonomous weapon systems such as</w:t>
      </w:r>
      <w:r w:rsidRPr="00B02551">
        <w:rPr>
          <w:sz w:val="12"/>
          <w:szCs w:val="16"/>
        </w:rPr>
        <w:t xml:space="preserve"> land-based or short-range </w:t>
      </w:r>
      <w:r w:rsidRPr="008632DC">
        <w:rPr>
          <w:u w:val="single"/>
        </w:rPr>
        <w:t>drones</w:t>
      </w:r>
      <w:r w:rsidRPr="00B02551">
        <w:rPr>
          <w:sz w:val="12"/>
          <w:szCs w:val="16"/>
        </w:rPr>
        <w:t xml:space="preserve">. </w:t>
      </w:r>
      <w:r w:rsidRPr="008632DC">
        <w:rPr>
          <w:u w:val="single"/>
        </w:rPr>
        <w:t>Additionally, remote and sparsely populated islands may not be interesting military targets.</w:t>
      </w:r>
      <w:r>
        <w:rPr>
          <w:u w:val="single"/>
        </w:rPr>
        <w:t xml:space="preserve"> </w:t>
      </w:r>
      <w:r w:rsidRPr="008632DC">
        <w:rPr>
          <w:u w:val="single"/>
        </w:rPr>
        <w:t>In case of war, it may be more expensive to reach them than to ignore them</w:t>
      </w:r>
      <w:r w:rsidRPr="00B02551">
        <w:rPr>
          <w:sz w:val="12"/>
          <w:szCs w:val="16"/>
        </w:rPr>
        <w:t xml:space="preserve">, though this depends on the nature of the war. For example, </w:t>
      </w:r>
      <w:r w:rsidRPr="008632DC">
        <w:rPr>
          <w:u w:val="single"/>
        </w:rPr>
        <w:t>the Germans used remote unpopulated</w:t>
      </w:r>
      <w:r>
        <w:rPr>
          <w:u w:val="single"/>
        </w:rPr>
        <w:t xml:space="preserve"> </w:t>
      </w:r>
      <w:r w:rsidRPr="008632DC">
        <w:rPr>
          <w:u w:val="single"/>
        </w:rPr>
        <w:t>islands in the Arctic</w:t>
      </w:r>
      <w:r w:rsidRPr="00B02551">
        <w:rPr>
          <w:sz w:val="12"/>
          <w:szCs w:val="16"/>
        </w:rPr>
        <w:t xml:space="preserve"> (Grossman, 2016) </w:t>
      </w:r>
      <w:r w:rsidRPr="008632DC">
        <w:rPr>
          <w:u w:val="single"/>
        </w:rPr>
        <w:t>and in the Southern Ocean</w:t>
      </w:r>
      <w:r w:rsidRPr="00B02551">
        <w:rPr>
          <w:sz w:val="12"/>
          <w:szCs w:val="16"/>
        </w:rPr>
        <w:t xml:space="preserve"> (Rogge and Frank, 1956) </w:t>
      </w:r>
      <w:r w:rsidRPr="008632DC">
        <w:rPr>
          <w:u w:val="single"/>
        </w:rPr>
        <w:t>as secret bases during Second World War</w:t>
      </w:r>
      <w:r w:rsidRPr="00B02551">
        <w:rPr>
          <w:sz w:val="12"/>
          <w:szCs w:val="16"/>
        </w:rPr>
        <w:t>, and the allies later sent cruisers to Kerguelen to check if Germans were hiding there. It might be too expensive for a hostile AI to seek out and kill small groups of people in remote places, if they do not pose an immediate risk to the AI’s interests. However, over time, the AI’s risk calculation might change.</w:t>
      </w:r>
    </w:p>
    <w:p w14:paraId="4CE6F2BF" w14:textId="77777777" w:rsidR="000326E9" w:rsidRDefault="000326E9" w:rsidP="000326E9"/>
    <w:p w14:paraId="52FB6253" w14:textId="77777777" w:rsidR="000326E9" w:rsidRDefault="000326E9" w:rsidP="000326E9">
      <w:pPr>
        <w:pStyle w:val="Heading4"/>
      </w:pPr>
      <w:r>
        <w:t>French Kerguelen Islands have unique characteristics conducive to repopulation.</w:t>
      </w:r>
    </w:p>
    <w:p w14:paraId="10F7FB4C" w14:textId="77777777" w:rsidR="000326E9" w:rsidRPr="00882AC1" w:rsidRDefault="000326E9" w:rsidP="000326E9">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2" w:history="1">
        <w:r w:rsidRPr="00592663">
          <w:rPr>
            <w:rStyle w:val="Hyperlink"/>
          </w:rPr>
          <w:t>https://www.emerald.com/insight/content/doi/10.1108/FS-04-2018-0031/full/html?fullSc=1&amp;mbSc=1&amp;fullSc=1</w:t>
        </w:r>
      </w:hyperlink>
      <w:r w:rsidRPr="00592663">
        <w:t xml:space="preserve">] </w:t>
      </w:r>
      <w:r>
        <w:t>Recut Justin</w:t>
      </w:r>
    </w:p>
    <w:p w14:paraId="147050BA" w14:textId="77777777" w:rsidR="000326E9" w:rsidRPr="00B02551" w:rsidRDefault="000326E9" w:rsidP="000326E9">
      <w:pPr>
        <w:rPr>
          <w:sz w:val="12"/>
          <w:szCs w:val="16"/>
        </w:rPr>
      </w:pPr>
      <w:r w:rsidRPr="00845CC1">
        <w:rPr>
          <w:u w:val="single"/>
        </w:rPr>
        <w:t xml:space="preserve">One of the most attractive islands for long-term survival of global risks is </w:t>
      </w:r>
      <w:r w:rsidRPr="00B84DCA">
        <w:rPr>
          <w:b/>
          <w:bCs/>
          <w:u w:val="single"/>
        </w:rPr>
        <w:t xml:space="preserve">the </w:t>
      </w:r>
      <w:r w:rsidRPr="0017663A">
        <w:rPr>
          <w:b/>
          <w:bCs/>
          <w:highlight w:val="green"/>
          <w:u w:val="single"/>
        </w:rPr>
        <w:t>French</w:t>
      </w:r>
      <w:r w:rsidRPr="00B84DCA">
        <w:rPr>
          <w:b/>
          <w:bCs/>
          <w:u w:val="single"/>
        </w:rPr>
        <w:t xml:space="preserve"> archipelago of </w:t>
      </w:r>
      <w:r w:rsidRPr="0017663A">
        <w:rPr>
          <w:b/>
          <w:bCs/>
          <w:highlight w:val="green"/>
          <w:u w:val="single"/>
        </w:rPr>
        <w:t>Kerguelen</w:t>
      </w:r>
      <w:r w:rsidRPr="00B02551">
        <w:rPr>
          <w:b/>
          <w:bCs/>
          <w:sz w:val="12"/>
          <w:szCs w:val="16"/>
        </w:rPr>
        <w:t xml:space="preserve"> </w:t>
      </w:r>
      <w:r w:rsidRPr="00B02551">
        <w:rPr>
          <w:sz w:val="12"/>
          <w:szCs w:val="16"/>
        </w:rPr>
        <w:t xml:space="preserve">in the southern Indian Ocean. </w:t>
      </w:r>
      <w:r w:rsidRPr="00845CC1">
        <w:rPr>
          <w:u w:val="single"/>
        </w:rPr>
        <w:t>Kerguelen’s</w:t>
      </w:r>
      <w:r w:rsidRPr="00B02551">
        <w:rPr>
          <w:sz w:val="12"/>
          <w:szCs w:val="16"/>
        </w:rPr>
        <w:t xml:space="preserve"> </w:t>
      </w:r>
      <w:r w:rsidRPr="00845CC1">
        <w:rPr>
          <w:u w:val="single"/>
        </w:rPr>
        <w:t>main</w:t>
      </w:r>
      <w:r w:rsidRPr="00B02551">
        <w:rPr>
          <w:sz w:val="12"/>
          <w:szCs w:val="16"/>
        </w:rPr>
        <w:t xml:space="preserve"> Grand Terre </w:t>
      </w:r>
      <w:r w:rsidRPr="0017663A">
        <w:rPr>
          <w:highlight w:val="green"/>
          <w:u w:val="single"/>
        </w:rPr>
        <w:t>Island</w:t>
      </w:r>
      <w:r w:rsidRPr="00B02551">
        <w:rPr>
          <w:sz w:val="12"/>
          <w:szCs w:val="16"/>
        </w:rPr>
        <w:t xml:space="preserve"> has the following attractive features for long-term survival: It </w:t>
      </w:r>
      <w:r w:rsidRPr="00B84DCA">
        <w:rPr>
          <w:b/>
          <w:bCs/>
          <w:u w:val="single"/>
        </w:rPr>
        <w:t xml:space="preserve">is </w:t>
      </w:r>
      <w:r w:rsidRPr="0017663A">
        <w:rPr>
          <w:b/>
          <w:bCs/>
          <w:u w:val="single"/>
        </w:rPr>
        <w:t xml:space="preserve">very </w:t>
      </w:r>
      <w:r w:rsidRPr="0017663A">
        <w:rPr>
          <w:b/>
          <w:bCs/>
          <w:highlight w:val="green"/>
          <w:u w:val="single"/>
        </w:rPr>
        <w:t>remote</w:t>
      </w:r>
      <w:r w:rsidRPr="00B84DCA">
        <w:rPr>
          <w:b/>
          <w:bCs/>
          <w:u w:val="single"/>
        </w:rPr>
        <w:t xml:space="preserve"> from any other constant human settlement</w:t>
      </w:r>
      <w:r w:rsidRPr="00845CC1">
        <w:rPr>
          <w:u w:val="single"/>
        </w:rPr>
        <w:t>s</w:t>
      </w:r>
      <w:r w:rsidRPr="00B02551">
        <w:rPr>
          <w:sz w:val="12"/>
          <w:szCs w:val="16"/>
        </w:rPr>
        <w:t xml:space="preserve">; for example, is it 3,000 km from the island of Reunion. </w:t>
      </w:r>
      <w:r w:rsidRPr="00845CC1">
        <w:rPr>
          <w:u w:val="single"/>
        </w:rPr>
        <w:t xml:space="preserve">The Kerguelen Islands lie </w:t>
      </w:r>
      <w:r w:rsidRPr="00B84DCA">
        <w:rPr>
          <w:b/>
          <w:bCs/>
          <w:u w:val="single"/>
        </w:rPr>
        <w:t>outside the main 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islands are </w:t>
      </w:r>
      <w:r w:rsidRPr="0017663A">
        <w:rPr>
          <w:b/>
          <w:bCs/>
          <w:highlight w:val="green"/>
          <w:u w:val="single"/>
        </w:rPr>
        <w:t>inside the</w:t>
      </w:r>
      <w:r w:rsidRPr="00B84DCA">
        <w:rPr>
          <w:b/>
          <w:bCs/>
          <w:u w:val="single"/>
        </w:rPr>
        <w:t xml:space="preserve"> circumpolar </w:t>
      </w:r>
      <w:r w:rsidRPr="0017663A">
        <w:rPr>
          <w:b/>
          <w:bCs/>
          <w:highlight w:val="green"/>
          <w:u w:val="single"/>
        </w:rPr>
        <w:t>Antarctic current</w:t>
      </w:r>
      <w:r w:rsidRPr="00845CC1">
        <w:rPr>
          <w:u w:val="single"/>
        </w:rPr>
        <w:t xml:space="preserve">, and they are </w:t>
      </w:r>
      <w:r w:rsidRPr="0017663A">
        <w:rPr>
          <w:highlight w:val="green"/>
          <w:u w:val="single"/>
        </w:rPr>
        <w:t xml:space="preserve">surrounded by </w:t>
      </w:r>
      <w:r w:rsidRPr="00B02551">
        <w:rPr>
          <w:u w:val="single"/>
        </w:rPr>
        <w:t xml:space="preserve">strong </w:t>
      </w:r>
      <w:r w:rsidRPr="0017663A">
        <w:rPr>
          <w:highlight w:val="green"/>
          <w:u w:val="single"/>
        </w:rPr>
        <w:t>winds</w:t>
      </w:r>
      <w:r w:rsidRPr="00B02551">
        <w:rPr>
          <w:sz w:val="12"/>
          <w:szCs w:val="16"/>
        </w:rPr>
        <w:t xml:space="preserve"> (the “Roaring Forties” and “Furious Fifties”), </w:t>
      </w:r>
      <w:r w:rsidRPr="00845CC1">
        <w:rPr>
          <w:u w:val="single"/>
        </w:rPr>
        <w:t>which will not accidentally bring any ships from further north</w:t>
      </w:r>
      <w:r w:rsidRPr="00B02551">
        <w:rPr>
          <w:sz w:val="12"/>
          <w:szCs w:val="16"/>
        </w:rPr>
        <w:t xml:space="preserve">. </w:t>
      </w:r>
      <w:r w:rsidRPr="00845CC1">
        <w:rPr>
          <w:u w:val="single"/>
        </w:rPr>
        <w:t xml:space="preserve">A return trip from Reunion to Kerguelen by ship takes 28 days. </w:t>
      </w:r>
      <w:r w:rsidRPr="00B84DCA">
        <w:rPr>
          <w:b/>
          <w:bCs/>
          <w:u w:val="single"/>
        </w:rPr>
        <w:t>The islands do not have an airport</w:t>
      </w:r>
      <w:r w:rsidRPr="00845CC1">
        <w:rPr>
          <w:u w:val="single"/>
        </w:rPr>
        <w:t xml:space="preserve">, so they cannot be reached by air, </w:t>
      </w:r>
      <w:r w:rsidRPr="00B84DCA">
        <w:rPr>
          <w:b/>
          <w:bCs/>
          <w:u w:val="single"/>
        </w:rPr>
        <w:t xml:space="preserve">and they are too remote for helicopter travel. </w:t>
      </w:r>
      <w:r w:rsidRPr="00B02551">
        <w:rPr>
          <w:sz w:val="12"/>
          <w:szCs w:val="16"/>
        </w:rPr>
        <w:t xml:space="preserve">While Easter Island is even more remote from other human settlements, it is more populated and more often accessed by ships and planes. </w:t>
      </w:r>
      <w:r w:rsidRPr="00B84DCA">
        <w:rPr>
          <w:b/>
          <w:bCs/>
          <w:u w:val="single"/>
        </w:rPr>
        <w:t xml:space="preserve">The </w:t>
      </w:r>
      <w:r w:rsidRPr="0017663A">
        <w:rPr>
          <w:b/>
          <w:bCs/>
          <w:u w:val="single"/>
        </w:rPr>
        <w:t>intense and isolating</w:t>
      </w:r>
      <w:r w:rsidRPr="00B84DCA">
        <w:rPr>
          <w:b/>
          <w:bCs/>
          <w:u w:val="single"/>
        </w:rPr>
        <w:t xml:space="preserve"> wind </w:t>
      </w:r>
      <w:r w:rsidRPr="0017663A">
        <w:rPr>
          <w:b/>
          <w:bCs/>
          <w:highlight w:val="green"/>
          <w:u w:val="single"/>
        </w:rPr>
        <w:t>circulation</w:t>
      </w:r>
      <w:r w:rsidRPr="00B84DCA">
        <w:rPr>
          <w:b/>
          <w:bCs/>
          <w:u w:val="single"/>
        </w:rPr>
        <w:t xml:space="preserve"> around the South Pole could </w:t>
      </w:r>
      <w:r w:rsidRPr="0017663A">
        <w:rPr>
          <w:b/>
          <w:bCs/>
          <w:highlight w:val="green"/>
          <w:u w:val="single"/>
        </w:rPr>
        <w:t>increase</w:t>
      </w:r>
      <w:r w:rsidRPr="00B84DCA">
        <w:rPr>
          <w:b/>
          <w:bCs/>
          <w:u w:val="single"/>
        </w:rPr>
        <w:t xml:space="preserve"> the </w:t>
      </w:r>
      <w:r w:rsidRPr="0017663A">
        <w:rPr>
          <w:b/>
          <w:bCs/>
          <w:highlight w:val="green"/>
          <w:u w:val="single"/>
        </w:rPr>
        <w:t xml:space="preserve">time </w:t>
      </w:r>
      <w:r w:rsidRPr="0017663A">
        <w:rPr>
          <w:b/>
          <w:bCs/>
          <w:u w:val="single"/>
        </w:rPr>
        <w:t xml:space="preserve">required </w:t>
      </w:r>
      <w:r w:rsidRPr="0017663A">
        <w:rPr>
          <w:b/>
          <w:bCs/>
          <w:highlight w:val="green"/>
          <w:u w:val="single"/>
        </w:rPr>
        <w:t>for ash or radioactive clouds</w:t>
      </w:r>
      <w:r w:rsidRPr="00B02551">
        <w:rPr>
          <w:sz w:val="12"/>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B02551">
        <w:rPr>
          <w:sz w:val="12"/>
          <w:szCs w:val="16"/>
        </w:rPr>
        <w:t xml:space="preserve">: they are at the equivalent latitude as southern Germany; thus, </w:t>
      </w:r>
      <w:r w:rsidRPr="00845CC1">
        <w:rPr>
          <w:u w:val="single"/>
        </w:rPr>
        <w:t xml:space="preserve">they </w:t>
      </w:r>
      <w:r w:rsidRPr="0017663A">
        <w:rPr>
          <w:highlight w:val="green"/>
          <w:u w:val="single"/>
        </w:rPr>
        <w:t>get</w:t>
      </w:r>
      <w:r w:rsidRPr="00845CC1">
        <w:rPr>
          <w:u w:val="single"/>
        </w:rPr>
        <w:t xml:space="preserve"> quite a bit of </w:t>
      </w:r>
      <w:r w:rsidRPr="0017663A">
        <w:rPr>
          <w:highlight w:val="green"/>
          <w:u w:val="single"/>
        </w:rPr>
        <w:t>sunlight</w:t>
      </w:r>
      <w:r w:rsidRPr="00B02551">
        <w:rPr>
          <w:sz w:val="12"/>
          <w:szCs w:val="16"/>
        </w:rPr>
        <w:t xml:space="preserve"> </w:t>
      </w:r>
      <w:r w:rsidRPr="00845CC1">
        <w:rPr>
          <w:u w:val="single"/>
        </w:rPr>
        <w:t>The Kerguelen Islands have a stable but cold climate</w:t>
      </w:r>
      <w:r w:rsidRPr="00B02551">
        <w:rPr>
          <w:sz w:val="12"/>
          <w:szCs w:val="16"/>
        </w:rPr>
        <w:t xml:space="preserve">, with temperatures above freezing most of the time. </w:t>
      </w:r>
      <w:r w:rsidRPr="00845CC1">
        <w:rPr>
          <w:u w:val="single"/>
        </w:rPr>
        <w:t xml:space="preserve">The main </w:t>
      </w:r>
      <w:r w:rsidRPr="0017663A">
        <w:rPr>
          <w:u w:val="single"/>
        </w:rPr>
        <w:t xml:space="preserve">island </w:t>
      </w:r>
      <w:r w:rsidRPr="0017663A">
        <w:rPr>
          <w:highlight w:val="green"/>
          <w:u w:val="single"/>
        </w:rPr>
        <w:t>has</w:t>
      </w:r>
      <w:r w:rsidRPr="00845CC1">
        <w:rPr>
          <w:u w:val="single"/>
        </w:rPr>
        <w:t xml:space="preserve"> </w:t>
      </w:r>
      <w:r w:rsidRPr="00B84DCA">
        <w:rPr>
          <w:b/>
          <w:bCs/>
          <w:u w:val="single"/>
        </w:rPr>
        <w:t xml:space="preserve">edible </w:t>
      </w:r>
      <w:r w:rsidRPr="0017663A">
        <w:rPr>
          <w:b/>
          <w:bCs/>
          <w:highlight w:val="green"/>
          <w:u w:val="single"/>
        </w:rPr>
        <w:t>vegetation and</w:t>
      </w:r>
      <w:r w:rsidRPr="00B84DCA">
        <w:rPr>
          <w:b/>
          <w:bCs/>
          <w:u w:val="single"/>
        </w:rPr>
        <w:t xml:space="preserve"> many edible </w:t>
      </w:r>
      <w:r w:rsidRPr="0017663A">
        <w:rPr>
          <w:b/>
          <w:bCs/>
          <w:highlight w:val="green"/>
          <w:u w:val="single"/>
        </w:rPr>
        <w:t>animals</w:t>
      </w:r>
      <w:r w:rsidRPr="00845CC1">
        <w:rPr>
          <w:u w:val="single"/>
        </w:rPr>
        <w:t>, including</w:t>
      </w:r>
      <w:r>
        <w:rPr>
          <w:u w:val="single"/>
        </w:rPr>
        <w:t xml:space="preserve"> </w:t>
      </w:r>
      <w:r w:rsidRPr="00845CC1">
        <w:rPr>
          <w:u w:val="single"/>
        </w:rPr>
        <w:t xml:space="preserve">3,000 </w:t>
      </w:r>
      <w:proofErr w:type="spellStart"/>
      <w:r w:rsidRPr="00845CC1">
        <w:rPr>
          <w:u w:val="single"/>
        </w:rPr>
        <w:t>sheeps</w:t>
      </w:r>
      <w:proofErr w:type="spellEnd"/>
      <w:r w:rsidRPr="00845CC1">
        <w:rPr>
          <w:u w:val="single"/>
        </w:rPr>
        <w:t>. The island is very large, approximately 7,000 km2</w:t>
      </w:r>
      <w:r>
        <w:rPr>
          <w:u w:val="single"/>
        </w:rPr>
        <w:t xml:space="preserve"> </w:t>
      </w:r>
      <w:r w:rsidRPr="00845CC1">
        <w:rPr>
          <w:u w:val="single"/>
        </w:rPr>
        <w:t xml:space="preserve">, and </w:t>
      </w:r>
      <w:r w:rsidRPr="00B84DCA">
        <w:rPr>
          <w:b/>
          <w:bCs/>
          <w:u w:val="single"/>
        </w:rPr>
        <w:t xml:space="preserve">it has many deep </w:t>
      </w:r>
      <w:r w:rsidRPr="0017663A">
        <w:rPr>
          <w:b/>
          <w:bCs/>
          <w:highlight w:val="green"/>
          <w:u w:val="single"/>
        </w:rPr>
        <w:t>gulfs and fjords</w:t>
      </w:r>
      <w:r w:rsidRPr="00B84DCA">
        <w:rPr>
          <w:b/>
          <w:bCs/>
          <w:u w:val="single"/>
        </w:rPr>
        <w:t xml:space="preserve"> that </w:t>
      </w:r>
      <w:r w:rsidRPr="0017663A">
        <w:rPr>
          <w:b/>
          <w:bCs/>
          <w:u w:val="single"/>
        </w:rPr>
        <w:t xml:space="preserve">could </w:t>
      </w:r>
      <w:r w:rsidRPr="0017663A">
        <w:rPr>
          <w:b/>
          <w:bCs/>
          <w:highlight w:val="green"/>
          <w:u w:val="single"/>
        </w:rPr>
        <w:t xml:space="preserve">be </w:t>
      </w:r>
      <w:r w:rsidRPr="0017663A">
        <w:rPr>
          <w:b/>
          <w:bCs/>
          <w:u w:val="single"/>
        </w:rPr>
        <w:t xml:space="preserve">used as </w:t>
      </w:r>
      <w:r w:rsidRPr="0017663A">
        <w:rPr>
          <w:b/>
          <w:bCs/>
          <w:highlight w:val="green"/>
          <w:u w:val="single"/>
        </w:rPr>
        <w:t>harbors</w:t>
      </w:r>
      <w:r w:rsidRPr="00845CC1">
        <w:rPr>
          <w:u w:val="single"/>
        </w:rPr>
        <w:t>.</w:t>
      </w:r>
      <w:r>
        <w:rPr>
          <w:u w:val="single"/>
        </w:rPr>
        <w:t xml:space="preserve"> </w:t>
      </w:r>
      <w:r w:rsidRPr="00845CC1">
        <w:rPr>
          <w:u w:val="single"/>
        </w:rPr>
        <w:t xml:space="preserve">The main island has </w:t>
      </w:r>
      <w:r w:rsidRPr="0017663A">
        <w:rPr>
          <w:u w:val="single"/>
        </w:rPr>
        <w:t xml:space="preserve">high </w:t>
      </w:r>
      <w:r w:rsidRPr="0017663A">
        <w:rPr>
          <w:highlight w:val="green"/>
          <w:u w:val="single"/>
        </w:rPr>
        <w:t>mountains</w:t>
      </w:r>
      <w:r w:rsidRPr="00845CC1">
        <w:rPr>
          <w:u w:val="single"/>
        </w:rPr>
        <w:t xml:space="preserve"> (over 1,000 m) with </w:t>
      </w:r>
      <w:r w:rsidRPr="00B84DCA">
        <w:rPr>
          <w:b/>
          <w:bCs/>
          <w:u w:val="single"/>
        </w:rPr>
        <w:t xml:space="preserve">an ice cap which could </w:t>
      </w:r>
      <w:r w:rsidRPr="0017663A">
        <w:rPr>
          <w:b/>
          <w:bCs/>
          <w:highlight w:val="green"/>
          <w:u w:val="single"/>
        </w:rPr>
        <w:t>provide</w:t>
      </w:r>
      <w:r w:rsidRPr="00B84DCA">
        <w:rPr>
          <w:b/>
          <w:bCs/>
          <w:u w:val="single"/>
        </w:rPr>
        <w:t xml:space="preserve"> fresh </w:t>
      </w:r>
      <w:r w:rsidRPr="0017663A">
        <w:rPr>
          <w:b/>
          <w:bCs/>
          <w:highlight w:val="green"/>
          <w:u w:val="single"/>
        </w:rPr>
        <w:t>water</w:t>
      </w:r>
      <w:r w:rsidRPr="00845CC1">
        <w:rPr>
          <w:u w:val="single"/>
        </w:rPr>
        <w:t>.</w:t>
      </w:r>
      <w:r w:rsidRPr="00B02551">
        <w:rPr>
          <w:sz w:val="12"/>
          <w:szCs w:val="16"/>
        </w:rPr>
        <w:t xml:space="preserve"> </w:t>
      </w:r>
      <w:r w:rsidRPr="00845CC1">
        <w:rPr>
          <w:u w:val="single"/>
        </w:rPr>
        <w:t xml:space="preserve">Nearby ice-free mountains hundreds of meters high could provide </w:t>
      </w:r>
      <w:r w:rsidRPr="00B84DCA">
        <w:rPr>
          <w:b/>
          <w:bCs/>
          <w:u w:val="single"/>
        </w:rPr>
        <w:t>protection against tsunamis</w:t>
      </w:r>
      <w:r w:rsidRPr="00845CC1">
        <w:rPr>
          <w:u w:val="single"/>
        </w:rPr>
        <w:t>. The highest mountain is volcanic</w:t>
      </w:r>
      <w:r w:rsidRPr="00B02551">
        <w:rPr>
          <w:sz w:val="12"/>
          <w:szCs w:val="16"/>
        </w:rPr>
        <w:t xml:space="preserve">, and was active 100,000 years ago (Weis et al., 1998). </w:t>
      </w:r>
      <w:r w:rsidRPr="00845CC1">
        <w:rPr>
          <w:u w:val="single"/>
        </w:rPr>
        <w:t xml:space="preserve">However, </w:t>
      </w:r>
      <w:r w:rsidRPr="00B84DCA">
        <w:rPr>
          <w:b/>
          <w:bCs/>
          <w:u w:val="single"/>
        </w:rPr>
        <w:t xml:space="preserve">residual </w:t>
      </w:r>
      <w:r w:rsidRPr="0017663A">
        <w:rPr>
          <w:b/>
          <w:bCs/>
          <w:highlight w:val="green"/>
          <w:u w:val="single"/>
        </w:rPr>
        <w:t>geothermal heat</w:t>
      </w:r>
      <w:r w:rsidRPr="00B84DCA">
        <w:rPr>
          <w:b/>
          <w:bCs/>
          <w:u w:val="single"/>
        </w:rPr>
        <w:t xml:space="preserve"> could </w:t>
      </w:r>
      <w:r w:rsidRPr="0017663A">
        <w:rPr>
          <w:b/>
          <w:bCs/>
          <w:u w:val="single"/>
        </w:rPr>
        <w:t>provide heating and energy for</w:t>
      </w:r>
      <w:r w:rsidRPr="00B84DCA">
        <w:rPr>
          <w:b/>
          <w:bCs/>
          <w:u w:val="single"/>
        </w:rPr>
        <w:t xml:space="preserve"> a refuge</w:t>
      </w:r>
      <w:r w:rsidRPr="00845CC1">
        <w:rPr>
          <w:u w:val="single"/>
        </w:rPr>
        <w:t>.</w:t>
      </w:r>
      <w:r>
        <w:rPr>
          <w:u w:val="single"/>
        </w:rPr>
        <w:t xml:space="preserve"> </w:t>
      </w:r>
      <w:r w:rsidRPr="00845CC1">
        <w:rPr>
          <w:u w:val="single"/>
        </w:rPr>
        <w:t>The main island has a continuous population of</w:t>
      </w:r>
      <w:r w:rsidRPr="00B02551">
        <w:rPr>
          <w:sz w:val="12"/>
          <w:szCs w:val="16"/>
        </w:rPr>
        <w:t xml:space="preserve"> only </w:t>
      </w:r>
      <w:r w:rsidRPr="00845CC1">
        <w:rPr>
          <w:u w:val="single"/>
        </w:rPr>
        <w:t>about 45 people</w:t>
      </w:r>
      <w:r w:rsidRPr="00B02551">
        <w:rPr>
          <w:sz w:val="12"/>
          <w:szCs w:val="16"/>
        </w:rPr>
        <w:t xml:space="preserve">, </w:t>
      </w:r>
      <w:r w:rsidRPr="00845CC1">
        <w:rPr>
          <w:u w:val="single"/>
        </w:rPr>
        <w:t>who live at a scientific</w:t>
      </w:r>
      <w:r>
        <w:rPr>
          <w:u w:val="single"/>
        </w:rPr>
        <w:t xml:space="preserve"> </w:t>
      </w:r>
      <w:r w:rsidRPr="00845CC1">
        <w:rPr>
          <w:u w:val="single"/>
        </w:rPr>
        <w:t xml:space="preserve">station. </w:t>
      </w:r>
      <w:r w:rsidRPr="0017663A">
        <w:rPr>
          <w:highlight w:val="green"/>
          <w:u w:val="single"/>
        </w:rPr>
        <w:t>Scientists</w:t>
      </w:r>
      <w:r w:rsidRPr="00845CC1">
        <w:rPr>
          <w:u w:val="single"/>
        </w:rPr>
        <w:t xml:space="preserve"> who are selected for long expeditions </w:t>
      </w:r>
      <w:r w:rsidRPr="0017663A">
        <w:rPr>
          <w:highlight w:val="green"/>
          <w:u w:val="single"/>
        </w:rPr>
        <w:t xml:space="preserve">are </w:t>
      </w:r>
      <w:r w:rsidRPr="00B02551">
        <w:rPr>
          <w:b/>
          <w:bCs/>
          <w:u w:val="single"/>
        </w:rPr>
        <w:t xml:space="preserve">more </w:t>
      </w:r>
      <w:r w:rsidRPr="0017663A">
        <w:rPr>
          <w:b/>
          <w:bCs/>
          <w:highlight w:val="green"/>
          <w:u w:val="single"/>
        </w:rPr>
        <w:t>organized and educated</w:t>
      </w:r>
      <w:r w:rsidRPr="00B84DCA">
        <w:rPr>
          <w:b/>
          <w:bCs/>
          <w:u w:val="single"/>
        </w:rPr>
        <w:t xml:space="preserve"> than random people, </w:t>
      </w:r>
      <w:r w:rsidRPr="0017663A">
        <w:rPr>
          <w:b/>
          <w:bCs/>
          <w:highlight w:val="green"/>
          <w:u w:val="single"/>
        </w:rPr>
        <w:t>so they</w:t>
      </w:r>
      <w:r w:rsidRPr="00B84DCA">
        <w:rPr>
          <w:b/>
          <w:bCs/>
          <w:u w:val="single"/>
        </w:rPr>
        <w:t xml:space="preserve"> may be better </w:t>
      </w:r>
      <w:r w:rsidRPr="0017663A">
        <w:rPr>
          <w:b/>
          <w:bCs/>
          <w:highlight w:val="green"/>
          <w:u w:val="single"/>
        </w:rPr>
        <w:t>prepared for survival</w:t>
      </w:r>
      <w:r w:rsidRPr="00845CC1">
        <w:rPr>
          <w:u w:val="single"/>
        </w:rPr>
        <w:t>. Such a scientific base will</w:t>
      </w:r>
      <w:r>
        <w:rPr>
          <w:u w:val="single"/>
        </w:rPr>
        <w:t xml:space="preserve"> </w:t>
      </w:r>
      <w:r w:rsidRPr="00845CC1">
        <w:rPr>
          <w:u w:val="single"/>
        </w:rPr>
        <w:t>not be a military target</w:t>
      </w:r>
      <w:r w:rsidRPr="00B02551">
        <w:rPr>
          <w:sz w:val="12"/>
          <w:szCs w:val="16"/>
        </w:rPr>
        <w:t xml:space="preserve"> in case of war. </w:t>
      </w:r>
      <w:r w:rsidRPr="00845CC1">
        <w:rPr>
          <w:u w:val="single"/>
        </w:rPr>
        <w:t>There are several other South Ocean islands similar to</w:t>
      </w:r>
      <w:r>
        <w:rPr>
          <w:u w:val="single"/>
        </w:rPr>
        <w:t xml:space="preserve"> </w:t>
      </w:r>
      <w:r w:rsidRPr="00845CC1">
        <w:rPr>
          <w:u w:val="single"/>
        </w:rPr>
        <w:t>Kerguelen, like South Georgia, Auckland Island and Macquarie Island</w:t>
      </w:r>
      <w:r w:rsidRPr="00B02551">
        <w:rPr>
          <w:sz w:val="12"/>
          <w:szCs w:val="16"/>
        </w:rPr>
        <w:t xml:space="preserve"> (</w:t>
      </w:r>
      <w:proofErr w:type="spellStart"/>
      <w:r w:rsidRPr="00B02551">
        <w:rPr>
          <w:sz w:val="12"/>
          <w:szCs w:val="16"/>
        </w:rPr>
        <w:t>Schalansky</w:t>
      </w:r>
      <w:proofErr w:type="spellEnd"/>
      <w:r w:rsidRPr="00B02551">
        <w:rPr>
          <w:sz w:val="12"/>
          <w:szCs w:val="16"/>
        </w:rPr>
        <w:t>, 2010).</w:t>
      </w:r>
    </w:p>
    <w:p w14:paraId="33D5B94D" w14:textId="77777777" w:rsidR="000326E9" w:rsidRDefault="000326E9" w:rsidP="000326E9"/>
    <w:p w14:paraId="29328EA0" w14:textId="77777777" w:rsidR="000326E9" w:rsidRDefault="000326E9" w:rsidP="000326E9">
      <w:pPr>
        <w:pStyle w:val="Heading4"/>
      </w:pPr>
      <w:r>
        <w:t xml:space="preserve">No nuclear winter – </w:t>
      </w:r>
      <w:r w:rsidRPr="007E35A2">
        <w:rPr>
          <w:u w:val="single"/>
        </w:rPr>
        <w:t>conservative models</w:t>
      </w:r>
      <w:r>
        <w:t xml:space="preserve"> prove </w:t>
      </w:r>
      <w:r w:rsidRPr="007E35A2">
        <w:rPr>
          <w:u w:val="single"/>
        </w:rPr>
        <w:t>rainout</w:t>
      </w:r>
      <w:r>
        <w:t>.</w:t>
      </w:r>
    </w:p>
    <w:p w14:paraId="139646D3" w14:textId="77777777" w:rsidR="000326E9" w:rsidRPr="00132EB0" w:rsidRDefault="000326E9" w:rsidP="000326E9">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0727D70F" w14:textId="77777777" w:rsidR="000326E9" w:rsidRDefault="000326E9" w:rsidP="000326E9">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17663A">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17663A">
        <w:rPr>
          <w:rFonts w:eastAsia="Cambria"/>
          <w:b/>
          <w:bCs/>
          <w:highlight w:val="green"/>
          <w:u w:val="single"/>
        </w:rPr>
        <w:t>in</w:t>
      </w:r>
      <w:r w:rsidRPr="00132EB0">
        <w:rPr>
          <w:rFonts w:eastAsia="Cambria"/>
          <w:b/>
          <w:bCs/>
          <w:u w:val="single"/>
        </w:rPr>
        <w:t xml:space="preserve">to </w:t>
      </w:r>
      <w:r w:rsidRPr="0017663A">
        <w:rPr>
          <w:rFonts w:eastAsia="Cambria"/>
          <w:b/>
          <w:bCs/>
          <w:highlight w:val="green"/>
          <w:u w:val="single"/>
        </w:rPr>
        <w:t>the</w:t>
      </w:r>
      <w:r w:rsidRPr="00132EB0">
        <w:rPr>
          <w:rFonts w:eastAsia="Cambria"/>
          <w:b/>
          <w:bCs/>
          <w:u w:val="single"/>
        </w:rPr>
        <w:t xml:space="preserve"> </w:t>
      </w:r>
      <w:r w:rsidRPr="0017663A">
        <w:rPr>
          <w:rFonts w:eastAsia="Cambria"/>
          <w:b/>
          <w:bCs/>
          <w:highlight w:val="green"/>
          <w:u w:val="single"/>
        </w:rPr>
        <w:t>stratosphere</w:t>
      </w:r>
      <w:r w:rsidRPr="00132EB0">
        <w:rPr>
          <w:rFonts w:eastAsia="Cambria"/>
          <w:u w:val="single"/>
        </w:rPr>
        <w:t xml:space="preserve"> </w:t>
      </w:r>
      <w:r w:rsidRPr="00423D51">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Tg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17663A">
        <w:rPr>
          <w:rFonts w:eastAsia="Cambria"/>
          <w:b/>
          <w:bCs/>
          <w:highlight w:val="green"/>
          <w:u w:val="single"/>
        </w:rPr>
        <w:t>estimates are</w:t>
      </w:r>
      <w:r w:rsidRPr="00423D51">
        <w:rPr>
          <w:rFonts w:eastAsia="Cambria"/>
          <w:sz w:val="12"/>
          <w:szCs w:val="16"/>
        </w:rPr>
        <w:t xml:space="preserve"> still </w:t>
      </w:r>
      <w:r w:rsidRPr="0017663A">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17663A">
        <w:rPr>
          <w:rFonts w:eastAsia="Cambria"/>
          <w:b/>
          <w:bCs/>
          <w:highlight w:val="green"/>
          <w:u w:val="single"/>
        </w:rPr>
        <w:t xml:space="preserve">overestimating </w:t>
      </w:r>
      <w:r w:rsidRPr="00132EB0">
        <w:rPr>
          <w:rFonts w:eastAsia="Cambria"/>
          <w:b/>
          <w:bCs/>
          <w:u w:val="single"/>
        </w:rPr>
        <w:t xml:space="preserve">BC </w:t>
      </w:r>
      <w:r w:rsidRPr="0017663A">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17663A">
        <w:rPr>
          <w:rFonts w:eastAsia="Cambria"/>
          <w:b/>
          <w:bCs/>
          <w:highlight w:val="green"/>
          <w:u w:val="single"/>
        </w:rPr>
        <w:t>Mixing and</w:t>
      </w:r>
      <w:r w:rsidRPr="00132EB0">
        <w:rPr>
          <w:rFonts w:eastAsia="Cambria"/>
          <w:b/>
          <w:bCs/>
          <w:u w:val="single"/>
        </w:rPr>
        <w:t xml:space="preserve"> </w:t>
      </w:r>
      <w:r w:rsidRPr="0017663A">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17663A">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17663A">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17663A">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17663A">
        <w:rPr>
          <w:rFonts w:eastAsia="Cambria"/>
          <w:b/>
          <w:bCs/>
          <w:highlight w:val="green"/>
          <w:u w:val="single"/>
        </w:rPr>
        <w:t xml:space="preserve">70% rains out </w:t>
      </w:r>
      <w:r w:rsidRPr="00132EB0">
        <w:rPr>
          <w:rFonts w:eastAsia="Cambria"/>
          <w:b/>
          <w:bCs/>
          <w:u w:val="single"/>
        </w:rPr>
        <w:t>with</w:t>
      </w:r>
      <w:r w:rsidRPr="0017663A">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Tg,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17663A">
        <w:rPr>
          <w:rFonts w:eastAsia="Cambria"/>
          <w:highlight w:val="green"/>
          <w:u w:val="single"/>
        </w:rPr>
        <w:t xml:space="preserve">upward transport of </w:t>
      </w:r>
      <w:r w:rsidRPr="0017663A">
        <w:rPr>
          <w:rStyle w:val="StyleUnderline"/>
          <w:highlight w:val="green"/>
        </w:rPr>
        <w:t>particles is</w:t>
      </w:r>
      <w:r w:rsidRPr="00132EB0">
        <w:rPr>
          <w:rFonts w:eastAsia="Cambria"/>
          <w:u w:val="single"/>
        </w:rPr>
        <w:t xml:space="preserve"> substantially </w:t>
      </w:r>
      <w:r w:rsidRPr="0017663A">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Tg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17663A">
        <w:rPr>
          <w:rFonts w:eastAsia="Cambria"/>
          <w:highlight w:val="green"/>
          <w:u w:val="single"/>
        </w:rPr>
        <w:t>simulations</w:t>
      </w:r>
      <w:r w:rsidRPr="0017663A">
        <w:rPr>
          <w:rFonts w:eastAsia="Cambria"/>
          <w:sz w:val="12"/>
          <w:szCs w:val="16"/>
          <w:highlight w:val="green"/>
        </w:rPr>
        <w:t xml:space="preserve"> </w:t>
      </w:r>
      <w:r w:rsidRPr="0017663A">
        <w:rPr>
          <w:rFonts w:eastAsia="Cambria"/>
          <w:highlight w:val="green"/>
          <w:u w:val="single"/>
        </w:rPr>
        <w:t>of Robock</w:t>
      </w:r>
      <w:r w:rsidRPr="00423D51">
        <w:rPr>
          <w:rFonts w:eastAsia="Cambria"/>
          <w:sz w:val="12"/>
          <w:szCs w:val="16"/>
        </w:rPr>
        <w:t xml:space="preserve"> et al. (2007a, see their Figure 4), </w:t>
      </w:r>
      <w:r w:rsidRPr="0017663A">
        <w:rPr>
          <w:rFonts w:eastAsia="Cambria"/>
          <w:highlight w:val="green"/>
          <w:u w:val="single"/>
        </w:rPr>
        <w:t>Mills</w:t>
      </w:r>
      <w:r w:rsidRPr="00423D51">
        <w:rPr>
          <w:rFonts w:eastAsia="Cambria"/>
          <w:sz w:val="12"/>
          <w:szCs w:val="16"/>
        </w:rPr>
        <w:t xml:space="preserve"> et al. (2008, see their Figure 5), </w:t>
      </w:r>
      <w:r w:rsidRPr="00132EB0">
        <w:rPr>
          <w:rFonts w:eastAsia="Cambria"/>
          <w:u w:val="single"/>
        </w:rPr>
        <w:t>Stenke</w:t>
      </w:r>
      <w:r w:rsidRPr="00423D51">
        <w:rPr>
          <w:rFonts w:eastAsia="Cambria"/>
          <w:sz w:val="12"/>
          <w:szCs w:val="16"/>
        </w:rPr>
        <w:t xml:space="preserve"> et al. (2013, see high-load cases in their Figure 4), Mills et al. (2014, see their Figure 7), </w:t>
      </w:r>
      <w:r w:rsidRPr="00132EB0">
        <w:rPr>
          <w:rFonts w:eastAsia="Cambria"/>
          <w:u w:val="single"/>
        </w:rPr>
        <w:t>and Pausata</w:t>
      </w:r>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17663A">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similar to those presented in Figure 10 were obtained from the experiment “Exp1” performed by Stenke et al. (2013, see their Figure 4). </w:t>
      </w:r>
      <w:r w:rsidRPr="00132EB0">
        <w:rPr>
          <w:rFonts w:eastAsia="Cambria"/>
          <w:b/>
          <w:bCs/>
          <w:u w:val="single"/>
        </w:rPr>
        <w:t xml:space="preserve">In that scenario as well, somewhat </w:t>
      </w:r>
      <w:r w:rsidRPr="0017663A">
        <w:rPr>
          <w:rFonts w:eastAsia="Cambria"/>
          <w:b/>
          <w:bCs/>
          <w:highlight w:val="green"/>
          <w:u w:val="single"/>
        </w:rPr>
        <w:t xml:space="preserve">less than 1 Tg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17663A">
        <w:rPr>
          <w:rFonts w:eastAsia="Cambria"/>
          <w:highlight w:val="green"/>
          <w:u w:val="single"/>
        </w:rPr>
        <w:t xml:space="preserve">aerosol growth </w:t>
      </w:r>
      <w:r w:rsidRPr="00132EB0">
        <w:rPr>
          <w:rFonts w:eastAsia="Cambria"/>
          <w:u w:val="single"/>
        </w:rPr>
        <w:t xml:space="preserve">would likely </w:t>
      </w:r>
      <w:r w:rsidRPr="0017663A">
        <w:rPr>
          <w:rFonts w:eastAsia="Cambria"/>
          <w:b/>
          <w:bCs/>
          <w:highlight w:val="green"/>
          <w:u w:val="single"/>
        </w:rPr>
        <w:t>shorten</w:t>
      </w:r>
      <w:r w:rsidRPr="00132EB0">
        <w:rPr>
          <w:rFonts w:eastAsia="Cambria"/>
          <w:b/>
          <w:bCs/>
          <w:u w:val="single"/>
        </w:rPr>
        <w:t xml:space="preserve"> the residence time of the </w:t>
      </w:r>
      <w:r w:rsidRPr="0017663A">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(Pausata et al., 2016), possibly </w:t>
      </w:r>
      <w:r w:rsidRPr="0017663A">
        <w:rPr>
          <w:rFonts w:eastAsia="Cambria"/>
          <w:b/>
          <w:bCs/>
          <w:highlight w:val="green"/>
          <w:u w:val="single"/>
        </w:rPr>
        <w:t>reducing</w:t>
      </w:r>
      <w:r w:rsidRPr="00132EB0">
        <w:rPr>
          <w:rFonts w:eastAsia="Cambria"/>
          <w:b/>
          <w:bCs/>
          <w:u w:val="single"/>
        </w:rPr>
        <w:t xml:space="preserve"> the </w:t>
      </w:r>
      <w:r w:rsidRPr="0017663A">
        <w:rPr>
          <w:rFonts w:eastAsia="Cambria"/>
          <w:b/>
          <w:bCs/>
          <w:highlight w:val="green"/>
          <w:u w:val="single"/>
        </w:rPr>
        <w:t>duration</w:t>
      </w:r>
      <w:r w:rsidRPr="00132EB0">
        <w:rPr>
          <w:rFonts w:eastAsia="Cambria"/>
          <w:b/>
          <w:bCs/>
          <w:u w:val="single"/>
        </w:rPr>
        <w:t xml:space="preserve"> of these effects.</w:t>
      </w:r>
    </w:p>
    <w:p w14:paraId="1E721C17" w14:textId="77777777" w:rsidR="000326E9" w:rsidRPr="00132EB0" w:rsidRDefault="000326E9" w:rsidP="000326E9">
      <w:pPr>
        <w:rPr>
          <w:rFonts w:eastAsia="Cambria"/>
          <w:b/>
          <w:bCs/>
          <w:u w:val="single"/>
        </w:rPr>
      </w:pPr>
    </w:p>
    <w:p w14:paraId="1AAC5654" w14:textId="77777777" w:rsidR="000326E9" w:rsidRDefault="000326E9" w:rsidP="000326E9">
      <w:pPr>
        <w:pStyle w:val="Heading4"/>
      </w:pPr>
      <w:r>
        <w:t xml:space="preserve">Volcano activities </w:t>
      </w:r>
      <w:r w:rsidRPr="00423D51">
        <w:rPr>
          <w:u w:val="single"/>
        </w:rPr>
        <w:t>prove</w:t>
      </w:r>
      <w:r>
        <w:t>.</w:t>
      </w:r>
    </w:p>
    <w:p w14:paraId="6078A24A" w14:textId="77777777" w:rsidR="000326E9" w:rsidRPr="00132EB0" w:rsidRDefault="000326E9" w:rsidP="000326E9">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0EF6DF8E" w14:textId="77777777" w:rsidR="000326E9" w:rsidRDefault="000326E9" w:rsidP="000326E9">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Robock et al., 2007a; Stenke et al., 2013; Mills et al., 2014; Pausata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1 Tg of soot is emitted in the</w:t>
      </w:r>
      <w:r>
        <w:rPr>
          <w:u w:val="single"/>
        </w:rPr>
        <w:t xml:space="preserve"> </w:t>
      </w:r>
      <w:r w:rsidRPr="008A0B30">
        <w:rPr>
          <w:u w:val="single"/>
        </w:rPr>
        <w:t xml:space="preserve">upper troposphere </w:t>
      </w:r>
      <w:r w:rsidRPr="00423D51">
        <w:rPr>
          <w:sz w:val="12"/>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17663A">
        <w:rPr>
          <w:highlight w:val="green"/>
          <w:u w:val="single"/>
        </w:rPr>
        <w:t>analysis of</w:t>
      </w:r>
      <w:r w:rsidRPr="008A0B30">
        <w:rPr>
          <w:u w:val="single"/>
        </w:rPr>
        <w:t xml:space="preserve"> several </w:t>
      </w:r>
      <w:r w:rsidRPr="000D21CE">
        <w:rPr>
          <w:u w:val="single"/>
        </w:rPr>
        <w:t xml:space="preserve">large </w:t>
      </w:r>
      <w:r w:rsidRPr="0017663A">
        <w:rPr>
          <w:highlight w:val="green"/>
          <w:u w:val="single"/>
        </w:rPr>
        <w:t>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17663A">
        <w:rPr>
          <w:highlight w:val="green"/>
          <w:u w:val="single"/>
        </w:rPr>
        <w:t>supports this</w:t>
      </w:r>
      <w:r>
        <w:rPr>
          <w:u w:val="single"/>
        </w:rPr>
        <w:t xml:space="preserve"> </w:t>
      </w:r>
      <w:r w:rsidRPr="008A0B30">
        <w:rPr>
          <w:u w:val="single"/>
        </w:rPr>
        <w:t>result. For example,</w:t>
      </w:r>
      <w:r w:rsidRPr="00423D51">
        <w:rPr>
          <w:sz w:val="12"/>
          <w:szCs w:val="16"/>
        </w:rPr>
        <w:t xml:space="preserve"> Timmreck et al. (2010) claim that </w:t>
      </w:r>
      <w:r w:rsidRPr="008A0B30">
        <w:rPr>
          <w:u w:val="single"/>
        </w:rPr>
        <w:t xml:space="preserve">nonlinear </w:t>
      </w:r>
      <w:r w:rsidRPr="0017663A">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17663A">
        <w:rPr>
          <w:b/>
          <w:bCs/>
          <w:highlight w:val="green"/>
          <w:u w:val="single"/>
        </w:rPr>
        <w:t>limit</w:t>
      </w:r>
      <w:r w:rsidRPr="008A0B30">
        <w:rPr>
          <w:b/>
          <w:bCs/>
          <w:u w:val="single"/>
        </w:rPr>
        <w:t xml:space="preserve"> significant global </w:t>
      </w:r>
      <w:r w:rsidRPr="0017663A">
        <w:rPr>
          <w:b/>
          <w:bCs/>
          <w:highlight w:val="green"/>
          <w:u w:val="single"/>
        </w:rPr>
        <w:t>cooling</w:t>
      </w:r>
      <w:r w:rsidRPr="008A0B30">
        <w:rPr>
          <w:u w:val="single"/>
        </w:rPr>
        <w:t xml:space="preserve"> impacts </w:t>
      </w:r>
      <w:r w:rsidRPr="0017663A">
        <w:rPr>
          <w:highlight w:val="green"/>
          <w:u w:val="single"/>
        </w:rPr>
        <w:t xml:space="preserve">to a </w:t>
      </w:r>
      <w:r w:rsidRPr="0017663A">
        <w:rPr>
          <w:b/>
          <w:bCs/>
          <w:highlight w:val="green"/>
          <w:u w:val="single"/>
        </w:rPr>
        <w:t>two-year</w:t>
      </w:r>
      <w:r w:rsidRPr="0086005C">
        <w:rPr>
          <w:b/>
          <w:bCs/>
          <w:u w:val="single"/>
        </w:rPr>
        <w:t xml:space="preserve"> time </w:t>
      </w:r>
      <w:r w:rsidRPr="0017663A">
        <w:rPr>
          <w:b/>
          <w:bCs/>
          <w:highlight w:val="green"/>
          <w:u w:val="single"/>
        </w:rPr>
        <w:t>period</w:t>
      </w:r>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Tg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17663A">
        <w:rPr>
          <w:highlight w:val="green"/>
          <w:u w:val="single"/>
        </w:rPr>
        <w:t>regional exchange</w:t>
      </w:r>
      <w:r w:rsidRPr="008A0B30">
        <w:rPr>
          <w:u w:val="single"/>
        </w:rPr>
        <w:t xml:space="preserve"> is on the order of </w:t>
      </w:r>
      <w:r w:rsidRPr="008A0B30">
        <w:rPr>
          <w:b/>
          <w:bCs/>
          <w:u w:val="single"/>
        </w:rPr>
        <w:t>10 Tg</w:t>
      </w:r>
      <w:r w:rsidRPr="008A0B30">
        <w:rPr>
          <w:u w:val="single"/>
        </w:rPr>
        <w:t xml:space="preserve">, or </w:t>
      </w:r>
      <w:r w:rsidRPr="0017663A">
        <w:rPr>
          <w:b/>
          <w:bCs/>
          <w:highlight w:val="green"/>
          <w:u w:val="single"/>
        </w:rPr>
        <w:t>5 orders</w:t>
      </w:r>
      <w:r w:rsidRPr="008A0B30">
        <w:rPr>
          <w:b/>
          <w:bCs/>
          <w:u w:val="single"/>
        </w:rPr>
        <w:t xml:space="preserve"> of magnitude </w:t>
      </w:r>
      <w:r w:rsidRPr="0017663A">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17663A">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Robock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r w:rsidRPr="008A0B30">
        <w:rPr>
          <w:u w:val="single"/>
        </w:rPr>
        <w:t xml:space="preserve">similar to large volcanic eruptions, </w:t>
      </w:r>
      <w:r w:rsidRPr="0017663A">
        <w:rPr>
          <w:b/>
          <w:bCs/>
          <w:highlight w:val="green"/>
          <w:u w:val="single"/>
        </w:rPr>
        <w:t>coating</w:t>
      </w:r>
      <w:r w:rsidRPr="00CF3218">
        <w:rPr>
          <w:b/>
          <w:bCs/>
          <w:u w:val="single"/>
        </w:rPr>
        <w:t xml:space="preserve"> of </w:t>
      </w:r>
      <w:r w:rsidRPr="000D21CE">
        <w:rPr>
          <w:b/>
          <w:bCs/>
          <w:u w:val="single"/>
        </w:rPr>
        <w:t xml:space="preserve">soot </w:t>
      </w:r>
      <w:r w:rsidRPr="0017663A">
        <w:rPr>
          <w:b/>
          <w:bCs/>
          <w:highlight w:val="green"/>
          <w:u w:val="single"/>
        </w:rPr>
        <w:t>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17663A">
        <w:rPr>
          <w:b/>
          <w:bCs/>
          <w:highlight w:val="green"/>
          <w:u w:val="single"/>
        </w:rPr>
        <w:t>increase</w:t>
      </w:r>
      <w:r w:rsidRPr="00CF3218">
        <w:rPr>
          <w:b/>
          <w:bCs/>
          <w:u w:val="single"/>
        </w:rPr>
        <w:t xml:space="preserve"> their </w:t>
      </w:r>
      <w:r w:rsidRPr="0017663A">
        <w:rPr>
          <w:b/>
          <w:bCs/>
          <w:highlight w:val="green"/>
          <w:u w:val="single"/>
        </w:rPr>
        <w:t>size and</w:t>
      </w:r>
      <w:r w:rsidRPr="00CF3218">
        <w:rPr>
          <w:b/>
          <w:bCs/>
          <w:u w:val="single"/>
        </w:rPr>
        <w:t xml:space="preserve"> hence increase their subsequent </w:t>
      </w:r>
      <w:r w:rsidRPr="0017663A">
        <w:rPr>
          <w:b/>
          <w:bCs/>
          <w:highlight w:val="green"/>
          <w:u w:val="single"/>
        </w:rPr>
        <w:t>rainout</w:t>
      </w:r>
      <w:r w:rsidRPr="00423D51">
        <w:rPr>
          <w:sz w:val="12"/>
          <w:szCs w:val="16"/>
        </w:rPr>
        <w:t xml:space="preserve"> (China et al., 2013) </w:t>
      </w:r>
      <w:r w:rsidRPr="0017663A">
        <w:rPr>
          <w:highlight w:val="green"/>
          <w:u w:val="single"/>
        </w:rPr>
        <w:t>before they</w:t>
      </w:r>
      <w:r w:rsidRPr="008A0B30">
        <w:rPr>
          <w:u w:val="single"/>
        </w:rPr>
        <w:t xml:space="preserve"> can </w:t>
      </w:r>
      <w:r w:rsidRPr="0017663A">
        <w:rPr>
          <w:highlight w:val="green"/>
          <w:u w:val="single"/>
        </w:rPr>
        <w:t>reach the stratosphere</w:t>
      </w:r>
      <w:r w:rsidRPr="00423D51">
        <w:rPr>
          <w:sz w:val="12"/>
          <w:szCs w:val="16"/>
        </w:rPr>
        <w:t xml:space="preserve">. In fact, the recent study of Pausata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2FEB08ED" w14:textId="77777777" w:rsidR="000326E9" w:rsidRDefault="000326E9" w:rsidP="000326E9">
      <w:pPr>
        <w:rPr>
          <w:u w:val="single"/>
        </w:rPr>
      </w:pPr>
    </w:p>
    <w:p w14:paraId="66C24ABB" w14:textId="77777777" w:rsidR="000326E9" w:rsidRPr="00CA6168" w:rsidRDefault="000326E9" w:rsidP="000326E9">
      <w:pPr>
        <w:pStyle w:val="Heading4"/>
        <w:jc w:val="both"/>
      </w:pPr>
      <w:r>
        <w:t xml:space="preserve">Tech risks </w:t>
      </w:r>
      <w:r w:rsidRPr="00BA4C6E">
        <w:rPr>
          <w:u w:val="single"/>
        </w:rPr>
        <w:t>destroy the universe</w:t>
      </w:r>
      <w:r>
        <w:t xml:space="preserve"> – which </w:t>
      </w:r>
      <w:r w:rsidRPr="00BA4C6E">
        <w:rPr>
          <w:u w:val="single"/>
        </w:rPr>
        <w:t>outweighs</w:t>
      </w:r>
      <w:r>
        <w:t>.</w:t>
      </w:r>
    </w:p>
    <w:p w14:paraId="46B9D195" w14:textId="77777777" w:rsidR="000326E9" w:rsidRPr="00F2312D" w:rsidRDefault="000326E9" w:rsidP="000326E9">
      <w:r>
        <w:t xml:space="preserve">Joe </w:t>
      </w:r>
      <w:r w:rsidRPr="00587080">
        <w:rPr>
          <w:rStyle w:val="Style13ptBold"/>
        </w:rPr>
        <w:t>Packer 7</w:t>
      </w:r>
      <w:r>
        <w:t xml:space="preserve"> – MA in Communication from Wake Forest University,  PhD in Communication from the University of Pittsburgh and Professor of Communication at Central Michigan University, Alien Life in Search of Acknowledgment, p. 62-63 Recut Justin</w:t>
      </w:r>
    </w:p>
    <w:p w14:paraId="61AA1F50" w14:textId="77777777" w:rsidR="000326E9" w:rsidRPr="00E017AD" w:rsidRDefault="000326E9" w:rsidP="000326E9">
      <w:pPr>
        <w:rPr>
          <w:rStyle w:val="Emphasis"/>
        </w:rPr>
      </w:pPr>
      <w:r w:rsidRPr="0017663A">
        <w:rPr>
          <w:rStyle w:val="Emphasis"/>
        </w:rPr>
        <w:t>Once we hold alien interests as equal to our own</w:t>
      </w:r>
      <w:r w:rsidRPr="0017663A">
        <w:rPr>
          <w:rStyle w:val="StyleUnderline"/>
        </w:rPr>
        <w:t xml:space="preserve"> we can begin to </w:t>
      </w:r>
      <w:proofErr w:type="spellStart"/>
      <w:r w:rsidRPr="0017663A">
        <w:rPr>
          <w:rStyle w:val="StyleUnderline"/>
        </w:rPr>
        <w:t>revaluate</w:t>
      </w:r>
      <w:proofErr w:type="spellEnd"/>
      <w:r w:rsidRPr="0017663A">
        <w:rPr>
          <w:rStyle w:val="StyleUnderline"/>
        </w:rPr>
        <w:t xml:space="preserve"> areas previously believed to hold no relevance to life beyond this planet.  A diverse group of scholars including</w:t>
      </w:r>
      <w:r w:rsidRPr="0017663A">
        <w:rPr>
          <w:bCs/>
          <w:iCs/>
          <w:sz w:val="12"/>
        </w:rPr>
        <w:t xml:space="preserve"> Richard </w:t>
      </w:r>
      <w:r w:rsidRPr="0017663A">
        <w:rPr>
          <w:rStyle w:val="StyleUnderline"/>
        </w:rPr>
        <w:t>Posner</w:t>
      </w:r>
      <w:r w:rsidRPr="0017663A">
        <w:rPr>
          <w:bCs/>
          <w:iCs/>
          <w:sz w:val="12"/>
        </w:rPr>
        <w:t xml:space="preserve">, Senior Lecturer in Law at the University of Chicago, Nick </w:t>
      </w:r>
      <w:r w:rsidRPr="0017663A">
        <w:rPr>
          <w:rStyle w:val="StyleUnderline"/>
        </w:rPr>
        <w:t>Bostrom</w:t>
      </w:r>
      <w:r w:rsidRPr="0017663A">
        <w:rPr>
          <w:bCs/>
          <w:iCs/>
          <w:sz w:val="12"/>
        </w:rPr>
        <w:t xml:space="preserve">, philosophy professor at Oxford University, John </w:t>
      </w:r>
      <w:r w:rsidRPr="0017663A">
        <w:rPr>
          <w:rStyle w:val="StyleUnderline"/>
        </w:rPr>
        <w:t>Leslie</w:t>
      </w:r>
      <w:r w:rsidRPr="0017663A">
        <w:rPr>
          <w:bCs/>
          <w:iCs/>
          <w:sz w:val="12"/>
        </w:rPr>
        <w:t xml:space="preserve"> philosophy professor at Guelph University </w:t>
      </w:r>
      <w:r w:rsidRPr="0017663A">
        <w:rPr>
          <w:rStyle w:val="StyleUnderline"/>
        </w:rPr>
        <w:t>and</w:t>
      </w:r>
      <w:r w:rsidRPr="0017663A">
        <w:rPr>
          <w:bCs/>
          <w:iCs/>
          <w:sz w:val="12"/>
        </w:rPr>
        <w:t xml:space="preserve"> Martin </w:t>
      </w:r>
      <w:r w:rsidRPr="0017663A">
        <w:rPr>
          <w:rStyle w:val="StyleUnderline"/>
        </w:rPr>
        <w:t>Rees</w:t>
      </w:r>
      <w:r w:rsidRPr="0017663A">
        <w:rPr>
          <w:bCs/>
          <w:iCs/>
          <w:sz w:val="12"/>
        </w:rPr>
        <w:t xml:space="preserve">, Britain’s Astronomer Royal, have </w:t>
      </w:r>
      <w:r w:rsidRPr="0017663A">
        <w:rPr>
          <w:rStyle w:val="StyleUnderline"/>
        </w:rPr>
        <w:t>written on</w:t>
      </w:r>
      <w:r w:rsidRPr="0017663A">
        <w:rPr>
          <w:bCs/>
          <w:iCs/>
          <w:sz w:val="12"/>
        </w:rPr>
        <w:t xml:space="preserve"> the </w:t>
      </w:r>
      <w:r w:rsidRPr="0017663A">
        <w:rPr>
          <w:rStyle w:val="StyleUnderline"/>
        </w:rPr>
        <w:t xml:space="preserve">emerging </w:t>
      </w:r>
      <w:r w:rsidRPr="0017663A">
        <w:rPr>
          <w:rStyle w:val="StyleUnderline"/>
          <w:highlight w:val="green"/>
        </w:rPr>
        <w:t>tech</w:t>
      </w:r>
      <w:r w:rsidRPr="00E017AD">
        <w:rPr>
          <w:rStyle w:val="StyleUnderline"/>
        </w:rPr>
        <w:t xml:space="preserve">nologies </w:t>
      </w:r>
      <w:r w:rsidRPr="0017663A">
        <w:rPr>
          <w:rStyle w:val="StyleUnderline"/>
        </w:rPr>
        <w:t xml:space="preserve">that </w:t>
      </w:r>
      <w:r w:rsidRPr="0017663A">
        <w:rPr>
          <w:rStyle w:val="StyleUnderline"/>
          <w:highlight w:val="green"/>
        </w:rPr>
        <w:t>threaten life beyond</w:t>
      </w:r>
      <w:r w:rsidRPr="00E017AD">
        <w:rPr>
          <w:rStyle w:val="StyleUnderline"/>
        </w:rPr>
        <w:t xml:space="preserve"> the planet </w:t>
      </w:r>
      <w:r w:rsidRPr="0017663A">
        <w:rPr>
          <w:rStyle w:val="StyleUnderline"/>
          <w:highlight w:val="green"/>
        </w:rPr>
        <w:t>Earth</w:t>
      </w:r>
      <w:r w:rsidRPr="00821C54">
        <w:rPr>
          <w:bCs/>
          <w:iCs/>
          <w:sz w:val="12"/>
        </w:rPr>
        <w:t xml:space="preserve">.  </w:t>
      </w:r>
      <w:r w:rsidRPr="0017663A">
        <w:rPr>
          <w:rStyle w:val="Emphasis"/>
          <w:highlight w:val="green"/>
        </w:rPr>
        <w:t>Particle accelerators</w:t>
      </w:r>
      <w:r w:rsidRPr="00E017AD">
        <w:rPr>
          <w:rStyle w:val="Emphasis"/>
        </w:rPr>
        <w:t xml:space="preserve"> labs are</w:t>
      </w:r>
      <w:r w:rsidRPr="00E017AD">
        <w:rPr>
          <w:rStyle w:val="StyleUnderline"/>
        </w:rPr>
        <w:t xml:space="preserve"> </w:t>
      </w:r>
      <w:r w:rsidRPr="0017663A">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17663A">
        <w:rPr>
          <w:rStyle w:val="Emphasis"/>
          <w:highlight w:val="green"/>
        </w:rPr>
        <w:t>threaten</w:t>
      </w:r>
      <w:r w:rsidRPr="00E017AD">
        <w:rPr>
          <w:rStyle w:val="Emphasis"/>
        </w:rPr>
        <w:t xml:space="preserve"> a </w:t>
      </w:r>
      <w:r w:rsidRPr="0017663A">
        <w:rPr>
          <w:rStyle w:val="Emphasis"/>
          <w:highlight w:val="green"/>
        </w:rPr>
        <w:t>phase transition</w:t>
      </w:r>
      <w:r w:rsidRPr="00E017AD">
        <w:rPr>
          <w:rStyle w:val="Emphasis"/>
        </w:rPr>
        <w:t xml:space="preserve"> that would create a bubble of altered space that would expand at the speed of light </w:t>
      </w:r>
      <w:r w:rsidRPr="0017663A">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21C54">
        <w:rPr>
          <w:rStyle w:val="Emphasis"/>
        </w:rPr>
        <w:t xml:space="preserve">Nanotechnology and other machines may soon reach the ability to </w:t>
      </w:r>
      <w:proofErr w:type="spellStart"/>
      <w:r w:rsidRPr="00821C54">
        <w:rPr>
          <w:rStyle w:val="Emphasis"/>
        </w:rPr>
        <w:t>self replicate</w:t>
      </w:r>
      <w:proofErr w:type="spellEnd"/>
      <w:r w:rsidRPr="00821C54">
        <w:rPr>
          <w:bCs/>
          <w:iCs/>
          <w:sz w:val="12"/>
        </w:rPr>
        <w:t xml:space="preserve">.  </w:t>
      </w:r>
      <w:r w:rsidRPr="00821C54">
        <w:rPr>
          <w:rStyle w:val="StyleUnderline"/>
        </w:rPr>
        <w:t xml:space="preserve">A </w:t>
      </w:r>
      <w:r w:rsidRPr="00821C54">
        <w:rPr>
          <w:rStyle w:val="Emphasis"/>
        </w:rPr>
        <w:t>mistake</w:t>
      </w:r>
      <w:r w:rsidRPr="00821C54">
        <w:rPr>
          <w:rStyle w:val="StyleUnderline"/>
        </w:rPr>
        <w:t xml:space="preserve"> in design or programming </w:t>
      </w:r>
      <w:r w:rsidRPr="00821C54">
        <w:rPr>
          <w:rStyle w:val="Emphasis"/>
        </w:rPr>
        <w:t>could unleash an endless quantity of machines converting all matter</w:t>
      </w:r>
      <w:r w:rsidRPr="00821C54">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17663A">
        <w:rPr>
          <w:rStyle w:val="Emphasis"/>
        </w:rPr>
        <w:t xml:space="preserve">construction of </w:t>
      </w:r>
      <w:r w:rsidRPr="0017663A">
        <w:rPr>
          <w:rStyle w:val="Emphasis"/>
          <w:highlight w:val="green"/>
        </w:rPr>
        <w:t>otherness</w:t>
      </w:r>
      <w:r w:rsidRPr="00E017AD">
        <w:rPr>
          <w:rStyle w:val="StyleUnderline"/>
        </w:rPr>
        <w:t xml:space="preserve"> only </w:t>
      </w:r>
      <w:r w:rsidRPr="0017663A">
        <w:rPr>
          <w:rStyle w:val="StyleUnderline"/>
        </w:rPr>
        <w:t>in</w:t>
      </w:r>
      <w:r w:rsidRPr="00E017AD">
        <w:rPr>
          <w:rStyle w:val="StyleUnderline"/>
        </w:rPr>
        <w:t xml:space="preserve"> terms of the </w:t>
      </w:r>
      <w:r w:rsidRPr="0017663A">
        <w:rPr>
          <w:rStyle w:val="StyleUnderline"/>
        </w:rPr>
        <w:t>threats</w:t>
      </w:r>
      <w:r w:rsidRPr="00E017AD">
        <w:rPr>
          <w:rStyle w:val="StyleUnderline"/>
        </w:rPr>
        <w:t xml:space="preserve">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17663A">
        <w:rPr>
          <w:rStyle w:val="Emphasis"/>
          <w:highlight w:val="green"/>
        </w:rPr>
        <w:t>at the center of</w:t>
      </w:r>
      <w:r w:rsidRPr="00E017AD">
        <w:rPr>
          <w:rStyle w:val="Emphasis"/>
        </w:rPr>
        <w:t xml:space="preserve"> humanity’s history of </w:t>
      </w:r>
      <w:r w:rsidRPr="003C0741">
        <w:rPr>
          <w:rStyle w:val="Emphasis"/>
          <w:highlight w:val="green"/>
        </w:rPr>
        <w:t xml:space="preserve">genocide, colonization, and </w:t>
      </w:r>
      <w:r w:rsidRPr="003C0741">
        <w:rPr>
          <w:rStyle w:val="Emphasis"/>
        </w:rPr>
        <w:t xml:space="preserve">environmental </w:t>
      </w:r>
      <w:r w:rsidRPr="0017663A">
        <w:rPr>
          <w:rStyle w:val="Emphasis"/>
          <w:highlight w:val="green"/>
        </w:rPr>
        <w:t>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3C0741">
        <w:rPr>
          <w:rStyle w:val="StyleUnderline"/>
        </w:rPr>
        <w:t>evaluating</w:t>
      </w:r>
      <w:r w:rsidRPr="00E017AD">
        <w:rPr>
          <w:rStyle w:val="StyleUnderline"/>
        </w:rPr>
        <w:t xml:space="preserve"> them </w:t>
      </w:r>
      <w:r w:rsidRPr="0017663A">
        <w:rPr>
          <w:rStyle w:val="Emphasis"/>
          <w:highlight w:val="green"/>
        </w:rPr>
        <w:t xml:space="preserve">without </w:t>
      </w:r>
      <w:proofErr w:type="gramStart"/>
      <w:r w:rsidRPr="0017663A">
        <w:rPr>
          <w:rStyle w:val="Emphasis"/>
          <w:highlight w:val="green"/>
        </w:rPr>
        <w:t xml:space="preserve">taking into </w:t>
      </w:r>
      <w:r w:rsidRPr="003C0741">
        <w:rPr>
          <w:rStyle w:val="Emphasis"/>
        </w:rPr>
        <w:t>account</w:t>
      </w:r>
      <w:proofErr w:type="gramEnd"/>
      <w:r w:rsidRPr="003C0741">
        <w:rPr>
          <w:rStyle w:val="Emphasis"/>
        </w:rPr>
        <w:t xml:space="preserve"> </w:t>
      </w:r>
      <w:r w:rsidRPr="00E017AD">
        <w:rPr>
          <w:rStyle w:val="Emphasis"/>
        </w:rPr>
        <w:t xml:space="preserve">the </w:t>
      </w:r>
      <w:r w:rsidRPr="003C0741">
        <w:rPr>
          <w:rStyle w:val="Emphasis"/>
        </w:rPr>
        <w:t xml:space="preserve">danger </w:t>
      </w:r>
      <w:r w:rsidRPr="00E017AD">
        <w:rPr>
          <w:rStyle w:val="Emphasis"/>
        </w:rPr>
        <w:t xml:space="preserve">they pose </w:t>
      </w:r>
      <w:r w:rsidRPr="003C0741">
        <w:rPr>
          <w:rStyle w:val="Emphasis"/>
        </w:rPr>
        <w:t xml:space="preserve">to </w:t>
      </w:r>
      <w:r w:rsidRPr="003C0741">
        <w:rPr>
          <w:rStyle w:val="Emphasis"/>
          <w:highlight w:val="green"/>
        </w:rPr>
        <w:t xml:space="preserve">alien life is </w:t>
      </w:r>
      <w:r w:rsidRPr="003C0741">
        <w:rPr>
          <w:rStyle w:val="Emphasis"/>
        </w:rPr>
        <w:t xml:space="preserve">neither appropriate </w:t>
      </w:r>
      <w:r w:rsidRPr="0017663A">
        <w:rPr>
          <w:rStyle w:val="Emphasis"/>
          <w:highlight w:val="green"/>
        </w:rPr>
        <w:t>no</w:t>
      </w:r>
      <w:r w:rsidRPr="003C0741">
        <w:rPr>
          <w:rStyle w:val="Emphasis"/>
        </w:rPr>
        <w:t xml:space="preserve">r </w:t>
      </w:r>
      <w:r w:rsidRPr="0017663A">
        <w:rPr>
          <w:rStyle w:val="Emphasis"/>
          <w:highlight w:val="green"/>
        </w:rPr>
        <w:t>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3C0741">
        <w:rPr>
          <w:rStyle w:val="Emphasis"/>
        </w:rPr>
        <w:t xml:space="preserve">it arbitrarily </w:t>
      </w:r>
      <w:r w:rsidRPr="0017663A">
        <w:rPr>
          <w:rStyle w:val="Emphasis"/>
          <w:highlight w:val="green"/>
        </w:rPr>
        <w:t xml:space="preserve">declares other life </w:t>
      </w:r>
      <w:r w:rsidRPr="00E017AD">
        <w:rPr>
          <w:rStyle w:val="Emphasis"/>
        </w:rPr>
        <w:t xml:space="preserve">forms </w:t>
      </w:r>
      <w:r w:rsidRPr="0017663A">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17663A">
        <w:rPr>
          <w:rStyle w:val="Emphasis"/>
          <w:highlight w:val="green"/>
        </w:rPr>
        <w:t xml:space="preserve">mask </w:t>
      </w:r>
      <w:r w:rsidRPr="003C0741">
        <w:rPr>
          <w:rStyle w:val="Emphasis"/>
        </w:rPr>
        <w:t xml:space="preserve">humanity’s </w:t>
      </w:r>
      <w:r w:rsidRPr="0017663A">
        <w:rPr>
          <w:rStyle w:val="Emphasis"/>
          <w:highlight w:val="green"/>
        </w:rPr>
        <w:t>obligations</w:t>
      </w:r>
      <w:r w:rsidRPr="00E017AD">
        <w:rPr>
          <w:rStyle w:val="Emphasis"/>
        </w:rPr>
        <w:t xml:space="preserve"> to life </w:t>
      </w:r>
      <w:r w:rsidRPr="0017663A">
        <w:rPr>
          <w:rStyle w:val="Emphasis"/>
          <w:highlight w:val="green"/>
        </w:rPr>
        <w:t xml:space="preserve">beyond </w:t>
      </w:r>
      <w:r w:rsidRPr="003C0741">
        <w:rPr>
          <w:rStyle w:val="Emphasis"/>
        </w:rPr>
        <w:t xml:space="preserve">this </w:t>
      </w:r>
      <w:r w:rsidRPr="0017663A">
        <w:rPr>
          <w:rStyle w:val="Emphasis"/>
          <w:highlight w:val="green"/>
        </w:rPr>
        <w:t>planet</w:t>
      </w:r>
      <w:r w:rsidRPr="00E017AD">
        <w:rPr>
          <w:rStyle w:val="Emphasis"/>
        </w:rPr>
        <w:t>.</w:t>
      </w:r>
    </w:p>
    <w:p w14:paraId="56802643" w14:textId="77777777" w:rsidR="000326E9" w:rsidRDefault="000326E9" w:rsidP="000326E9"/>
    <w:p w14:paraId="0D48CF41" w14:textId="77777777" w:rsidR="000326E9" w:rsidRPr="00257EF0" w:rsidRDefault="000326E9" w:rsidP="000326E9">
      <w:pPr>
        <w:pStyle w:val="Heading4"/>
      </w:pPr>
      <w:r>
        <w:t xml:space="preserve">420 billion </w:t>
      </w:r>
      <w:r w:rsidRPr="00257EF0">
        <w:t>alien civilizations</w:t>
      </w:r>
      <w:r>
        <w:t xml:space="preserve"> in the universe---pessimistic interpretations.</w:t>
      </w:r>
    </w:p>
    <w:p w14:paraId="3D43AE34" w14:textId="77777777" w:rsidR="000326E9" w:rsidRPr="00F57A56" w:rsidRDefault="000326E9" w:rsidP="000326E9">
      <w:r w:rsidRPr="00F57A56">
        <w:rPr>
          <w:rStyle w:val="Style13ptBold"/>
        </w:rPr>
        <w:t>Lichfield 16 –</w:t>
      </w:r>
      <w:r w:rsidRPr="00F57A56">
        <w:t xml:space="preserve"> Gideon Lichfield, Editor-in-Chief of MIT Technology Review, Senior Editor at Quartz, Fellow at the Data &amp; Society Research Institute, MSc in the Philosophy of Science from the London School of Economics and Political Science, BSc in Physics and Philosophy from the University of Bristol, Former Adjunct Professor in the Global Journalism Program at New York University, “There Have Probably Been Trillions Of Alien Civilizations, And Yet We May Still Never See One”, Quartz, 6-11, </w:t>
      </w:r>
      <w:hyperlink r:id="rId13" w:history="1">
        <w:r w:rsidRPr="00F57A56">
          <w:rPr>
            <w:rStyle w:val="Hyperlink"/>
          </w:rPr>
          <w:t>https://qz.com/704687/there-have-probably-been-trillions-of-alien-civilizations-and-yet-we-may-still-never-see-one/</w:t>
        </w:r>
      </w:hyperlink>
    </w:p>
    <w:p w14:paraId="687EE691" w14:textId="77777777" w:rsidR="000326E9" w:rsidRPr="00F57A56" w:rsidRDefault="000326E9" w:rsidP="000326E9">
      <w:r w:rsidRPr="00F57A56">
        <w:t>[Paper internally quoted is by Adam Frank, Professor of Physics and Astronomy at the University of Rochester and Woodruff Sullivan, Professor of Astronomy and Astrobiology at the University of Washington]</w:t>
      </w:r>
    </w:p>
    <w:p w14:paraId="6760352B" w14:textId="77777777" w:rsidR="000326E9" w:rsidRPr="00F57A56" w:rsidRDefault="000326E9" w:rsidP="000326E9">
      <w:r w:rsidRPr="00F57A56">
        <w:t xml:space="preserve">Sorry, everybody. </w:t>
      </w:r>
      <w:r w:rsidRPr="00BB4C61">
        <w:rPr>
          <w:highlight w:val="green"/>
          <w:u w:val="single"/>
        </w:rPr>
        <w:t>We’re</w:t>
      </w:r>
      <w:r w:rsidRPr="0022193C">
        <w:rPr>
          <w:u w:val="single"/>
        </w:rPr>
        <w:t xml:space="preserve"> just </w:t>
      </w:r>
      <w:r w:rsidRPr="00BB4C61">
        <w:rPr>
          <w:highlight w:val="green"/>
          <w:u w:val="single"/>
        </w:rPr>
        <w:t>not</w:t>
      </w:r>
      <w:r w:rsidRPr="0022193C">
        <w:rPr>
          <w:u w:val="single"/>
        </w:rPr>
        <w:t xml:space="preserve"> that </w:t>
      </w:r>
      <w:r w:rsidRPr="00BB4C61">
        <w:rPr>
          <w:highlight w:val="green"/>
          <w:u w:val="single"/>
        </w:rPr>
        <w:t>special</w:t>
      </w:r>
      <w:r w:rsidRPr="00F57A56">
        <w:t>.</w:t>
      </w:r>
    </w:p>
    <w:p w14:paraId="70E4B36C" w14:textId="77777777" w:rsidR="000326E9" w:rsidRPr="00F57A56" w:rsidRDefault="000326E9" w:rsidP="000326E9">
      <w:r w:rsidRPr="00F57A56">
        <w:rPr>
          <w:rStyle w:val="StyleUnderline"/>
        </w:rPr>
        <w:t>In</w:t>
      </w:r>
      <w:r w:rsidRPr="00F57A56">
        <w:t xml:space="preserve"> more than </w:t>
      </w:r>
      <w:r w:rsidRPr="00F57A56">
        <w:rPr>
          <w:rStyle w:val="StyleUnderline"/>
        </w:rPr>
        <w:t>five decades of scanning</w:t>
      </w:r>
      <w:r w:rsidRPr="00F57A56">
        <w:t xml:space="preserve"> the heavens, the search for extraterrestrial intelligence </w:t>
      </w:r>
      <w:r w:rsidRPr="00F57A56">
        <w:rPr>
          <w:rStyle w:val="StyleUnderline"/>
        </w:rPr>
        <w:t>(SETI) has found no sign of alien life. Yet now</w:t>
      </w:r>
      <w:r w:rsidRPr="00F57A56">
        <w:t xml:space="preserve"> two American </w:t>
      </w:r>
      <w:r w:rsidRPr="00BB4C61">
        <w:rPr>
          <w:rStyle w:val="StyleUnderline"/>
          <w:highlight w:val="green"/>
        </w:rPr>
        <w:t>astronomers</w:t>
      </w:r>
      <w:r w:rsidRPr="00F57A56">
        <w:t xml:space="preserve">, in the scientific equivalent of a back-of-the-envelope calculation, </w:t>
      </w:r>
      <w:r w:rsidRPr="003C0741">
        <w:rPr>
          <w:rStyle w:val="StyleUnderline"/>
        </w:rPr>
        <w:t xml:space="preserve">are </w:t>
      </w:r>
      <w:r w:rsidRPr="00BB4C61">
        <w:rPr>
          <w:rStyle w:val="StyleUnderline"/>
          <w:highlight w:val="green"/>
        </w:rPr>
        <w:t>estimating</w:t>
      </w:r>
      <w:r w:rsidRPr="00F57A56">
        <w:t xml:space="preserve"> that </w:t>
      </w:r>
      <w:r w:rsidRPr="00F57A56">
        <w:rPr>
          <w:rStyle w:val="StyleUnderline"/>
        </w:rPr>
        <w:t>over</w:t>
      </w:r>
      <w:r w:rsidRPr="00F57A56">
        <w:t xml:space="preserve"> the course of its </w:t>
      </w:r>
      <w:r w:rsidRPr="003C0741">
        <w:rPr>
          <w:rStyle w:val="StyleUnderline"/>
        </w:rPr>
        <w:t xml:space="preserve">history the universe has seen </w:t>
      </w:r>
      <w:r w:rsidRPr="003C0741">
        <w:rPr>
          <w:u w:val="single"/>
        </w:rPr>
        <w:t xml:space="preserve">at least </w:t>
      </w:r>
      <w:r w:rsidRPr="00BB4C61">
        <w:rPr>
          <w:highlight w:val="green"/>
          <w:u w:val="single"/>
        </w:rPr>
        <w:t>half a trillion</w:t>
      </w:r>
      <w:r w:rsidRPr="00F57A56">
        <w:rPr>
          <w:rStyle w:val="StyleUnderline"/>
        </w:rPr>
        <w:t xml:space="preserve"> technologically advanced </w:t>
      </w:r>
      <w:r w:rsidRPr="00BB4C61">
        <w:rPr>
          <w:rStyle w:val="StyleUnderline"/>
          <w:highlight w:val="green"/>
        </w:rPr>
        <w:t>species</w:t>
      </w:r>
      <w:r w:rsidRPr="00F57A56">
        <w:t>.</w:t>
      </w:r>
    </w:p>
    <w:p w14:paraId="10C4194B" w14:textId="77777777" w:rsidR="000326E9" w:rsidRPr="00F57A56" w:rsidRDefault="000326E9" w:rsidP="000326E9">
      <w:r w:rsidRPr="00F57A56">
        <w:t xml:space="preserve">The paper in Astrobiology by Adam Frank and Woodruff Sullivan notes </w:t>
      </w:r>
      <w:r w:rsidRPr="003C0741">
        <w:t xml:space="preserve">that, </w:t>
      </w:r>
      <w:r w:rsidRPr="003C0741">
        <w:rPr>
          <w:u w:val="single"/>
        </w:rPr>
        <w:t>in just the last few years</w:t>
      </w:r>
      <w:r w:rsidRPr="003C0741">
        <w:rPr>
          <w:rStyle w:val="StyleUnderline"/>
        </w:rPr>
        <w:t>, we’ve gained a much clearer sense of how hospitable</w:t>
      </w:r>
      <w:r w:rsidRPr="00F57A56">
        <w:rPr>
          <w:rStyle w:val="StyleUnderline"/>
        </w:rPr>
        <w:t xml:space="preserve"> the universe is to life. NASA’s </w:t>
      </w:r>
      <w:r w:rsidRPr="00BB4C61">
        <w:rPr>
          <w:rStyle w:val="StyleUnderline"/>
          <w:highlight w:val="green"/>
        </w:rPr>
        <w:t>Kepler</w:t>
      </w:r>
      <w:r w:rsidRPr="00F57A56">
        <w:rPr>
          <w:rStyle w:val="StyleUnderline"/>
        </w:rPr>
        <w:t xml:space="preserve"> space telescope has </w:t>
      </w:r>
      <w:r w:rsidRPr="00BB4C61">
        <w:rPr>
          <w:rStyle w:val="StyleUnderline"/>
          <w:highlight w:val="green"/>
        </w:rPr>
        <w:t>identified thousands of planets</w:t>
      </w:r>
      <w:r w:rsidRPr="00F57A56">
        <w:rPr>
          <w:rStyle w:val="StyleUnderline"/>
        </w:rPr>
        <w:t xml:space="preserve"> in our neighborhood of the galaxy, along with their sizes and distances from their stars</w:t>
      </w:r>
      <w:r w:rsidRPr="00F57A56">
        <w:t xml:space="preserve">. From there </w:t>
      </w:r>
      <w:r w:rsidRPr="00F57A56">
        <w:rPr>
          <w:rStyle w:val="StyleUnderline"/>
        </w:rPr>
        <w:t>it’s fairly easy to guess how many may hold liquid water</w:t>
      </w:r>
      <w:r w:rsidRPr="00F57A56">
        <w:t xml:space="preserve">, which is probably essential for complex life. </w:t>
      </w:r>
      <w:r w:rsidRPr="00F57A56">
        <w:rPr>
          <w:rStyle w:val="StyleUnderline"/>
        </w:rPr>
        <w:t>In</w:t>
      </w:r>
      <w:r w:rsidRPr="00F57A56">
        <w:t xml:space="preserve"> our </w:t>
      </w:r>
      <w:r w:rsidRPr="00F57A56">
        <w:rPr>
          <w:rStyle w:val="StyleUnderline"/>
        </w:rPr>
        <w:t>Milky Way</w:t>
      </w:r>
      <w:r w:rsidRPr="00F57A56">
        <w:t xml:space="preserve"> galaxy </w:t>
      </w:r>
      <w:r w:rsidRPr="00F57A56">
        <w:rPr>
          <w:rStyle w:val="StyleUnderline"/>
        </w:rPr>
        <w:t>alone there are</w:t>
      </w:r>
      <w:r w:rsidRPr="00F57A56">
        <w:t xml:space="preserve">, by this estimate, some </w:t>
      </w:r>
      <w:r w:rsidRPr="00F57A56">
        <w:rPr>
          <w:rStyle w:val="StyleUnderline"/>
        </w:rPr>
        <w:t>60 billion</w:t>
      </w:r>
      <w:r w:rsidRPr="00F57A56">
        <w:t xml:space="preserve"> such </w:t>
      </w:r>
      <w:r w:rsidRPr="00F57A56">
        <w:rPr>
          <w:rStyle w:val="StyleUnderline"/>
        </w:rPr>
        <w:t>“habitable” planets</w:t>
      </w:r>
      <w:r w:rsidRPr="00F57A56">
        <w:t>, write Frank and Sullivan.</w:t>
      </w:r>
    </w:p>
    <w:p w14:paraId="4E0B0AD1" w14:textId="77777777" w:rsidR="000326E9" w:rsidRPr="00F57A56" w:rsidRDefault="000326E9" w:rsidP="000326E9">
      <w:r w:rsidRPr="003C0741">
        <w:rPr>
          <w:rStyle w:val="StyleUnderline"/>
        </w:rPr>
        <w:t>The big</w:t>
      </w:r>
      <w:r w:rsidRPr="003C0741">
        <w:t xml:space="preserve"> remaining </w:t>
      </w:r>
      <w:r w:rsidRPr="003C0741">
        <w:rPr>
          <w:rStyle w:val="StyleUnderline"/>
        </w:rPr>
        <w:t>unknown is how many of these planets give rise to</w:t>
      </w:r>
      <w:r w:rsidRPr="003C0741">
        <w:t xml:space="preserve"> the kinds of </w:t>
      </w:r>
      <w:r w:rsidRPr="003C0741">
        <w:rPr>
          <w:rStyle w:val="StyleUnderline"/>
        </w:rPr>
        <w:t>lifeforms</w:t>
      </w:r>
      <w:r w:rsidRPr="003C0741">
        <w:t xml:space="preserve"> that build</w:t>
      </w:r>
      <w:r w:rsidRPr="00F57A56">
        <w:t xml:space="preserve"> advanced technology (if nuclear weapons and Oculus Rifts can be called “advanced”). Since Earth is the only one we know of, the guesses vary wildly, but </w:t>
      </w:r>
      <w:r w:rsidRPr="00BB4C61">
        <w:rPr>
          <w:rStyle w:val="StyleUnderline"/>
          <w:highlight w:val="green"/>
        </w:rPr>
        <w:t>one</w:t>
      </w:r>
      <w:r w:rsidRPr="00F57A56">
        <w:t xml:space="preserve"> such </w:t>
      </w:r>
      <w:r w:rsidRPr="00F57A56">
        <w:rPr>
          <w:rStyle w:val="StyleUnderline"/>
        </w:rPr>
        <w:t xml:space="preserve">civilization </w:t>
      </w:r>
      <w:r w:rsidRPr="00BB4C61">
        <w:rPr>
          <w:rStyle w:val="StyleUnderline"/>
          <w:highlight w:val="green"/>
        </w:rPr>
        <w:t>per 10 billion</w:t>
      </w:r>
      <w:r w:rsidRPr="00F57A56">
        <w:t xml:space="preserve"> habitable planets </w:t>
      </w:r>
      <w:r w:rsidRPr="00BB4C61">
        <w:rPr>
          <w:rStyle w:val="StyleUnderline"/>
          <w:highlight w:val="green"/>
        </w:rPr>
        <w:t>is</w:t>
      </w:r>
      <w:r w:rsidRPr="00F57A56">
        <w:t xml:space="preserve"> generally </w:t>
      </w:r>
      <w:r w:rsidRPr="00F57A56">
        <w:rPr>
          <w:rStyle w:val="StyleUnderline"/>
        </w:rPr>
        <w:t xml:space="preserve">considered </w:t>
      </w:r>
      <w:r w:rsidRPr="00BB4C61">
        <w:rPr>
          <w:highlight w:val="green"/>
          <w:u w:val="single"/>
        </w:rPr>
        <w:t>“highly pessimistic,”</w:t>
      </w:r>
      <w:r w:rsidRPr="00F57A56">
        <w:t xml:space="preserve"> wrote Frank in the New York Times yesterday (paywall). In astronomy-speak, this means the figure could be 10, 100 or even 1,000 times too low.</w:t>
      </w:r>
    </w:p>
    <w:p w14:paraId="18AAD316" w14:textId="77777777" w:rsidR="000326E9" w:rsidRPr="00F57A56" w:rsidRDefault="000326E9" w:rsidP="000326E9">
      <w:pPr>
        <w:rPr>
          <w:rStyle w:val="StyleUnderline"/>
        </w:rPr>
      </w:pPr>
      <w:r w:rsidRPr="00F57A56">
        <w:rPr>
          <w:rStyle w:val="StyleUnderline"/>
        </w:rPr>
        <w:t>Using that “pessimistic” proportion</w:t>
      </w:r>
      <w:r w:rsidRPr="00F57A56">
        <w:t xml:space="preserve">, and other numbers from Frank and Sullivan’s paper, </w:t>
      </w:r>
      <w:r w:rsidRPr="00F57A56">
        <w:rPr>
          <w:rStyle w:val="StyleUnderline"/>
        </w:rPr>
        <w:t>I calculated how many alien civilizations should have emerged within various subregions of the universe during its history:</w:t>
      </w:r>
    </w:p>
    <w:p w14:paraId="6C70C0B1" w14:textId="77777777" w:rsidR="000326E9" w:rsidRPr="00F57A56" w:rsidRDefault="000326E9" w:rsidP="000326E9">
      <w:r w:rsidRPr="00F57A56">
        <w:rPr>
          <w:noProof/>
        </w:rPr>
        <w:drawing>
          <wp:inline distT="0" distB="0" distL="0" distR="0" wp14:anchorId="451C769E" wp14:editId="6FFF6C6E">
            <wp:extent cx="3860784" cy="1819656"/>
            <wp:effectExtent l="0" t="0" r="6985" b="9525"/>
            <wp:docPr id="1"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with medium confidence"/>
                    <pic:cNvPicPr/>
                  </pic:nvPicPr>
                  <pic:blipFill>
                    <a:blip r:embed="rId14"/>
                    <a:stretch>
                      <a:fillRect/>
                    </a:stretch>
                  </pic:blipFill>
                  <pic:spPr>
                    <a:xfrm>
                      <a:off x="0" y="0"/>
                      <a:ext cx="3883841" cy="1830523"/>
                    </a:xfrm>
                    <a:prstGeom prst="rect">
                      <a:avLst/>
                    </a:prstGeom>
                  </pic:spPr>
                </pic:pic>
              </a:graphicData>
            </a:graphic>
          </wp:inline>
        </w:drawing>
      </w:r>
    </w:p>
    <w:p w14:paraId="3C9D2E01" w14:textId="77777777" w:rsidR="000326E9" w:rsidRPr="00F57A56" w:rsidRDefault="000326E9" w:rsidP="000326E9">
      <w:r w:rsidRPr="00F57A56">
        <w:t xml:space="preserve">Remember, </w:t>
      </w:r>
      <w:r w:rsidRPr="00BB4C61">
        <w:rPr>
          <w:highlight w:val="green"/>
          <w:u w:val="single"/>
        </w:rPr>
        <w:t>420 billion</w:t>
      </w:r>
      <w:r w:rsidRPr="00F57A56">
        <w:rPr>
          <w:rStyle w:val="StyleUnderline"/>
        </w:rPr>
        <w:t xml:space="preserve"> intelligent </w:t>
      </w:r>
      <w:r w:rsidRPr="00BB4C61">
        <w:rPr>
          <w:rStyle w:val="StyleUnderline"/>
          <w:highlight w:val="green"/>
        </w:rPr>
        <w:t xml:space="preserve">civilizations is </w:t>
      </w:r>
      <w:r w:rsidRPr="003C0741">
        <w:rPr>
          <w:rStyle w:val="StyleUnderline"/>
        </w:rPr>
        <w:t>the</w:t>
      </w:r>
      <w:r w:rsidRPr="00F57A56">
        <w:rPr>
          <w:rStyle w:val="StyleUnderline"/>
        </w:rPr>
        <w:t xml:space="preserve"> “pessimistic” </w:t>
      </w:r>
      <w:r w:rsidRPr="00BB4C61">
        <w:rPr>
          <w:rStyle w:val="StyleUnderline"/>
          <w:highlight w:val="green"/>
        </w:rPr>
        <w:t>estimate</w:t>
      </w:r>
      <w:r w:rsidRPr="00F57A56">
        <w:t>. But sadly—or happily, depending on your view of aliens—it doesn’t make us any less alone.</w:t>
      </w:r>
    </w:p>
    <w:p w14:paraId="74FA9ED2" w14:textId="77777777" w:rsidR="000326E9" w:rsidRPr="003C0741" w:rsidRDefault="000326E9" w:rsidP="000326E9">
      <w:r w:rsidRPr="00F57A56">
        <w:rPr>
          <w:rStyle w:val="StyleUnderline"/>
        </w:rPr>
        <w:t xml:space="preserve">Though Frank and Sullivan wisely avoid putting a number </w:t>
      </w:r>
      <w:r w:rsidRPr="003C0741">
        <w:rPr>
          <w:rStyle w:val="StyleUnderline"/>
        </w:rPr>
        <w:t xml:space="preserve">on how many alien species are knocking around right </w:t>
      </w:r>
      <w:r w:rsidRPr="003C0741">
        <w:rPr>
          <w:u w:val="single"/>
        </w:rPr>
        <w:t>now</w:t>
      </w:r>
      <w:r w:rsidRPr="003C0741">
        <w:rPr>
          <w:rStyle w:val="StyleUnderline"/>
        </w:rPr>
        <w:t>, we can do our own back-of-the-envelope reckoning. A crucial unknown factor is how long a technologically advanced civilization lasts before either going extinct</w:t>
      </w:r>
      <w:r w:rsidRPr="003C0741">
        <w:t xml:space="preserve"> or blasting itself back to the stone age. Judging by the past century of human history, even a thousand years might be optimistic. But </w:t>
      </w:r>
      <w:r w:rsidRPr="003C0741">
        <w:rPr>
          <w:rStyle w:val="StyleUnderline"/>
        </w:rPr>
        <w:t>let’s be really optimistic and call it a million years. That’s the average lifespan of a mammalian species that doesn’t invent the means of its own destruction</w:t>
      </w:r>
      <w:r w:rsidRPr="003C0741">
        <w:t>.</w:t>
      </w:r>
    </w:p>
    <w:p w14:paraId="4DABE2E9" w14:textId="77777777" w:rsidR="000326E9" w:rsidRPr="00F57A56" w:rsidRDefault="000326E9" w:rsidP="000326E9">
      <w:r w:rsidRPr="003C0741">
        <w:t xml:space="preserve">I’m also going to assume that, </w:t>
      </w:r>
      <w:r w:rsidRPr="003C0741">
        <w:rPr>
          <w:rStyle w:val="StyleUnderline"/>
        </w:rPr>
        <w:t>though the universe is 13.8 billion years old, advanced species didn’t begin to appear until a couple of billion years</w:t>
      </w:r>
      <w:r w:rsidRPr="003C0741">
        <w:t xml:space="preserve"> ago. It took most of the universe’s history to form the kinds of planets, rich in heavier elements, on which creatures like us could evolve.</w:t>
      </w:r>
    </w:p>
    <w:p w14:paraId="562CF1F7" w14:textId="77777777" w:rsidR="000326E9" w:rsidRPr="00F57A56" w:rsidRDefault="000326E9" w:rsidP="000326E9">
      <w:r w:rsidRPr="00F57A56">
        <w:t xml:space="preserve">So </w:t>
      </w:r>
      <w:r w:rsidRPr="00F57A56">
        <w:rPr>
          <w:rStyle w:val="StyleUnderline"/>
        </w:rPr>
        <w:t xml:space="preserve">if there have been 420 billion civilizations in the past 2 billion years, each one lasting a million years, then </w:t>
      </w:r>
      <w:r w:rsidRPr="00BB4C61">
        <w:rPr>
          <w:rStyle w:val="StyleUnderline"/>
          <w:highlight w:val="green"/>
        </w:rPr>
        <w:t>on average</w:t>
      </w:r>
      <w:r w:rsidRPr="00F57A56">
        <w:rPr>
          <w:rStyle w:val="StyleUnderline"/>
        </w:rPr>
        <w:t xml:space="preserve">, about </w:t>
      </w:r>
      <w:r w:rsidRPr="00BB4C61">
        <w:rPr>
          <w:highlight w:val="green"/>
          <w:u w:val="single"/>
        </w:rPr>
        <w:t>210 million</w:t>
      </w:r>
      <w:r w:rsidRPr="00F57A56">
        <w:rPr>
          <w:rStyle w:val="StyleUnderline"/>
          <w:sz w:val="24"/>
        </w:rPr>
        <w:t xml:space="preserve"> </w:t>
      </w:r>
      <w:r w:rsidRPr="00F57A56">
        <w:rPr>
          <w:rStyle w:val="StyleUnderline"/>
        </w:rPr>
        <w:t xml:space="preserve">of them have </w:t>
      </w:r>
      <w:r w:rsidRPr="00BB4C61">
        <w:rPr>
          <w:rStyle w:val="StyleUnderline"/>
          <w:highlight w:val="green"/>
        </w:rPr>
        <w:t>exist</w:t>
      </w:r>
      <w:r w:rsidRPr="00F57A56">
        <w:rPr>
          <w:rStyle w:val="StyleUnderline"/>
        </w:rPr>
        <w:t xml:space="preserve">ed simultaneously </w:t>
      </w:r>
      <w:r w:rsidRPr="00BB4C61">
        <w:rPr>
          <w:rStyle w:val="StyleUnderline"/>
          <w:highlight w:val="green"/>
        </w:rPr>
        <w:t xml:space="preserve">at </w:t>
      </w:r>
      <w:r w:rsidRPr="00BB4C61">
        <w:rPr>
          <w:highlight w:val="green"/>
          <w:u w:val="single"/>
        </w:rPr>
        <w:t>any</w:t>
      </w:r>
      <w:r w:rsidRPr="0022193C">
        <w:rPr>
          <w:u w:val="single"/>
        </w:rPr>
        <w:t xml:space="preserve"> given </w:t>
      </w:r>
      <w:r w:rsidRPr="00BB4C61">
        <w:rPr>
          <w:highlight w:val="green"/>
          <w:u w:val="single"/>
        </w:rPr>
        <w:t>moment</w:t>
      </w:r>
      <w:r w:rsidRPr="00F57A56">
        <w:t>.</w:t>
      </w:r>
    </w:p>
    <w:p w14:paraId="154B6B19" w14:textId="77777777" w:rsidR="000326E9" w:rsidRPr="00F57A56" w:rsidRDefault="000326E9" w:rsidP="000326E9">
      <w:r w:rsidRPr="00F57A56">
        <w:t xml:space="preserve">Update: Seth </w:t>
      </w:r>
      <w:proofErr w:type="spellStart"/>
      <w:r w:rsidRPr="00F57A56">
        <w:t>Shostak</w:t>
      </w:r>
      <w:proofErr w:type="spellEnd"/>
      <w:r w:rsidRPr="00F57A56">
        <w:t xml:space="preserve">, senior astronomer at the SETI Institute, has responded to this article saying that </w:t>
      </w:r>
      <w:r w:rsidRPr="00F57A56">
        <w:rPr>
          <w:rStyle w:val="StyleUnderline"/>
        </w:rPr>
        <w:t>“many have guessed” that one in a million habitable worlds would produce advanced intelligence, rather than one in 10 billion</w:t>
      </w:r>
      <w:r w:rsidRPr="00F57A56">
        <w:t>. If so, and sticking to the other assumptions, there’d a good chance of at least one other civilization in our own galaxy existing at the same time as ours, meaning it would much closer, and thus more plausibly detectable.</w:t>
      </w:r>
    </w:p>
    <w:p w14:paraId="095853CF" w14:textId="77777777" w:rsidR="000326E9" w:rsidRDefault="000326E9" w:rsidP="000326E9"/>
    <w:p w14:paraId="1C93E8BE" w14:textId="77777777" w:rsidR="000326E9" w:rsidRDefault="000326E9" w:rsidP="000326E9">
      <w:pPr>
        <w:pStyle w:val="Heading4"/>
      </w:pPr>
      <w:r>
        <w:t xml:space="preserve">Tech advancements make </w:t>
      </w:r>
      <w:r w:rsidRPr="007A04B5">
        <w:rPr>
          <w:u w:val="single"/>
        </w:rPr>
        <w:t>time travel</w:t>
      </w:r>
      <w:r>
        <w:t xml:space="preserve"> certain</w:t>
      </w:r>
    </w:p>
    <w:p w14:paraId="715491DE" w14:textId="77777777" w:rsidR="000326E9" w:rsidRDefault="000326E9" w:rsidP="000326E9">
      <w:proofErr w:type="spellStart"/>
      <w:r w:rsidRPr="000E5C3C">
        <w:rPr>
          <w:rStyle w:val="Style13ptBold"/>
        </w:rPr>
        <w:t>Elmi</w:t>
      </w:r>
      <w:proofErr w:type="spellEnd"/>
      <w:r w:rsidRPr="000E5C3C">
        <w:rPr>
          <w:rStyle w:val="Style13ptBold"/>
        </w:rPr>
        <w:t xml:space="preserve"> 18</w:t>
      </w:r>
      <w:r>
        <w:t xml:space="preserve"> Awes </w:t>
      </w:r>
      <w:proofErr w:type="spellStart"/>
      <w:r>
        <w:t>Faghi</w:t>
      </w:r>
      <w:proofErr w:type="spellEnd"/>
      <w:r>
        <w:t xml:space="preserve"> Contributing Writer at </w:t>
      </w:r>
      <w:proofErr w:type="spellStart"/>
      <w:r>
        <w:t>n’world</w:t>
      </w:r>
      <w:proofErr w:type="spellEnd"/>
      <w:r>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15" w:history="1">
        <w:r w:rsidRPr="00E046FD">
          <w:rPr>
            <w:rStyle w:val="Hyperlink"/>
          </w:rPr>
          <w:t>https://medium.com/nworld-publications/technological-progress-might-make-possible-time-travel-and-teleportation-45176c3c89bc</w:t>
        </w:r>
      </w:hyperlink>
      <w:r>
        <w:t xml:space="preserve"> Recut Justin</w:t>
      </w:r>
    </w:p>
    <w:p w14:paraId="546CF17A" w14:textId="77777777" w:rsidR="000326E9" w:rsidRDefault="000326E9" w:rsidP="000326E9">
      <w:pPr>
        <w:rPr>
          <w:sz w:val="12"/>
        </w:rPr>
      </w:pPr>
      <w:r w:rsidRPr="0017486A">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w:t>
      </w:r>
      <w:proofErr w:type="spellStart"/>
      <w:r w:rsidRPr="00D24093">
        <w:rPr>
          <w:rStyle w:val="StyleUnderline"/>
        </w:rPr>
        <w:t>ro</w:t>
      </w:r>
      <w:proofErr w:type="spellEnd"/>
      <w:r w:rsidRPr="00D24093">
        <w:rPr>
          <w:rStyle w:val="StyleUnderline"/>
        </w:rPr>
        <w:t xml:space="preserve"> understand how to deal with travelling to the </w:t>
      </w:r>
      <w:r w:rsidRPr="0017486A">
        <w:rPr>
          <w:rStyle w:val="StyleUnderline"/>
        </w:rPr>
        <w:t>future.</w:t>
      </w:r>
      <w:r w:rsidRPr="0017486A">
        <w:rPr>
          <w:sz w:val="12"/>
        </w:rPr>
        <w:t xml:space="preserve"> </w:t>
      </w:r>
      <w:r w:rsidRPr="0017486A">
        <w:rPr>
          <w:rStyle w:val="Emphasis"/>
        </w:rPr>
        <w:t xml:space="preserve">Einstein showed that </w:t>
      </w:r>
      <w:r w:rsidRPr="0017663A">
        <w:rPr>
          <w:rStyle w:val="Emphasis"/>
          <w:highlight w:val="green"/>
        </w:rPr>
        <w:t xml:space="preserve">travelling </w:t>
      </w:r>
      <w:r w:rsidRPr="0017486A">
        <w:rPr>
          <w:rStyle w:val="Emphasis"/>
        </w:rPr>
        <w:t xml:space="preserve">forward </w:t>
      </w:r>
      <w:r w:rsidRPr="0017663A">
        <w:rPr>
          <w:rStyle w:val="Emphasis"/>
          <w:highlight w:val="green"/>
        </w:rPr>
        <w:t>in time is easy</w:t>
      </w:r>
      <w:r w:rsidRPr="00D24093">
        <w:rPr>
          <w:rStyle w:val="Emphasis"/>
        </w:rPr>
        <w:t>.</w:t>
      </w:r>
      <w:r w:rsidRPr="0017486A">
        <w:rPr>
          <w:sz w:val="12"/>
        </w:rPr>
        <w:t xml:space="preserve"> According to </w:t>
      </w:r>
      <w:r w:rsidRPr="00D24093">
        <w:rPr>
          <w:rStyle w:val="Emphasis"/>
        </w:rPr>
        <w:t xml:space="preserve">Einstein’ theory of relativity, </w:t>
      </w:r>
      <w:r w:rsidRPr="0017663A">
        <w:rPr>
          <w:rStyle w:val="Emphasis"/>
          <w:highlight w:val="green"/>
        </w:rPr>
        <w:t xml:space="preserve">time passes at different rates for people </w:t>
      </w:r>
      <w:r w:rsidRPr="0017486A">
        <w:rPr>
          <w:rStyle w:val="Emphasis"/>
        </w:rPr>
        <w:t xml:space="preserve">who are </w:t>
      </w:r>
      <w:r w:rsidRPr="0017663A">
        <w:rPr>
          <w:rStyle w:val="Emphasis"/>
          <w:highlight w:val="green"/>
        </w:rPr>
        <w:t>moving relative</w:t>
      </w:r>
      <w:r w:rsidRPr="00D24093">
        <w:rPr>
          <w:rStyle w:val="Emphasis"/>
        </w:rPr>
        <w:t xml:space="preserve"> to one another although the </w:t>
      </w:r>
      <w:r w:rsidRPr="0017663A">
        <w:rPr>
          <w:rStyle w:val="Emphasis"/>
          <w:highlight w:val="green"/>
        </w:rPr>
        <w:t xml:space="preserve">effect </w:t>
      </w:r>
      <w:r w:rsidRPr="0017486A">
        <w:rPr>
          <w:rStyle w:val="Emphasis"/>
        </w:rPr>
        <w:t xml:space="preserve">only </w:t>
      </w:r>
      <w:r w:rsidRPr="003C0741">
        <w:rPr>
          <w:rStyle w:val="Emphasis"/>
        </w:rPr>
        <w:t xml:space="preserve">becomes </w:t>
      </w:r>
      <w:r w:rsidRPr="0017663A">
        <w:rPr>
          <w:rStyle w:val="Emphasis"/>
          <w:highlight w:val="green"/>
        </w:rPr>
        <w:t xml:space="preserve">large when </w:t>
      </w:r>
      <w:r w:rsidRPr="003C0741">
        <w:rPr>
          <w:rStyle w:val="Emphasis"/>
        </w:rPr>
        <w:t xml:space="preserve">you get close to </w:t>
      </w:r>
      <w:r w:rsidRPr="0017486A">
        <w:rPr>
          <w:rStyle w:val="Emphasis"/>
        </w:rPr>
        <w:t xml:space="preserve">the </w:t>
      </w:r>
      <w:r w:rsidRPr="0017663A">
        <w:rPr>
          <w:rStyle w:val="Emphasis"/>
          <w:highlight w:val="green"/>
        </w:rPr>
        <w:t>speed of light</w:t>
      </w:r>
      <w:r w:rsidRPr="00D24093">
        <w:rPr>
          <w:rStyle w:val="Emphasis"/>
        </w:rPr>
        <w:t>.</w:t>
      </w:r>
      <w:r w:rsidRPr="0017486A">
        <w:rPr>
          <w:sz w:val="12"/>
        </w:rPr>
        <w:t xml:space="preserve"> </w:t>
      </w:r>
      <w:r w:rsidRPr="00D24093">
        <w:rPr>
          <w:rStyle w:val="StyleUnderline"/>
        </w:rPr>
        <w:t>Time travel sometime can cause side effects called paradoxes.</w:t>
      </w:r>
      <w:r w:rsidRPr="0017486A">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really as fast as the speed of light. This however for some scientists can be wrong. They state that with the technology that we have now it could be possible to build some sort of machine who will actually be able to travel in both future and past. A </w:t>
      </w:r>
      <w:r w:rsidRPr="0017663A">
        <w:rPr>
          <w:rStyle w:val="StyleUnderline"/>
          <w:highlight w:val="green"/>
        </w:rPr>
        <w:t>wormhole</w:t>
      </w:r>
      <w:r w:rsidRPr="00D24093">
        <w:rPr>
          <w:rStyle w:val="StyleUnderline"/>
        </w:rPr>
        <w:t xml:space="preserve"> as shown in the image is a theoretical passage through space-time that </w:t>
      </w:r>
      <w:r w:rsidRPr="0017486A">
        <w:rPr>
          <w:rStyle w:val="StyleUnderline"/>
        </w:rPr>
        <w:t xml:space="preserve">could </w:t>
      </w:r>
      <w:r w:rsidRPr="0017663A">
        <w:rPr>
          <w:rStyle w:val="StyleUnderline"/>
          <w:highlight w:val="green"/>
        </w:rPr>
        <w:t xml:space="preserve">create shortcuts for </w:t>
      </w:r>
      <w:r w:rsidRPr="0017486A">
        <w:rPr>
          <w:rStyle w:val="StyleUnderline"/>
        </w:rPr>
        <w:t xml:space="preserve">long </w:t>
      </w:r>
      <w:r w:rsidRPr="0017663A">
        <w:rPr>
          <w:rStyle w:val="StyleUnderline"/>
          <w:highlight w:val="green"/>
        </w:rPr>
        <w:t xml:space="preserve">journeys </w:t>
      </w:r>
      <w:r w:rsidRPr="0017486A">
        <w:rPr>
          <w:rStyle w:val="StyleUnderline"/>
        </w:rPr>
        <w:t>across the universe.</w:t>
      </w:r>
      <w:r w:rsidRPr="0017486A">
        <w:rPr>
          <w:sz w:val="12"/>
        </w:rPr>
        <w:t xml:space="preserve"> Wormholes are predicted by the theory of general relativity. However, </w:t>
      </w:r>
      <w:r w:rsidRPr="0017663A">
        <w:rPr>
          <w:rStyle w:val="StyleUnderline"/>
          <w:highlight w:val="green"/>
        </w:rPr>
        <w:t>wormholes bring</w:t>
      </w:r>
      <w:r w:rsidRPr="00D24093">
        <w:rPr>
          <w:rStyle w:val="StyleUnderline"/>
        </w:rPr>
        <w:t xml:space="preserve"> with them the </w:t>
      </w:r>
      <w:r w:rsidRPr="0017663A">
        <w:rPr>
          <w:rStyle w:val="StyleUnderline"/>
          <w:highlight w:val="green"/>
        </w:rPr>
        <w:t xml:space="preserve">dangers of </w:t>
      </w:r>
      <w:r w:rsidRPr="0017486A">
        <w:rPr>
          <w:rStyle w:val="StyleUnderline"/>
        </w:rPr>
        <w:t xml:space="preserve">sudden </w:t>
      </w:r>
      <w:r w:rsidRPr="0017663A">
        <w:rPr>
          <w:rStyle w:val="StyleUnderline"/>
          <w:highlight w:val="green"/>
        </w:rPr>
        <w:t>collapse</w:t>
      </w:r>
      <w:r w:rsidRPr="00D24093">
        <w:rPr>
          <w:rStyle w:val="StyleUnderline"/>
        </w:rPr>
        <w:t>, high radiation and dangerous contact with exotic matter.</w:t>
      </w:r>
      <w:r w:rsidRPr="0017486A">
        <w:rPr>
          <w:sz w:val="12"/>
        </w:rPr>
        <w:t xml:space="preserve"> The </w:t>
      </w:r>
      <w:r w:rsidRPr="00486BE9">
        <w:rPr>
          <w:rStyle w:val="Emphasis"/>
        </w:rPr>
        <w:t xml:space="preserve">public knows that </w:t>
      </w:r>
      <w:r w:rsidRPr="0017663A">
        <w:rPr>
          <w:rStyle w:val="Emphasis"/>
          <w:highlight w:val="green"/>
        </w:rPr>
        <w:t xml:space="preserve">time travel is possible </w:t>
      </w:r>
      <w:r w:rsidRPr="0017486A">
        <w:rPr>
          <w:rStyle w:val="Emphasis"/>
        </w:rPr>
        <w:t xml:space="preserve">but humans at the moment are not able to. </w:t>
      </w:r>
      <w:r w:rsidRPr="0017486A">
        <w:rPr>
          <w:sz w:val="12"/>
        </w:rPr>
        <w:t>However other sources except theories of the past are currently trying to develop a way of time travel. The audience actually cannot wait that this will happen as many media state, such as BBC. Many TV programmes talk about both time travel and teleportation.</w:t>
      </w:r>
    </w:p>
    <w:p w14:paraId="7278AAA9" w14:textId="77777777" w:rsidR="000326E9" w:rsidRPr="0017486A" w:rsidRDefault="000326E9" w:rsidP="000326E9"/>
    <w:p w14:paraId="1A381154" w14:textId="77777777" w:rsidR="000326E9" w:rsidRDefault="000326E9" w:rsidP="000326E9">
      <w:pPr>
        <w:pStyle w:val="Heading4"/>
      </w:pPr>
      <w:r w:rsidRPr="0017486A">
        <w:rPr>
          <w:u w:val="single"/>
        </w:rPr>
        <w:t>Collapses</w:t>
      </w:r>
      <w:r>
        <w:t xml:space="preserve"> the universe.</w:t>
      </w:r>
    </w:p>
    <w:p w14:paraId="73FD87C6" w14:textId="77777777" w:rsidR="000326E9" w:rsidRDefault="000326E9" w:rsidP="000326E9">
      <w:r w:rsidRPr="000E5C3C">
        <w:rPr>
          <w:rStyle w:val="Style13ptBold"/>
        </w:rPr>
        <w:t>Bowers 16</w:t>
      </w:r>
      <w:r>
        <w:t xml:space="preserve"> Steve Control Officer in the United Kingdom, Executive Editor and Moderator of the Orion’s Arm Universe Project, Contributing Author for the Orion’s Arm Novella Collection, “WHY NO TIME TRAVEL IN OA”, 1-1, </w:t>
      </w:r>
      <w:hyperlink r:id="rId16" w:history="1">
        <w:r w:rsidRPr="00191301">
          <w:rPr>
            <w:rStyle w:val="Hyperlink"/>
          </w:rPr>
          <w:t>https://orionsarm.com/page/77</w:t>
        </w:r>
      </w:hyperlink>
      <w:r>
        <w:rPr>
          <w:rStyle w:val="Hyperlink"/>
        </w:rPr>
        <w:t xml:space="preserve"> Recut Justin</w:t>
      </w:r>
    </w:p>
    <w:p w14:paraId="604EA2FA" w14:textId="77777777" w:rsidR="000326E9" w:rsidRPr="00BA4C6E" w:rsidRDefault="000326E9" w:rsidP="000326E9">
      <w:pPr>
        <w:rPr>
          <w:sz w:val="12"/>
        </w:rPr>
      </w:pPr>
      <w:r w:rsidRPr="0017486A">
        <w:rPr>
          <w:sz w:val="12"/>
        </w:rPr>
        <w:t>If the universe does allow reverse time travel, usable by sentient/</w:t>
      </w:r>
      <w:proofErr w:type="spellStart"/>
      <w:r w:rsidRPr="0017486A">
        <w:rPr>
          <w:sz w:val="12"/>
        </w:rPr>
        <w:t>sophont</w:t>
      </w:r>
      <w:proofErr w:type="spellEnd"/>
      <w:r w:rsidRPr="0017486A">
        <w:rPr>
          <w:sz w:val="12"/>
        </w:rPr>
        <w:t xml:space="preserve"> entities, it </w:t>
      </w:r>
      <w:r w:rsidRPr="00486BE9">
        <w:rPr>
          <w:rStyle w:val="Emphasis"/>
        </w:rPr>
        <w:t>won't stop at one or two little historical research trips</w:t>
      </w:r>
      <w:r w:rsidRPr="0017486A">
        <w:rPr>
          <w:sz w:val="12"/>
        </w:rPr>
        <w:t xml:space="preserve"> . . . </w:t>
      </w:r>
      <w:r w:rsidRPr="00D24093">
        <w:rPr>
          <w:rStyle w:val="StyleUnderline"/>
        </w:rPr>
        <w:t>If there is no effective chronological protection mechanism</w:t>
      </w:r>
      <w:r w:rsidRPr="0017486A">
        <w:rPr>
          <w:sz w:val="12"/>
        </w:rPr>
        <w:t xml:space="preserve">, the </w:t>
      </w:r>
      <w:r w:rsidRPr="0017663A">
        <w:rPr>
          <w:rStyle w:val="Emphasis"/>
          <w:highlight w:val="green"/>
        </w:rPr>
        <w:t>universe</w:t>
      </w:r>
      <w:r w:rsidRPr="00D24093">
        <w:rPr>
          <w:rStyle w:val="Emphasis"/>
        </w:rPr>
        <w:t xml:space="preserve"> of today </w:t>
      </w:r>
      <w:r w:rsidRPr="003C0741">
        <w:rPr>
          <w:rStyle w:val="Emphasis"/>
        </w:rPr>
        <w:t xml:space="preserve">will be </w:t>
      </w:r>
      <w:r w:rsidRPr="0017663A">
        <w:rPr>
          <w:rStyle w:val="Emphasis"/>
          <w:highlight w:val="green"/>
        </w:rPr>
        <w:t>overrun with</w:t>
      </w:r>
      <w:r w:rsidRPr="00D24093">
        <w:rPr>
          <w:rStyle w:val="Emphasis"/>
        </w:rPr>
        <w:t xml:space="preserve"> </w:t>
      </w:r>
      <w:r w:rsidRPr="0017663A">
        <w:rPr>
          <w:rStyle w:val="Emphasis"/>
          <w:highlight w:val="green"/>
        </w:rPr>
        <w:t>travellers</w:t>
      </w:r>
      <w:r w:rsidRPr="00D24093">
        <w:rPr>
          <w:rStyle w:val="Emphasis"/>
        </w:rPr>
        <w:t xml:space="preserve"> from the future</w:t>
      </w:r>
      <w:r w:rsidRPr="0017486A">
        <w:rPr>
          <w:sz w:val="12"/>
        </w:rPr>
        <w:t xml:space="preserve">. Even if there is no 'Big Rip' where the </w:t>
      </w:r>
      <w:r w:rsidRPr="0017663A">
        <w:rPr>
          <w:rStyle w:val="Emphasis"/>
          <w:highlight w:val="green"/>
        </w:rPr>
        <w:t xml:space="preserve">Universe tears </w:t>
      </w:r>
      <w:r w:rsidRPr="003C0741">
        <w:rPr>
          <w:rStyle w:val="Emphasis"/>
        </w:rPr>
        <w:t>itself</w:t>
      </w:r>
      <w:r w:rsidRPr="00D24093">
        <w:rPr>
          <w:rStyle w:val="Emphasis"/>
        </w:rPr>
        <w:t xml:space="preserve"> apart </w:t>
      </w:r>
      <w:r w:rsidRPr="0017663A">
        <w:rPr>
          <w:rStyle w:val="Emphasis"/>
          <w:highlight w:val="green"/>
        </w:rPr>
        <w:t xml:space="preserve">through </w:t>
      </w:r>
      <w:r w:rsidRPr="003C0741">
        <w:rPr>
          <w:rStyle w:val="Emphasis"/>
        </w:rPr>
        <w:t xml:space="preserve">accelerating </w:t>
      </w:r>
      <w:r w:rsidRPr="0017663A">
        <w:rPr>
          <w:rStyle w:val="Emphasis"/>
          <w:highlight w:val="green"/>
        </w:rPr>
        <w:t>expansion</w:t>
      </w:r>
      <w:r w:rsidRPr="00D24093">
        <w:rPr>
          <w:rStyle w:val="Emphasis"/>
        </w:rPr>
        <w:t>, hundreds of trillions of years from now</w:t>
      </w:r>
      <w:r w:rsidRPr="0017486A">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civilisation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rsidRPr="0017486A">
        <w:rPr>
          <w:sz w:val="12"/>
        </w:rPr>
        <w:t xml:space="preserve">This means </w:t>
      </w:r>
      <w:r w:rsidRPr="00D24093">
        <w:rPr>
          <w:rStyle w:val="Emphasis"/>
        </w:rPr>
        <w:t xml:space="preserve">confining themselves to a very limited set of mental processes. </w:t>
      </w:r>
      <w:r w:rsidRPr="0017486A">
        <w:rPr>
          <w:sz w:val="12"/>
        </w:rPr>
        <w:t xml:space="preserve">This prospect would surely not appeal to the heirs of once-mighty advanced civilisations. If time travel were possible then refugees from the far future would flood back, sometimes in multiple instances. The </w:t>
      </w:r>
      <w:r w:rsidRPr="00D24093">
        <w:rPr>
          <w:rStyle w:val="Emphasis"/>
        </w:rPr>
        <w:t xml:space="preserve">future </w:t>
      </w:r>
      <w:proofErr w:type="spellStart"/>
      <w:r w:rsidRPr="00D24093">
        <w:rPr>
          <w:rStyle w:val="Emphasis"/>
        </w:rPr>
        <w:t>sophonts</w:t>
      </w:r>
      <w:proofErr w:type="spellEnd"/>
      <w:r w:rsidRPr="00D24093">
        <w:rPr>
          <w:rStyle w:val="Emphasis"/>
        </w:rPr>
        <w:t xml:space="preserve"> would come back in an exponentiating wave to constantly change the present and the past, and </w:t>
      </w:r>
      <w:r w:rsidRPr="0017486A">
        <w:rPr>
          <w:rStyle w:val="Emphasis"/>
        </w:rPr>
        <w:t xml:space="preserve">whole </w:t>
      </w:r>
      <w:r w:rsidRPr="0017663A">
        <w:rPr>
          <w:rStyle w:val="Emphasis"/>
          <w:highlight w:val="green"/>
        </w:rPr>
        <w:t xml:space="preserve">galaxies of </w:t>
      </w:r>
      <w:r w:rsidRPr="0017486A">
        <w:rPr>
          <w:rStyle w:val="Emphasis"/>
        </w:rPr>
        <w:t xml:space="preserve">material </w:t>
      </w:r>
      <w:r w:rsidRPr="0017663A">
        <w:rPr>
          <w:rStyle w:val="Emphasis"/>
          <w:highlight w:val="green"/>
        </w:rPr>
        <w:t xml:space="preserve">particles </w:t>
      </w:r>
      <w:r w:rsidRPr="003C0741">
        <w:rPr>
          <w:rStyle w:val="Emphasis"/>
        </w:rPr>
        <w:t xml:space="preserve">will </w:t>
      </w:r>
      <w:r w:rsidRPr="0017486A">
        <w:rPr>
          <w:rStyle w:val="Emphasis"/>
        </w:rPr>
        <w:t xml:space="preserve">begin to </w:t>
      </w:r>
      <w:r w:rsidRPr="0017663A">
        <w:rPr>
          <w:rStyle w:val="Emphasis"/>
          <w:highlight w:val="green"/>
        </w:rPr>
        <w:t xml:space="preserve">exist in space time </w:t>
      </w:r>
      <w:r w:rsidRPr="0017486A">
        <w:rPr>
          <w:rStyle w:val="Emphasis"/>
        </w:rPr>
        <w:t xml:space="preserve">reference </w:t>
      </w:r>
      <w:r w:rsidRPr="0017663A">
        <w:rPr>
          <w:rStyle w:val="Emphasis"/>
          <w:highlight w:val="green"/>
        </w:rPr>
        <w:t xml:space="preserve">that did not have them </w:t>
      </w:r>
      <w:r w:rsidRPr="003C0741">
        <w:rPr>
          <w:rStyle w:val="Emphasis"/>
        </w:rPr>
        <w:t>before</w:t>
      </w:r>
      <w:r w:rsidRPr="0017486A">
        <w:rPr>
          <w:sz w:val="12"/>
        </w:rPr>
        <w:t xml:space="preserve"> - some? many? most? matter and events may turn out to be acausal, </w:t>
      </w:r>
      <w:r w:rsidRPr="00D24093">
        <w:rPr>
          <w:rStyle w:val="StyleUnderline"/>
        </w:rPr>
        <w:t xml:space="preserve">going round and round in closed </w:t>
      </w:r>
      <w:proofErr w:type="spellStart"/>
      <w:r w:rsidRPr="00D24093">
        <w:rPr>
          <w:rStyle w:val="StyleUnderline"/>
        </w:rPr>
        <w:t>timelike</w:t>
      </w:r>
      <w:proofErr w:type="spellEnd"/>
      <w:r w:rsidRPr="00D24093">
        <w:rPr>
          <w:rStyle w:val="StyleUnderline"/>
        </w:rPr>
        <w:t xml:space="preserve"> loops </w:t>
      </w:r>
      <w:r w:rsidRPr="0017486A">
        <w:rPr>
          <w:sz w:val="12"/>
        </w:rPr>
        <w:t xml:space="preserve">and </w:t>
      </w:r>
      <w:r w:rsidRPr="00486BE9">
        <w:rPr>
          <w:rStyle w:val="Emphasis"/>
        </w:rPr>
        <w:t>increasing the total mass of the universe</w:t>
      </w:r>
      <w:r w:rsidRPr="0017486A">
        <w:rPr>
          <w:sz w:val="12"/>
        </w:rPr>
        <w:t xml:space="preserve">, which may begin to collapse in the distant future, sending </w:t>
      </w:r>
      <w:proofErr w:type="spellStart"/>
      <w:r w:rsidRPr="00D24093">
        <w:rPr>
          <w:rStyle w:val="Emphasis"/>
        </w:rPr>
        <w:t>chronistic</w:t>
      </w:r>
      <w:proofErr w:type="spellEnd"/>
      <w:r w:rsidRPr="00D24093">
        <w:rPr>
          <w:rStyle w:val="Emphasis"/>
        </w:rPr>
        <w:t xml:space="preserve"> refugees in massive </w:t>
      </w:r>
      <w:proofErr w:type="spellStart"/>
      <w:r w:rsidRPr="00D24093">
        <w:rPr>
          <w:rStyle w:val="Emphasis"/>
        </w:rPr>
        <w:t>tardises</w:t>
      </w:r>
      <w:proofErr w:type="spellEnd"/>
      <w:r w:rsidRPr="0017486A">
        <w:rPr>
          <w:sz w:val="12"/>
        </w:rPr>
        <w:t xml:space="preserve"> back to our time thus </w:t>
      </w:r>
      <w:r w:rsidRPr="00D24093">
        <w:rPr>
          <w:rStyle w:val="StyleUnderline"/>
        </w:rPr>
        <w:t>accelerating the collapse</w:t>
      </w:r>
      <w:r w:rsidRPr="0017486A">
        <w:rPr>
          <w:sz w:val="12"/>
        </w:rPr>
        <w:t xml:space="preserve">; </w:t>
      </w:r>
      <w:r w:rsidRPr="0017663A">
        <w:rPr>
          <w:rStyle w:val="Emphasis"/>
          <w:highlight w:val="green"/>
        </w:rPr>
        <w:t>increasing</w:t>
      </w:r>
      <w:r w:rsidRPr="0017486A">
        <w:rPr>
          <w:sz w:val="12"/>
        </w:rPr>
        <w:t xml:space="preserve"> the </w:t>
      </w:r>
      <w:r w:rsidRPr="0017663A">
        <w:rPr>
          <w:rStyle w:val="Emphasis"/>
          <w:highlight w:val="green"/>
        </w:rPr>
        <w:t xml:space="preserve">mass of the </w:t>
      </w:r>
      <w:r w:rsidRPr="0017486A">
        <w:rPr>
          <w:rStyle w:val="Emphasis"/>
        </w:rPr>
        <w:t xml:space="preserve">present day </w:t>
      </w:r>
      <w:r w:rsidRPr="0017663A">
        <w:rPr>
          <w:rStyle w:val="Emphasis"/>
          <w:highlight w:val="green"/>
        </w:rPr>
        <w:t xml:space="preserve">universe </w:t>
      </w:r>
      <w:r w:rsidRPr="003C0741">
        <w:rPr>
          <w:rStyle w:val="Emphasis"/>
        </w:rPr>
        <w:t>until it collapses.</w:t>
      </w:r>
      <w:r w:rsidRPr="003C0741">
        <w:rPr>
          <w:sz w:val="12"/>
        </w:rPr>
        <w:t xml:space="preserve"> The </w:t>
      </w:r>
      <w:r w:rsidRPr="003C0741">
        <w:rPr>
          <w:rStyle w:val="StyleUnderline"/>
        </w:rPr>
        <w:t>collapse</w:t>
      </w:r>
      <w:r w:rsidRPr="00D24093">
        <w:rPr>
          <w:rStyle w:val="StyleUnderline"/>
        </w:rPr>
        <w:t xml:space="preserve"> will get closer to the present day, until it eventually happened yesterday and we will cease to exist</w:t>
      </w:r>
      <w:r w:rsidRPr="0017486A">
        <w:rPr>
          <w:sz w:val="12"/>
        </w:rPr>
        <w:t xml:space="preserve"> . . . believe me, you don't want to go there. For an explanation how under certain circumstances a wormhole can connect different parts of the universe without causing temporal paradoxes see this page.</w:t>
      </w:r>
    </w:p>
    <w:p w14:paraId="43CF27F6" w14:textId="77777777" w:rsidR="000326E9" w:rsidRDefault="000326E9" w:rsidP="000326E9"/>
    <w:p w14:paraId="7D3CEBB8" w14:textId="77777777" w:rsidR="000326E9" w:rsidRPr="00D92DD6" w:rsidRDefault="000326E9" w:rsidP="000326E9">
      <w:pPr>
        <w:pStyle w:val="Heading4"/>
      </w:pPr>
      <w:r w:rsidRPr="00D92DD6">
        <w:t xml:space="preserve">Super lasers are coming </w:t>
      </w:r>
      <w:r>
        <w:t>and cause universe destruction.</w:t>
      </w:r>
    </w:p>
    <w:p w14:paraId="252BEC81" w14:textId="77777777" w:rsidR="000326E9" w:rsidRPr="00F57A56" w:rsidRDefault="000326E9" w:rsidP="000326E9">
      <w:r w:rsidRPr="00F57A56">
        <w:rPr>
          <w:rStyle w:val="Style13ptBold"/>
        </w:rPr>
        <w:t>Cartlidge 18 –</w:t>
      </w:r>
      <w:r w:rsidRPr="00F57A56">
        <w:t xml:space="preserve"> Edwin Cartlidge, MSc in Science Communication from Imperial College London, </w:t>
      </w:r>
      <w:proofErr w:type="spellStart"/>
      <w:r w:rsidRPr="00F57A56">
        <w:t>MPhy</w:t>
      </w:r>
      <w:proofErr w:type="spellEnd"/>
      <w:r w:rsidRPr="00F57A56">
        <w:t xml:space="preserve"> in Physics from Manchester University, News Editor of Physics World and Freelance Science Writer, “Physicists Are Planning To Build Lasers So Powerful They Could Rip Apart Empty Space”, Science Magazine, 1-24, https://www.sciencemag.org/news/2018/01/physicists-are-planning-build-lasers-so-powerful-they-could-rip-apart-empty-space</w:t>
      </w:r>
    </w:p>
    <w:p w14:paraId="211CD1AE" w14:textId="77777777" w:rsidR="000326E9" w:rsidRPr="00F57A56" w:rsidRDefault="000326E9" w:rsidP="000326E9">
      <w:pPr>
        <w:rPr>
          <w:sz w:val="16"/>
        </w:rPr>
      </w:pPr>
      <w:r w:rsidRPr="00F57A56">
        <w:rPr>
          <w:sz w:val="16"/>
        </w:rPr>
        <w:t xml:space="preserve">Inside a cramped laboratory in Shanghai, </w:t>
      </w:r>
      <w:r w:rsidRPr="00BB4C61">
        <w:rPr>
          <w:rStyle w:val="StyleUnderline"/>
          <w:highlight w:val="green"/>
        </w:rPr>
        <w:t>China</w:t>
      </w:r>
      <w:r w:rsidRPr="00F57A56">
        <w:rPr>
          <w:sz w:val="16"/>
        </w:rPr>
        <w:t xml:space="preserve">, physicist </w:t>
      </w:r>
      <w:proofErr w:type="spellStart"/>
      <w:r w:rsidRPr="00F57A56">
        <w:rPr>
          <w:sz w:val="16"/>
        </w:rPr>
        <w:t>Ruxin</w:t>
      </w:r>
      <w:proofErr w:type="spellEnd"/>
      <w:r w:rsidRPr="00F57A56">
        <w:rPr>
          <w:sz w:val="16"/>
        </w:rPr>
        <w:t xml:space="preserve"> Li and colleagues are breaking records with the most powerful pulses of light the world has ever seen. At the heart of their laser, called the Shanghai </w:t>
      </w:r>
      <w:proofErr w:type="spellStart"/>
      <w:r w:rsidRPr="00F57A56">
        <w:rPr>
          <w:sz w:val="16"/>
        </w:rPr>
        <w:t>Superintense</w:t>
      </w:r>
      <w:proofErr w:type="spellEnd"/>
      <w:r w:rsidRPr="00F57A56">
        <w:rPr>
          <w:sz w:val="16"/>
        </w:rPr>
        <w:t xml:space="preserve"> Ultrafast Laser Facility (SULF), is a single cylinder of titanium-doped sapphire about the width of a Frisbee. After kindling light in the crystal and shunting it through a system of lenses and mirrors, the SULF distills it into pulses of mind-boggling power. In 2016, it achieved an unprecedented 5.3 million billion watts, or petawatts (PW). The lights in Shanghai do not dim each time the laser fires, however. Although the pulses are extraordinarily powerful, they are also infinitesimally brief, lasting less than a trillionth of a second. The researchers are now upgrading their laser and hope to beat their own record by the end of this year with a 10-PW shot, which would pack more than 1000 times the power of all the world's electrical grids combined.</w:t>
      </w:r>
    </w:p>
    <w:p w14:paraId="69A4B841" w14:textId="77777777" w:rsidR="000326E9" w:rsidRPr="00F57A56" w:rsidRDefault="000326E9" w:rsidP="000326E9">
      <w:pPr>
        <w:rPr>
          <w:sz w:val="16"/>
        </w:rPr>
      </w:pPr>
      <w:r w:rsidRPr="00F57A56">
        <w:rPr>
          <w:sz w:val="16"/>
        </w:rPr>
        <w:t xml:space="preserve">The group's ambitions don't end there. </w:t>
      </w:r>
      <w:r w:rsidRPr="00661E67">
        <w:rPr>
          <w:rStyle w:val="StyleUnderline"/>
        </w:rPr>
        <w:t>This year</w:t>
      </w:r>
      <w:r w:rsidRPr="00661E67">
        <w:rPr>
          <w:sz w:val="16"/>
        </w:rPr>
        <w:t xml:space="preserve">, Li and colleagues </w:t>
      </w:r>
      <w:r w:rsidRPr="00661E67">
        <w:rPr>
          <w:rStyle w:val="StyleUnderline"/>
        </w:rPr>
        <w:t>inten</w:t>
      </w:r>
      <w:r w:rsidRPr="00F57A56">
        <w:rPr>
          <w:rStyle w:val="StyleUnderline"/>
        </w:rPr>
        <w:t xml:space="preserve">d to </w:t>
      </w:r>
      <w:r w:rsidRPr="00BB4C61">
        <w:rPr>
          <w:rStyle w:val="StyleUnderline"/>
          <w:highlight w:val="green"/>
        </w:rPr>
        <w:t>start</w:t>
      </w:r>
      <w:r w:rsidRPr="00F57A56">
        <w:rPr>
          <w:rStyle w:val="StyleUnderline"/>
        </w:rPr>
        <w:t xml:space="preserve"> building </w:t>
      </w:r>
      <w:r w:rsidRPr="00BB4C61">
        <w:rPr>
          <w:rStyle w:val="StyleUnderline"/>
          <w:highlight w:val="green"/>
        </w:rPr>
        <w:t>a 100-PW laser</w:t>
      </w:r>
      <w:r w:rsidRPr="00F57A56">
        <w:rPr>
          <w:rStyle w:val="StyleUnderline"/>
        </w:rPr>
        <w:t xml:space="preserve"> known as the Station of Extreme Light (SEL). </w:t>
      </w:r>
      <w:r w:rsidRPr="00BB4C61">
        <w:rPr>
          <w:rStyle w:val="StyleUnderline"/>
          <w:highlight w:val="green"/>
        </w:rPr>
        <w:t xml:space="preserve">By </w:t>
      </w:r>
      <w:r w:rsidRPr="00BB4C61">
        <w:rPr>
          <w:highlight w:val="green"/>
          <w:u w:val="single"/>
        </w:rPr>
        <w:t>2023</w:t>
      </w:r>
      <w:r w:rsidRPr="00BB4C61">
        <w:rPr>
          <w:rStyle w:val="StyleUnderline"/>
          <w:highlight w:val="green"/>
        </w:rPr>
        <w:t>, it could</w:t>
      </w:r>
      <w:r w:rsidRPr="00F57A56">
        <w:rPr>
          <w:rStyle w:val="StyleUnderline"/>
        </w:rPr>
        <w:t xml:space="preserve"> be </w:t>
      </w:r>
      <w:r w:rsidRPr="00BB4C61">
        <w:rPr>
          <w:rStyle w:val="StyleUnderline"/>
          <w:highlight w:val="green"/>
        </w:rPr>
        <w:t>fling</w:t>
      </w:r>
      <w:r w:rsidRPr="00F57A56">
        <w:rPr>
          <w:rStyle w:val="StyleUnderline"/>
        </w:rPr>
        <w:t xml:space="preserve">ing </w:t>
      </w:r>
      <w:r w:rsidRPr="00BB4C61">
        <w:rPr>
          <w:rStyle w:val="StyleUnderline"/>
          <w:highlight w:val="green"/>
        </w:rPr>
        <w:t>pulses</w:t>
      </w:r>
      <w:r w:rsidRPr="00F57A56">
        <w:rPr>
          <w:sz w:val="16"/>
        </w:rPr>
        <w:t xml:space="preserve"> into a chamber 20 meters underground, </w:t>
      </w:r>
      <w:r w:rsidRPr="00F57A56">
        <w:rPr>
          <w:rStyle w:val="StyleUnderline"/>
        </w:rPr>
        <w:t>subjecting targets to extremes of temperature and pressure not normally found on Earth</w:t>
      </w:r>
      <w:r w:rsidRPr="00F57A56">
        <w:rPr>
          <w:sz w:val="16"/>
        </w:rPr>
        <w:t xml:space="preserve">, a boon to astrophysicists and materials scientists alike. The laser could also power demonstrations of a new way to accelerate particles for use in medicine and high-energy physics. But </w:t>
      </w:r>
      <w:r w:rsidRPr="00F57A56">
        <w:rPr>
          <w:rStyle w:val="StyleUnderline"/>
        </w:rPr>
        <w:t>most alluring</w:t>
      </w:r>
      <w:r w:rsidRPr="00F57A56">
        <w:rPr>
          <w:sz w:val="16"/>
        </w:rPr>
        <w:t xml:space="preserve">, Li says, </w:t>
      </w:r>
      <w:r w:rsidRPr="00F57A56">
        <w:rPr>
          <w:rStyle w:val="StyleUnderline"/>
        </w:rPr>
        <w:t xml:space="preserve">would be </w:t>
      </w:r>
      <w:r w:rsidRPr="00BB4C61">
        <w:rPr>
          <w:rStyle w:val="StyleUnderline"/>
          <w:highlight w:val="green"/>
        </w:rPr>
        <w:t>showing</w:t>
      </w:r>
      <w:r w:rsidRPr="00F57A56">
        <w:rPr>
          <w:rStyle w:val="StyleUnderline"/>
        </w:rPr>
        <w:t xml:space="preserve"> that </w:t>
      </w:r>
      <w:r w:rsidRPr="00BB4C61">
        <w:rPr>
          <w:rStyle w:val="StyleUnderline"/>
          <w:highlight w:val="green"/>
        </w:rPr>
        <w:t xml:space="preserve">light </w:t>
      </w:r>
      <w:r w:rsidRPr="00661E67">
        <w:rPr>
          <w:rStyle w:val="StyleUnderline"/>
        </w:rPr>
        <w:t xml:space="preserve">could </w:t>
      </w:r>
      <w:r w:rsidRPr="00BB4C61">
        <w:rPr>
          <w:rStyle w:val="StyleUnderline"/>
          <w:highlight w:val="green"/>
        </w:rPr>
        <w:t>tear electrons and</w:t>
      </w:r>
      <w:r w:rsidRPr="00F57A56">
        <w:rPr>
          <w:rStyle w:val="StyleUnderline"/>
        </w:rPr>
        <w:t xml:space="preserve"> their antimatter counterparts, </w:t>
      </w:r>
      <w:r w:rsidRPr="00BB4C61">
        <w:rPr>
          <w:rStyle w:val="StyleUnderline"/>
          <w:highlight w:val="green"/>
        </w:rPr>
        <w:t>positrons, from empty space</w:t>
      </w:r>
      <w:r w:rsidRPr="00F57A56">
        <w:rPr>
          <w:rStyle w:val="StyleUnderline"/>
        </w:rPr>
        <w:t xml:space="preserve">—a phenomenon known as </w:t>
      </w:r>
      <w:r w:rsidRPr="00BB4C61">
        <w:rPr>
          <w:highlight w:val="green"/>
          <w:u w:val="single"/>
        </w:rPr>
        <w:t>"breaking the vacuum."</w:t>
      </w:r>
      <w:r w:rsidRPr="00F57A56">
        <w:rPr>
          <w:sz w:val="16"/>
        </w:rPr>
        <w:t xml:space="preserve"> It would be a striking illustration that matter and energy are interchangeable, as Albert Einstein's famous E=mc2 equation states. Although nuclear weapons attest to the conversion of matter into immense amounts of heat and light, doing the reverse is not so easy. But Li says the SEL is up to the task. "That would be very exciting," he says. "It would mean you could generate something from nothing."</w:t>
      </w:r>
    </w:p>
    <w:p w14:paraId="6F3D90B8" w14:textId="77777777" w:rsidR="000326E9" w:rsidRPr="00F57A56" w:rsidRDefault="000326E9" w:rsidP="000326E9">
      <w:pPr>
        <w:rPr>
          <w:sz w:val="16"/>
        </w:rPr>
      </w:pPr>
      <w:r w:rsidRPr="00F57A56">
        <w:rPr>
          <w:sz w:val="16"/>
        </w:rPr>
        <w:t xml:space="preserve">The Chinese group is "definitely leading the way" to 100 PW, says Philip </w:t>
      </w:r>
      <w:proofErr w:type="spellStart"/>
      <w:r w:rsidRPr="00F57A56">
        <w:rPr>
          <w:sz w:val="16"/>
        </w:rPr>
        <w:t>Bucksbaum</w:t>
      </w:r>
      <w:proofErr w:type="spellEnd"/>
      <w:r w:rsidRPr="00F57A56">
        <w:rPr>
          <w:sz w:val="16"/>
        </w:rPr>
        <w:t>, an atomic physicist at Stanford University in Palo Alto, California. But there is plenty of competition. In the next few years, 10-PW devices should switch on in Romania and the Czech Republic as part of Europe's Extreme Light Infrastructure, although the project recently put off its goal of building a 100-PW-scale device. Physicists in Russia have drawn up a design for a 180-PW laser known as the Exawatt Center for Extreme Light Studies (XCELS), while Japanese researchers have put forward proposals for a 30-PW device.</w:t>
      </w:r>
    </w:p>
    <w:p w14:paraId="27E5CD65" w14:textId="77777777" w:rsidR="000326E9" w:rsidRPr="00F57A56" w:rsidRDefault="000326E9" w:rsidP="000326E9">
      <w:pPr>
        <w:rPr>
          <w:sz w:val="14"/>
        </w:rPr>
      </w:pPr>
      <w:r w:rsidRPr="00F57A56">
        <w:rPr>
          <w:sz w:val="14"/>
        </w:rPr>
        <w:t xml:space="preserve">Largely missing from the fray are U.S. scientists, who have fallen behind in the race to high powers, according to a study published last month by a National Academies of Sciences, Engineering, and Medicine group that was chaired by </w:t>
      </w:r>
      <w:proofErr w:type="spellStart"/>
      <w:r w:rsidRPr="00F57A56">
        <w:rPr>
          <w:sz w:val="14"/>
        </w:rPr>
        <w:t>Bucksbaum</w:t>
      </w:r>
      <w:proofErr w:type="spellEnd"/>
      <w:r w:rsidRPr="00F57A56">
        <w:rPr>
          <w:sz w:val="14"/>
        </w:rPr>
        <w:t xml:space="preserve">. The study calls on the Department of Energy to plan for at least one high-power laser facility, and that gives hope to researchers at the University of Rochester in New York, who are developing plans for a 75-PW laser, the Optical Parametric Amplifier Line (OPAL). It would take advantage of beamlines at OMEGA-EP, one of the country's most powerful lasers. "The [Academies] report is encouraging," says Jonathan </w:t>
      </w:r>
      <w:proofErr w:type="spellStart"/>
      <w:r w:rsidRPr="00F57A56">
        <w:rPr>
          <w:sz w:val="14"/>
        </w:rPr>
        <w:t>Zuegel</w:t>
      </w:r>
      <w:proofErr w:type="spellEnd"/>
      <w:r w:rsidRPr="00F57A56">
        <w:rPr>
          <w:sz w:val="14"/>
        </w:rPr>
        <w:t>, who heads the OPAL.</w:t>
      </w:r>
    </w:p>
    <w:p w14:paraId="36055A8F" w14:textId="77777777" w:rsidR="000326E9" w:rsidRPr="00F57A56" w:rsidRDefault="000326E9" w:rsidP="000326E9">
      <w:pPr>
        <w:rPr>
          <w:sz w:val="14"/>
        </w:rPr>
      </w:pPr>
      <w:r w:rsidRPr="00F57A56">
        <w:rPr>
          <w:sz w:val="14"/>
        </w:rPr>
        <w:t>Invented in 1960, lasers use an external "pump," such as a flash lamp, to excite electrons within the atoms of a lasing material—usually a gas, crystal, or semiconductor. When one of these excited electrons falls back to its original state it emits a photon, which in turn stimulates another electron to emit a photon, and so on. Unlike the spreading beams of a flashlight, the photons in a laser emerge in a tightly packed stream at specific wavelengths.</w:t>
      </w:r>
    </w:p>
    <w:p w14:paraId="066FE2A4" w14:textId="77777777" w:rsidR="000326E9" w:rsidRPr="00F57A56" w:rsidRDefault="000326E9" w:rsidP="000326E9">
      <w:pPr>
        <w:rPr>
          <w:sz w:val="14"/>
        </w:rPr>
      </w:pPr>
      <w:r w:rsidRPr="00F57A56">
        <w:rPr>
          <w:sz w:val="14"/>
        </w:rPr>
        <w:t xml:space="preserve">Because power equals energy divided by time, there are basically two ways to maximize it: Either boost the energy of your laser, or shorten the duration of its pulses. In the 1970s, researchers at Lawrence Livermore National Laboratory (LLNL) in California focused on the former, boosting laser energy by routing beams through additional lasing crystals made of glass doped with neodymium. Beams above a certain intensity, however, can damage the amplifiers. To avoid this, LLNL had to make the amplifiers ever larger, many tens of centimeters in diameter. But in 1983, Gerard </w:t>
      </w:r>
      <w:proofErr w:type="spellStart"/>
      <w:r w:rsidRPr="00F57A56">
        <w:rPr>
          <w:sz w:val="14"/>
        </w:rPr>
        <w:t>Mourou</w:t>
      </w:r>
      <w:proofErr w:type="spellEnd"/>
      <w:r w:rsidRPr="00F57A56">
        <w:rPr>
          <w:sz w:val="14"/>
        </w:rPr>
        <w:t>, now at the École Polytechnique near Paris, and his colleagues made a breakthrough. He realized that a short laser pulse could be stretched in time—thereby making it less intense—by a diffraction grating that spreads the pulse into its component colors. After being safely amplified to higher energies, the light could be recompressed with a second grating. The end result: a more powerful pulse and an intact amplifier.</w:t>
      </w:r>
    </w:p>
    <w:p w14:paraId="0D565405" w14:textId="77777777" w:rsidR="000326E9" w:rsidRPr="00F57A56" w:rsidRDefault="000326E9" w:rsidP="000326E9">
      <w:pPr>
        <w:rPr>
          <w:sz w:val="14"/>
        </w:rPr>
      </w:pPr>
      <w:r w:rsidRPr="00F57A56">
        <w:rPr>
          <w:sz w:val="14"/>
        </w:rPr>
        <w:t>This "chirped-pulse amplification" has become a staple of high-power lasers. In 1996, it enabled LLNL researchers to generate the world's first petawatt pulse with the Nova laser. Since then, LLNL has pushed to higher energies in pursuit of laser-driven fusion. The lab's National Ignition Facility (NIF) creates pulses with a mammoth 1.8 megajoules of energy in an effort to heat tiny capsules of hydrogen to fusion temperatures. However, those pulses are comparatively long and they still generate only about 1 PW of power.</w:t>
      </w:r>
    </w:p>
    <w:p w14:paraId="43E1FE43" w14:textId="77777777" w:rsidR="000326E9" w:rsidRPr="00F57A56" w:rsidRDefault="000326E9" w:rsidP="000326E9">
      <w:pPr>
        <w:rPr>
          <w:sz w:val="14"/>
        </w:rPr>
      </w:pPr>
      <w:r w:rsidRPr="00F57A56">
        <w:rPr>
          <w:sz w:val="14"/>
        </w:rPr>
        <w:t>To get to higher powers, scientists have turned to the time domain: packing the energy of a pulse into ever-shorter durations. One approach is to amplify the light in titanium-doped sapphire crystals, which produce light with a large spread of frequencies. In a mirrored laser chamber, those pulses bounce back and forth, and the individual frequency components can be made to cancel each other out over most of their pulse length, while reinforcing each other in a fleeting pulse just a few tens of femtoseconds long. Pump those pulses with a few hundred joules of energy and you get 10 PW of peak power. That's how the SULF and other sapphire-based lasers can break power records with equipment that fits in a large room and costs just tens of millions of dollars, whereas NIF costs $3.5 billion and needs a building 10 stories high that covers the area of three U.S. football fields.</w:t>
      </w:r>
    </w:p>
    <w:p w14:paraId="4FE41DE4" w14:textId="77777777" w:rsidR="000326E9" w:rsidRPr="00F57A56" w:rsidRDefault="000326E9" w:rsidP="000326E9">
      <w:pPr>
        <w:rPr>
          <w:sz w:val="14"/>
        </w:rPr>
      </w:pPr>
      <w:r w:rsidRPr="00F57A56">
        <w:rPr>
          <w:sz w:val="14"/>
        </w:rPr>
        <w:t>Raising pulse power by another order of magnitude, from 10 PW to 100 PW, will require more wizardry. One approach is to boost the energy of the pulse from hundreds to thousands of joules. But titanium-sapphire lasers struggle to achieve those energies because the big crystals needed for damage-free amplification tend to lase at right angles to the beam—thereby sapping energy from the pulses. So scientists at the SEL, XCELS, and OPAL are pinning their hopes on what are known as optical parametric amplifiers. These take a pulse stretched out by an optical grating and send it into an artificial "nonlinear" crystal, in which the energy of a second, "pump" beam can be channeled into the pulse. Recompressing the resulting high-energy pulse raises its power.</w:t>
      </w:r>
    </w:p>
    <w:p w14:paraId="7D5B8D97" w14:textId="77777777" w:rsidR="000326E9" w:rsidRPr="00F57A56" w:rsidRDefault="000326E9" w:rsidP="000326E9">
      <w:pPr>
        <w:rPr>
          <w:sz w:val="14"/>
        </w:rPr>
      </w:pPr>
      <w:r w:rsidRPr="00F57A56">
        <w:rPr>
          <w:sz w:val="14"/>
        </w:rPr>
        <w:t>To approach 100 PW, one option is to combine several such pulses—four 30-PW pulses in the case of the SEL and a dozen 15-PW pulses at the XCELS. But precisely overlapping pulses just tens of femtoseconds long will be "very, very difficult," says LLNL laser physicist Constantin Haefner. They could be thrown off course by even the smallest vibration or change in temperature, he argues. The OPAL, in contrast, will attempt to generate 75 PW using a single beam.</w:t>
      </w:r>
    </w:p>
    <w:p w14:paraId="3C53CAEC" w14:textId="77777777" w:rsidR="000326E9" w:rsidRPr="00F57A56" w:rsidRDefault="000326E9" w:rsidP="000326E9">
      <w:pPr>
        <w:rPr>
          <w:sz w:val="14"/>
        </w:rPr>
      </w:pPr>
      <w:proofErr w:type="spellStart"/>
      <w:r w:rsidRPr="00F57A56">
        <w:rPr>
          <w:sz w:val="14"/>
        </w:rPr>
        <w:t>Mourou</w:t>
      </w:r>
      <w:proofErr w:type="spellEnd"/>
      <w:r w:rsidRPr="00F57A56">
        <w:rPr>
          <w:sz w:val="14"/>
        </w:rPr>
        <w:t xml:space="preserve"> envisions a different route to 100 PW: adding a second round of pulse compression. He proposes using thin plastic films to broaden the spectrum of 10-PW laser pulses, then squeezing the pulses to as little as a couple of femtoseconds to boost their power to about 100 PW.</w:t>
      </w:r>
    </w:p>
    <w:p w14:paraId="759C9D51" w14:textId="77777777" w:rsidR="000326E9" w:rsidRPr="00F57A56" w:rsidRDefault="000326E9" w:rsidP="000326E9">
      <w:pPr>
        <w:rPr>
          <w:sz w:val="16"/>
        </w:rPr>
      </w:pPr>
      <w:r w:rsidRPr="00F57A56">
        <w:rPr>
          <w:sz w:val="16"/>
        </w:rPr>
        <w:t xml:space="preserve">Once the laser builders summon the power, another challenge will loom: bringing the beams to a singularly tight focus. Many scientists care more about intensity—the power per unit area—than the total number of petawatts. Achieve a sharper focus, and the intensity goes up. </w:t>
      </w:r>
      <w:r w:rsidRPr="00F57A56">
        <w:rPr>
          <w:rStyle w:val="StyleUnderline"/>
        </w:rPr>
        <w:t>If a 100-PW pulse can be focused to a spot measuring just 3 micrometers across</w:t>
      </w:r>
      <w:r w:rsidRPr="00F57A56">
        <w:rPr>
          <w:sz w:val="16"/>
        </w:rPr>
        <w:t xml:space="preserve">, as Li is planning for the SEL, </w:t>
      </w:r>
      <w:r w:rsidRPr="00F57A56">
        <w:rPr>
          <w:rStyle w:val="StyleUnderline"/>
        </w:rPr>
        <w:t xml:space="preserve">the </w:t>
      </w:r>
      <w:r w:rsidRPr="00BB4C61">
        <w:rPr>
          <w:rStyle w:val="StyleUnderline"/>
          <w:highlight w:val="green"/>
        </w:rPr>
        <w:t>intensity</w:t>
      </w:r>
      <w:r w:rsidRPr="00F57A56">
        <w:rPr>
          <w:rStyle w:val="StyleUnderline"/>
        </w:rPr>
        <w:t xml:space="preserve"> in that tiny area </w:t>
      </w:r>
      <w:r w:rsidRPr="00BB4C61">
        <w:rPr>
          <w:rStyle w:val="StyleUnderline"/>
          <w:highlight w:val="green"/>
        </w:rPr>
        <w:t>will be</w:t>
      </w:r>
      <w:r w:rsidRPr="00F57A56">
        <w:rPr>
          <w:rStyle w:val="StyleUnderline"/>
        </w:rPr>
        <w:t xml:space="preserve"> an astonishing </w:t>
      </w:r>
      <w:r w:rsidRPr="00BB4C61">
        <w:rPr>
          <w:rStyle w:val="StyleUnderline"/>
          <w:highlight w:val="green"/>
        </w:rPr>
        <w:t>1024 watts per</w:t>
      </w:r>
      <w:r w:rsidRPr="00F57A56">
        <w:rPr>
          <w:rStyle w:val="StyleUnderline"/>
        </w:rPr>
        <w:t xml:space="preserve"> square </w:t>
      </w:r>
      <w:r w:rsidRPr="00BB4C61">
        <w:rPr>
          <w:rStyle w:val="StyleUnderline"/>
          <w:highlight w:val="green"/>
        </w:rPr>
        <w:t>centimeter</w:t>
      </w:r>
      <w:r w:rsidRPr="00F57A56">
        <w:rPr>
          <w:sz w:val="16"/>
        </w:rPr>
        <w:t xml:space="preserve"> (W/cm2)—</w:t>
      </w:r>
      <w:r w:rsidRPr="00F57A56">
        <w:rPr>
          <w:rStyle w:val="StyleUnderline"/>
        </w:rPr>
        <w:t xml:space="preserve">some 25 orders of magnitude, or </w:t>
      </w:r>
      <w:r w:rsidRPr="00BB4C61">
        <w:rPr>
          <w:highlight w:val="green"/>
          <w:u w:val="single"/>
        </w:rPr>
        <w:t xml:space="preserve">10 trillion </w:t>
      </w:r>
      <w:proofErr w:type="spellStart"/>
      <w:r w:rsidRPr="00BB4C61">
        <w:rPr>
          <w:highlight w:val="green"/>
          <w:u w:val="single"/>
        </w:rPr>
        <w:t>trillion</w:t>
      </w:r>
      <w:proofErr w:type="spellEnd"/>
      <w:r w:rsidRPr="00BB4C61">
        <w:rPr>
          <w:highlight w:val="green"/>
          <w:u w:val="single"/>
        </w:rPr>
        <w:t xml:space="preserve"> times, more intense than</w:t>
      </w:r>
      <w:r w:rsidRPr="0022193C">
        <w:rPr>
          <w:u w:val="single"/>
        </w:rPr>
        <w:t xml:space="preserve"> the </w:t>
      </w:r>
      <w:r w:rsidRPr="00BB4C61">
        <w:rPr>
          <w:highlight w:val="green"/>
          <w:u w:val="single"/>
        </w:rPr>
        <w:t>sunlight</w:t>
      </w:r>
      <w:r w:rsidRPr="00F57A56">
        <w:rPr>
          <w:rStyle w:val="StyleUnderline"/>
        </w:rPr>
        <w:t xml:space="preserve"> striking Earth</w:t>
      </w:r>
      <w:r w:rsidRPr="00F57A56">
        <w:rPr>
          <w:sz w:val="16"/>
        </w:rPr>
        <w:t>.</w:t>
      </w:r>
    </w:p>
    <w:p w14:paraId="144C279C" w14:textId="77777777" w:rsidR="000326E9" w:rsidRPr="00F57A56" w:rsidRDefault="000326E9" w:rsidP="000326E9">
      <w:pPr>
        <w:rPr>
          <w:sz w:val="16"/>
        </w:rPr>
      </w:pPr>
      <w:r w:rsidRPr="00BB4C61">
        <w:rPr>
          <w:rStyle w:val="StyleUnderline"/>
          <w:highlight w:val="green"/>
        </w:rPr>
        <w:t>Those</w:t>
      </w:r>
      <w:r w:rsidRPr="00F57A56">
        <w:rPr>
          <w:rStyle w:val="StyleUnderline"/>
        </w:rPr>
        <w:t xml:space="preserve"> intensities </w:t>
      </w:r>
      <w:r w:rsidRPr="00BB4C61">
        <w:rPr>
          <w:rStyle w:val="StyleUnderline"/>
          <w:highlight w:val="green"/>
        </w:rPr>
        <w:t>will</w:t>
      </w:r>
      <w:r w:rsidRPr="00F57A56">
        <w:rPr>
          <w:rStyle w:val="StyleUnderline"/>
        </w:rPr>
        <w:t xml:space="preserve"> open the possibility of </w:t>
      </w:r>
      <w:r w:rsidRPr="00BB4C61">
        <w:rPr>
          <w:highlight w:val="green"/>
          <w:u w:val="single"/>
        </w:rPr>
        <w:t>break</w:t>
      </w:r>
      <w:r w:rsidRPr="0022193C">
        <w:rPr>
          <w:u w:val="single"/>
        </w:rPr>
        <w:t xml:space="preserve">ing </w:t>
      </w:r>
      <w:r w:rsidRPr="00BB4C61">
        <w:rPr>
          <w:highlight w:val="green"/>
          <w:u w:val="single"/>
        </w:rPr>
        <w:t>the vacuum</w:t>
      </w:r>
      <w:r w:rsidRPr="00F57A56">
        <w:rPr>
          <w:rStyle w:val="StyleUnderline"/>
        </w:rPr>
        <w:t>. According to</w:t>
      </w:r>
      <w:r w:rsidRPr="00F57A56">
        <w:rPr>
          <w:sz w:val="16"/>
        </w:rPr>
        <w:t xml:space="preserve"> the theory of </w:t>
      </w:r>
      <w:r w:rsidRPr="00F57A56">
        <w:rPr>
          <w:rStyle w:val="StyleUnderline"/>
        </w:rPr>
        <w:t>quantum electrodynamics</w:t>
      </w:r>
      <w:r w:rsidRPr="00F57A56">
        <w:rPr>
          <w:sz w:val="16"/>
        </w:rPr>
        <w:t xml:space="preserve"> (QED), which describes how electromagnetic fields interact with matter, </w:t>
      </w:r>
      <w:r w:rsidRPr="00F57A56">
        <w:rPr>
          <w:rStyle w:val="StyleUnderline"/>
        </w:rPr>
        <w:t>the vacuum is not as empty as classical physics would have us believe</w:t>
      </w:r>
      <w:r w:rsidRPr="00F57A56">
        <w:rPr>
          <w:sz w:val="16"/>
        </w:rPr>
        <w:t xml:space="preserve">. Over extremely short time scales, </w:t>
      </w:r>
      <w:r w:rsidRPr="00F57A56">
        <w:rPr>
          <w:rStyle w:val="StyleUnderline"/>
        </w:rPr>
        <w:t>pairs of electrons and positrons</w:t>
      </w:r>
      <w:r w:rsidRPr="00F57A56">
        <w:rPr>
          <w:sz w:val="16"/>
        </w:rPr>
        <w:t xml:space="preserve">, their antimatter counterparts, </w:t>
      </w:r>
      <w:r w:rsidRPr="00F57A56">
        <w:rPr>
          <w:rStyle w:val="StyleUnderline"/>
        </w:rPr>
        <w:t>flicker into existence, born of quantum</w:t>
      </w:r>
      <w:r w:rsidRPr="00F57A56">
        <w:rPr>
          <w:sz w:val="16"/>
        </w:rPr>
        <w:t xml:space="preserve"> mechanical </w:t>
      </w:r>
      <w:r w:rsidRPr="00F57A56">
        <w:rPr>
          <w:rStyle w:val="StyleUnderline"/>
        </w:rPr>
        <w:t>uncertainty</w:t>
      </w:r>
      <w:r w:rsidRPr="00F57A56">
        <w:rPr>
          <w:sz w:val="16"/>
        </w:rPr>
        <w:t>. Because of their mutual attraction, they annihilate each another almost as soon as they form.</w:t>
      </w:r>
    </w:p>
    <w:p w14:paraId="489856D3" w14:textId="77777777" w:rsidR="000326E9" w:rsidRPr="00F57A56" w:rsidRDefault="000326E9" w:rsidP="000326E9">
      <w:pPr>
        <w:rPr>
          <w:sz w:val="16"/>
        </w:rPr>
      </w:pPr>
      <w:r w:rsidRPr="00F57A56">
        <w:rPr>
          <w:sz w:val="16"/>
        </w:rPr>
        <w:t xml:space="preserve">But </w:t>
      </w:r>
      <w:r w:rsidRPr="00BB4C61">
        <w:rPr>
          <w:rStyle w:val="StyleUnderline"/>
          <w:highlight w:val="green"/>
        </w:rPr>
        <w:t>a</w:t>
      </w:r>
      <w:r w:rsidRPr="00F57A56">
        <w:rPr>
          <w:rStyle w:val="StyleUnderline"/>
        </w:rPr>
        <w:t xml:space="preserve"> very intense </w:t>
      </w:r>
      <w:r w:rsidRPr="00BB4C61">
        <w:rPr>
          <w:rStyle w:val="StyleUnderline"/>
          <w:highlight w:val="green"/>
        </w:rPr>
        <w:t>laser could</w:t>
      </w:r>
      <w:r w:rsidRPr="00F57A56">
        <w:rPr>
          <w:sz w:val="16"/>
        </w:rPr>
        <w:t xml:space="preserve">, in principle, </w:t>
      </w:r>
      <w:r w:rsidRPr="00BB4C61">
        <w:rPr>
          <w:rStyle w:val="StyleUnderline"/>
          <w:highlight w:val="green"/>
        </w:rPr>
        <w:t>separate</w:t>
      </w:r>
      <w:r w:rsidRPr="00F57A56">
        <w:rPr>
          <w:rStyle w:val="StyleUnderline"/>
        </w:rPr>
        <w:t xml:space="preserve"> the </w:t>
      </w:r>
      <w:r w:rsidRPr="00BB4C61">
        <w:rPr>
          <w:rStyle w:val="StyleUnderline"/>
          <w:highlight w:val="green"/>
        </w:rPr>
        <w:t xml:space="preserve">particles before </w:t>
      </w:r>
      <w:r w:rsidRPr="00661E67">
        <w:rPr>
          <w:rStyle w:val="StyleUnderline"/>
        </w:rPr>
        <w:t xml:space="preserve">they </w:t>
      </w:r>
      <w:r w:rsidRPr="00BB4C61">
        <w:rPr>
          <w:rStyle w:val="StyleUnderline"/>
          <w:highlight w:val="green"/>
        </w:rPr>
        <w:t>collide</w:t>
      </w:r>
      <w:r w:rsidRPr="00F57A56">
        <w:rPr>
          <w:sz w:val="16"/>
        </w:rPr>
        <w:t xml:space="preserve">. Like any electromagnetic wave, a laser beam contains an electric field that whips back and forth. As the beam's intensity rises, so, too, does the strength of its electric field. </w:t>
      </w:r>
      <w:r w:rsidRPr="00F57A56">
        <w:rPr>
          <w:rStyle w:val="StyleUnderline"/>
        </w:rPr>
        <w:t>At intensities around 1024 W/cm2, the field would be strong enough to start to break the mutual attraction between some of the electron-positron pairs</w:t>
      </w:r>
      <w:r w:rsidRPr="00F57A56">
        <w:rPr>
          <w:sz w:val="16"/>
        </w:rPr>
        <w:t xml:space="preserve">, says Alexander </w:t>
      </w:r>
      <w:proofErr w:type="spellStart"/>
      <w:r w:rsidRPr="00F57A56">
        <w:rPr>
          <w:sz w:val="16"/>
        </w:rPr>
        <w:t>Sergeev</w:t>
      </w:r>
      <w:proofErr w:type="spellEnd"/>
      <w:r w:rsidRPr="00F57A56">
        <w:rPr>
          <w:sz w:val="16"/>
        </w:rPr>
        <w:t xml:space="preserve">, former director of the Russian Academy of </w:t>
      </w:r>
      <w:proofErr w:type="spellStart"/>
      <w:r w:rsidRPr="00F57A56">
        <w:rPr>
          <w:sz w:val="16"/>
        </w:rPr>
        <w:t>Sciences's</w:t>
      </w:r>
      <w:proofErr w:type="spellEnd"/>
      <w:r w:rsidRPr="00F57A56">
        <w:rPr>
          <w:sz w:val="16"/>
        </w:rPr>
        <w:t xml:space="preserve"> (RAS's) Institute of Applied Physics (IAP) in Nizhny Novgorod and now president of RAS. </w:t>
      </w:r>
      <w:r w:rsidRPr="00F57A56">
        <w:rPr>
          <w:rStyle w:val="StyleUnderline"/>
        </w:rPr>
        <w:t xml:space="preserve">The laser field would then shake the particles, </w:t>
      </w:r>
      <w:r w:rsidRPr="00BB4C61">
        <w:rPr>
          <w:rStyle w:val="StyleUnderline"/>
          <w:highlight w:val="green"/>
        </w:rPr>
        <w:t>causing them to emit</w:t>
      </w:r>
      <w:r w:rsidRPr="00F57A56">
        <w:rPr>
          <w:sz w:val="16"/>
        </w:rPr>
        <w:t xml:space="preserve"> electromagnetic waves—in this case, </w:t>
      </w:r>
      <w:r w:rsidRPr="00BB4C61">
        <w:rPr>
          <w:rStyle w:val="StyleUnderline"/>
          <w:highlight w:val="green"/>
        </w:rPr>
        <w:t>gamma rays</w:t>
      </w:r>
      <w:r w:rsidRPr="00F57A56">
        <w:rPr>
          <w:rStyle w:val="StyleUnderline"/>
        </w:rPr>
        <w:t>. The gamma rays would</w:t>
      </w:r>
      <w:r w:rsidRPr="00F57A56">
        <w:rPr>
          <w:sz w:val="16"/>
        </w:rPr>
        <w:t xml:space="preserve">, in turn, </w:t>
      </w:r>
      <w:r w:rsidRPr="00F57A56">
        <w:rPr>
          <w:rStyle w:val="StyleUnderline"/>
        </w:rPr>
        <w:t>generate new electron-positron pairs</w:t>
      </w:r>
      <w:r w:rsidRPr="00F57A56">
        <w:rPr>
          <w:sz w:val="16"/>
        </w:rPr>
        <w:t xml:space="preserve">, and so on, </w:t>
      </w:r>
      <w:r w:rsidRPr="00BB4C61">
        <w:rPr>
          <w:rStyle w:val="StyleUnderline"/>
          <w:highlight w:val="green"/>
        </w:rPr>
        <w:t xml:space="preserve">resulting in </w:t>
      </w:r>
      <w:r w:rsidRPr="00661E67">
        <w:rPr>
          <w:rStyle w:val="StyleUnderline"/>
        </w:rPr>
        <w:t xml:space="preserve">an </w:t>
      </w:r>
      <w:r w:rsidRPr="00BB4C61">
        <w:rPr>
          <w:highlight w:val="green"/>
          <w:u w:val="single"/>
        </w:rPr>
        <w:t>avalanche</w:t>
      </w:r>
      <w:r w:rsidRPr="00BB4C61">
        <w:rPr>
          <w:rStyle w:val="StyleUnderline"/>
          <w:highlight w:val="green"/>
        </w:rPr>
        <w:t xml:space="preserve"> of particles</w:t>
      </w:r>
      <w:r w:rsidRPr="00F57A56">
        <w:rPr>
          <w:rStyle w:val="StyleUnderline"/>
        </w:rPr>
        <w:t xml:space="preserve"> and radiation that could be detected. "This will be </w:t>
      </w:r>
      <w:r w:rsidRPr="0022193C">
        <w:rPr>
          <w:u w:val="single"/>
        </w:rPr>
        <w:t>completely new physics</w:t>
      </w:r>
      <w:r w:rsidRPr="00F57A56">
        <w:rPr>
          <w:rStyle w:val="StyleUnderline"/>
        </w:rPr>
        <w:t>,"</w:t>
      </w:r>
      <w:r w:rsidRPr="00F57A56">
        <w:rPr>
          <w:sz w:val="16"/>
        </w:rPr>
        <w:t xml:space="preserve"> </w:t>
      </w:r>
      <w:proofErr w:type="spellStart"/>
      <w:r w:rsidRPr="00F57A56">
        <w:rPr>
          <w:sz w:val="16"/>
        </w:rPr>
        <w:t>Sergeev</w:t>
      </w:r>
      <w:proofErr w:type="spellEnd"/>
      <w:r w:rsidRPr="00F57A56">
        <w:rPr>
          <w:sz w:val="16"/>
        </w:rPr>
        <w:t xml:space="preserve"> says. He adds that the gamma ray photons would be energetic enough to push atomic nuclei into excited states, ushering in a new branch of physics known as "nuclear photonics"—the use of intense light to control nuclear processes.</w:t>
      </w:r>
    </w:p>
    <w:p w14:paraId="1747BD9D" w14:textId="77777777" w:rsidR="000326E9" w:rsidRDefault="000326E9" w:rsidP="000326E9"/>
    <w:p w14:paraId="3641E529" w14:textId="77777777" w:rsidR="000326E9" w:rsidRPr="00CB19C4" w:rsidRDefault="000326E9" w:rsidP="000326E9">
      <w:pPr>
        <w:pStyle w:val="Heading4"/>
        <w:rPr>
          <w:rFonts w:cs="Calibri"/>
        </w:rPr>
      </w:pPr>
      <w:bookmarkStart w:id="0" w:name="_Hlk31056066"/>
      <w:r w:rsidRPr="00CB19C4">
        <w:rPr>
          <w:rFonts w:cs="Calibri"/>
        </w:rPr>
        <w:t>Quantum vacuum mining destroys the universe</w:t>
      </w:r>
      <w:r>
        <w:rPr>
          <w:rFonts w:cs="Calibri"/>
        </w:rPr>
        <w:t xml:space="preserve"> by breaking the vacuum –</w:t>
      </w:r>
      <w:r w:rsidRPr="00CB19C4">
        <w:rPr>
          <w:rFonts w:cs="Calibri"/>
        </w:rPr>
        <w:t xml:space="preserve"> </w:t>
      </w:r>
      <w:r>
        <w:rPr>
          <w:rFonts w:cs="Calibri"/>
        </w:rPr>
        <w:t>i</w:t>
      </w:r>
      <w:r w:rsidRPr="00CB19C4">
        <w:rPr>
          <w:rFonts w:cs="Calibri"/>
        </w:rPr>
        <w:t>t’s feasible and inevitable</w:t>
      </w:r>
    </w:p>
    <w:p w14:paraId="1901276B" w14:textId="77777777" w:rsidR="000326E9" w:rsidRPr="00CB19C4" w:rsidRDefault="000326E9" w:rsidP="000326E9">
      <w:r w:rsidRPr="00CB19C4">
        <w:rPr>
          <w:rStyle w:val="Style13ptBold"/>
        </w:rPr>
        <w:t xml:space="preserve">Folger 8 </w:t>
      </w:r>
      <w:r w:rsidRPr="003C0741">
        <w:t>– Tim</w:t>
      </w:r>
      <w:r w:rsidRPr="00CB19C4">
        <w:t xml:space="preserve"> Folger, Contributing Editor at Discover Magazine, Writer for National Geographic, MA in Journalism from New York University, BA in Physics from UC Santa Cruz, “Nothingness of Space Could Illuminate the Theory of Everything”, Discover Magazine, 7-18, http://discovermagazine.com/2008/aug/18-nothingness-of-space-theory-of-everything</w:t>
      </w:r>
    </w:p>
    <w:p w14:paraId="5C51FF53" w14:textId="77777777" w:rsidR="000326E9" w:rsidRPr="003C0741" w:rsidRDefault="000326E9" w:rsidP="000326E9">
      <w:pPr>
        <w:rPr>
          <w:sz w:val="14"/>
        </w:rPr>
      </w:pPr>
      <w:r w:rsidRPr="00CB19C4">
        <w:rPr>
          <w:rStyle w:val="StyleUnderline"/>
        </w:rPr>
        <w:t xml:space="preserve">When </w:t>
      </w:r>
      <w:r w:rsidRPr="003C0741">
        <w:rPr>
          <w:rStyle w:val="StyleUnderline"/>
        </w:rPr>
        <w:t xml:space="preserve">the </w:t>
      </w:r>
      <w:r w:rsidRPr="00BB4C61">
        <w:rPr>
          <w:highlight w:val="green"/>
          <w:u w:val="single"/>
        </w:rPr>
        <w:t>next revolution</w:t>
      </w:r>
      <w:r w:rsidRPr="00CB19C4">
        <w:rPr>
          <w:rStyle w:val="StyleUnderline"/>
        </w:rPr>
        <w:t xml:space="preserve"> rocks physics, </w:t>
      </w:r>
      <w:r w:rsidRPr="003C0741">
        <w:rPr>
          <w:u w:val="single"/>
        </w:rPr>
        <w:t>chances are</w:t>
      </w:r>
      <w:r w:rsidRPr="003C0741">
        <w:rPr>
          <w:rStyle w:val="StyleUnderline"/>
        </w:rPr>
        <w:t xml:space="preserve"> it will be </w:t>
      </w:r>
      <w:r w:rsidRPr="00BB4C61">
        <w:rPr>
          <w:rStyle w:val="StyleUnderline"/>
          <w:highlight w:val="green"/>
        </w:rPr>
        <w:t>about</w:t>
      </w:r>
      <w:r w:rsidRPr="00CB19C4">
        <w:rPr>
          <w:rStyle w:val="StyleUnderline"/>
        </w:rPr>
        <w:t xml:space="preserve"> nothing—</w:t>
      </w:r>
      <w:r w:rsidRPr="00BB4C61">
        <w:rPr>
          <w:rStyle w:val="StyleUnderline"/>
          <w:highlight w:val="green"/>
        </w:rPr>
        <w:t xml:space="preserve">the </w:t>
      </w:r>
      <w:r w:rsidRPr="00BB4C61">
        <w:rPr>
          <w:highlight w:val="green"/>
          <w:u w:val="single"/>
        </w:rPr>
        <w:t>vacuum</w:t>
      </w:r>
      <w:r w:rsidRPr="003C0741">
        <w:rPr>
          <w:sz w:val="14"/>
        </w:rPr>
        <w:t xml:space="preserve">, that endless infinite void. In a discipline where the stretching of time and the warping of space are routine working assumptions, the vacuum remains a sort of cosmic </w:t>
      </w:r>
      <w:proofErr w:type="spellStart"/>
      <w:r w:rsidRPr="003C0741">
        <w:rPr>
          <w:sz w:val="14"/>
        </w:rPr>
        <w:t>koan</w:t>
      </w:r>
      <w:proofErr w:type="spellEnd"/>
      <w:r w:rsidRPr="003C0741">
        <w:rPr>
          <w:sz w:val="14"/>
        </w:rPr>
        <w:t xml:space="preserve">. And </w:t>
      </w:r>
      <w:r w:rsidRPr="00CB19C4">
        <w:rPr>
          <w:rStyle w:val="StyleUnderline"/>
        </w:rPr>
        <w:t xml:space="preserve">as in the rest of physics, its nature has turned out to be mind-bendingly weird: </w:t>
      </w:r>
      <w:r w:rsidRPr="00BB4C61">
        <w:rPr>
          <w:rStyle w:val="StyleUnderline"/>
          <w:highlight w:val="green"/>
        </w:rPr>
        <w:t>Empty space</w:t>
      </w:r>
      <w:r w:rsidRPr="00CB19C4">
        <w:rPr>
          <w:rStyle w:val="StyleUnderline"/>
        </w:rPr>
        <w:t xml:space="preserve"> is not really empty because nothing </w:t>
      </w:r>
      <w:r w:rsidRPr="00BB4C61">
        <w:rPr>
          <w:rStyle w:val="StyleUnderline"/>
          <w:highlight w:val="green"/>
        </w:rPr>
        <w:t>contains</w:t>
      </w:r>
      <w:r w:rsidRPr="00CB19C4">
        <w:rPr>
          <w:rStyle w:val="StyleUnderline"/>
        </w:rPr>
        <w:t xml:space="preserve"> something, seething with </w:t>
      </w:r>
      <w:r w:rsidRPr="00BB4C61">
        <w:rPr>
          <w:rStyle w:val="StyleUnderline"/>
          <w:highlight w:val="green"/>
        </w:rPr>
        <w:t>energy</w:t>
      </w:r>
      <w:r w:rsidRPr="00CB19C4">
        <w:rPr>
          <w:rStyle w:val="StyleUnderline"/>
        </w:rPr>
        <w:t xml:space="preserve"> and particles that flit into and out of existence. Physicists have known that much for decades, ever since the birth of quantum mechanics. But </w:t>
      </w:r>
      <w:r w:rsidRPr="003C0741">
        <w:rPr>
          <w:u w:val="single"/>
        </w:rPr>
        <w:t>only in the last 10 years</w:t>
      </w:r>
      <w:r w:rsidRPr="00CB19C4">
        <w:rPr>
          <w:rStyle w:val="StyleUnderline"/>
        </w:rPr>
        <w:t xml:space="preserve"> has </w:t>
      </w:r>
      <w:r w:rsidRPr="00BB4C61">
        <w:rPr>
          <w:rStyle w:val="StyleUnderline"/>
          <w:highlight w:val="green"/>
        </w:rPr>
        <w:t>the vacuum take</w:t>
      </w:r>
      <w:r w:rsidRPr="00CB19C4">
        <w:rPr>
          <w:rStyle w:val="StyleUnderline"/>
        </w:rPr>
        <w:t xml:space="preserve">n </w:t>
      </w:r>
      <w:r w:rsidRPr="00BB4C61">
        <w:rPr>
          <w:highlight w:val="green"/>
          <w:u w:val="single"/>
        </w:rPr>
        <w:t>center stage</w:t>
      </w:r>
      <w:r w:rsidRPr="00CB19C4">
        <w:rPr>
          <w:rStyle w:val="StyleUnderline"/>
        </w:rPr>
        <w:t xml:space="preserve"> as a font of confounding mysteries</w:t>
      </w:r>
      <w:r w:rsidRPr="003C0741">
        <w:rPr>
          <w:sz w:val="14"/>
        </w:rPr>
        <w:t xml:space="preserve"> like the nature of dark energy and matter; only recently has the void turned into a tantalizing beacon for cranks. As one blond celebrity heiress and embodiment of emptiness might say, nothing is hot.</w:t>
      </w:r>
    </w:p>
    <w:p w14:paraId="50BCE99E" w14:textId="77777777" w:rsidR="000326E9" w:rsidRPr="003C0741" w:rsidRDefault="000326E9" w:rsidP="000326E9">
      <w:pPr>
        <w:rPr>
          <w:sz w:val="14"/>
        </w:rPr>
      </w:pPr>
      <w:r w:rsidRPr="003C0741">
        <w:rPr>
          <w:sz w:val="14"/>
        </w:rPr>
        <w:t>To investigate the mysteries of the void, some physicists are using the biggest scientific instrument ever built—the just-completed Large Hadron Collider, a huge particle accelerator straddling the French-Swiss border. Others are designing tabletop experiments to see if they can plumb the vacuum for ways to power strange new nanotech devices. “The vacuum is one of the places where our knowledge fizzles out and we’re left with all sorts of crazy-sounding ideas,” says John Baez, a mathematical physicist at the University of California at Riverside. Whether in the visionary search for the engine of cosmic expansion or the near-fruitless quest for perpetual free energy, the vacuum is where it’s happening. By mining the vacuum’s riches, a true theory of everything may yet emerge.</w:t>
      </w:r>
    </w:p>
    <w:p w14:paraId="7A5B43C3" w14:textId="77777777" w:rsidR="000326E9" w:rsidRPr="003C0741" w:rsidRDefault="000326E9" w:rsidP="000326E9">
      <w:pPr>
        <w:rPr>
          <w:sz w:val="14"/>
        </w:rPr>
      </w:pPr>
      <w:r w:rsidRPr="003C0741">
        <w:rPr>
          <w:sz w:val="14"/>
        </w:rPr>
        <w:t>Empty space wasn’t always so mystifying. Until the 1920s physicists viewed the vacuum much as the rest of us still do: as a featureless nothingness, a true void. That all changed with the birth of quantum mechanics. According to that theory, the space around a particle is filled with countless “virtual” particles rapidly bursting into and out of existence like an invisible fireworks display.</w:t>
      </w:r>
    </w:p>
    <w:p w14:paraId="1A43893A" w14:textId="77777777" w:rsidR="000326E9" w:rsidRPr="003C0741" w:rsidRDefault="000326E9" w:rsidP="000326E9">
      <w:pPr>
        <w:rPr>
          <w:sz w:val="14"/>
        </w:rPr>
      </w:pPr>
      <w:r w:rsidRPr="003C0741">
        <w:rPr>
          <w:sz w:val="14"/>
        </w:rPr>
        <w:t xml:space="preserve">Those virtual quantum particles are more than a theoretical abstraction. </w:t>
      </w:r>
      <w:r w:rsidRPr="00CB19C4">
        <w:rPr>
          <w:rStyle w:val="StyleUnderline"/>
        </w:rPr>
        <w:t>Sixty years ago</w:t>
      </w:r>
      <w:r w:rsidRPr="003C0741">
        <w:rPr>
          <w:sz w:val="14"/>
        </w:rPr>
        <w:t xml:space="preserve"> a Dutch physicist named Hendrik </w:t>
      </w:r>
      <w:r w:rsidRPr="00CB19C4">
        <w:rPr>
          <w:rStyle w:val="StyleUnderline"/>
        </w:rPr>
        <w:t xml:space="preserve">Casimir suggested </w:t>
      </w:r>
      <w:r w:rsidRPr="00BB4C61">
        <w:rPr>
          <w:rStyle w:val="StyleUnderline"/>
          <w:highlight w:val="green"/>
        </w:rPr>
        <w:t>a</w:t>
      </w:r>
      <w:r w:rsidRPr="00CB19C4">
        <w:rPr>
          <w:rStyle w:val="StyleUnderline"/>
        </w:rPr>
        <w:t xml:space="preserve"> simple </w:t>
      </w:r>
      <w:r w:rsidRPr="00BB4C61">
        <w:rPr>
          <w:rStyle w:val="StyleUnderline"/>
          <w:highlight w:val="green"/>
        </w:rPr>
        <w:t>experiment</w:t>
      </w:r>
      <w:r w:rsidRPr="00CB19C4">
        <w:rPr>
          <w:rStyle w:val="StyleUnderline"/>
        </w:rPr>
        <w:t xml:space="preserve"> to </w:t>
      </w:r>
      <w:r w:rsidRPr="00BB4C61">
        <w:rPr>
          <w:rStyle w:val="StyleUnderline"/>
          <w:highlight w:val="green"/>
        </w:rPr>
        <w:t>show</w:t>
      </w:r>
      <w:r w:rsidRPr="00CB19C4">
        <w:rPr>
          <w:rStyle w:val="StyleUnderline"/>
        </w:rPr>
        <w:t xml:space="preserve"> that virtual particles can move objects in the real world. What would happen</w:t>
      </w:r>
      <w:r w:rsidRPr="003C0741">
        <w:rPr>
          <w:sz w:val="14"/>
        </w:rPr>
        <w:t xml:space="preserve">, he </w:t>
      </w:r>
      <w:proofErr w:type="gramStart"/>
      <w:r w:rsidRPr="003C0741">
        <w:rPr>
          <w:sz w:val="14"/>
        </w:rPr>
        <w:t>asked,</w:t>
      </w:r>
      <w:proofErr w:type="gramEnd"/>
      <w:r w:rsidRPr="003C0741">
        <w:rPr>
          <w:sz w:val="14"/>
        </w:rPr>
        <w:t xml:space="preserve"> </w:t>
      </w:r>
      <w:r w:rsidRPr="00CB19C4">
        <w:rPr>
          <w:rStyle w:val="StyleUnderline"/>
        </w:rPr>
        <w:t>to two metal plates placed very close together in a complete vacuum?</w:t>
      </w:r>
      <w:r w:rsidRPr="003C0741">
        <w:rPr>
          <w:sz w:val="14"/>
        </w:rPr>
        <w:t xml:space="preserve"> In the days before quantum mechanics, physicists would have said that the plates would just sit there. But </w:t>
      </w:r>
      <w:r w:rsidRPr="00CB19C4">
        <w:rPr>
          <w:rStyle w:val="StyleUnderline"/>
        </w:rPr>
        <w:t xml:space="preserve">Casimir realized that the net </w:t>
      </w:r>
      <w:r w:rsidRPr="00BB4C61">
        <w:rPr>
          <w:rStyle w:val="StyleUnderline"/>
          <w:highlight w:val="green"/>
        </w:rPr>
        <w:t xml:space="preserve">pressure of </w:t>
      </w:r>
      <w:r w:rsidRPr="003C0741">
        <w:rPr>
          <w:rStyle w:val="StyleUnderline"/>
        </w:rPr>
        <w:t xml:space="preserve">all the virtual </w:t>
      </w:r>
      <w:r w:rsidRPr="00BB4C61">
        <w:rPr>
          <w:rStyle w:val="StyleUnderline"/>
          <w:highlight w:val="green"/>
        </w:rPr>
        <w:t>particles</w:t>
      </w:r>
      <w:r w:rsidRPr="00CB19C4">
        <w:rPr>
          <w:rStyle w:val="StyleUnderline"/>
        </w:rPr>
        <w:t xml:space="preserve">—the stuff of empty space—outside the plates should </w:t>
      </w:r>
      <w:r w:rsidRPr="00BB4C61">
        <w:rPr>
          <w:rStyle w:val="StyleUnderline"/>
          <w:highlight w:val="green"/>
        </w:rPr>
        <w:t>exert a</w:t>
      </w:r>
      <w:r w:rsidRPr="00CB19C4">
        <w:rPr>
          <w:rStyle w:val="StyleUnderline"/>
        </w:rPr>
        <w:t xml:space="preserve"> minuscule </w:t>
      </w:r>
      <w:r w:rsidRPr="00BB4C61">
        <w:rPr>
          <w:rStyle w:val="StyleUnderline"/>
          <w:highlight w:val="green"/>
        </w:rPr>
        <w:t>force</w:t>
      </w:r>
      <w:r w:rsidRPr="00CB19C4">
        <w:rPr>
          <w:rStyle w:val="StyleUnderline"/>
        </w:rPr>
        <w:t>, a nudge from nothing that would push the plates together</w:t>
      </w:r>
      <w:r w:rsidRPr="003C0741">
        <w:rPr>
          <w:sz w:val="14"/>
        </w:rPr>
        <w:t>.</w:t>
      </w:r>
    </w:p>
    <w:p w14:paraId="2BF43370" w14:textId="77777777" w:rsidR="000326E9" w:rsidRPr="003C0741" w:rsidRDefault="000326E9" w:rsidP="000326E9">
      <w:pPr>
        <w:rPr>
          <w:sz w:val="14"/>
        </w:rPr>
      </w:pPr>
      <w:r w:rsidRPr="003C0741">
        <w:rPr>
          <w:sz w:val="14"/>
        </w:rPr>
        <w:t xml:space="preserve">Physicists tried for decades to measure the Casimir force with great precision, but it wasn’t until 1997 that technology caught up with theory. In that year, physicist Steve </w:t>
      </w:r>
      <w:r w:rsidRPr="00CB19C4">
        <w:rPr>
          <w:rStyle w:val="StyleUnderline"/>
        </w:rPr>
        <w:t>Lamoreaux, now at Yale, managed to detect the feeble Casimir force on two small surfaces</w:t>
      </w:r>
      <w:r w:rsidRPr="003C0741">
        <w:rPr>
          <w:sz w:val="14"/>
        </w:rPr>
        <w:t xml:space="preserve"> separated by a few thousandths of a millimeter. Its strength was about equal to the force that would be exerted against the palm of one’s hand by the weight of a single red blood cell.</w:t>
      </w:r>
    </w:p>
    <w:p w14:paraId="52662076" w14:textId="77777777" w:rsidR="000326E9" w:rsidRPr="003C0741" w:rsidRDefault="000326E9" w:rsidP="000326E9">
      <w:pPr>
        <w:rPr>
          <w:sz w:val="14"/>
        </w:rPr>
      </w:pPr>
      <w:r w:rsidRPr="003C0741">
        <w:rPr>
          <w:sz w:val="14"/>
        </w:rPr>
        <w:t xml:space="preserve">At first most physicists regarded the Casimir force as a quantum oddity, something of no practical value. Now that has changed: </w:t>
      </w:r>
      <w:r w:rsidRPr="003C0741">
        <w:rPr>
          <w:rStyle w:val="StyleUnderline"/>
        </w:rPr>
        <w:t xml:space="preserve">Forward thinkers see it as </w:t>
      </w:r>
      <w:r w:rsidRPr="00BB4C61">
        <w:rPr>
          <w:rStyle w:val="StyleUnderline"/>
          <w:highlight w:val="green"/>
        </w:rPr>
        <w:t>an</w:t>
      </w:r>
      <w:r w:rsidRPr="00CB19C4">
        <w:rPr>
          <w:rStyle w:val="StyleUnderline"/>
        </w:rPr>
        <w:t xml:space="preserve"> </w:t>
      </w:r>
      <w:r w:rsidRPr="0022193C">
        <w:rPr>
          <w:u w:val="single"/>
        </w:rPr>
        <w:t xml:space="preserve">important </w:t>
      </w:r>
      <w:r w:rsidRPr="00BB4C61">
        <w:rPr>
          <w:highlight w:val="green"/>
          <w:u w:val="single"/>
        </w:rPr>
        <w:t>energizer</w:t>
      </w:r>
      <w:r w:rsidRPr="00BB4C61">
        <w:rPr>
          <w:rStyle w:val="StyleUnderline"/>
          <w:highlight w:val="green"/>
        </w:rPr>
        <w:t xml:space="preserve"> for</w:t>
      </w:r>
      <w:r w:rsidRPr="00CB19C4">
        <w:rPr>
          <w:rStyle w:val="StyleUnderline"/>
        </w:rPr>
        <w:t xml:space="preserve"> the tiniest of </w:t>
      </w:r>
      <w:r w:rsidRPr="00BB4C61">
        <w:rPr>
          <w:rStyle w:val="StyleUnderline"/>
          <w:highlight w:val="green"/>
        </w:rPr>
        <w:t>machines</w:t>
      </w:r>
      <w:r w:rsidRPr="003C0741">
        <w:rPr>
          <w:sz w:val="14"/>
        </w:rPr>
        <w:t xml:space="preserve">, devices on the nano scale, and a few labs are working on ways to use the force to defy the conventional limitations of mechanical design. Federico </w:t>
      </w:r>
      <w:proofErr w:type="spellStart"/>
      <w:r w:rsidRPr="003C0741">
        <w:rPr>
          <w:sz w:val="14"/>
        </w:rPr>
        <w:t>Capasso</w:t>
      </w:r>
      <w:proofErr w:type="spellEnd"/>
      <w:r w:rsidRPr="003C0741">
        <w:rPr>
          <w:sz w:val="14"/>
        </w:rPr>
        <w:t>, a physicist at Harvard, leads a small team that is trying to create a repulsive Casimir force by tinkering with the shapes of plates or with the coatings used to cover them. His entire set of experiments fits on a desktop, and the objects he works with are so small that most of them cannot be seen without a microscope.</w:t>
      </w:r>
    </w:p>
    <w:p w14:paraId="32F8215D" w14:textId="77777777" w:rsidR="000326E9" w:rsidRPr="003C0741" w:rsidRDefault="000326E9" w:rsidP="000326E9">
      <w:pPr>
        <w:rPr>
          <w:sz w:val="14"/>
        </w:rPr>
      </w:pPr>
      <w:r w:rsidRPr="003C0741">
        <w:rPr>
          <w:sz w:val="14"/>
        </w:rPr>
        <w:t xml:space="preserve">“Once you have a repulsive force between two plates, you should be able to eliminate static friction,” </w:t>
      </w:r>
      <w:proofErr w:type="spellStart"/>
      <w:r w:rsidRPr="003C0741">
        <w:rPr>
          <w:sz w:val="14"/>
        </w:rPr>
        <w:t>Capasso</w:t>
      </w:r>
      <w:proofErr w:type="spellEnd"/>
      <w:r w:rsidRPr="003C0741">
        <w:rPr>
          <w:sz w:val="14"/>
        </w:rPr>
        <w:t xml:space="preserve"> says. That could lead to a host of useful applications, including tiny frictionless bearings or nanogears that spin without touching. “But the experiments are enormously difficult, so I cannot tell you when and how.”</w:t>
      </w:r>
    </w:p>
    <w:p w14:paraId="7424C619" w14:textId="77777777" w:rsidR="000326E9" w:rsidRPr="003C0741" w:rsidRDefault="000326E9" w:rsidP="000326E9">
      <w:pPr>
        <w:rPr>
          <w:sz w:val="14"/>
        </w:rPr>
      </w:pPr>
      <w:r w:rsidRPr="003C0741">
        <w:rPr>
          <w:sz w:val="14"/>
        </w:rPr>
        <w:t>For all its strangeness, the Casimir force may be the one property of empty space that does not baffle today’s physicists. It is garden-variety quantum mechanics, weird but not unexpected. The same can’t be said about dark energy, a truly astonishing discovery made by astronomers a decade ago while observing distant exploding stars. The explosions revealed a universe expanding at an ever-faster rate, a finding at odds with previous expectations that the expansion of the cosmos should be slowing down, braked by the collective gravitational pull of all the matter out there. Some unknown form of energy—physicists call it dark energy simply for lack of a more descriptive term—appears to be built into the very fabric of space, countering the gravitational pull of matter and pushing everything in the universe apart. Some theorists speculate that dark energy might cause a runaway expansion of the universe, resulting in a so-called Big Rip some 50 billion years from now that would tear the cosmos to pieces, shredding even atoms.</w:t>
      </w:r>
    </w:p>
    <w:p w14:paraId="41D09AB4" w14:textId="77777777" w:rsidR="000326E9" w:rsidRPr="003C0741" w:rsidRDefault="000326E9" w:rsidP="000326E9">
      <w:pPr>
        <w:rPr>
          <w:sz w:val="14"/>
        </w:rPr>
      </w:pPr>
      <w:r w:rsidRPr="003C0741">
        <w:rPr>
          <w:sz w:val="14"/>
        </w:rPr>
        <w:t>The observations have allowed physicists to estimate the quantity of dark energy by deducing the force needed to produce the accelerating effect. The result is a minuscule amount of energy for every cubic meter of vacuum. Since most of the cosmos consists of empty space, though, that little bit adds up, and the total amount of dark energy completely dominates the dynamics of the universe.</w:t>
      </w:r>
    </w:p>
    <w:p w14:paraId="7ACBBB56" w14:textId="77777777" w:rsidR="000326E9" w:rsidRPr="003C0741" w:rsidRDefault="000326E9" w:rsidP="000326E9">
      <w:pPr>
        <w:rPr>
          <w:sz w:val="14"/>
        </w:rPr>
      </w:pPr>
      <w:r w:rsidRPr="003C0741">
        <w:rPr>
          <w:sz w:val="14"/>
        </w:rPr>
        <w:t>With the discovery of dark energy came difficult questions: What is this energy, and where does it come from? Physicists simply do not know. According to quantum mechanics, the energy of empty space comes from the virtual particles that dwell there. But when physicists use the equations of quantum theory to calculate the amount of that virtual energy, they get a ridiculously huge number—about 120 orders of magnitude too large. That much energy would literally blow the universe apart: Objects a few inches from us would be carried away to astronomical distances; the universe would literally double in size every 10-43 second, and it would keep doubling at that rate until all the vacuum energy was gone. This may be the most colossal gap between observation and theory in the history of science. And it means that physicists are missing something fundamental about the way the universe works.</w:t>
      </w:r>
    </w:p>
    <w:p w14:paraId="74DECB2C" w14:textId="77777777" w:rsidR="000326E9" w:rsidRPr="003C0741" w:rsidRDefault="000326E9" w:rsidP="000326E9">
      <w:pPr>
        <w:rPr>
          <w:sz w:val="14"/>
        </w:rPr>
      </w:pPr>
      <w:r w:rsidRPr="003C0741">
        <w:rPr>
          <w:sz w:val="14"/>
        </w:rPr>
        <w:t>“We’ve made a prediction on the basis of our best theories, and it is wrong, wildly wrong,” says Sean Carroll, a theoretical physicist at the California Institute of Technology. “That means we don’t just tweak a parameter here and there; we really have to think deeply about what our theories are.”</w:t>
      </w:r>
    </w:p>
    <w:p w14:paraId="22255DC8" w14:textId="77777777" w:rsidR="000326E9" w:rsidRPr="003C0741" w:rsidRDefault="000326E9" w:rsidP="000326E9">
      <w:pPr>
        <w:rPr>
          <w:sz w:val="14"/>
        </w:rPr>
      </w:pPr>
      <w:r w:rsidRPr="00CB19C4">
        <w:rPr>
          <w:rStyle w:val="StyleUnderline"/>
        </w:rPr>
        <w:t xml:space="preserve">Even if no one knows where the energy of empty space comes from or why it has the value it does, </w:t>
      </w:r>
      <w:r w:rsidRPr="00BB4C61">
        <w:rPr>
          <w:rStyle w:val="StyleUnderline"/>
          <w:highlight w:val="green"/>
        </w:rPr>
        <w:t xml:space="preserve">there is </w:t>
      </w:r>
      <w:r w:rsidRPr="003C0741">
        <w:rPr>
          <w:u w:val="single"/>
        </w:rPr>
        <w:t xml:space="preserve">now </w:t>
      </w:r>
      <w:r w:rsidRPr="00BB4C61">
        <w:rPr>
          <w:highlight w:val="green"/>
          <w:u w:val="single"/>
        </w:rPr>
        <w:t>no doubt</w:t>
      </w:r>
      <w:r w:rsidRPr="00CB19C4">
        <w:rPr>
          <w:rStyle w:val="StyleUnderline"/>
        </w:rPr>
        <w:t xml:space="preserve"> that </w:t>
      </w:r>
      <w:r w:rsidRPr="00BB4C61">
        <w:rPr>
          <w:rStyle w:val="StyleUnderline"/>
          <w:highlight w:val="green"/>
        </w:rPr>
        <w:t xml:space="preserve">it </w:t>
      </w:r>
      <w:r w:rsidRPr="00BB4C61">
        <w:rPr>
          <w:highlight w:val="green"/>
          <w:u w:val="single"/>
        </w:rPr>
        <w:t>exists</w:t>
      </w:r>
      <w:r w:rsidRPr="00CB19C4">
        <w:rPr>
          <w:rStyle w:val="StyleUnderline"/>
        </w:rPr>
        <w:t xml:space="preserve">. And </w:t>
      </w:r>
      <w:r w:rsidRPr="003C0741">
        <w:rPr>
          <w:rStyle w:val="StyleUnderline"/>
        </w:rPr>
        <w:t xml:space="preserve">if there is energy to be had, there is </w:t>
      </w:r>
      <w:r w:rsidRPr="003C0741">
        <w:rPr>
          <w:u w:val="single"/>
        </w:rPr>
        <w:t>inevitably</w:t>
      </w:r>
      <w:r w:rsidRPr="003C0741">
        <w:rPr>
          <w:rStyle w:val="StyleUnderline"/>
          <w:sz w:val="24"/>
        </w:rPr>
        <w:t xml:space="preserve"> </w:t>
      </w:r>
      <w:r w:rsidRPr="00BB4C61">
        <w:rPr>
          <w:rStyle w:val="StyleUnderline"/>
          <w:highlight w:val="green"/>
        </w:rPr>
        <w:t>somebody</w:t>
      </w:r>
      <w:r w:rsidRPr="00CB19C4">
        <w:rPr>
          <w:rStyle w:val="StyleUnderline"/>
        </w:rPr>
        <w:t xml:space="preserve"> out there </w:t>
      </w:r>
      <w:r w:rsidRPr="00BB4C61">
        <w:rPr>
          <w:rStyle w:val="StyleUnderline"/>
          <w:highlight w:val="green"/>
        </w:rPr>
        <w:t>thinking</w:t>
      </w:r>
      <w:r w:rsidRPr="00CB19C4">
        <w:rPr>
          <w:rStyle w:val="StyleUnderline"/>
        </w:rPr>
        <w:t xml:space="preserve"> of </w:t>
      </w:r>
      <w:r w:rsidRPr="00BB4C61">
        <w:rPr>
          <w:rStyle w:val="StyleUnderline"/>
          <w:highlight w:val="green"/>
        </w:rPr>
        <w:t>how to exploit it</w:t>
      </w:r>
      <w:r w:rsidRPr="00CB19C4">
        <w:rPr>
          <w:rStyle w:val="StyleUnderline"/>
        </w:rPr>
        <w:t xml:space="preserve">. The notion of </w:t>
      </w:r>
      <w:r w:rsidRPr="00BB4C61">
        <w:rPr>
          <w:rStyle w:val="StyleUnderline"/>
          <w:highlight w:val="green"/>
        </w:rPr>
        <w:t>limitless energy</w:t>
      </w:r>
      <w:r w:rsidRPr="00CB19C4">
        <w:rPr>
          <w:rStyle w:val="StyleUnderline"/>
        </w:rPr>
        <w:t xml:space="preserve"> from empty space has </w:t>
      </w:r>
      <w:r w:rsidRPr="00BB4C61">
        <w:rPr>
          <w:rStyle w:val="StyleUnderline"/>
          <w:highlight w:val="green"/>
        </w:rPr>
        <w:t xml:space="preserve">inspired </w:t>
      </w:r>
      <w:r w:rsidRPr="00BB4C61">
        <w:rPr>
          <w:highlight w:val="green"/>
          <w:u w:val="single"/>
        </w:rPr>
        <w:t>legions</w:t>
      </w:r>
      <w:r w:rsidRPr="00CB19C4">
        <w:rPr>
          <w:rStyle w:val="StyleUnderline"/>
        </w:rPr>
        <w:t xml:space="preserve"> of wannabe physicists who dream of developing the ultimate perpetual-motion device, a machine that would solve the world’s energy problems forever</w:t>
      </w:r>
      <w:r w:rsidRPr="003C0741">
        <w:rPr>
          <w:sz w:val="14"/>
        </w:rPr>
        <w:t>. A quick Internet search for the words free energy and vacuum turns up pages and pages of schemes for tapping the vacuum’s energy. I ask John Baez if such efforts are as hopeless as previous perpetual-motion machines. Are they equally crazy and doomed to failure?</w:t>
      </w:r>
    </w:p>
    <w:p w14:paraId="0E8B92CF" w14:textId="77777777" w:rsidR="000326E9" w:rsidRPr="00CB19C4" w:rsidRDefault="000326E9" w:rsidP="000326E9">
      <w:pPr>
        <w:rPr>
          <w:rStyle w:val="StyleUnderline"/>
        </w:rPr>
      </w:pPr>
      <w:r w:rsidRPr="003C0741">
        <w:rPr>
          <w:sz w:val="14"/>
        </w:rPr>
        <w:t xml:space="preserve">“Perhaps not as doomed as trying to prove the world is flat,” Baez says. “One thing I can say is that I sure hope it doesn’t work, because </w:t>
      </w:r>
      <w:r w:rsidRPr="00BB4C61">
        <w:rPr>
          <w:rStyle w:val="StyleUnderline"/>
          <w:highlight w:val="green"/>
        </w:rPr>
        <w:t xml:space="preserve">if you </w:t>
      </w:r>
      <w:r w:rsidRPr="003C0741">
        <w:rPr>
          <w:rStyle w:val="StyleUnderline"/>
        </w:rPr>
        <w:t xml:space="preserve">could </w:t>
      </w:r>
      <w:r w:rsidRPr="00BB4C61">
        <w:rPr>
          <w:rStyle w:val="StyleUnderline"/>
          <w:highlight w:val="green"/>
        </w:rPr>
        <w:t>extract energy</w:t>
      </w:r>
      <w:r w:rsidRPr="00CB19C4">
        <w:rPr>
          <w:rStyle w:val="StyleUnderline"/>
        </w:rPr>
        <w:t xml:space="preserve"> from the vacuum, </w:t>
      </w:r>
      <w:r w:rsidRPr="00BB4C61">
        <w:rPr>
          <w:rStyle w:val="StyleUnderline"/>
          <w:highlight w:val="green"/>
        </w:rPr>
        <w:t xml:space="preserve">it </w:t>
      </w:r>
      <w:r w:rsidRPr="003C0741">
        <w:rPr>
          <w:rStyle w:val="StyleUnderline"/>
        </w:rPr>
        <w:t xml:space="preserve">would </w:t>
      </w:r>
      <w:r w:rsidRPr="00BB4C61">
        <w:rPr>
          <w:highlight w:val="green"/>
          <w:u w:val="single"/>
        </w:rPr>
        <w:t>mean</w:t>
      </w:r>
      <w:r w:rsidRPr="0022193C">
        <w:rPr>
          <w:u w:val="single"/>
        </w:rPr>
        <w:t xml:space="preserve"> that </w:t>
      </w:r>
      <w:r w:rsidRPr="003C0741">
        <w:rPr>
          <w:u w:val="single"/>
        </w:rPr>
        <w:t xml:space="preserve">the </w:t>
      </w:r>
      <w:r w:rsidRPr="00BB4C61">
        <w:rPr>
          <w:highlight w:val="green"/>
          <w:u w:val="single"/>
        </w:rPr>
        <w:t>vacuum is not stable</w:t>
      </w:r>
      <w:r w:rsidRPr="003C0741">
        <w:rPr>
          <w:sz w:val="14"/>
        </w:rPr>
        <w:t xml:space="preserve">. For normal physicists,” he adds with a laugh, “the definition of the vacuum is that it’s the lowest-energy situation possible—it has less energy than anything else.” In short, Baez says, </w:t>
      </w:r>
      <w:r w:rsidRPr="00CB19C4">
        <w:rPr>
          <w:rStyle w:val="StyleUnderline"/>
        </w:rPr>
        <w:t>while we may be able to get energy from the vacuum, success “would mean the universe is far more unstable than we ever dreamed.”</w:t>
      </w:r>
    </w:p>
    <w:p w14:paraId="1B8BB7D0" w14:textId="77777777" w:rsidR="000326E9" w:rsidRPr="003C0741" w:rsidRDefault="000326E9" w:rsidP="000326E9">
      <w:pPr>
        <w:rPr>
          <w:sz w:val="14"/>
        </w:rPr>
      </w:pPr>
      <w:r w:rsidRPr="003C0741">
        <w:rPr>
          <w:sz w:val="14"/>
        </w:rPr>
        <w:t xml:space="preserve">The reasoning goes like this: </w:t>
      </w:r>
      <w:r w:rsidRPr="00CB19C4">
        <w:rPr>
          <w:rStyle w:val="StyleUnderline"/>
        </w:rPr>
        <w:t xml:space="preserve">If the vacuum is not at the lowest energy state possible, then at some point in the future, </w:t>
      </w:r>
      <w:r w:rsidRPr="003C0741">
        <w:rPr>
          <w:rStyle w:val="StyleUnderline"/>
        </w:rPr>
        <w:t xml:space="preserve">the </w:t>
      </w:r>
      <w:r w:rsidRPr="00BB4C61">
        <w:rPr>
          <w:rStyle w:val="StyleUnderline"/>
          <w:highlight w:val="green"/>
        </w:rPr>
        <w:t xml:space="preserve">vacuum </w:t>
      </w:r>
      <w:r w:rsidRPr="003C0741">
        <w:rPr>
          <w:rStyle w:val="StyleUnderline"/>
        </w:rPr>
        <w:t xml:space="preserve">could </w:t>
      </w:r>
      <w:r w:rsidRPr="00BB4C61">
        <w:rPr>
          <w:rStyle w:val="StyleUnderline"/>
          <w:highlight w:val="green"/>
        </w:rPr>
        <w:t>fall</w:t>
      </w:r>
      <w:r w:rsidRPr="00CB19C4">
        <w:rPr>
          <w:rStyle w:val="StyleUnderline"/>
        </w:rPr>
        <w:t xml:space="preserve"> to a lower state, </w:t>
      </w:r>
      <w:r w:rsidRPr="00BB4C61">
        <w:rPr>
          <w:rStyle w:val="StyleUnderline"/>
          <w:highlight w:val="green"/>
        </w:rPr>
        <w:t xml:space="preserve">pulsing </w:t>
      </w:r>
      <w:r w:rsidRPr="003C0741">
        <w:rPr>
          <w:rStyle w:val="StyleUnderline"/>
        </w:rPr>
        <w:t xml:space="preserve">out </w:t>
      </w:r>
      <w:r w:rsidRPr="00BB4C61">
        <w:rPr>
          <w:rStyle w:val="StyleUnderline"/>
          <w:highlight w:val="green"/>
        </w:rPr>
        <w:t xml:space="preserve">energy that </w:t>
      </w:r>
      <w:r w:rsidRPr="003C0741">
        <w:rPr>
          <w:rStyle w:val="StyleUnderline"/>
        </w:rPr>
        <w:t xml:space="preserve">would </w:t>
      </w:r>
      <w:r w:rsidRPr="00BB4C61">
        <w:rPr>
          <w:highlight w:val="green"/>
          <w:u w:val="single"/>
        </w:rPr>
        <w:t>threaten the</w:t>
      </w:r>
      <w:r w:rsidRPr="0022193C">
        <w:rPr>
          <w:u w:val="single"/>
        </w:rPr>
        <w:t xml:space="preserve"> very </w:t>
      </w:r>
      <w:r w:rsidRPr="003C0741">
        <w:rPr>
          <w:u w:val="single"/>
        </w:rPr>
        <w:t>structure of the cosmos</w:t>
      </w:r>
      <w:r w:rsidRPr="00BB4C61">
        <w:rPr>
          <w:rStyle w:val="StyleUnderline"/>
          <w:highlight w:val="green"/>
        </w:rPr>
        <w:t>. If some</w:t>
      </w:r>
      <w:r w:rsidRPr="00CB19C4">
        <w:rPr>
          <w:rStyle w:val="StyleUnderline"/>
        </w:rPr>
        <w:t xml:space="preserve"> clever </w:t>
      </w:r>
      <w:r w:rsidRPr="00BB4C61">
        <w:rPr>
          <w:rStyle w:val="StyleUnderline"/>
          <w:highlight w:val="green"/>
        </w:rPr>
        <w:t>engineer were</w:t>
      </w:r>
      <w:r w:rsidRPr="00CB19C4">
        <w:rPr>
          <w:rStyle w:val="StyleUnderline"/>
        </w:rPr>
        <w:t xml:space="preserve"> ever </w:t>
      </w:r>
      <w:r w:rsidRPr="00BB4C61">
        <w:rPr>
          <w:rStyle w:val="StyleUnderline"/>
          <w:highlight w:val="green"/>
        </w:rPr>
        <w:t>to extract energy</w:t>
      </w:r>
      <w:r w:rsidRPr="00CB19C4">
        <w:rPr>
          <w:rStyle w:val="StyleUnderline"/>
        </w:rPr>
        <w:t xml:space="preserve"> from the vacuum, </w:t>
      </w:r>
      <w:r w:rsidRPr="003C0741">
        <w:rPr>
          <w:rStyle w:val="StyleUnderline"/>
        </w:rPr>
        <w:t xml:space="preserve">it could </w:t>
      </w:r>
      <w:r w:rsidRPr="00BB4C61">
        <w:rPr>
          <w:highlight w:val="green"/>
          <w:u w:val="single"/>
        </w:rPr>
        <w:t xml:space="preserve">set off a </w:t>
      </w:r>
      <w:r w:rsidRPr="003C0741">
        <w:rPr>
          <w:u w:val="single"/>
        </w:rPr>
        <w:t xml:space="preserve">chain </w:t>
      </w:r>
      <w:r w:rsidRPr="00BB4C61">
        <w:rPr>
          <w:highlight w:val="green"/>
          <w:u w:val="single"/>
        </w:rPr>
        <w:t>reaction</w:t>
      </w:r>
      <w:r w:rsidRPr="00BB4C61">
        <w:rPr>
          <w:rStyle w:val="StyleUnderline"/>
          <w:highlight w:val="green"/>
        </w:rPr>
        <w:t xml:space="preserve"> that</w:t>
      </w:r>
      <w:r w:rsidRPr="00CB19C4">
        <w:rPr>
          <w:rStyle w:val="StyleUnderline"/>
        </w:rPr>
        <w:t xml:space="preserve"> would </w:t>
      </w:r>
      <w:r w:rsidRPr="003C0741">
        <w:rPr>
          <w:u w:val="single"/>
        </w:rPr>
        <w:t xml:space="preserve">spread at the speed of light and </w:t>
      </w:r>
      <w:r w:rsidRPr="00BB4C61">
        <w:rPr>
          <w:highlight w:val="green"/>
          <w:u w:val="single"/>
        </w:rPr>
        <w:t>destroy the universe</w:t>
      </w:r>
      <w:r w:rsidRPr="003C0741">
        <w:rPr>
          <w:sz w:val="14"/>
        </w:rPr>
        <w:t>. Free energy, yes, but not what the inventors had in mind.</w:t>
      </w:r>
      <w:bookmarkEnd w:id="0"/>
    </w:p>
    <w:p w14:paraId="5A176B45" w14:textId="77777777" w:rsidR="000326E9" w:rsidRDefault="000326E9" w:rsidP="000326E9"/>
    <w:p w14:paraId="4F7B258F" w14:textId="77777777" w:rsidR="000326E9" w:rsidRPr="00435411" w:rsidRDefault="000326E9" w:rsidP="000326E9">
      <w:pPr>
        <w:pStyle w:val="Heading4"/>
      </w:pPr>
      <w:r>
        <w:t xml:space="preserve">The military is developing </w:t>
      </w:r>
      <w:r>
        <w:rPr>
          <w:u w:val="single"/>
        </w:rPr>
        <w:t>isomer bombs</w:t>
      </w:r>
      <w:r>
        <w:t xml:space="preserve"> – </w:t>
      </w:r>
      <w:r>
        <w:rPr>
          <w:u w:val="single"/>
        </w:rPr>
        <w:t>testing</w:t>
      </w:r>
      <w:r>
        <w:t xml:space="preserve"> destroys the universe.</w:t>
      </w:r>
    </w:p>
    <w:p w14:paraId="425CC394" w14:textId="77777777" w:rsidR="000326E9" w:rsidRDefault="000326E9" w:rsidP="000326E9">
      <w:r>
        <w:t xml:space="preserve">Gary S. </w:t>
      </w:r>
      <w:proofErr w:type="spellStart"/>
      <w:r w:rsidRPr="002D3221">
        <w:rPr>
          <w:rStyle w:val="Style13ptBold"/>
        </w:rPr>
        <w:t>Bekkum</w:t>
      </w:r>
      <w:proofErr w:type="spellEnd"/>
      <w:r w:rsidRPr="002D3221">
        <w:rPr>
          <w:rStyle w:val="Style13ptBold"/>
        </w:rPr>
        <w:t xml:space="preserve"> 4</w:t>
      </w:r>
      <w:r>
        <w:t xml:space="preserve">, Founder of Spacetime Threat Assessment Report Research, Founder of </w:t>
      </w:r>
      <w:proofErr w:type="spellStart"/>
      <w:r>
        <w:t>STARstream</w:t>
      </w:r>
      <w:proofErr w:type="spellEnd"/>
      <w:r>
        <w:t xml:space="preserve"> Research, Futurist, “American Military is Pursuing New Types of Exotic Weapons”, Pravda, 8-30, </w:t>
      </w:r>
      <w:hyperlink r:id="rId17" w:history="1">
        <w:r>
          <w:rPr>
            <w:rStyle w:val="Hyperlink"/>
          </w:rPr>
          <w:t>https://www.pravdareport.com/science/5527-weapons/</w:t>
        </w:r>
      </w:hyperlink>
    </w:p>
    <w:p w14:paraId="7BC7DC6E" w14:textId="77777777" w:rsidR="000326E9" w:rsidRDefault="000326E9" w:rsidP="000326E9">
      <w:pPr>
        <w:rPr>
          <w:rStyle w:val="Emphasis"/>
        </w:rPr>
      </w:pPr>
      <w:r w:rsidRPr="00182F86">
        <w:rPr>
          <w:rStyle w:val="Emphasis"/>
        </w:rPr>
        <w:t xml:space="preserve">In recent years it has been discovered that </w:t>
      </w:r>
      <w:r w:rsidRPr="003C0741">
        <w:rPr>
          <w:rStyle w:val="Emphasis"/>
        </w:rPr>
        <w:t xml:space="preserve">our </w:t>
      </w:r>
      <w:r w:rsidRPr="0017663A">
        <w:rPr>
          <w:rStyle w:val="Emphasis"/>
          <w:highlight w:val="green"/>
        </w:rPr>
        <w:t xml:space="preserve">universe </w:t>
      </w:r>
      <w:r w:rsidRPr="003C0741">
        <w:rPr>
          <w:rStyle w:val="Emphasis"/>
        </w:rPr>
        <w:t xml:space="preserve">is being </w:t>
      </w:r>
      <w:r w:rsidRPr="0017663A">
        <w:rPr>
          <w:rStyle w:val="Emphasis"/>
          <w:highlight w:val="green"/>
        </w:rPr>
        <w:t>blown apart by</w:t>
      </w:r>
      <w:r w:rsidRPr="00182F86">
        <w:rPr>
          <w:rStyle w:val="Emphasis"/>
        </w:rPr>
        <w:t xml:space="preserve"> a mysterious anti-gravity effect called "</w:t>
      </w:r>
      <w:r w:rsidRPr="0017663A">
        <w:rPr>
          <w:rStyle w:val="Emphasis"/>
          <w:highlight w:val="green"/>
        </w:rPr>
        <w:t>dark energy</w:t>
      </w:r>
      <w:r w:rsidRPr="00182F86">
        <w:rPr>
          <w:rStyle w:val="Emphasis"/>
        </w:rPr>
        <w:t>".</w:t>
      </w:r>
      <w:r w:rsidRPr="00D24093">
        <w:rPr>
          <w:sz w:val="16"/>
        </w:rPr>
        <w:t xml:space="preserve"> Mainstream physicists are scrambling to explain this mysterious acceleration in the expansion of the universe. </w:t>
      </w:r>
      <w:r w:rsidRPr="00182F86">
        <w:rPr>
          <w:rStyle w:val="StyleUnderline"/>
        </w:rPr>
        <w:t xml:space="preserve">Some physicists even believe that the expansion will lead to "The Big Rip" when all of the matter in the universe is torn asunder - from clusters of galaxies in deep space down to the tiniest atomic particles. </w:t>
      </w:r>
      <w:r w:rsidRPr="00182F86">
        <w:rPr>
          <w:rStyle w:val="Emphasis"/>
        </w:rPr>
        <w:t xml:space="preserve">The </w:t>
      </w:r>
      <w:r w:rsidRPr="0017663A">
        <w:rPr>
          <w:rStyle w:val="Emphasis"/>
          <w:highlight w:val="green"/>
        </w:rPr>
        <w:t>universe</w:t>
      </w:r>
      <w:r w:rsidRPr="00182F86">
        <w:rPr>
          <w:rStyle w:val="Emphasis"/>
        </w:rPr>
        <w:t xml:space="preserve"> now appears to be </w:t>
      </w:r>
      <w:r w:rsidRPr="0017663A">
        <w:rPr>
          <w:rStyle w:val="Emphasis"/>
          <w:highlight w:val="green"/>
        </w:rPr>
        <w:t xml:space="preserve">made of </w:t>
      </w:r>
      <w:r w:rsidRPr="00334EF2">
        <w:rPr>
          <w:rStyle w:val="Emphasis"/>
        </w:rPr>
        <w:t>two unknowns - roughly</w:t>
      </w:r>
      <w:r w:rsidRPr="00182F86">
        <w:rPr>
          <w:rStyle w:val="Emphasis"/>
        </w:rPr>
        <w:t xml:space="preserve"> 23% is "</w:t>
      </w:r>
      <w:r w:rsidRPr="0017663A">
        <w:rPr>
          <w:rStyle w:val="Emphasis"/>
          <w:highlight w:val="green"/>
        </w:rPr>
        <w:t>dark matter</w:t>
      </w:r>
      <w:r w:rsidRPr="00182F86">
        <w:rPr>
          <w:rStyle w:val="Emphasis"/>
        </w:rPr>
        <w:t xml:space="preserve">", an invisible source of gravity, </w:t>
      </w:r>
      <w:r w:rsidRPr="0017663A">
        <w:rPr>
          <w:rStyle w:val="Emphasis"/>
          <w:highlight w:val="green"/>
        </w:rPr>
        <w:t>and</w:t>
      </w:r>
      <w:r w:rsidRPr="00182F86">
        <w:rPr>
          <w:rStyle w:val="Emphasis"/>
        </w:rPr>
        <w:t xml:space="preserve"> roughly 73% is "</w:t>
      </w:r>
      <w:r w:rsidRPr="0017663A">
        <w:rPr>
          <w:rStyle w:val="Emphasis"/>
          <w:highlight w:val="green"/>
        </w:rPr>
        <w:t>dark energy</w:t>
      </w:r>
      <w:r w:rsidRPr="00182F86">
        <w:rPr>
          <w:rStyle w:val="Emphasis"/>
        </w:rPr>
        <w:t>",</w:t>
      </w:r>
      <w:r w:rsidRPr="00D24093">
        <w:rPr>
          <w:sz w:val="16"/>
        </w:rPr>
        <w:t xml:space="preserve"> an invisible anti-gravity force. Ordinary matter constitutes perhaps 4 percent of the universe. Recently the British science news journal "New Scientist" revealed that </w:t>
      </w:r>
      <w:r w:rsidRPr="00FD579F">
        <w:rPr>
          <w:rStyle w:val="StyleUnderline"/>
        </w:rPr>
        <w:t xml:space="preserve">the American </w:t>
      </w:r>
      <w:r w:rsidRPr="0017663A">
        <w:rPr>
          <w:rStyle w:val="StyleUnderline"/>
          <w:highlight w:val="green"/>
        </w:rPr>
        <w:t xml:space="preserve">military is pursuing </w:t>
      </w:r>
      <w:r w:rsidRPr="003C0741">
        <w:rPr>
          <w:rStyle w:val="StyleUnderline"/>
        </w:rPr>
        <w:t>new</w:t>
      </w:r>
      <w:r w:rsidRPr="00D24093">
        <w:rPr>
          <w:sz w:val="16"/>
        </w:rPr>
        <w:t xml:space="preserve"> types of exotic </w:t>
      </w:r>
      <w:r w:rsidRPr="0017663A">
        <w:rPr>
          <w:rStyle w:val="StyleUnderline"/>
          <w:highlight w:val="green"/>
        </w:rPr>
        <w:t>bombs</w:t>
      </w:r>
      <w:r w:rsidRPr="00D24093">
        <w:rPr>
          <w:sz w:val="16"/>
        </w:rPr>
        <w:t xml:space="preserve"> - including a new class of isomeric </w:t>
      </w:r>
      <w:r w:rsidRPr="00FD579F">
        <w:rPr>
          <w:rStyle w:val="StyleUnderline"/>
        </w:rPr>
        <w:t>gamma ray weapons</w:t>
      </w:r>
      <w:r w:rsidRPr="00D24093">
        <w:rPr>
          <w:sz w:val="16"/>
        </w:rPr>
        <w:t xml:space="preserve">.  </w:t>
      </w:r>
      <w:r w:rsidRPr="00884C25">
        <w:rPr>
          <w:rStyle w:val="Emphasis"/>
        </w:rPr>
        <w:t xml:space="preserve">Unlike conventional atomic and hydrogen bombs, the </w:t>
      </w:r>
      <w:r w:rsidRPr="00FD579F">
        <w:rPr>
          <w:rStyle w:val="Emphasis"/>
        </w:rPr>
        <w:t xml:space="preserve">new weapons </w:t>
      </w:r>
      <w:r w:rsidRPr="003C0741">
        <w:rPr>
          <w:rStyle w:val="Emphasis"/>
        </w:rPr>
        <w:t xml:space="preserve">would </w:t>
      </w:r>
      <w:r w:rsidRPr="0017663A">
        <w:rPr>
          <w:rStyle w:val="Emphasis"/>
          <w:highlight w:val="green"/>
        </w:rPr>
        <w:t xml:space="preserve">trigger </w:t>
      </w:r>
      <w:r w:rsidRPr="00334EF2">
        <w:rPr>
          <w:rStyle w:val="Emphasis"/>
        </w:rPr>
        <w:t xml:space="preserve">the </w:t>
      </w:r>
      <w:r w:rsidRPr="003C0741">
        <w:rPr>
          <w:rStyle w:val="Emphasis"/>
        </w:rPr>
        <w:t xml:space="preserve">release of </w:t>
      </w:r>
      <w:r w:rsidRPr="0017663A">
        <w:rPr>
          <w:rStyle w:val="Emphasis"/>
          <w:highlight w:val="green"/>
        </w:rPr>
        <w:t xml:space="preserve">energy by absorbing radiation, and </w:t>
      </w:r>
      <w:r w:rsidRPr="00334EF2">
        <w:rPr>
          <w:rStyle w:val="Emphasis"/>
        </w:rPr>
        <w:t xml:space="preserve">respond by </w:t>
      </w:r>
      <w:r w:rsidRPr="0017663A">
        <w:rPr>
          <w:rStyle w:val="Emphasis"/>
          <w:highlight w:val="green"/>
        </w:rPr>
        <w:t xml:space="preserve">re-emitting </w:t>
      </w:r>
      <w:r w:rsidRPr="00334EF2">
        <w:rPr>
          <w:rStyle w:val="Emphasis"/>
        </w:rPr>
        <w:t xml:space="preserve">a far more powerful </w:t>
      </w:r>
      <w:r w:rsidRPr="0017663A">
        <w:rPr>
          <w:rStyle w:val="Emphasis"/>
          <w:highlight w:val="green"/>
        </w:rPr>
        <w:t>radiation</w:t>
      </w:r>
      <w:r w:rsidRPr="00884C25">
        <w:rPr>
          <w:rStyle w:val="Emphasis"/>
        </w:rPr>
        <w:t xml:space="preserve">. </w:t>
      </w:r>
      <w:r w:rsidRPr="00884C25">
        <w:rPr>
          <w:rStyle w:val="StyleUnderline"/>
        </w:rPr>
        <w:t>In this new category of gamma-ray weapons, a nuclear isomer absorbs x-rays and re-emits higher frequency gamma rays.</w:t>
      </w:r>
      <w:r w:rsidRPr="00D24093">
        <w:rPr>
          <w:sz w:val="16"/>
        </w:rPr>
        <w:t xml:space="preserve"> </w:t>
      </w:r>
      <w:r w:rsidRPr="00884C25">
        <w:rPr>
          <w:rStyle w:val="Emphasis"/>
        </w:rPr>
        <w:t xml:space="preserve">The emitted gamma radiation has been reported to release 60 times the energy of the x-rays that trigger the effect. </w:t>
      </w:r>
      <w:r>
        <w:rPr>
          <w:rStyle w:val="Emphasis"/>
        </w:rPr>
        <w:t xml:space="preserve"> </w:t>
      </w:r>
    </w:p>
    <w:p w14:paraId="3D6055BB" w14:textId="77777777" w:rsidR="000326E9" w:rsidRPr="003C0741" w:rsidRDefault="000326E9" w:rsidP="000326E9">
      <w:pPr>
        <w:rPr>
          <w:sz w:val="8"/>
          <w:szCs w:val="8"/>
        </w:rPr>
      </w:pPr>
      <w:r w:rsidRPr="003C0741">
        <w:rPr>
          <w:sz w:val="8"/>
          <w:szCs w:val="8"/>
        </w:rPr>
        <w:t xml:space="preserve">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3C0741">
        <w:rPr>
          <w:sz w:val="8"/>
          <w:szCs w:val="8"/>
        </w:rPr>
        <w:t>Firmage</w:t>
      </w:r>
      <w:proofErr w:type="spellEnd"/>
      <w:r w:rsidRPr="003C0741">
        <w:rPr>
          <w:sz w:val="8"/>
          <w:szCs w:val="8"/>
        </w:rPr>
        <w:t xml:space="preserve">, then the 28-year-old Silicon Valley CEO of the </w:t>
      </w:r>
      <w:proofErr w:type="gramStart"/>
      <w:r w:rsidRPr="003C0741">
        <w:rPr>
          <w:sz w:val="8"/>
          <w:szCs w:val="8"/>
        </w:rPr>
        <w:t>three billion dollar</w:t>
      </w:r>
      <w:proofErr w:type="gramEnd"/>
      <w:r w:rsidRPr="003C0741">
        <w:rPr>
          <w:sz w:val="8"/>
          <w:szCs w:val="8"/>
        </w:rPr>
        <w:t xml:space="preserve"> Internet firm US Web, began to fund research in parallel with NASA. </w:t>
      </w:r>
      <w:proofErr w:type="spellStart"/>
      <w:r w:rsidRPr="003C0741">
        <w:rPr>
          <w:sz w:val="8"/>
          <w:szCs w:val="8"/>
        </w:rPr>
        <w:t>Firmage</w:t>
      </w:r>
      <w:proofErr w:type="spellEnd"/>
      <w:r w:rsidRPr="003C0741">
        <w:rPr>
          <w:sz w:val="8"/>
          <w:szCs w:val="8"/>
        </w:rPr>
        <w:t xml:space="preserve"> hired a NASA Ames nano-technology scientist, Creon </w:t>
      </w:r>
      <w:proofErr w:type="spellStart"/>
      <w:r w:rsidRPr="003C0741">
        <w:rPr>
          <w:sz w:val="8"/>
          <w:szCs w:val="8"/>
        </w:rPr>
        <w:t>Levit</w:t>
      </w:r>
      <w:proofErr w:type="spellEnd"/>
      <w:r w:rsidRPr="003C0741">
        <w:rPr>
          <w:sz w:val="8"/>
          <w:szCs w:val="8"/>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3C0741">
        <w:rPr>
          <w:sz w:val="8"/>
          <w:szCs w:val="8"/>
        </w:rPr>
        <w:t>Valentini</w:t>
      </w:r>
      <w:proofErr w:type="spellEnd"/>
      <w:r w:rsidRPr="003C0741">
        <w:rPr>
          <w:sz w:val="8"/>
          <w:szCs w:val="8"/>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3C0741">
        <w:rPr>
          <w:sz w:val="8"/>
          <w:szCs w:val="8"/>
        </w:rPr>
        <w:t>seriouslycontemplate</w:t>
      </w:r>
      <w:proofErr w:type="spellEnd"/>
      <w:r w:rsidRPr="003C0741">
        <w:rPr>
          <w:sz w:val="8"/>
          <w:szCs w:val="8"/>
        </w:rPr>
        <w:t xml:space="preserv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 "Such research should be forbidden!"</w:t>
      </w:r>
    </w:p>
    <w:p w14:paraId="33C5C4D2" w14:textId="77777777" w:rsidR="000326E9" w:rsidRPr="00D24093" w:rsidRDefault="000326E9" w:rsidP="000326E9">
      <w:pPr>
        <w:rPr>
          <w:sz w:val="16"/>
        </w:rPr>
      </w:pPr>
      <w:r w:rsidRPr="00D24093">
        <w:rPr>
          <w:rStyle w:val="StyleUnderline"/>
        </w:rPr>
        <w:t>In the early 1970's Soviet physicists were concerned that the vacuum of our universe was only one possible state of empty space.</w:t>
      </w:r>
      <w:r w:rsidRPr="00D24093">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D24093">
        <w:rPr>
          <w:rStyle w:val="StyleUnderline"/>
        </w:rPr>
        <w:t xml:space="preserve">the father of the Soviet hydrogen bomb, expressing his concern about research into the phase transitions of the vacuum. </w:t>
      </w:r>
      <w:r w:rsidRPr="003C0741">
        <w:rPr>
          <w:rStyle w:val="Emphasis"/>
        </w:rPr>
        <w:t xml:space="preserve">If </w:t>
      </w:r>
      <w:r w:rsidRPr="00902980">
        <w:rPr>
          <w:rStyle w:val="Emphasis"/>
        </w:rPr>
        <w:t xml:space="preserve">the </w:t>
      </w:r>
      <w:r w:rsidRPr="0017663A">
        <w:rPr>
          <w:rStyle w:val="Emphasis"/>
          <w:highlight w:val="green"/>
        </w:rPr>
        <w:t xml:space="preserve">wall between vacuum states </w:t>
      </w:r>
      <w:r w:rsidRPr="00902980">
        <w:rPr>
          <w:rStyle w:val="Emphasis"/>
        </w:rPr>
        <w:t xml:space="preserve">was to be </w:t>
      </w:r>
      <w:r w:rsidRPr="0017663A">
        <w:rPr>
          <w:rStyle w:val="Emphasis"/>
          <w:highlight w:val="green"/>
        </w:rPr>
        <w:t>breached, calculations show</w:t>
      </w:r>
      <w:r w:rsidRPr="00902980">
        <w:rPr>
          <w:rStyle w:val="Emphasis"/>
        </w:rPr>
        <w:t xml:space="preserve">ed that </w:t>
      </w:r>
      <w:r w:rsidRPr="0017663A">
        <w:rPr>
          <w:rStyle w:val="Emphasis"/>
          <w:highlight w:val="green"/>
        </w:rPr>
        <w:t xml:space="preserve">an unstoppable </w:t>
      </w:r>
      <w:r w:rsidRPr="00115930">
        <w:rPr>
          <w:rStyle w:val="Emphasis"/>
        </w:rPr>
        <w:t xml:space="preserve">expanding </w:t>
      </w:r>
      <w:r w:rsidRPr="0017663A">
        <w:rPr>
          <w:rStyle w:val="Emphasis"/>
          <w:highlight w:val="green"/>
        </w:rPr>
        <w:t xml:space="preserve">bubble </w:t>
      </w:r>
      <w:r w:rsidRPr="003C0741">
        <w:rPr>
          <w:rStyle w:val="Emphasis"/>
        </w:rPr>
        <w:t xml:space="preserve">would </w:t>
      </w:r>
      <w:r w:rsidRPr="00902980">
        <w:rPr>
          <w:rStyle w:val="Emphasis"/>
        </w:rPr>
        <w:t xml:space="preserve">continue to </w:t>
      </w:r>
      <w:r w:rsidRPr="0017663A">
        <w:rPr>
          <w:rStyle w:val="Emphasis"/>
          <w:highlight w:val="green"/>
        </w:rPr>
        <w:t xml:space="preserve">grow until it destroyed our </w:t>
      </w:r>
      <w:r w:rsidRPr="00115930">
        <w:rPr>
          <w:rStyle w:val="Emphasis"/>
        </w:rPr>
        <w:t xml:space="preserve">entire </w:t>
      </w:r>
      <w:r w:rsidRPr="0017663A">
        <w:rPr>
          <w:rStyle w:val="Emphasis"/>
          <w:highlight w:val="green"/>
        </w:rPr>
        <w:t>universe</w:t>
      </w:r>
      <w:r w:rsidRPr="00D24093">
        <w:rPr>
          <w:rStyle w:val="Emphasis"/>
        </w:rPr>
        <w:t>!</w:t>
      </w:r>
      <w:r w:rsidRPr="00D24093">
        <w:rPr>
          <w:sz w:val="16"/>
        </w:rPr>
        <w:t xml:space="preserve"> Sakharov declared that "Such research should be forbidden!" According to Okun, Sakharov feared that an experiment might accidentally trigger a vacuum phase transition.</w:t>
      </w:r>
    </w:p>
    <w:p w14:paraId="5E803B01" w14:textId="77777777" w:rsidR="000E5990" w:rsidRPr="00B55AD5" w:rsidRDefault="000E5990" w:rsidP="000E5990"/>
    <w:p w14:paraId="7864775E" w14:textId="77777777" w:rsidR="000E5990" w:rsidRDefault="000E5990" w:rsidP="000E5990">
      <w:pPr>
        <w:pStyle w:val="Heading3"/>
      </w:pPr>
      <w:r>
        <w:t>1NC – Overview</w:t>
      </w:r>
    </w:p>
    <w:p w14:paraId="41444177" w14:textId="7FFA9AD8" w:rsidR="000E5990" w:rsidRDefault="000E5990" w:rsidP="000E5990">
      <w:pPr>
        <w:pStyle w:val="Heading4"/>
      </w:pPr>
      <w:r>
        <w:t xml:space="preserve">Have a high threshold for 1AR </w:t>
      </w:r>
      <w:r w:rsidRPr="00497A0B">
        <w:rPr>
          <w:u w:val="single"/>
        </w:rPr>
        <w:t>extrapolations</w:t>
      </w:r>
      <w:r>
        <w:t xml:space="preserve"> for impacts. Their card</w:t>
      </w:r>
      <w:r>
        <w:t>s are nonexistent</w:t>
      </w:r>
      <w:r>
        <w:t xml:space="preserve"> </w:t>
      </w:r>
      <w:r>
        <w:t xml:space="preserve">and any warrants in internal link evidence is </w:t>
      </w:r>
      <w:r w:rsidRPr="00497A0B">
        <w:rPr>
          <w:u w:val="single"/>
        </w:rPr>
        <w:t>under warranted</w:t>
      </w:r>
      <w:r>
        <w:t xml:space="preserve"> and </w:t>
      </w:r>
      <w:r w:rsidRPr="00497A0B">
        <w:rPr>
          <w:u w:val="single"/>
        </w:rPr>
        <w:t>causally asserts</w:t>
      </w:r>
      <w:r>
        <w:t xml:space="preserve"> claims without delineated warrants—don’t fill in gaps for them. Reject new 1ar extinction evidence—we based our 1nc strategy off of bad impact evidence. </w:t>
      </w:r>
      <w:r w:rsidRPr="002A1477">
        <w:rPr>
          <w:u w:val="single"/>
        </w:rPr>
        <w:t>Study indicts</w:t>
      </w:r>
      <w:r>
        <w:t xml:space="preserve"> and answers to our impacts/transition solves but </w:t>
      </w:r>
      <w:r w:rsidRPr="002A1477">
        <w:rPr>
          <w:u w:val="single"/>
        </w:rPr>
        <w:t>discourages</w:t>
      </w:r>
      <w:r>
        <w:t xml:space="preserve"> sandbagging good ev until after the 1nc.</w:t>
      </w:r>
    </w:p>
    <w:p w14:paraId="4C134E33" w14:textId="77777777" w:rsidR="000E5990" w:rsidRPr="000E5990" w:rsidRDefault="000E5990" w:rsidP="000E5990"/>
    <w:p w14:paraId="488E6A87" w14:textId="77777777" w:rsidR="000E5990" w:rsidRDefault="000E5990" w:rsidP="000E5990">
      <w:pPr>
        <w:pStyle w:val="Heading4"/>
      </w:pPr>
      <w:r>
        <w:t xml:space="preserve">We don’t have to win much – 100 can </w:t>
      </w:r>
      <w:r w:rsidRPr="00A83031">
        <w:rPr>
          <w:u w:val="single"/>
        </w:rPr>
        <w:t>repopulate</w:t>
      </w:r>
      <w:r>
        <w:t xml:space="preserve"> civilization.</w:t>
      </w:r>
    </w:p>
    <w:p w14:paraId="1A99910A" w14:textId="77777777" w:rsidR="000E5990" w:rsidRPr="00BA022D" w:rsidRDefault="000E5990" w:rsidP="000E5990">
      <w:r>
        <w:t xml:space="preserve">Corey S. </w:t>
      </w:r>
      <w:r w:rsidRPr="00BA022D">
        <w:rPr>
          <w:rStyle w:val="Style13ptBold"/>
        </w:rPr>
        <w:t>Powell 18</w:t>
      </w:r>
      <w:r w:rsidRPr="00BA022D">
        <w:t>, 8-13-2018, "How many humans would it take to keep our species alive? One scientist's surprising answer," NBC News, https://www.nbcnews.com/mach/science/how-many-humans-would-it-take-keep-our-species-alive-ncna900151</w:t>
      </w:r>
    </w:p>
    <w:p w14:paraId="105DF7DD" w14:textId="77777777" w:rsidR="000E5990" w:rsidRPr="00661E67" w:rsidRDefault="000E5990" w:rsidP="000E5990">
      <w:pPr>
        <w:rPr>
          <w:sz w:val="16"/>
        </w:rPr>
      </w:pPr>
      <w:r w:rsidRPr="00661E67">
        <w:rPr>
          <w:sz w:val="16"/>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w:t>
      </w:r>
      <w:r w:rsidRPr="00BA022D">
        <w:rPr>
          <w:rStyle w:val="StyleUnderline"/>
        </w:rPr>
        <w:t>Could we safeguard our species</w:t>
      </w:r>
      <w:r w:rsidRPr="00661E67">
        <w:rPr>
          <w:sz w:val="16"/>
        </w:rPr>
        <w:t xml:space="preserve"> by sending a space ark to a new home, a la "Battlestar Galactica" or the movie "Passengers</w:t>
      </w:r>
      <w:r w:rsidRPr="00BA022D">
        <w:rPr>
          <w:rStyle w:val="StyleUnderline"/>
        </w:rPr>
        <w:t>?</w:t>
      </w:r>
      <w:r w:rsidRPr="00661E67">
        <w:rPr>
          <w:sz w:val="16"/>
        </w:rPr>
        <w:t xml:space="preserve">" </w:t>
      </w:r>
      <w:r w:rsidRPr="00BA022D">
        <w:rPr>
          <w:rStyle w:val="StyleUnderline"/>
        </w:rPr>
        <w:t>Frédéric Marin is</w:t>
      </w:r>
      <w:r w:rsidRPr="00661E67">
        <w:rPr>
          <w:sz w:val="16"/>
        </w:rPr>
        <w:t xml:space="preserve"> among those who are </w:t>
      </w:r>
      <w:r w:rsidRPr="00BA022D">
        <w:rPr>
          <w:rStyle w:val="StyleUnderline"/>
        </w:rPr>
        <w:t>doing the hard thinking</w:t>
      </w:r>
      <w:r w:rsidRPr="00661E67">
        <w:rPr>
          <w:sz w:val="16"/>
        </w:rPr>
        <w:t xml:space="preserve">.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In other words, </w:t>
      </w:r>
      <w:r w:rsidRPr="00661E67">
        <w:rPr>
          <w:rStyle w:val="StyleUnderline"/>
        </w:rPr>
        <w:t xml:space="preserve">what is the </w:t>
      </w:r>
      <w:r w:rsidRPr="0058289E">
        <w:rPr>
          <w:rStyle w:val="StyleUnderline"/>
          <w:highlight w:val="green"/>
        </w:rPr>
        <w:t xml:space="preserve">minimum </w:t>
      </w:r>
      <w:r w:rsidRPr="00661E67">
        <w:rPr>
          <w:rStyle w:val="StyleUnderline"/>
        </w:rPr>
        <w:t xml:space="preserve">number of </w:t>
      </w:r>
      <w:r w:rsidRPr="0058289E">
        <w:rPr>
          <w:rStyle w:val="StyleUnderline"/>
          <w:highlight w:val="green"/>
        </w:rPr>
        <w:t xml:space="preserve">people </w:t>
      </w:r>
      <w:r w:rsidRPr="00A83031">
        <w:rPr>
          <w:rStyle w:val="StyleUnderline"/>
        </w:rPr>
        <w:t>required to</w:t>
      </w:r>
      <w:r w:rsidRPr="00661E67">
        <w:rPr>
          <w:sz w:val="16"/>
        </w:rPr>
        <w:t xml:space="preserve"> deliver and successfully </w:t>
      </w:r>
      <w:r w:rsidRPr="00A83031">
        <w:rPr>
          <w:rStyle w:val="StyleUnderline"/>
        </w:rPr>
        <w:t>plant a self-sustaining population</w:t>
      </w:r>
      <w:r w:rsidRPr="00661E67">
        <w:rPr>
          <w:sz w:val="16"/>
        </w:rPr>
        <w:t xml:space="preserve"> of Homo sapiens on another Earth</w:t>
      </w:r>
      <w:r w:rsidRPr="00A83031">
        <w:rPr>
          <w:rStyle w:val="StyleUnderline"/>
        </w:rPr>
        <w:t>?</w:t>
      </w:r>
      <w:r w:rsidRPr="00661E67">
        <w:rPr>
          <w:sz w:val="16"/>
        </w:rPr>
        <w:t xml:space="preserve"> “I was reading a lot on the human psychological aspect of spaceflight, and I realized that all books I’ve read and all the movies I’ve seen that were dealing with multiple-generation ships were very naïve,” Marin says. “Since I have access to huge computing power and state-of-the-art simulation tools, I decided to solve this on my spare time.” So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r w:rsidRPr="00661E67">
        <w:rPr>
          <w:rStyle w:val="StyleUnderline"/>
        </w:rPr>
        <w:t>The number Marin</w:t>
      </w:r>
      <w:r w:rsidRPr="00BA022D">
        <w:rPr>
          <w:rStyle w:val="StyleUnderline"/>
        </w:rPr>
        <w:t xml:space="preserve"> came up with </w:t>
      </w:r>
      <w:r w:rsidRPr="0058289E">
        <w:rPr>
          <w:rStyle w:val="StyleUnderline"/>
          <w:highlight w:val="green"/>
        </w:rPr>
        <w:t>is</w:t>
      </w:r>
      <w:r w:rsidRPr="00BA022D">
        <w:rPr>
          <w:rStyle w:val="StyleUnderline"/>
        </w:rPr>
        <w:t xml:space="preserve"> </w:t>
      </w:r>
      <w:r w:rsidRPr="00661E67">
        <w:rPr>
          <w:sz w:val="16"/>
        </w:rPr>
        <w:t xml:space="preserve">98. </w:t>
      </w:r>
      <w:r w:rsidRPr="00A83031">
        <w:rPr>
          <w:rStyle w:val="Emphasis"/>
        </w:rPr>
        <w:t xml:space="preserve">Just </w:t>
      </w:r>
      <w:r w:rsidRPr="0058289E">
        <w:rPr>
          <w:rStyle w:val="Emphasis"/>
          <w:highlight w:val="green"/>
        </w:rPr>
        <w:t>98</w:t>
      </w:r>
      <w:r w:rsidRPr="00BA022D">
        <w:rPr>
          <w:rStyle w:val="Emphasis"/>
        </w:rPr>
        <w:t xml:space="preserve"> healthy people</w:t>
      </w:r>
      <w:r w:rsidRPr="00661E67">
        <w:rPr>
          <w:sz w:val="16"/>
        </w:rPr>
        <w:t xml:space="preserve"> would be needed to operate the ship over many generations and to set up a healthy (non-inbred) population on another world, he estimates. That number holds even for his test case of a space ark mission </w:t>
      </w:r>
      <w:r w:rsidRPr="0058289E">
        <w:rPr>
          <w:rStyle w:val="StyleUnderline"/>
          <w:highlight w:val="green"/>
        </w:rPr>
        <w:t>lasting</w:t>
      </w:r>
      <w:r w:rsidRPr="00BA022D">
        <w:rPr>
          <w:rStyle w:val="StyleUnderline"/>
        </w:rPr>
        <w:t xml:space="preserve"> </w:t>
      </w:r>
      <w:r w:rsidRPr="00A83031">
        <w:rPr>
          <w:rStyle w:val="StyleUnderline"/>
        </w:rPr>
        <w:t xml:space="preserve">more than </w:t>
      </w:r>
      <w:r w:rsidRPr="0058289E">
        <w:rPr>
          <w:rStyle w:val="StyleUnderline"/>
          <w:highlight w:val="green"/>
        </w:rPr>
        <w:t>6,000 years</w:t>
      </w:r>
      <w:r w:rsidRPr="00661E67">
        <w:rPr>
          <w:sz w:val="16"/>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58289E">
        <w:rPr>
          <w:rStyle w:val="Emphasis"/>
          <w:highlight w:val="green"/>
        </w:rPr>
        <w:t xml:space="preserve">even if billions </w:t>
      </w:r>
      <w:r w:rsidRPr="00A83031">
        <w:rPr>
          <w:rStyle w:val="Emphasis"/>
        </w:rPr>
        <w:t xml:space="preserve">of humans </w:t>
      </w:r>
      <w:r w:rsidRPr="0058289E">
        <w:rPr>
          <w:rStyle w:val="Emphasis"/>
          <w:highlight w:val="green"/>
        </w:rPr>
        <w:t>were wiped</w:t>
      </w:r>
      <w:r w:rsidRPr="00BA022D">
        <w:rPr>
          <w:rStyle w:val="Emphasis"/>
        </w:rPr>
        <w:t xml:space="preserve"> out by some catastrophe, </w:t>
      </w:r>
      <w:r w:rsidRPr="0058289E">
        <w:rPr>
          <w:rStyle w:val="Emphasis"/>
          <w:highlight w:val="green"/>
        </w:rPr>
        <w:t xml:space="preserve">as long as </w:t>
      </w:r>
      <w:r w:rsidRPr="00A83031">
        <w:rPr>
          <w:rStyle w:val="Emphasis"/>
        </w:rPr>
        <w:t xml:space="preserve">a suitable group of </w:t>
      </w:r>
      <w:r w:rsidRPr="0058289E">
        <w:rPr>
          <w:rStyle w:val="Emphasis"/>
          <w:highlight w:val="green"/>
        </w:rPr>
        <w:t>98 survived</w:t>
      </w:r>
      <w:r w:rsidRPr="00661E67">
        <w:rPr>
          <w:sz w:val="16"/>
        </w:rPr>
        <w:t xml:space="preserve"> and were able to mate, Marin says, </w:t>
      </w:r>
      <w:r w:rsidRPr="00661E67">
        <w:rPr>
          <w:rStyle w:val="StyleUnderline"/>
        </w:rPr>
        <w:t xml:space="preserve">they could </w:t>
      </w:r>
      <w:r w:rsidRPr="0058289E">
        <w:rPr>
          <w:rStyle w:val="StyleUnderline"/>
          <w:highlight w:val="green"/>
        </w:rPr>
        <w:t xml:space="preserve">carry </w:t>
      </w:r>
      <w:r w:rsidRPr="00A83031">
        <w:rPr>
          <w:rStyle w:val="StyleUnderline"/>
        </w:rPr>
        <w:t xml:space="preserve">enough </w:t>
      </w:r>
      <w:r w:rsidRPr="0058289E">
        <w:rPr>
          <w:rStyle w:val="StyleUnderline"/>
          <w:highlight w:val="green"/>
        </w:rPr>
        <w:t xml:space="preserve">genetic diversity to propagate the species </w:t>
      </w:r>
      <w:r w:rsidRPr="00A83031">
        <w:rPr>
          <w:rStyle w:val="StyleUnderline"/>
        </w:rPr>
        <w:t>and rebuild the</w:t>
      </w:r>
      <w:r w:rsidRPr="00BA022D">
        <w:rPr>
          <w:rStyle w:val="StyleUnderline"/>
        </w:rPr>
        <w:t xml:space="preserve"> population</w:t>
      </w:r>
      <w:r w:rsidRPr="00661E67">
        <w:rPr>
          <w:sz w:val="16"/>
        </w:rPr>
        <w:t xml:space="preserve">. Rival calculation Marin acknowledges that </w:t>
      </w:r>
      <w:r w:rsidRPr="00661E67">
        <w:rPr>
          <w:rStyle w:val="StyleUnderline"/>
        </w:rPr>
        <w:t>98 sounds like a</w:t>
      </w:r>
      <w:r w:rsidRPr="00661E67">
        <w:rPr>
          <w:sz w:val="16"/>
        </w:rPr>
        <w:t xml:space="preserve">n awfully </w:t>
      </w:r>
      <w:r w:rsidRPr="00661E67">
        <w:rPr>
          <w:rStyle w:val="StyleUnderline"/>
        </w:rPr>
        <w:t>small number</w:t>
      </w:r>
      <w:r w:rsidRPr="00661E67">
        <w:rPr>
          <w:sz w:val="16"/>
        </w:rPr>
        <w:t xml:space="preserve">. </w:t>
      </w:r>
      <w:r w:rsidRPr="00661E67">
        <w:rPr>
          <w:rStyle w:val="StyleUnderline"/>
        </w:rPr>
        <w:t>But</w:t>
      </w:r>
      <w:r w:rsidRPr="00661E67">
        <w:rPr>
          <w:sz w:val="16"/>
        </w:rPr>
        <w:t xml:space="preserve"> he </w:t>
      </w:r>
      <w:r w:rsidRPr="00A83031">
        <w:rPr>
          <w:rStyle w:val="StyleUnderline"/>
        </w:rPr>
        <w:t>insists it makes sense</w:t>
      </w:r>
      <w:r w:rsidRPr="00661E67">
        <w:rPr>
          <w:sz w:val="16"/>
        </w:rPr>
        <w:t xml:space="preserve">, even knowing that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Many </w:t>
      </w:r>
      <w:r w:rsidRPr="0058289E">
        <w:rPr>
          <w:rStyle w:val="StyleUnderline"/>
          <w:highlight w:val="green"/>
        </w:rPr>
        <w:t xml:space="preserve">hunter-gatherer </w:t>
      </w:r>
      <w:r w:rsidRPr="00661E67">
        <w:rPr>
          <w:rStyle w:val="StyleUnderline"/>
        </w:rPr>
        <w:t xml:space="preserve">societies </w:t>
      </w:r>
      <w:r w:rsidRPr="0058289E">
        <w:rPr>
          <w:rStyle w:val="StyleUnderline"/>
          <w:highlight w:val="green"/>
        </w:rPr>
        <w:t xml:space="preserve">survive in </w:t>
      </w:r>
      <w:r w:rsidRPr="00A83031">
        <w:rPr>
          <w:rStyle w:val="StyleUnderline"/>
        </w:rPr>
        <w:t xml:space="preserve">groups of about </w:t>
      </w:r>
      <w:r w:rsidRPr="0058289E">
        <w:rPr>
          <w:rStyle w:val="StyleUnderline"/>
          <w:highlight w:val="green"/>
        </w:rPr>
        <w:t>100</w:t>
      </w:r>
      <w:r w:rsidRPr="00661E67">
        <w:rPr>
          <w:sz w:val="16"/>
        </w:rPr>
        <w:t>,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p>
    <w:p w14:paraId="63AB9560" w14:textId="6D085E74" w:rsidR="000E5990" w:rsidRDefault="000E5990" w:rsidP="000E5990"/>
    <w:p w14:paraId="751C6A38" w14:textId="01829E4D" w:rsidR="000E5990" w:rsidRDefault="000E5990" w:rsidP="000E5990">
      <w:pPr>
        <w:pStyle w:val="Heading3"/>
      </w:pPr>
      <w:r>
        <w:t>1NC – AT: Robock and Toon</w:t>
      </w:r>
    </w:p>
    <w:p w14:paraId="0AFFA267" w14:textId="207B481A" w:rsidR="000E5990" w:rsidRPr="000E5990" w:rsidRDefault="000E5990" w:rsidP="000E5990">
      <w:pPr>
        <w:pStyle w:val="Heading4"/>
      </w:pPr>
      <w:r>
        <w:t>Preempting 1AR evidence:</w:t>
      </w:r>
    </w:p>
    <w:p w14:paraId="1998ACC3" w14:textId="77777777" w:rsidR="000E5990" w:rsidRPr="002315BE" w:rsidRDefault="000E5990" w:rsidP="000E5990">
      <w:pPr>
        <w:pStyle w:val="Heading4"/>
      </w:pPr>
      <w:r w:rsidRPr="002315BE">
        <w:t xml:space="preserve">Their models are </w:t>
      </w:r>
      <w:r w:rsidRPr="002315BE">
        <w:rPr>
          <w:u w:val="single"/>
        </w:rPr>
        <w:t>inaccurate</w:t>
      </w:r>
      <w:r w:rsidRPr="002315BE">
        <w:t xml:space="preserve"> representations.</w:t>
      </w:r>
    </w:p>
    <w:p w14:paraId="11287AAE" w14:textId="77777777" w:rsidR="000E5990" w:rsidRPr="0045179A" w:rsidRDefault="000E5990" w:rsidP="000E5990">
      <w:r>
        <w:rPr>
          <w:rStyle w:val="Style13ptBold"/>
        </w:rPr>
        <w:t>Walker 18</w:t>
      </w:r>
      <w:r w:rsidRPr="00DF2F42">
        <w:t xml:space="preserve"> </w:t>
      </w:r>
      <w:r>
        <w:t xml:space="preserve">– Robert Walker, </w:t>
      </w:r>
      <w:proofErr w:type="spellStart"/>
      <w:r>
        <w:t>M.Hum</w:t>
      </w:r>
      <w:proofErr w:type="spellEnd"/>
      <w:r>
        <w:t xml:space="preserve"> in Philosophy from York University, BA in Mathematics from York University, Software Developer, March 6, 2018, [“Debunked: Nuclear Winter and Radioactive Fallout myths,” Debunking Doomsday] Recut Justin</w:t>
      </w:r>
    </w:p>
    <w:p w14:paraId="58F7146A" w14:textId="77777777" w:rsidR="000E5990" w:rsidRDefault="000E5990" w:rsidP="000E5990">
      <w:pPr>
        <w:rPr>
          <w:sz w:val="12"/>
        </w:rPr>
      </w:pPr>
      <w:r w:rsidRPr="00A01726">
        <w:rPr>
          <w:rStyle w:val="StyleUnderline"/>
        </w:rPr>
        <w:t xml:space="preserve">The </w:t>
      </w:r>
      <w:proofErr w:type="spellStart"/>
      <w:r w:rsidRPr="00A01726">
        <w:rPr>
          <w:rStyle w:val="Emphasis"/>
          <w:highlight w:val="green"/>
        </w:rPr>
        <w:t>Robok</w:t>
      </w:r>
      <w:proofErr w:type="spellEnd"/>
      <w:r w:rsidRPr="00A117DA">
        <w:rPr>
          <w:rStyle w:val="StyleUnderline"/>
        </w:rPr>
        <w:t xml:space="preserve"> et all </w:t>
      </w:r>
      <w:r w:rsidRPr="00A01726">
        <w:rPr>
          <w:rStyle w:val="StyleUnderline"/>
        </w:rPr>
        <w:t>paper is based on a model of a limited exchange of nuclear</w:t>
      </w:r>
      <w:r w:rsidRPr="00A117DA">
        <w:rPr>
          <w:rStyle w:val="StyleUnderline"/>
        </w:rPr>
        <w:t xml:space="preserve"> weapons</w:t>
      </w:r>
      <w:r w:rsidRPr="00A01726">
        <w:rPr>
          <w:sz w:val="12"/>
        </w:rPr>
        <w:t xml:space="preserve"> (</w:t>
      </w:r>
      <w:r w:rsidRPr="00A117DA">
        <w:rPr>
          <w:rStyle w:val="StyleUnderline"/>
        </w:rPr>
        <w:t xml:space="preserve">say </w:t>
      </w:r>
      <w:r w:rsidRPr="00151787">
        <w:rPr>
          <w:rStyle w:val="StyleUnderline"/>
        </w:rPr>
        <w:t>for Pakistan and India</w:t>
      </w:r>
      <w:r w:rsidRPr="00A01726">
        <w:rPr>
          <w:sz w:val="12"/>
        </w:rPr>
        <w:t xml:space="preserve">) - </w:t>
      </w:r>
      <w:r w:rsidRPr="00A117DA">
        <w:rPr>
          <w:rStyle w:val="StyleUnderline"/>
        </w:rPr>
        <w:t>and this model was 3D and quite detailed</w:t>
      </w:r>
      <w:r w:rsidRPr="00A01726">
        <w:rPr>
          <w:sz w:val="12"/>
        </w:rPr>
        <w:t xml:space="preserve">. </w:t>
      </w:r>
      <w:r w:rsidRPr="00A117DA">
        <w:rPr>
          <w:rStyle w:val="Emphasis"/>
        </w:rPr>
        <w:t xml:space="preserve">However </w:t>
      </w:r>
      <w:r w:rsidRPr="00A01726">
        <w:rPr>
          <w:rStyle w:val="Emphasis"/>
        </w:rPr>
        <w:t xml:space="preserve">they </w:t>
      </w:r>
      <w:r w:rsidRPr="00A01726">
        <w:rPr>
          <w:rStyle w:val="Emphasis"/>
          <w:highlight w:val="green"/>
        </w:rPr>
        <w:t xml:space="preserve">didn't model </w:t>
      </w:r>
      <w:r w:rsidRPr="00A01726">
        <w:rPr>
          <w:rStyle w:val="Emphasis"/>
        </w:rPr>
        <w:t xml:space="preserve">the actual </w:t>
      </w:r>
      <w:r w:rsidRPr="00A01726">
        <w:rPr>
          <w:rStyle w:val="Emphasis"/>
          <w:highlight w:val="green"/>
        </w:rPr>
        <w:t xml:space="preserve">fires </w:t>
      </w:r>
      <w:r w:rsidRPr="00151787">
        <w:rPr>
          <w:rStyle w:val="Emphasis"/>
        </w:rPr>
        <w:t>themselves</w:t>
      </w:r>
      <w:r w:rsidRPr="00A117DA">
        <w:rPr>
          <w:rStyle w:val="Emphasis"/>
        </w:rPr>
        <w:t xml:space="preserve">, </w:t>
      </w:r>
      <w:r w:rsidRPr="002315BE">
        <w:rPr>
          <w:rStyle w:val="Emphasis"/>
        </w:rPr>
        <w:t>or the way the cities burn, or lofting of soot into the atmos</w:t>
      </w:r>
      <w:r w:rsidRPr="003F3DC7">
        <w:rPr>
          <w:rStyle w:val="Emphasis"/>
        </w:rPr>
        <w:t xml:space="preserve">phere </w:t>
      </w:r>
      <w:r w:rsidRPr="00A01726">
        <w:rPr>
          <w:rStyle w:val="Emphasis"/>
          <w:highlight w:val="green"/>
        </w:rPr>
        <w:t>or</w:t>
      </w:r>
      <w:r w:rsidRPr="003F3DC7">
        <w:rPr>
          <w:rStyle w:val="Emphasis"/>
        </w:rPr>
        <w:t xml:space="preserve"> the </w:t>
      </w:r>
      <w:r w:rsidRPr="00596148">
        <w:rPr>
          <w:rStyle w:val="Emphasis"/>
        </w:rPr>
        <w:t>interactions</w:t>
      </w:r>
      <w:r w:rsidRPr="003F3DC7">
        <w:rPr>
          <w:rStyle w:val="Emphasis"/>
        </w:rPr>
        <w:t xml:space="preserve"> of the soot </w:t>
      </w:r>
      <w:r w:rsidRPr="00596148">
        <w:rPr>
          <w:rStyle w:val="Emphasis"/>
        </w:rPr>
        <w:t xml:space="preserve">with </w:t>
      </w:r>
      <w:r w:rsidRPr="00A01726">
        <w:rPr>
          <w:rStyle w:val="Emphasis"/>
          <w:highlight w:val="green"/>
        </w:rPr>
        <w:t xml:space="preserve">water </w:t>
      </w:r>
      <w:proofErr w:type="spellStart"/>
      <w:r w:rsidRPr="00A01726">
        <w:rPr>
          <w:rStyle w:val="Emphasis"/>
          <w:highlight w:val="green"/>
        </w:rPr>
        <w:t>vapour</w:t>
      </w:r>
      <w:proofErr w:type="spellEnd"/>
      <w:r w:rsidRPr="003F3DC7">
        <w:rPr>
          <w:rStyle w:val="Emphasis"/>
        </w:rPr>
        <w:t xml:space="preserve"> in the atmosphere</w:t>
      </w:r>
      <w:r w:rsidRPr="00A01726">
        <w:rPr>
          <w:sz w:val="12"/>
        </w:rPr>
        <w:t xml:space="preserve">. </w:t>
      </w:r>
      <w:r w:rsidRPr="00A01726">
        <w:rPr>
          <w:rStyle w:val="StyleUnderline"/>
          <w:highlight w:val="green"/>
        </w:rPr>
        <w:t xml:space="preserve">They </w:t>
      </w:r>
      <w:r w:rsidRPr="00151787">
        <w:rPr>
          <w:rStyle w:val="StyleUnderline"/>
        </w:rPr>
        <w:t>just</w:t>
      </w:r>
      <w:r w:rsidRPr="003F3DC7">
        <w:rPr>
          <w:rStyle w:val="StyleUnderline"/>
        </w:rPr>
        <w:t xml:space="preserve"> </w:t>
      </w:r>
      <w:r w:rsidRPr="00A01726">
        <w:rPr>
          <w:rStyle w:val="StyleUnderline"/>
          <w:highlight w:val="green"/>
        </w:rPr>
        <w:t xml:space="preserve">started </w:t>
      </w:r>
      <w:r w:rsidRPr="00596148">
        <w:rPr>
          <w:rStyle w:val="StyleUnderline"/>
        </w:rPr>
        <w:t xml:space="preserve">their model </w:t>
      </w:r>
      <w:r w:rsidRPr="00A01726">
        <w:rPr>
          <w:rStyle w:val="StyleUnderline"/>
          <w:highlight w:val="green"/>
        </w:rPr>
        <w:t>with</w:t>
      </w:r>
      <w:r w:rsidRPr="00A117DA">
        <w:rPr>
          <w:rStyle w:val="StyleUnderline"/>
        </w:rPr>
        <w:t xml:space="preserve"> </w:t>
      </w:r>
      <w:r w:rsidRPr="00151787">
        <w:rPr>
          <w:rStyle w:val="StyleUnderline"/>
        </w:rPr>
        <w:t xml:space="preserve">the atmosphere </w:t>
      </w:r>
      <w:r w:rsidRPr="00151787">
        <w:rPr>
          <w:rStyle w:val="Emphasis"/>
        </w:rPr>
        <w:t xml:space="preserve">pre-loaded with </w:t>
      </w:r>
      <w:r w:rsidRPr="002315BE">
        <w:rPr>
          <w:rStyle w:val="Emphasis"/>
        </w:rPr>
        <w:t>soot</w:t>
      </w:r>
      <w:r w:rsidRPr="002315BE">
        <w:rPr>
          <w:rStyle w:val="StyleUnderline"/>
        </w:rPr>
        <w:t xml:space="preserve"> and then ran it forward</w:t>
      </w:r>
      <w:r w:rsidRPr="002315BE">
        <w:rPr>
          <w:sz w:val="12"/>
        </w:rPr>
        <w:t xml:space="preserve">. </w:t>
      </w:r>
      <w:r w:rsidRPr="002315BE">
        <w:rPr>
          <w:rStyle w:val="StyleUnderline"/>
        </w:rPr>
        <w:t xml:space="preserve">It gets its data about the soot in the upper atmosphere </w:t>
      </w:r>
      <w:r w:rsidRPr="002315BE">
        <w:rPr>
          <w:rStyle w:val="Emphasis"/>
        </w:rPr>
        <w:t>from those earli</w:t>
      </w:r>
      <w:r w:rsidRPr="00A117DA">
        <w:rPr>
          <w:rStyle w:val="Emphasis"/>
        </w:rPr>
        <w:t xml:space="preserve">er </w:t>
      </w:r>
      <w:r w:rsidRPr="00A01726">
        <w:rPr>
          <w:rStyle w:val="Emphasis"/>
          <w:highlight w:val="green"/>
        </w:rPr>
        <w:t xml:space="preserve">pre-Kuwaiti </w:t>
      </w:r>
      <w:r w:rsidRPr="003F3DC7">
        <w:rPr>
          <w:rStyle w:val="Emphasis"/>
        </w:rPr>
        <w:t xml:space="preserve">fire </w:t>
      </w:r>
      <w:r w:rsidRPr="00A01726">
        <w:rPr>
          <w:rStyle w:val="Emphasis"/>
          <w:highlight w:val="green"/>
        </w:rPr>
        <w:t>simulations</w:t>
      </w:r>
      <w:r w:rsidRPr="00A01726">
        <w:rPr>
          <w:sz w:val="12"/>
        </w:rPr>
        <w:t xml:space="preserve">. See Local Nuclear War, Global Suffering It’s an accurate bit of research based on those assumptions. </w:t>
      </w:r>
      <w:r w:rsidRPr="003F3DC7">
        <w:rPr>
          <w:rStyle w:val="StyleUnderline"/>
        </w:rPr>
        <w:t>They did study what would happen if the atmosphere was pre-loaded in that way</w:t>
      </w:r>
      <w:r w:rsidRPr="00A01726">
        <w:rPr>
          <w:sz w:val="12"/>
        </w:rPr>
        <w:t xml:space="preserve">. What </w:t>
      </w:r>
      <w:r w:rsidRPr="00596148">
        <w:rPr>
          <w:rStyle w:val="Emphasis"/>
        </w:rPr>
        <w:t xml:space="preserve">they </w:t>
      </w:r>
      <w:r w:rsidRPr="00A01726">
        <w:rPr>
          <w:rStyle w:val="Emphasis"/>
          <w:highlight w:val="green"/>
        </w:rPr>
        <w:t>don’t</w:t>
      </w:r>
      <w:r w:rsidRPr="00A01726">
        <w:rPr>
          <w:sz w:val="12"/>
        </w:rPr>
        <w:t xml:space="preserve"> do is </w:t>
      </w:r>
      <w:r w:rsidRPr="00A01726">
        <w:rPr>
          <w:rStyle w:val="Emphasis"/>
          <w:highlight w:val="green"/>
        </w:rPr>
        <w:t>discuss whether</w:t>
      </w:r>
      <w:r w:rsidRPr="003F3DC7">
        <w:rPr>
          <w:rStyle w:val="Emphasis"/>
        </w:rPr>
        <w:t xml:space="preserve"> or not a </w:t>
      </w:r>
      <w:r w:rsidRPr="00A01726">
        <w:rPr>
          <w:rStyle w:val="Emphasis"/>
          <w:highlight w:val="green"/>
        </w:rPr>
        <w:t>nuc</w:t>
      </w:r>
      <w:r w:rsidRPr="00151787">
        <w:rPr>
          <w:rStyle w:val="Emphasis"/>
        </w:rPr>
        <w:t>lear</w:t>
      </w:r>
      <w:r w:rsidRPr="003F3DC7">
        <w:rPr>
          <w:rStyle w:val="Emphasis"/>
        </w:rPr>
        <w:t xml:space="preserve"> </w:t>
      </w:r>
      <w:r w:rsidRPr="00A01726">
        <w:rPr>
          <w:rStyle w:val="Emphasis"/>
          <w:highlight w:val="green"/>
        </w:rPr>
        <w:t>war</w:t>
      </w:r>
      <w:r w:rsidRPr="003F3DC7">
        <w:rPr>
          <w:rStyle w:val="Emphasis"/>
        </w:rPr>
        <w:t xml:space="preserve"> </w:t>
      </w:r>
      <w:r w:rsidRPr="00A01726">
        <w:rPr>
          <w:rStyle w:val="Emphasis"/>
        </w:rPr>
        <w:t xml:space="preserve">could </w:t>
      </w:r>
      <w:r w:rsidRPr="00A01726">
        <w:rPr>
          <w:rStyle w:val="Emphasis"/>
          <w:highlight w:val="green"/>
        </w:rPr>
        <w:t xml:space="preserve">lead to </w:t>
      </w:r>
      <w:r w:rsidRPr="00A01726">
        <w:rPr>
          <w:rStyle w:val="Emphasis"/>
        </w:rPr>
        <w:t xml:space="preserve">such </w:t>
      </w:r>
      <w:r w:rsidRPr="00A01726">
        <w:rPr>
          <w:rStyle w:val="Emphasis"/>
          <w:highlight w:val="green"/>
        </w:rPr>
        <w:t>a scenario</w:t>
      </w:r>
      <w:r w:rsidRPr="00A01726">
        <w:rPr>
          <w:sz w:val="12"/>
        </w:rPr>
        <w:t xml:space="preserve">. </w:t>
      </w:r>
      <w:r w:rsidRPr="003F3DC7">
        <w:rPr>
          <w:rStyle w:val="StyleUnderline"/>
        </w:rPr>
        <w:t>That is the very point that lead Carl Sagan and the others</w:t>
      </w:r>
      <w:r w:rsidRPr="00A117DA">
        <w:rPr>
          <w:rStyle w:val="StyleUnderline"/>
        </w:rPr>
        <w:t xml:space="preserve"> to revise their </w:t>
      </w:r>
      <w:r w:rsidRPr="002315BE">
        <w:rPr>
          <w:rStyle w:val="StyleUnderline"/>
        </w:rPr>
        <w:t>models</w:t>
      </w:r>
      <w:r w:rsidRPr="002315BE">
        <w:rPr>
          <w:sz w:val="12"/>
        </w:rPr>
        <w:t xml:space="preserve">. So - </w:t>
      </w:r>
      <w:r w:rsidRPr="002315BE">
        <w:rPr>
          <w:rStyle w:val="Emphasis"/>
        </w:rPr>
        <w:t xml:space="preserve">it has been </w:t>
      </w:r>
      <w:r w:rsidRPr="00A01726">
        <w:rPr>
          <w:rStyle w:val="Emphasis"/>
        </w:rPr>
        <w:t xml:space="preserve">way </w:t>
      </w:r>
      <w:r w:rsidRPr="00A01726">
        <w:rPr>
          <w:rStyle w:val="Emphasis"/>
          <w:highlight w:val="green"/>
        </w:rPr>
        <w:t xml:space="preserve">over reported </w:t>
      </w:r>
      <w:r w:rsidRPr="003F3DC7">
        <w:rPr>
          <w:rStyle w:val="Emphasis"/>
        </w:rPr>
        <w:t>as saying more than it does</w:t>
      </w:r>
      <w:r w:rsidRPr="00A01726">
        <w:rPr>
          <w:sz w:val="12"/>
        </w:rPr>
        <w:t xml:space="preserve">. </w:t>
      </w:r>
      <w:r w:rsidRPr="003F3DC7">
        <w:rPr>
          <w:rStyle w:val="StyleUnderline"/>
        </w:rPr>
        <w:t>It just says what would happen if the early views on the soot in the upper atmosphere were correct</w:t>
      </w:r>
      <w:r w:rsidRPr="00A01726">
        <w:rPr>
          <w:sz w:val="12"/>
        </w:rPr>
        <w:t xml:space="preserve">. </w:t>
      </w:r>
      <w:r w:rsidRPr="003F3DC7">
        <w:rPr>
          <w:rStyle w:val="Emphasis"/>
        </w:rPr>
        <w:t>It is simply not relevant if those views are incorrect as the other scientists say</w:t>
      </w:r>
      <w:r w:rsidRPr="00A01726">
        <w:rPr>
          <w:sz w:val="12"/>
        </w:rPr>
        <w:t xml:space="preserve">. </w:t>
      </w:r>
      <w:r w:rsidRPr="003F3DC7">
        <w:rPr>
          <w:rStyle w:val="StyleUnderline"/>
        </w:rPr>
        <w:t>It does</w:t>
      </w:r>
      <w:r w:rsidRPr="00A117DA">
        <w:rPr>
          <w:rStyle w:val="StyleUnderline"/>
        </w:rPr>
        <w:t xml:space="preserve"> not attempt an explanation of what happened during the Kuwaiti oil fires</w:t>
      </w:r>
      <w:r w:rsidRPr="00A01726">
        <w:rPr>
          <w:sz w:val="12"/>
        </w:rPr>
        <w:t xml:space="preserve">. WHAT WOULD REALY HAPPEN? The situation is complicated. </w:t>
      </w:r>
      <w:r w:rsidRPr="00A117DA">
        <w:rPr>
          <w:rStyle w:val="StyleUnderline"/>
        </w:rPr>
        <w:t xml:space="preserve">Though many </w:t>
      </w:r>
      <w:r w:rsidRPr="00A01726">
        <w:rPr>
          <w:rStyle w:val="StyleUnderline"/>
          <w:highlight w:val="green"/>
        </w:rPr>
        <w:t>fires</w:t>
      </w:r>
      <w:r w:rsidRPr="00A117DA">
        <w:rPr>
          <w:rStyle w:val="StyleUnderline"/>
        </w:rPr>
        <w:t xml:space="preserve"> would break out </w:t>
      </w:r>
      <w:r w:rsidRPr="002315BE">
        <w:rPr>
          <w:rStyle w:val="StyleUnderline"/>
        </w:rPr>
        <w:t xml:space="preserve">in cities, </w:t>
      </w:r>
      <w:r w:rsidRPr="002315BE">
        <w:rPr>
          <w:rStyle w:val="Emphasis"/>
        </w:rPr>
        <w:t>some</w:t>
      </w:r>
      <w:r w:rsidRPr="00A117DA">
        <w:rPr>
          <w:rStyle w:val="Emphasis"/>
        </w:rPr>
        <w:t xml:space="preserve"> of them </w:t>
      </w:r>
      <w:r w:rsidRPr="00A01726">
        <w:rPr>
          <w:rStyle w:val="Emphasis"/>
        </w:rPr>
        <w:t xml:space="preserve">may </w:t>
      </w:r>
      <w:r w:rsidRPr="00A01726">
        <w:rPr>
          <w:rStyle w:val="Emphasis"/>
          <w:highlight w:val="green"/>
        </w:rPr>
        <w:t xml:space="preserve">burn for </w:t>
      </w:r>
      <w:r w:rsidRPr="00A01726">
        <w:rPr>
          <w:rStyle w:val="Emphasis"/>
        </w:rPr>
        <w:t xml:space="preserve">only </w:t>
      </w:r>
      <w:r w:rsidRPr="00A01726">
        <w:rPr>
          <w:rStyle w:val="Emphasis"/>
          <w:highlight w:val="green"/>
        </w:rPr>
        <w:t>a short time</w:t>
      </w:r>
      <w:r w:rsidRPr="00A01726">
        <w:rPr>
          <w:sz w:val="12"/>
        </w:rPr>
        <w:t xml:space="preserve">. This section is based largely on remarks by William Cohen in his 2007 book </w:t>
      </w:r>
      <w:r w:rsidRPr="003F3DC7">
        <w:rPr>
          <w:rStyle w:val="StyleUnderline"/>
        </w:rPr>
        <w:t>Would they combine together to make a firestorm?</w:t>
      </w:r>
      <w:r w:rsidRPr="00A01726">
        <w:rPr>
          <w:sz w:val="12"/>
        </w:rPr>
        <w:t xml:space="preserve"> </w:t>
      </w:r>
      <w:r w:rsidRPr="00596148">
        <w:rPr>
          <w:rStyle w:val="Emphasis"/>
        </w:rPr>
        <w:t xml:space="preserve">They </w:t>
      </w:r>
      <w:r w:rsidRPr="00A01726">
        <w:rPr>
          <w:rStyle w:val="Emphasis"/>
          <w:highlight w:val="green"/>
        </w:rPr>
        <w:t>didn't for Nagasaki</w:t>
      </w:r>
      <w:r w:rsidRPr="00A117DA">
        <w:rPr>
          <w:rStyle w:val="StyleUnderline"/>
        </w:rPr>
        <w:t xml:space="preserve"> which was a city </w:t>
      </w:r>
      <w:r w:rsidRPr="00A01726">
        <w:rPr>
          <w:rStyle w:val="StyleUnderline"/>
          <w:highlight w:val="green"/>
        </w:rPr>
        <w:t>built</w:t>
      </w:r>
      <w:r w:rsidRPr="00A117DA">
        <w:rPr>
          <w:rStyle w:val="StyleUnderline"/>
        </w:rPr>
        <w:t xml:space="preserve"> largely </w:t>
      </w:r>
      <w:r w:rsidRPr="00A01726">
        <w:rPr>
          <w:rStyle w:val="StyleUnderline"/>
          <w:highlight w:val="green"/>
        </w:rPr>
        <w:t>of wood and paper</w:t>
      </w:r>
      <w:r w:rsidRPr="00A117DA">
        <w:rPr>
          <w:rStyle w:val="StyleUnderline"/>
        </w:rPr>
        <w:t xml:space="preserve">, which would </w:t>
      </w:r>
      <w:r w:rsidRPr="00A01726">
        <w:rPr>
          <w:rStyle w:val="Emphasis"/>
          <w:highlight w:val="green"/>
        </w:rPr>
        <w:t xml:space="preserve">not </w:t>
      </w:r>
      <w:r w:rsidRPr="00A01726">
        <w:rPr>
          <w:rStyle w:val="Emphasis"/>
        </w:rPr>
        <w:t xml:space="preserve">be permitted with </w:t>
      </w:r>
      <w:r w:rsidRPr="00A01726">
        <w:rPr>
          <w:rStyle w:val="Emphasis"/>
          <w:highlight w:val="green"/>
        </w:rPr>
        <w:t>a modern city</w:t>
      </w:r>
      <w:r w:rsidRPr="00A01726">
        <w:rPr>
          <w:sz w:val="12"/>
        </w:rPr>
        <w:t xml:space="preserve">. That suggests that </w:t>
      </w:r>
      <w:r w:rsidRPr="00A117DA">
        <w:rPr>
          <w:rStyle w:val="StyleUnderline"/>
        </w:rPr>
        <w:t xml:space="preserve">an airburst like the one for Nagasaki would not produce a </w:t>
      </w:r>
      <w:proofErr w:type="spellStart"/>
      <w:r w:rsidRPr="00A117DA">
        <w:rPr>
          <w:rStyle w:val="StyleUnderline"/>
        </w:rPr>
        <w:t>firestsorm</w:t>
      </w:r>
      <w:proofErr w:type="spellEnd"/>
      <w:r w:rsidRPr="00A01726">
        <w:rPr>
          <w:sz w:val="12"/>
        </w:rPr>
        <w:t xml:space="preserve">. </w:t>
      </w:r>
      <w:r w:rsidRPr="00A117DA">
        <w:rPr>
          <w:rStyle w:val="StyleUnderline"/>
        </w:rPr>
        <w:t>They did for Hiroshima but that is probably for other reasons such as widespread use of charcoal burners</w:t>
      </w:r>
      <w:r w:rsidRPr="00A01726">
        <w:rPr>
          <w:sz w:val="12"/>
        </w:rPr>
        <w:t xml:space="preserve">, as noted in a report back in 1951. But then they might be ground burst weapons, so what difference does that make? What would the end result be in the atmosphere of the complex pattern of many different fires? What would the vertical distribution be? So, </w:t>
      </w:r>
      <w:r w:rsidRPr="00A01726">
        <w:rPr>
          <w:rStyle w:val="Emphasis"/>
          <w:highlight w:val="green"/>
        </w:rPr>
        <w:t xml:space="preserve">there might not </w:t>
      </w:r>
      <w:r w:rsidRPr="00A01726">
        <w:rPr>
          <w:rStyle w:val="Emphasis"/>
        </w:rPr>
        <w:t xml:space="preserve">even </w:t>
      </w:r>
      <w:r w:rsidRPr="00A01726">
        <w:rPr>
          <w:rStyle w:val="Emphasis"/>
          <w:highlight w:val="green"/>
        </w:rPr>
        <w:t xml:space="preserve">be </w:t>
      </w:r>
      <w:r w:rsidRPr="00A01726">
        <w:rPr>
          <w:rStyle w:val="Emphasis"/>
        </w:rPr>
        <w:t xml:space="preserve">extensive </w:t>
      </w:r>
      <w:r w:rsidRPr="00A01726">
        <w:rPr>
          <w:rStyle w:val="Emphasis"/>
          <w:highlight w:val="green"/>
        </w:rPr>
        <w:t>fires</w:t>
      </w:r>
      <w:r w:rsidRPr="00A01726">
        <w:rPr>
          <w:sz w:val="12"/>
        </w:rPr>
        <w:t xml:space="preserve">. </w:t>
      </w:r>
      <w:r w:rsidRPr="003B43FF">
        <w:rPr>
          <w:rStyle w:val="StyleUnderline"/>
        </w:rPr>
        <w:t xml:space="preserve">If there are, then </w:t>
      </w:r>
      <w:r w:rsidRPr="003F3DC7">
        <w:rPr>
          <w:rStyle w:val="StyleUnderline"/>
        </w:rPr>
        <w:t>going by the example of the Kuwait fires then</w:t>
      </w:r>
      <w:r w:rsidRPr="003B43FF">
        <w:rPr>
          <w:rStyle w:val="StyleUnderline"/>
        </w:rPr>
        <w:t xml:space="preserve"> </w:t>
      </w:r>
      <w:r w:rsidRPr="00A01726">
        <w:rPr>
          <w:rStyle w:val="StyleUnderline"/>
        </w:rPr>
        <w:t xml:space="preserve">most of the </w:t>
      </w:r>
      <w:r w:rsidRPr="00A01726">
        <w:rPr>
          <w:rStyle w:val="StyleUnderline"/>
          <w:highlight w:val="green"/>
        </w:rPr>
        <w:t>carbon</w:t>
      </w:r>
      <w:r w:rsidRPr="003B43FF">
        <w:rPr>
          <w:rStyle w:val="StyleUnderline"/>
        </w:rPr>
        <w:t xml:space="preserve"> was distributed in the first few kilometers and </w:t>
      </w:r>
      <w:r w:rsidRPr="00A01726">
        <w:rPr>
          <w:rStyle w:val="Emphasis"/>
          <w:highlight w:val="green"/>
        </w:rPr>
        <w:t xml:space="preserve">did not reach </w:t>
      </w:r>
      <w:r w:rsidRPr="002315BE">
        <w:rPr>
          <w:rStyle w:val="Emphasis"/>
        </w:rPr>
        <w:t xml:space="preserve">the </w:t>
      </w:r>
      <w:r w:rsidRPr="00A01726">
        <w:rPr>
          <w:rStyle w:val="Emphasis"/>
          <w:highlight w:val="green"/>
        </w:rPr>
        <w:t>stratosphere</w:t>
      </w:r>
      <w:r w:rsidRPr="00A01726">
        <w:rPr>
          <w:sz w:val="12"/>
        </w:rPr>
        <w:t xml:space="preserve">. Also </w:t>
      </w:r>
      <w:r w:rsidRPr="003B43FF">
        <w:rPr>
          <w:rStyle w:val="Emphasis"/>
        </w:rPr>
        <w:t xml:space="preserve">water </w:t>
      </w:r>
      <w:proofErr w:type="spellStart"/>
      <w:r w:rsidRPr="003B43FF">
        <w:rPr>
          <w:rStyle w:val="Emphasis"/>
        </w:rPr>
        <w:t>vapour</w:t>
      </w:r>
      <w:proofErr w:type="spellEnd"/>
      <w:r w:rsidRPr="003B43FF">
        <w:rPr>
          <w:rStyle w:val="Emphasis"/>
        </w:rPr>
        <w:t xml:space="preserve"> is another complicating factor</w:t>
      </w:r>
      <w:r w:rsidRPr="00A01726">
        <w:rPr>
          <w:sz w:val="12"/>
        </w:rPr>
        <w:t xml:space="preserve">. </w:t>
      </w:r>
      <w:r w:rsidRPr="00596148">
        <w:rPr>
          <w:rStyle w:val="StyleUnderline"/>
        </w:rPr>
        <w:t xml:space="preserve">The </w:t>
      </w:r>
      <w:r w:rsidRPr="00A01726">
        <w:rPr>
          <w:rStyle w:val="StyleUnderline"/>
          <w:highlight w:val="green"/>
        </w:rPr>
        <w:t>fires</w:t>
      </w:r>
      <w:r w:rsidRPr="003B43FF">
        <w:rPr>
          <w:rStyle w:val="StyleUnderline"/>
        </w:rPr>
        <w:t xml:space="preserve"> themselves </w:t>
      </w:r>
      <w:r w:rsidRPr="00A01726">
        <w:rPr>
          <w:rStyle w:val="Emphasis"/>
          <w:highlight w:val="green"/>
        </w:rPr>
        <w:t xml:space="preserve">produce water </w:t>
      </w:r>
      <w:proofErr w:type="spellStart"/>
      <w:r w:rsidRPr="00A01726">
        <w:rPr>
          <w:rStyle w:val="Emphasis"/>
          <w:highlight w:val="green"/>
        </w:rPr>
        <w:t>vapour</w:t>
      </w:r>
      <w:proofErr w:type="spellEnd"/>
      <w:r w:rsidRPr="00A01726">
        <w:rPr>
          <w:rStyle w:val="Emphasis"/>
          <w:highlight w:val="green"/>
        </w:rPr>
        <w:t xml:space="preserve"> </w:t>
      </w:r>
      <w:r w:rsidRPr="003F3DC7">
        <w:rPr>
          <w:rStyle w:val="Emphasis"/>
        </w:rPr>
        <w:t>during combustion</w:t>
      </w:r>
      <w:r w:rsidRPr="003F3DC7">
        <w:rPr>
          <w:rStyle w:val="StyleUnderline"/>
        </w:rPr>
        <w:t xml:space="preserve"> and more </w:t>
      </w:r>
      <w:r w:rsidRPr="00A01726">
        <w:rPr>
          <w:rStyle w:val="StyleUnderline"/>
        </w:rPr>
        <w:t xml:space="preserve">is </w:t>
      </w:r>
      <w:r w:rsidRPr="00A01726">
        <w:rPr>
          <w:rStyle w:val="Emphasis"/>
        </w:rPr>
        <w:t>taken in from the atmosphere</w:t>
      </w:r>
      <w:r w:rsidRPr="00A01726">
        <w:rPr>
          <w:rStyle w:val="StyleUnderline"/>
        </w:rPr>
        <w:t xml:space="preserve"> and </w:t>
      </w:r>
      <w:r w:rsidRPr="003F3DC7">
        <w:rPr>
          <w:rStyle w:val="StyleUnderline"/>
        </w:rPr>
        <w:t xml:space="preserve">lofted high where it may </w:t>
      </w:r>
      <w:r w:rsidRPr="003F3DC7">
        <w:rPr>
          <w:rStyle w:val="Emphasis"/>
        </w:rPr>
        <w:t>form clouds</w:t>
      </w:r>
      <w:r w:rsidRPr="003F3DC7">
        <w:rPr>
          <w:rStyle w:val="StyleUnderline"/>
        </w:rPr>
        <w:t xml:space="preserve">, </w:t>
      </w:r>
      <w:r w:rsidRPr="00A01726">
        <w:rPr>
          <w:rStyle w:val="StyleUnderline"/>
        </w:rPr>
        <w:t>which</w:t>
      </w:r>
      <w:r w:rsidRPr="003B43FF">
        <w:rPr>
          <w:rStyle w:val="StyleUnderline"/>
        </w:rPr>
        <w:t xml:space="preserve"> then </w:t>
      </w:r>
      <w:r w:rsidRPr="00A01726">
        <w:rPr>
          <w:rStyle w:val="StyleUnderline"/>
        </w:rPr>
        <w:t>will</w:t>
      </w:r>
      <w:r w:rsidRPr="003B43FF">
        <w:rPr>
          <w:rStyle w:val="StyleUnderline"/>
        </w:rPr>
        <w:t xml:space="preserve"> tend to </w:t>
      </w:r>
      <w:r w:rsidRPr="00A01726">
        <w:rPr>
          <w:rStyle w:val="Emphasis"/>
        </w:rPr>
        <w:t>keep the surface warmer</w:t>
      </w:r>
      <w:r w:rsidRPr="003B43FF">
        <w:rPr>
          <w:rStyle w:val="Emphasis"/>
        </w:rPr>
        <w:t xml:space="preserve"> than it would be</w:t>
      </w:r>
      <w:r w:rsidRPr="00A01726">
        <w:rPr>
          <w:sz w:val="12"/>
        </w:rPr>
        <w:t xml:space="preserve">. Also </w:t>
      </w:r>
      <w:r w:rsidRPr="00596148">
        <w:rPr>
          <w:rStyle w:val="StyleUnderline"/>
        </w:rPr>
        <w:t>once the fires stop</w:t>
      </w:r>
      <w:r w:rsidRPr="00596148">
        <w:rPr>
          <w:sz w:val="12"/>
        </w:rPr>
        <w:t xml:space="preserve"> - </w:t>
      </w:r>
      <w:r w:rsidRPr="00596148">
        <w:rPr>
          <w:rStyle w:val="StyleUnderline"/>
        </w:rPr>
        <w:t xml:space="preserve">and </w:t>
      </w:r>
      <w:r w:rsidRPr="00596148">
        <w:rPr>
          <w:rStyle w:val="Emphasis"/>
        </w:rPr>
        <w:t>unlike the Kuwaiti oil fires they would not burn for months but be over in a short while like any other large fire (weeks at most if forests catch fire)</w:t>
      </w:r>
      <w:r w:rsidRPr="00596148">
        <w:rPr>
          <w:sz w:val="12"/>
        </w:rPr>
        <w:t xml:space="preserve"> - </w:t>
      </w:r>
      <w:r w:rsidRPr="00596148">
        <w:rPr>
          <w:rStyle w:val="StyleUnderline"/>
        </w:rPr>
        <w:t xml:space="preserve">the </w:t>
      </w:r>
      <w:r w:rsidRPr="00596148">
        <w:rPr>
          <w:rStyle w:val="Emphasis"/>
        </w:rPr>
        <w:t>excess moisture rains out taking soot and dust with it</w:t>
      </w:r>
      <w:r w:rsidRPr="00596148">
        <w:rPr>
          <w:sz w:val="12"/>
        </w:rPr>
        <w:t xml:space="preserve">. </w:t>
      </w:r>
      <w:r w:rsidRPr="00596148">
        <w:rPr>
          <w:rStyle w:val="StyleUnderline"/>
        </w:rPr>
        <w:t>And if forests do catch fire</w:t>
      </w:r>
      <w:r w:rsidRPr="00596148">
        <w:rPr>
          <w:sz w:val="12"/>
        </w:rPr>
        <w:t xml:space="preserve"> - </w:t>
      </w:r>
      <w:r w:rsidRPr="00596148">
        <w:rPr>
          <w:rStyle w:val="StyleUnderline"/>
        </w:rPr>
        <w:t>then it is like the forest fires we get every year</w:t>
      </w:r>
      <w:r w:rsidRPr="00596148">
        <w:rPr>
          <w:sz w:val="12"/>
        </w:rPr>
        <w:t xml:space="preserve"> - </w:t>
      </w:r>
      <w:r w:rsidRPr="00596148">
        <w:rPr>
          <w:rStyle w:val="StyleUnderline"/>
        </w:rPr>
        <w:t xml:space="preserve">and </w:t>
      </w:r>
      <w:r w:rsidRPr="00596148">
        <w:rPr>
          <w:rStyle w:val="Emphasis"/>
        </w:rPr>
        <w:t>they do not cause global winter</w:t>
      </w:r>
      <w:r w:rsidRPr="00596148">
        <w:rPr>
          <w:rStyle w:val="StyleUnderline"/>
        </w:rPr>
        <w:t>, or</w:t>
      </w:r>
      <w:r w:rsidRPr="00596148">
        <w:rPr>
          <w:sz w:val="12"/>
        </w:rPr>
        <w:t xml:space="preserve"> indeed, </w:t>
      </w:r>
      <w:r w:rsidRPr="00596148">
        <w:rPr>
          <w:rStyle w:val="StyleUnderline"/>
        </w:rPr>
        <w:t xml:space="preserve">have </w:t>
      </w:r>
      <w:r w:rsidRPr="00596148">
        <w:rPr>
          <w:rStyle w:val="Emphasis"/>
        </w:rPr>
        <w:t>any widespread cooling effect at all</w:t>
      </w:r>
      <w:r w:rsidRPr="00596148">
        <w:rPr>
          <w:rStyle w:val="StyleUnderline"/>
        </w:rPr>
        <w:t>, even when they are extensive and rage for weeks</w:t>
      </w:r>
      <w:r w:rsidRPr="00596148">
        <w:rPr>
          <w:sz w:val="12"/>
        </w:rPr>
        <w:t xml:space="preserve">. The whole thing is very complex. Here is </w:t>
      </w:r>
      <w:r w:rsidRPr="00596148">
        <w:rPr>
          <w:rStyle w:val="StyleUnderline"/>
        </w:rPr>
        <w:t>William Cohen</w:t>
      </w:r>
      <w:r w:rsidRPr="00596148">
        <w:rPr>
          <w:sz w:val="12"/>
        </w:rPr>
        <w:t xml:space="preserve"> talking about it in his 2007 book. He </w:t>
      </w:r>
      <w:r w:rsidRPr="00596148">
        <w:rPr>
          <w:rStyle w:val="StyleUnderline"/>
        </w:rPr>
        <w:t xml:space="preserve">is one of the experts who started off by supporting Carl Sagan’s nuclear winter models but doesn't </w:t>
      </w:r>
      <w:proofErr w:type="gramStart"/>
      <w:r w:rsidRPr="00596148">
        <w:rPr>
          <w:rStyle w:val="StyleUnderline"/>
        </w:rPr>
        <w:t>any more</w:t>
      </w:r>
      <w:proofErr w:type="gramEnd"/>
      <w:r w:rsidRPr="00596148">
        <w:rPr>
          <w:sz w:val="12"/>
        </w:rPr>
        <w:t>. (Many of the</w:t>
      </w:r>
      <w:r w:rsidRPr="00A01726">
        <w:rPr>
          <w:sz w:val="12"/>
        </w:rPr>
        <w:t xml:space="preserve"> pages are made available for public viewing via google books through that link - enough to get a good idea of his main points). </w:t>
      </w:r>
      <w:r w:rsidRPr="003D799A">
        <w:rPr>
          <w:rStyle w:val="StyleUnderline"/>
        </w:rPr>
        <w:t xml:space="preserve">He mentions other information about large scale fires such as </w:t>
      </w:r>
      <w:r w:rsidRPr="002315BE">
        <w:rPr>
          <w:rStyle w:val="Emphasis"/>
        </w:rPr>
        <w:t xml:space="preserve">the </w:t>
      </w:r>
      <w:r w:rsidRPr="00A01726">
        <w:rPr>
          <w:rStyle w:val="Emphasis"/>
          <w:highlight w:val="green"/>
        </w:rPr>
        <w:t>Dresden bombing</w:t>
      </w:r>
      <w:r w:rsidRPr="00A01726">
        <w:rPr>
          <w:rStyle w:val="StyleUnderline"/>
          <w:highlight w:val="green"/>
        </w:rPr>
        <w:t xml:space="preserve"> </w:t>
      </w:r>
      <w:r w:rsidRPr="003F3DC7">
        <w:rPr>
          <w:rStyle w:val="StyleUnderline"/>
        </w:rPr>
        <w:t xml:space="preserve">and </w:t>
      </w:r>
      <w:r w:rsidRPr="003F3DC7">
        <w:rPr>
          <w:rStyle w:val="Emphasis"/>
        </w:rPr>
        <w:t>forest fires</w:t>
      </w:r>
      <w:r w:rsidRPr="003D799A">
        <w:rPr>
          <w:rStyle w:val="StyleUnderline"/>
        </w:rPr>
        <w:t xml:space="preserve"> which again </w:t>
      </w:r>
      <w:r w:rsidRPr="00A01726">
        <w:rPr>
          <w:rStyle w:val="Emphasis"/>
          <w:highlight w:val="green"/>
        </w:rPr>
        <w:t xml:space="preserve">do not inject </w:t>
      </w:r>
      <w:r w:rsidRPr="00A01726">
        <w:rPr>
          <w:rStyle w:val="Emphasis"/>
        </w:rPr>
        <w:t xml:space="preserve">large amounts of </w:t>
      </w:r>
      <w:r w:rsidRPr="00A01726">
        <w:rPr>
          <w:rStyle w:val="Emphasis"/>
          <w:highlight w:val="green"/>
        </w:rPr>
        <w:t xml:space="preserve">soot </w:t>
      </w:r>
      <w:r w:rsidRPr="003F3DC7">
        <w:rPr>
          <w:rStyle w:val="Emphasis"/>
        </w:rPr>
        <w:t>into the stratosphere</w:t>
      </w:r>
      <w:r w:rsidRPr="00A01726">
        <w:rPr>
          <w:sz w:val="12"/>
        </w:rPr>
        <w:t xml:space="preserve">. So in short it's a </w:t>
      </w:r>
      <w:proofErr w:type="gramStart"/>
      <w:r w:rsidRPr="00A01726">
        <w:rPr>
          <w:sz w:val="12"/>
        </w:rPr>
        <w:t>wide ranging</w:t>
      </w:r>
      <w:proofErr w:type="gramEnd"/>
      <w:r w:rsidRPr="00A01726">
        <w:rPr>
          <w:sz w:val="12"/>
        </w:rPr>
        <w:t xml:space="preserve"> debate. </w:t>
      </w:r>
      <w:r w:rsidRPr="003D799A">
        <w:rPr>
          <w:rStyle w:val="StyleUnderline"/>
        </w:rPr>
        <w:t>Some think that some form of a "nuclear autumn" is possible</w:t>
      </w:r>
      <w:r w:rsidRPr="00A01726">
        <w:rPr>
          <w:sz w:val="12"/>
        </w:rPr>
        <w:t xml:space="preserve">. </w:t>
      </w:r>
      <w:r w:rsidRPr="003F3DC7">
        <w:rPr>
          <w:rStyle w:val="StyleUnderline"/>
        </w:rPr>
        <w:t>Many think</w:t>
      </w:r>
      <w:r w:rsidRPr="003D799A">
        <w:rPr>
          <w:rStyle w:val="StyleUnderline"/>
        </w:rPr>
        <w:t xml:space="preserve"> that </w:t>
      </w:r>
      <w:r w:rsidRPr="002315BE">
        <w:rPr>
          <w:rStyle w:val="StyleUnderline"/>
        </w:rPr>
        <w:t xml:space="preserve">there would be </w:t>
      </w:r>
      <w:r w:rsidRPr="00A01726">
        <w:rPr>
          <w:rStyle w:val="Emphasis"/>
          <w:highlight w:val="green"/>
        </w:rPr>
        <w:t xml:space="preserve">no </w:t>
      </w:r>
      <w:r w:rsidRPr="00A01726">
        <w:rPr>
          <w:rStyle w:val="Emphasis"/>
        </w:rPr>
        <w:t xml:space="preserve">global </w:t>
      </w:r>
      <w:r w:rsidRPr="00A01726">
        <w:rPr>
          <w:rStyle w:val="Emphasis"/>
          <w:highlight w:val="green"/>
        </w:rPr>
        <w:t xml:space="preserve">climate effects </w:t>
      </w:r>
      <w:r w:rsidRPr="00A01726">
        <w:rPr>
          <w:rStyle w:val="Emphasis"/>
        </w:rPr>
        <w:t>at all</w:t>
      </w:r>
      <w:r w:rsidRPr="00A01726">
        <w:rPr>
          <w:sz w:val="12"/>
        </w:rPr>
        <w:t xml:space="preserve">. </w:t>
      </w:r>
      <w:r w:rsidRPr="003F3DC7">
        <w:rPr>
          <w:rStyle w:val="StyleUnderline"/>
        </w:rPr>
        <w:t xml:space="preserve">The idea </w:t>
      </w:r>
      <w:r w:rsidRPr="002315BE">
        <w:rPr>
          <w:rStyle w:val="StyleUnderline"/>
        </w:rPr>
        <w:t xml:space="preserve">of a true nuclear winter, turning summer into winter, is </w:t>
      </w:r>
      <w:r w:rsidRPr="002315BE">
        <w:rPr>
          <w:rStyle w:val="Emphasis"/>
        </w:rPr>
        <w:t xml:space="preserve">no longer on the table, except for Alan </w:t>
      </w:r>
      <w:proofErr w:type="spellStart"/>
      <w:r w:rsidRPr="002315BE">
        <w:rPr>
          <w:rStyle w:val="Emphasis"/>
        </w:rPr>
        <w:t>Robok</w:t>
      </w:r>
      <w:proofErr w:type="spellEnd"/>
      <w:r w:rsidRPr="002315BE">
        <w:rPr>
          <w:rStyle w:val="StyleUnderline"/>
        </w:rPr>
        <w:t xml:space="preserve">, who as far as I know </w:t>
      </w:r>
      <w:r w:rsidRPr="002315BE">
        <w:rPr>
          <w:rStyle w:val="Emphasis"/>
        </w:rPr>
        <w:t>has not given a good reason based on modern views of how fire plumes work for their pre-loading of the upper atmosphere</w:t>
      </w:r>
      <w:r w:rsidRPr="002315BE">
        <w:rPr>
          <w:rStyle w:val="StyleUnderline"/>
        </w:rPr>
        <w:t>, the main point at contention</w:t>
      </w:r>
      <w:r w:rsidRPr="00A01726">
        <w:rPr>
          <w:sz w:val="12"/>
        </w:rPr>
        <w:t xml:space="preserve">. </w:t>
      </w:r>
      <w:r w:rsidRPr="00A01726">
        <w:rPr>
          <w:rStyle w:val="Emphasis"/>
          <w:highlight w:val="green"/>
        </w:rPr>
        <w:t xml:space="preserve">It's </w:t>
      </w:r>
      <w:r w:rsidRPr="003F3DC7">
        <w:rPr>
          <w:rStyle w:val="Emphasis"/>
        </w:rPr>
        <w:t xml:space="preserve">still </w:t>
      </w:r>
      <w:r w:rsidRPr="00A01726">
        <w:rPr>
          <w:rStyle w:val="Emphasis"/>
          <w:highlight w:val="green"/>
        </w:rPr>
        <w:t xml:space="preserve">not a </w:t>
      </w:r>
      <w:r w:rsidRPr="003F3DC7">
        <w:rPr>
          <w:rStyle w:val="Emphasis"/>
        </w:rPr>
        <w:t xml:space="preserve">literal </w:t>
      </w:r>
      <w:r w:rsidRPr="00A01726">
        <w:rPr>
          <w:rStyle w:val="Emphasis"/>
          <w:highlight w:val="green"/>
        </w:rPr>
        <w:t>doomsday</w:t>
      </w:r>
      <w:r w:rsidRPr="003D799A">
        <w:rPr>
          <w:rStyle w:val="Emphasis"/>
        </w:rPr>
        <w:t xml:space="preserve"> if there is a nuclear autumn</w:t>
      </w:r>
      <w:r w:rsidRPr="00A01726">
        <w:rPr>
          <w:sz w:val="12"/>
        </w:rPr>
        <w:t xml:space="preserve">. </w:t>
      </w:r>
      <w:r w:rsidRPr="003D799A">
        <w:rPr>
          <w:rStyle w:val="StyleUnderline"/>
        </w:rPr>
        <w:t>It's rather similar to the idea of a volcanic winter after a super volcano, where you'd need to grow different crops, adapted for a colder climate until the temperatures recover</w:t>
      </w:r>
      <w:r w:rsidRPr="00A01726">
        <w:rPr>
          <w:sz w:val="12"/>
        </w:rPr>
        <w:t xml:space="preserve">. </w:t>
      </w:r>
      <w:r w:rsidRPr="003D799A">
        <w:rPr>
          <w:rStyle w:val="StyleUnderline"/>
        </w:rPr>
        <w:t>I don't mean that</w:t>
      </w:r>
      <w:r w:rsidRPr="00A01726">
        <w:rPr>
          <w:sz w:val="12"/>
        </w:rPr>
        <w:t xml:space="preserve"> in the sense </w:t>
      </w:r>
      <w:r w:rsidRPr="003D799A">
        <w:rPr>
          <w:rStyle w:val="StyleUnderline"/>
        </w:rPr>
        <w:t xml:space="preserve">it is easy of course, </w:t>
      </w:r>
      <w:r w:rsidRPr="003D799A">
        <w:rPr>
          <w:rStyle w:val="Emphasis"/>
        </w:rPr>
        <w:t>but it is possible</w:t>
      </w:r>
      <w:r w:rsidRPr="00A01726">
        <w:rPr>
          <w:sz w:val="12"/>
        </w:rPr>
        <w:t xml:space="preserve">. </w:t>
      </w:r>
      <w:r w:rsidRPr="003D799A">
        <w:rPr>
          <w:rStyle w:val="StyleUnderline"/>
        </w:rPr>
        <w:t xml:space="preserve">It is a very similar situation to the situation after a </w:t>
      </w:r>
      <w:proofErr w:type="spellStart"/>
      <w:r w:rsidRPr="003D799A">
        <w:rPr>
          <w:rStyle w:val="StyleUnderline"/>
        </w:rPr>
        <w:t>supervolcano</w:t>
      </w:r>
      <w:proofErr w:type="spellEnd"/>
      <w:r w:rsidRPr="00A01726">
        <w:rPr>
          <w:sz w:val="12"/>
        </w:rPr>
        <w:t xml:space="preserve">, so I cover that in the section What really happens if Yellowstone erupts as a </w:t>
      </w:r>
      <w:proofErr w:type="spellStart"/>
      <w:r w:rsidRPr="00A01726">
        <w:rPr>
          <w:sz w:val="12"/>
        </w:rPr>
        <w:t>supervolcano</w:t>
      </w:r>
      <w:proofErr w:type="spellEnd"/>
      <w:r w:rsidRPr="00A01726">
        <w:rPr>
          <w:sz w:val="12"/>
        </w:rPr>
        <w:t xml:space="preserve">, or if some other </w:t>
      </w:r>
      <w:proofErr w:type="spellStart"/>
      <w:r w:rsidRPr="00A01726">
        <w:rPr>
          <w:sz w:val="12"/>
        </w:rPr>
        <w:t>supervolcano</w:t>
      </w:r>
      <w:proofErr w:type="spellEnd"/>
      <w:r w:rsidRPr="00A01726">
        <w:rPr>
          <w:sz w:val="12"/>
        </w:rPr>
        <w:t xml:space="preserve"> erupts? </w:t>
      </w:r>
      <w:r w:rsidRPr="003D799A">
        <w:rPr>
          <w:rStyle w:val="StyleUnderline"/>
        </w:rPr>
        <w:t xml:space="preserve">But many would say that </w:t>
      </w:r>
      <w:r w:rsidRPr="00046508">
        <w:rPr>
          <w:rStyle w:val="StyleUnderline"/>
        </w:rPr>
        <w:t xml:space="preserve">it </w:t>
      </w:r>
      <w:r w:rsidRPr="00046508">
        <w:rPr>
          <w:rStyle w:val="Emphasis"/>
        </w:rPr>
        <w:t>wouldn’t even lead to a nuclear autumn</w:t>
      </w:r>
      <w:r w:rsidRPr="00A01726">
        <w:rPr>
          <w:sz w:val="12"/>
        </w:rPr>
        <w:t xml:space="preserve">. </w:t>
      </w:r>
      <w:r w:rsidRPr="003D799A">
        <w:rPr>
          <w:rStyle w:val="StyleUnderline"/>
        </w:rPr>
        <w:t xml:space="preserve">Just a </w:t>
      </w:r>
      <w:r w:rsidRPr="003D799A">
        <w:rPr>
          <w:rStyle w:val="Emphasis"/>
        </w:rPr>
        <w:t>local cooling for as long as the fires last</w:t>
      </w:r>
      <w:r w:rsidRPr="003D799A">
        <w:rPr>
          <w:rStyle w:val="StyleUnderline"/>
        </w:rPr>
        <w:t xml:space="preserve">, like the Kuwaiti case, and that </w:t>
      </w:r>
      <w:r w:rsidRPr="00A01726">
        <w:rPr>
          <w:rStyle w:val="Emphasis"/>
        </w:rPr>
        <w:t xml:space="preserve">as soon as the </w:t>
      </w:r>
      <w:r w:rsidRPr="00A01726">
        <w:rPr>
          <w:rStyle w:val="Emphasis"/>
          <w:highlight w:val="green"/>
        </w:rPr>
        <w:t>soot rains out</w:t>
      </w:r>
      <w:r w:rsidRPr="00A01726">
        <w:rPr>
          <w:rStyle w:val="Emphasis"/>
        </w:rPr>
        <w:t>, the whole thing is over</w:t>
      </w:r>
      <w:r w:rsidRPr="00A01726">
        <w:rPr>
          <w:sz w:val="12"/>
        </w:rPr>
        <w:t>.</w:t>
      </w:r>
    </w:p>
    <w:p w14:paraId="19D710FC" w14:textId="77777777" w:rsidR="000E5990" w:rsidRPr="0084674F" w:rsidRDefault="000E5990" w:rsidP="000E5990">
      <w:pPr>
        <w:rPr>
          <w:sz w:val="12"/>
        </w:rPr>
      </w:pPr>
    </w:p>
    <w:p w14:paraId="6AB34B4B" w14:textId="77777777" w:rsidR="000E5990" w:rsidRPr="00472583" w:rsidRDefault="000E5990" w:rsidP="000E5990">
      <w:pPr>
        <w:pStyle w:val="Heading4"/>
      </w:pPr>
      <w:bookmarkStart w:id="1" w:name="_Hlk32922941"/>
      <w:r>
        <w:t xml:space="preserve">They </w:t>
      </w:r>
      <w:r w:rsidRPr="002315BE">
        <w:t xml:space="preserve">just </w:t>
      </w:r>
      <w:r w:rsidRPr="00A01726">
        <w:rPr>
          <w:u w:val="single"/>
        </w:rPr>
        <w:t>assum</w:t>
      </w:r>
      <w:r>
        <w:rPr>
          <w:u w:val="single"/>
        </w:rPr>
        <w:t>e</w:t>
      </w:r>
      <w:r w:rsidRPr="00472583">
        <w:t xml:space="preserve"> the smoke ends up the atmosphere</w:t>
      </w:r>
      <w:r>
        <w:t>.</w:t>
      </w:r>
    </w:p>
    <w:p w14:paraId="7B5C5B7A" w14:textId="77777777" w:rsidR="000E5990" w:rsidRPr="00472583" w:rsidRDefault="000E5990" w:rsidP="000E5990">
      <w:r w:rsidRPr="00472583">
        <w:rPr>
          <w:rStyle w:val="Style13ptBold"/>
        </w:rPr>
        <w:t>Seitz 6</w:t>
      </w:r>
      <w:r w:rsidRPr="00472583">
        <w:t xml:space="preserve"> – Visiting Scholar at Harvard’s Center of International Affairs (Russell, “The ‘Nuclear Winter’ Meltdown”  </w:t>
      </w:r>
      <w:hyperlink r:id="rId18" w:history="1">
        <w:r w:rsidRPr="008E3DAC">
          <w:rPr>
            <w:rStyle w:val="Hyperlink"/>
          </w:rPr>
          <w:t>http://adamant.typepad.com/seitz/2006/12/preherein_honor.html</w:t>
        </w:r>
      </w:hyperlink>
      <w:r w:rsidRPr="00472583">
        <w:t>)</w:t>
      </w:r>
      <w:r>
        <w:t xml:space="preserve"> Recut Justin</w:t>
      </w:r>
    </w:p>
    <w:p w14:paraId="212E525B" w14:textId="77777777" w:rsidR="000E5990" w:rsidRDefault="000E5990" w:rsidP="000E5990">
      <w:pPr>
        <w:rPr>
          <w:bCs/>
          <w:i/>
          <w:sz w:val="12"/>
        </w:rPr>
      </w:pPr>
      <w:r w:rsidRPr="00A01726">
        <w:rPr>
          <w:u w:val="single"/>
        </w:rPr>
        <w:t xml:space="preserve">Dark </w:t>
      </w:r>
      <w:r w:rsidRPr="00A01726">
        <w:rPr>
          <w:highlight w:val="green"/>
          <w:u w:val="single"/>
        </w:rPr>
        <w:t xml:space="preserve">smoke </w:t>
      </w:r>
      <w:r w:rsidRPr="00596148">
        <w:rPr>
          <w:u w:val="single"/>
        </w:rPr>
        <w:t xml:space="preserve">clouds </w:t>
      </w:r>
      <w:r w:rsidRPr="00A01726">
        <w:rPr>
          <w:u w:val="single"/>
        </w:rPr>
        <w:t xml:space="preserve">in the lower atmosphere </w:t>
      </w:r>
      <w:r w:rsidRPr="00A01726">
        <w:rPr>
          <w:highlight w:val="green"/>
          <w:u w:val="single"/>
        </w:rPr>
        <w:t xml:space="preserve">don’t </w:t>
      </w:r>
      <w:r w:rsidRPr="0084674F">
        <w:rPr>
          <w:rStyle w:val="Emphasis"/>
          <w:highlight w:val="green"/>
        </w:rPr>
        <w:t xml:space="preserve">last </w:t>
      </w:r>
      <w:r w:rsidRPr="00596148">
        <w:rPr>
          <w:rStyle w:val="Emphasis"/>
        </w:rPr>
        <w:t xml:space="preserve">long </w:t>
      </w:r>
      <w:r w:rsidRPr="0084674F">
        <w:rPr>
          <w:rStyle w:val="Emphasis"/>
          <w:highlight w:val="green"/>
        </w:rPr>
        <w:t xml:space="preserve">enough </w:t>
      </w:r>
      <w:r w:rsidRPr="00596148">
        <w:rPr>
          <w:rStyle w:val="Emphasis"/>
        </w:rPr>
        <w:t>to spread across</w:t>
      </w:r>
      <w:r w:rsidRPr="0084674F">
        <w:rPr>
          <w:rStyle w:val="Emphasis"/>
        </w:rPr>
        <w:t xml:space="preserve"> the globe</w:t>
      </w:r>
      <w:r w:rsidRPr="00A01726">
        <w:rPr>
          <w:u w:val="single"/>
        </w:rPr>
        <w:t xml:space="preserve">. Cloud </w:t>
      </w:r>
      <w:r w:rsidRPr="00A01726">
        <w:rPr>
          <w:highlight w:val="green"/>
          <w:u w:val="single"/>
        </w:rPr>
        <w:t>droplets and rainfall remove them.</w:t>
      </w:r>
      <w:r w:rsidRPr="00FE5811">
        <w:rPr>
          <w:u w:val="single"/>
        </w:rPr>
        <w:t xml:space="preserve"> Rapidly </w:t>
      </w:r>
      <w:r w:rsidRPr="00596148">
        <w:rPr>
          <w:u w:val="single"/>
        </w:rPr>
        <w:t xml:space="preserve">washing them out of the sky in a matter of days to weeks- not long enough to sustain a global pall. Real world weather </w:t>
      </w:r>
      <w:r w:rsidRPr="00A01726">
        <w:rPr>
          <w:highlight w:val="green"/>
          <w:u w:val="single"/>
        </w:rPr>
        <w:t xml:space="preserve">brings down particles </w:t>
      </w:r>
      <w:r w:rsidRPr="00A01726">
        <w:rPr>
          <w:u w:val="single"/>
        </w:rPr>
        <w:t xml:space="preserve">much </w:t>
      </w:r>
      <w:r w:rsidRPr="00A01726">
        <w:rPr>
          <w:highlight w:val="green"/>
          <w:u w:val="single"/>
        </w:rPr>
        <w:t xml:space="preserve">as soot is scrubbed out of </w:t>
      </w:r>
      <w:r w:rsidRPr="00A01726">
        <w:rPr>
          <w:u w:val="single"/>
        </w:rPr>
        <w:t xml:space="preserve">power plant </w:t>
      </w:r>
      <w:r w:rsidRPr="00A01726">
        <w:rPr>
          <w:highlight w:val="green"/>
          <w:u w:val="single"/>
        </w:rPr>
        <w:t>smoke</w:t>
      </w:r>
      <w:r w:rsidRPr="00FE5811">
        <w:rPr>
          <w:u w:val="single"/>
        </w:rPr>
        <w:t xml:space="preserve"> by the water sprays in </w:t>
      </w:r>
      <w:proofErr w:type="gramStart"/>
      <w:r w:rsidRPr="00FE5811">
        <w:rPr>
          <w:u w:val="single"/>
        </w:rPr>
        <w:t>smoke stack</w:t>
      </w:r>
      <w:proofErr w:type="gramEnd"/>
      <w:r w:rsidRPr="00FE5811">
        <w:rPr>
          <w:u w:val="single"/>
        </w:rPr>
        <w:t xml:space="preserve"> scrubbers. </w:t>
      </w:r>
      <w:r w:rsidRPr="00A01726">
        <w:rPr>
          <w:b/>
          <w:u w:val="single"/>
        </w:rPr>
        <w:t xml:space="preserve">Robock acknowledges this- </w:t>
      </w:r>
      <w:r w:rsidRPr="00A01726">
        <w:rPr>
          <w:b/>
          <w:highlight w:val="green"/>
          <w:u w:val="single"/>
        </w:rPr>
        <w:t>not</w:t>
      </w:r>
      <w:r w:rsidRPr="00D62A4B">
        <w:rPr>
          <w:sz w:val="12"/>
        </w:rPr>
        <w:t xml:space="preserve"> even </w:t>
      </w:r>
      <w:r w:rsidRPr="00A01726">
        <w:rPr>
          <w:b/>
          <w:highlight w:val="green"/>
          <w:u w:val="single"/>
        </w:rPr>
        <w:t xml:space="preserve">a single degree of cooling </w:t>
      </w:r>
      <w:r w:rsidRPr="002315BE">
        <w:rPr>
          <w:b/>
          <w:u w:val="single"/>
        </w:rPr>
        <w:t xml:space="preserve">results </w:t>
      </w:r>
      <w:r w:rsidRPr="00A01726">
        <w:rPr>
          <w:b/>
          <w:u w:val="single"/>
        </w:rPr>
        <w:t xml:space="preserve">when soot is </w:t>
      </w:r>
      <w:r w:rsidRPr="00596148">
        <w:rPr>
          <w:b/>
          <w:u w:val="single"/>
        </w:rPr>
        <w:t>released at lower elevations in his models</w:t>
      </w:r>
      <w:r w:rsidRPr="00596148">
        <w:rPr>
          <w:u w:val="single"/>
        </w:rPr>
        <w:t>. The</w:t>
      </w:r>
      <w:r w:rsidRPr="002315BE">
        <w:rPr>
          <w:u w:val="single"/>
        </w:rPr>
        <w:t xml:space="preserve"> workaround</w:t>
      </w:r>
      <w:r w:rsidRPr="00A01726">
        <w:rPr>
          <w:u w:val="single"/>
        </w:rPr>
        <w:t xml:space="preserve"> is to </w:t>
      </w:r>
      <w:r w:rsidRPr="00A01726">
        <w:rPr>
          <w:highlight w:val="green"/>
          <w:u w:val="single"/>
        </w:rPr>
        <w:t xml:space="preserve">inject </w:t>
      </w:r>
      <w:r w:rsidRPr="00A01726">
        <w:rPr>
          <w:u w:val="single"/>
        </w:rPr>
        <w:t xml:space="preserve">the </w:t>
      </w:r>
      <w:r w:rsidRPr="00596148">
        <w:rPr>
          <w:u w:val="single"/>
        </w:rPr>
        <w:t xml:space="preserve">imaginary </w:t>
      </w:r>
      <w:r w:rsidRPr="00A01726">
        <w:rPr>
          <w:highlight w:val="green"/>
          <w:u w:val="single"/>
        </w:rPr>
        <w:t xml:space="preserve">aerosol at </w:t>
      </w:r>
      <w:r w:rsidRPr="00A01726">
        <w:rPr>
          <w:u w:val="single"/>
        </w:rPr>
        <w:t xml:space="preserve">truly </w:t>
      </w:r>
      <w:r w:rsidRPr="00A01726">
        <w:rPr>
          <w:highlight w:val="green"/>
          <w:u w:val="single"/>
        </w:rPr>
        <w:t>Himalayan elevations</w:t>
      </w:r>
      <w:r w:rsidRPr="00D62A4B">
        <w:rPr>
          <w:sz w:val="12"/>
        </w:rPr>
        <w:t xml:space="preserve"> - pressure altitudes of 300 millibar and higher , where the computer model's vertical transport function modules pass it off to their even higher neighbors in the stratosphere ,</w:t>
      </w:r>
      <w:r w:rsidRPr="00FE5811">
        <w:rPr>
          <w:u w:val="single"/>
        </w:rPr>
        <w:t xml:space="preserve"> where it does not rain and particles </w:t>
      </w:r>
      <w:r w:rsidRPr="002315BE">
        <w:rPr>
          <w:u w:val="single"/>
        </w:rPr>
        <w:t>linger.</w:t>
      </w:r>
      <w:r w:rsidRPr="002315BE">
        <w:rPr>
          <w:sz w:val="12"/>
        </w:rPr>
        <w:t xml:space="preserve"> </w:t>
      </w:r>
      <w:r w:rsidRPr="002315BE">
        <w:rPr>
          <w:u w:val="single"/>
        </w:rPr>
        <w:t>The new studies like the old suffer from the disconnect between a desire to paint the sky black and the vicissitudes of natural history</w:t>
      </w:r>
      <w:r w:rsidRPr="002315BE">
        <w:rPr>
          <w:sz w:val="12"/>
        </w:rPr>
        <w:t xml:space="preserve">. As with many exercise in worst case models </w:t>
      </w:r>
      <w:proofErr w:type="gramStart"/>
      <w:r w:rsidRPr="002315BE">
        <w:rPr>
          <w:sz w:val="12"/>
        </w:rPr>
        <w:t>both at</w:t>
      </w:r>
      <w:proofErr w:type="gramEnd"/>
      <w:r w:rsidRPr="002315BE">
        <w:rPr>
          <w:sz w:val="12"/>
        </w:rPr>
        <w:t xml:space="preserve"> invoke rare phenomena as commonplace, claiming it prudent to assume the</w:t>
      </w:r>
      <w:r w:rsidRPr="00D62A4B">
        <w:rPr>
          <w:sz w:val="12"/>
        </w:rPr>
        <w:t xml:space="preserve"> worst. But the real world is subject to Murphy's </w:t>
      </w:r>
      <w:proofErr w:type="gramStart"/>
      <w:r w:rsidRPr="00D62A4B">
        <w:rPr>
          <w:sz w:val="12"/>
        </w:rPr>
        <w:t>lesser known</w:t>
      </w:r>
      <w:proofErr w:type="gramEnd"/>
      <w:r w:rsidRPr="00D62A4B">
        <w:rPr>
          <w:sz w:val="12"/>
        </w:rPr>
        <w:t xml:space="preserve"> second law- if everything must go wrong, don't bet on it. </w:t>
      </w:r>
      <w:r w:rsidRPr="00FE5811">
        <w:rPr>
          <w:u w:val="single"/>
        </w:rPr>
        <w:t xml:space="preserve">In 2006 as in 1983 firestorms and forest fires that send smoke into the stratosphere rise </w:t>
      </w:r>
      <w:r w:rsidRPr="00D62A4B">
        <w:rPr>
          <w:sz w:val="12"/>
        </w:rPr>
        <w:t xml:space="preserve">to alien prominence </w:t>
      </w:r>
      <w:r w:rsidRPr="00FE5811">
        <w:rPr>
          <w:u w:val="single"/>
        </w:rPr>
        <w:t xml:space="preserve">in the </w:t>
      </w:r>
      <w:r w:rsidRPr="002315BE">
        <w:rPr>
          <w:u w:val="single"/>
        </w:rPr>
        <w:t xml:space="preserve">modelers re-imagined </w:t>
      </w:r>
      <w:r w:rsidRPr="00596148">
        <w:rPr>
          <w:u w:val="single"/>
        </w:rPr>
        <w:t>world , but in the real one remains a very different place</w:t>
      </w:r>
      <w:r w:rsidRPr="00596148">
        <w:rPr>
          <w:sz w:val="12"/>
        </w:rPr>
        <w:t xml:space="preserve">, where though </w:t>
      </w:r>
      <w:r w:rsidRPr="00596148">
        <w:rPr>
          <w:u w:val="single"/>
        </w:rPr>
        <w:t>every month sees forest fires burning areas the size of cities</w:t>
      </w:r>
      <w:r w:rsidRPr="00596148">
        <w:rPr>
          <w:sz w:val="12"/>
        </w:rPr>
        <w:t xml:space="preserve"> - 2,500 hectares or larger , </w:t>
      </w:r>
      <w:r w:rsidRPr="00596148">
        <w:rPr>
          <w:u w:val="single"/>
        </w:rPr>
        <w:t xml:space="preserve">stratospheric smoke </w:t>
      </w:r>
      <w:r w:rsidRPr="00596148">
        <w:rPr>
          <w:rStyle w:val="Emphasis"/>
        </w:rPr>
        <w:t>injections arise but once in a blue moon</w:t>
      </w:r>
      <w:r w:rsidRPr="00596148">
        <w:rPr>
          <w:sz w:val="12"/>
        </w:rPr>
        <w:t xml:space="preserve">. So </w:t>
      </w:r>
      <w:r w:rsidRPr="00596148">
        <w:rPr>
          <w:u w:val="single"/>
        </w:rPr>
        <w:t>how come these neo</w:t>
      </w:r>
      <w:r w:rsidRPr="00FE5811">
        <w:rPr>
          <w:u w:val="single"/>
        </w:rPr>
        <w:t xml:space="preserve">-nuclear winter models feature so much smoke so far aloft for so long? </w:t>
      </w:r>
      <w:r w:rsidRPr="00D62A4B">
        <w:rPr>
          <w:sz w:val="12"/>
        </w:rPr>
        <w:t>Th</w:t>
      </w:r>
      <w:r w:rsidRPr="00FE5811">
        <w:rPr>
          <w:u w:val="single"/>
        </w:rPr>
        <w:t xml:space="preserve">e answer is simple- </w:t>
      </w:r>
      <w:r w:rsidRPr="00A01726">
        <w:rPr>
          <w:highlight w:val="green"/>
          <w:u w:val="single"/>
        </w:rPr>
        <w:t>the modelers intervened.</w:t>
      </w:r>
      <w:r w:rsidRPr="00A01726">
        <w:rPr>
          <w:u w:val="single"/>
        </w:rPr>
        <w:t xml:space="preserve"> </w:t>
      </w:r>
      <w:r w:rsidRPr="00B30948">
        <w:rPr>
          <w:rStyle w:val="StyleUnderline"/>
        </w:rPr>
        <w:t xml:space="preserve">Turning off vertical transport algorithms may make Al Gore happy- he has bet on reviving the credibility Sagan's ersatz apocalypse , but there is no denying that in </w:t>
      </w:r>
      <w:r w:rsidRPr="0084674F">
        <w:rPr>
          <w:rStyle w:val="Emphasis"/>
        </w:rPr>
        <w:t>some of these scenarios human desire</w:t>
      </w:r>
      <w:r w:rsidRPr="00B30948">
        <w:rPr>
          <w:rStyle w:val="StyleUnderline"/>
        </w:rPr>
        <w:t xml:space="preserve">, </w:t>
      </w:r>
      <w:r w:rsidRPr="0084674F">
        <w:rPr>
          <w:rStyle w:val="Emphasis"/>
        </w:rPr>
        <w:t>not physical forces</w:t>
      </w:r>
      <w:r w:rsidRPr="00B30948">
        <w:rPr>
          <w:rStyle w:val="StyleUnderline"/>
        </w:rPr>
        <w:t xml:space="preserve"> accounts for the vertical hoisting of millions of tons of mass ten vertical kilometers into the sky.to the level at which the </w:t>
      </w:r>
      <w:r w:rsidRPr="0084674F">
        <w:rPr>
          <w:rStyle w:val="Emphasis"/>
        </w:rPr>
        <w:t>models take over</w:t>
      </w:r>
      <w:r w:rsidRPr="00B30948">
        <w:rPr>
          <w:rStyle w:val="StyleUnderline"/>
        </w:rPr>
        <w:t xml:space="preserve"> , with results at once </w:t>
      </w:r>
      <w:r w:rsidRPr="0084674F">
        <w:rPr>
          <w:rStyle w:val="Emphasis"/>
        </w:rPr>
        <w:t>predictable</w:t>
      </w:r>
      <w:r w:rsidRPr="00B30948">
        <w:rPr>
          <w:rStyle w:val="StyleUnderline"/>
        </w:rPr>
        <w:t xml:space="preserve"> --and </w:t>
      </w:r>
      <w:r w:rsidRPr="0084674F">
        <w:rPr>
          <w:rStyle w:val="Emphasis"/>
        </w:rPr>
        <w:t>arbitrary</w:t>
      </w:r>
      <w:r w:rsidRPr="00B30948">
        <w:rPr>
          <w:rStyle w:val="StyleUnderline"/>
        </w:rPr>
        <w:t xml:space="preserve">. This is </w:t>
      </w:r>
      <w:r w:rsidRPr="0084674F">
        <w:rPr>
          <w:rStyle w:val="Emphasis"/>
        </w:rPr>
        <w:t xml:space="preserve">not </w:t>
      </w:r>
      <w:proofErr w:type="gramStart"/>
      <w:r w:rsidRPr="0084674F">
        <w:rPr>
          <w:rStyle w:val="Emphasis"/>
        </w:rPr>
        <w:t>physics</w:t>
      </w:r>
      <w:r w:rsidRPr="00B30948">
        <w:rPr>
          <w:rStyle w:val="StyleUnderline"/>
        </w:rPr>
        <w:t>,</w:t>
      </w:r>
      <w:proofErr w:type="gramEnd"/>
      <w:r w:rsidRPr="00B30948">
        <w:rPr>
          <w:rStyle w:val="StyleUnderline"/>
        </w:rPr>
        <w:t xml:space="preserve"> it is </w:t>
      </w:r>
      <w:r w:rsidRPr="0084674F">
        <w:rPr>
          <w:rStyle w:val="Emphasis"/>
          <w:sz w:val="24"/>
          <w:szCs w:val="24"/>
        </w:rPr>
        <w:t>computer gamesmanship</w:t>
      </w:r>
      <w:r w:rsidRPr="00D62A4B">
        <w:rPr>
          <w:sz w:val="12"/>
          <w:szCs w:val="24"/>
        </w:rPr>
        <w:t xml:space="preserve"> </w:t>
      </w:r>
      <w:r w:rsidRPr="00D62A4B">
        <w:rPr>
          <w:sz w:val="12"/>
        </w:rPr>
        <w:t xml:space="preserve">carried over to a new generation of X-Box. I must now return to getting and vetting the new papers and their references- this has been a </w:t>
      </w:r>
      <w:proofErr w:type="spellStart"/>
      <w:r w:rsidRPr="00D62A4B">
        <w:rPr>
          <w:sz w:val="12"/>
        </w:rPr>
        <w:t>prelimnary</w:t>
      </w:r>
      <w:proofErr w:type="spellEnd"/>
      <w:r w:rsidRPr="00D62A4B">
        <w:rPr>
          <w:sz w:val="12"/>
        </w:rPr>
        <w:t xml:space="preserve"> examination of what the public has been told, and more detailed critiques of the science will doubtless be </w:t>
      </w:r>
      <w:proofErr w:type="spellStart"/>
      <w:r w:rsidRPr="00D62A4B">
        <w:rPr>
          <w:sz w:val="12"/>
        </w:rPr>
        <w:t>direected</w:t>
      </w:r>
      <w:proofErr w:type="spellEnd"/>
      <w:r w:rsidRPr="00D62A4B">
        <w:rPr>
          <w:sz w:val="12"/>
        </w:rPr>
        <w:t xml:space="preserve"> to the journals were the new work appeared . This time round , the details are scarcely worth arguing, because the global frost made famous by the original 'TTAPS' model has disappeared . From the truly frigid 7,000 degree-day "</w:t>
      </w:r>
      <w:proofErr w:type="spellStart"/>
      <w:r w:rsidRPr="00D62A4B">
        <w:rPr>
          <w:sz w:val="12"/>
        </w:rPr>
        <w:t>baseine</w:t>
      </w:r>
      <w:proofErr w:type="spellEnd"/>
      <w:r w:rsidRPr="00D62A4B">
        <w:rPr>
          <w:sz w:val="12"/>
        </w:rPr>
        <w:t xml:space="preserve"> case" advertised as hard science in 1983 to a tepid results of today, "Nuclear Winter has well and truly melted down. The 1986 review of TTAPS reception follows. </w:t>
      </w:r>
      <w:r w:rsidRPr="00D62A4B">
        <w:rPr>
          <w:bCs/>
          <w:i/>
          <w:sz w:val="12"/>
        </w:rPr>
        <w:t xml:space="preserve">The Melting of 'Nuclear Winter' </w:t>
      </w:r>
      <w:bookmarkEnd w:id="1"/>
    </w:p>
    <w:p w14:paraId="091A2A6E" w14:textId="77777777" w:rsidR="000E5990" w:rsidRPr="00D62A4B" w:rsidRDefault="000E5990" w:rsidP="000E5990">
      <w:pPr>
        <w:rPr>
          <w:sz w:val="12"/>
        </w:rPr>
      </w:pPr>
    </w:p>
    <w:p w14:paraId="4BDA685F" w14:textId="77777777" w:rsidR="000E5990" w:rsidRDefault="000E5990" w:rsidP="000E5990">
      <w:pPr>
        <w:pStyle w:val="Heading4"/>
      </w:pPr>
      <w:r>
        <w:t xml:space="preserve">They conduct their study in a continent where it </w:t>
      </w:r>
      <w:r w:rsidRPr="000418C0">
        <w:rPr>
          <w:u w:val="single"/>
        </w:rPr>
        <w:t>doesn’t rain</w:t>
      </w:r>
      <w:r>
        <w:t>.</w:t>
      </w:r>
    </w:p>
    <w:p w14:paraId="14E2D703" w14:textId="77777777" w:rsidR="000E5990" w:rsidRPr="000418C0" w:rsidRDefault="000E5990" w:rsidP="000E5990">
      <w:r w:rsidRPr="00826175">
        <w:rPr>
          <w:rStyle w:val="Style13ptBold"/>
        </w:rPr>
        <w:t>Robock and Toon</w:t>
      </w:r>
      <w:r w:rsidRPr="00826175">
        <w:t xml:space="preserve"> (Alan,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Vol. 302, Issue 1 </w:t>
      </w:r>
      <w:proofErr w:type="spellStart"/>
      <w:r w:rsidRPr="00826175">
        <w:t>pg</w:t>
      </w:r>
      <w:proofErr w:type="spellEnd"/>
      <w:r w:rsidRPr="00826175">
        <w:t xml:space="preserve"> 74-81)</w:t>
      </w:r>
    </w:p>
    <w:p w14:paraId="5D5F410A" w14:textId="77777777" w:rsidR="000E5990" w:rsidRDefault="000E5990" w:rsidP="000E5990">
      <w:pPr>
        <w:rPr>
          <w:sz w:val="12"/>
        </w:rPr>
      </w:pPr>
      <w:r w:rsidRPr="000418C0">
        <w:rPr>
          <w:highlight w:val="green"/>
          <w:u w:val="single"/>
        </w:rPr>
        <w:t>Robock</w:t>
      </w:r>
      <w:r w:rsidRPr="000418C0">
        <w:rPr>
          <w:u w:val="single"/>
        </w:rPr>
        <w:t xml:space="preserve"> and his colleagues</w:t>
      </w:r>
      <w:r w:rsidRPr="00D62A4B">
        <w:rPr>
          <w:sz w:val="12"/>
        </w:rPr>
        <w:t xml:space="preserve">, being conservative, </w:t>
      </w:r>
      <w:r w:rsidRPr="000418C0">
        <w:rPr>
          <w:highlight w:val="green"/>
          <w:u w:val="single"/>
        </w:rPr>
        <w:t>put</w:t>
      </w:r>
      <w:r w:rsidRPr="000418C0">
        <w:rPr>
          <w:u w:val="single"/>
        </w:rPr>
        <w:t xml:space="preserve"> five </w:t>
      </w:r>
      <w:proofErr w:type="spellStart"/>
      <w:r w:rsidRPr="000418C0">
        <w:rPr>
          <w:u w:val="single"/>
        </w:rPr>
        <w:t>teragrams</w:t>
      </w:r>
      <w:proofErr w:type="spellEnd"/>
      <w:r w:rsidRPr="000418C0">
        <w:rPr>
          <w:u w:val="single"/>
        </w:rPr>
        <w:t xml:space="preserve"> of </w:t>
      </w:r>
      <w:r w:rsidRPr="000418C0">
        <w:rPr>
          <w:highlight w:val="green"/>
          <w:u w:val="single"/>
        </w:rPr>
        <w:t xml:space="preserve">smoke into </w:t>
      </w:r>
      <w:r w:rsidRPr="000418C0">
        <w:rPr>
          <w:u w:val="single"/>
        </w:rPr>
        <w:t xml:space="preserve">their modeled upper </w:t>
      </w:r>
      <w:r w:rsidRPr="000418C0">
        <w:rPr>
          <w:highlight w:val="green"/>
          <w:u w:val="single"/>
        </w:rPr>
        <w:t>troposphere</w:t>
      </w:r>
      <w:r w:rsidRPr="00D62A4B">
        <w:rPr>
          <w:sz w:val="12"/>
        </w:rPr>
        <w:t xml:space="preserve"> over India and Pakistan on an imaginary May 15. The model calculated how winds would blow the smoke around the world and how the smoke particles would settle out from the atmosphere. </w:t>
      </w:r>
      <w:r w:rsidRPr="000418C0">
        <w:rPr>
          <w:highlight w:val="green"/>
          <w:u w:val="single"/>
        </w:rPr>
        <w:t>The smoke covered</w:t>
      </w:r>
      <w:r w:rsidRPr="000418C0">
        <w:rPr>
          <w:u w:val="single"/>
        </w:rPr>
        <w:t xml:space="preserve"> all </w:t>
      </w:r>
      <w:r w:rsidRPr="000418C0">
        <w:rPr>
          <w:highlight w:val="green"/>
          <w:u w:val="single"/>
        </w:rPr>
        <w:t>the continent</w:t>
      </w:r>
      <w:r w:rsidRPr="000418C0">
        <w:rPr>
          <w:u w:val="single"/>
        </w:rPr>
        <w:t>s within two weeks.</w:t>
      </w:r>
      <w:r w:rsidRPr="00D62A4B">
        <w:rPr>
          <w:sz w:val="12"/>
        </w:rPr>
        <w:t xml:space="preserve"> The black, sooty smoke absorbed sunlight, warmed and rose into the stratosphere. </w:t>
      </w:r>
      <w:r w:rsidRPr="00D62A4B">
        <w:rPr>
          <w:rStyle w:val="Emphasis"/>
          <w:sz w:val="24"/>
          <w:szCs w:val="24"/>
          <w:highlight w:val="green"/>
        </w:rPr>
        <w:t>Rain never falls there</w:t>
      </w:r>
      <w:r w:rsidRPr="000418C0">
        <w:rPr>
          <w:highlight w:val="green"/>
          <w:u w:val="single"/>
        </w:rPr>
        <w:t xml:space="preserve">, so the air is </w:t>
      </w:r>
      <w:r w:rsidRPr="00D62A4B">
        <w:rPr>
          <w:rStyle w:val="Emphasis"/>
          <w:highlight w:val="green"/>
        </w:rPr>
        <w:t>never cleansed</w:t>
      </w:r>
      <w:r w:rsidRPr="000418C0">
        <w:rPr>
          <w:u w:val="single"/>
        </w:rPr>
        <w:t xml:space="preserve"> by precipitation</w:t>
      </w:r>
      <w:r w:rsidRPr="00D62A4B">
        <w:rPr>
          <w:sz w:val="12"/>
        </w:rPr>
        <w:t xml:space="preserve">; </w:t>
      </w:r>
      <w:r w:rsidRPr="000418C0">
        <w:rPr>
          <w:u w:val="single"/>
        </w:rPr>
        <w:t>particles</w:t>
      </w:r>
      <w:r w:rsidRPr="00D62A4B">
        <w:rPr>
          <w:sz w:val="12"/>
        </w:rPr>
        <w:t xml:space="preserve"> very slowly </w:t>
      </w:r>
      <w:r w:rsidRPr="000418C0">
        <w:rPr>
          <w:u w:val="single"/>
        </w:rPr>
        <w:t>settle out by falling, with air resisting them</w:t>
      </w:r>
      <w:r w:rsidRPr="00D62A4B">
        <w:rPr>
          <w:sz w:val="12"/>
        </w:rPr>
        <w:t>. Soot particles are small, with an average diameter of only 0.1 micron (µm), and so drift down very slowly. They also rise during the daytime as they are heated by the sun, repeatedly delaying their elimination. The calculations showed that the smoke would reach far higher into the upper stratosphere than the sulfate particles that are produced by episodic volcanic eruptions. Sulfate particles are transparent and absorb much less sunlight than soot and are also bigger, typically 0.5 µm. The volcanic particles remain airborne for about two years, but smoke from nuclear fires would last a decade.</w:t>
      </w:r>
    </w:p>
    <w:p w14:paraId="2A4F0A41" w14:textId="77777777" w:rsidR="000E5990" w:rsidRPr="00D62A4B" w:rsidRDefault="000E5990" w:rsidP="000E5990">
      <w:pPr>
        <w:rPr>
          <w:sz w:val="12"/>
        </w:rPr>
      </w:pPr>
    </w:p>
    <w:p w14:paraId="35492F7D" w14:textId="77777777" w:rsidR="000E5990" w:rsidRDefault="000E5990" w:rsidP="000E5990">
      <w:pPr>
        <w:pStyle w:val="Heading4"/>
      </w:pPr>
      <w:r>
        <w:t xml:space="preserve">Robock et al </w:t>
      </w:r>
      <w:r w:rsidRPr="000418C0">
        <w:rPr>
          <w:u w:val="single"/>
        </w:rPr>
        <w:t>causally assert</w:t>
      </w:r>
      <w:r>
        <w:t xml:space="preserve"> the famine impact without </w:t>
      </w:r>
      <w:r w:rsidRPr="000418C0">
        <w:rPr>
          <w:u w:val="single"/>
        </w:rPr>
        <w:t>running any tests</w:t>
      </w:r>
      <w:r>
        <w:t>.</w:t>
      </w:r>
    </w:p>
    <w:p w14:paraId="53AF9A03" w14:textId="77777777" w:rsidR="000E5990" w:rsidRPr="000418C0" w:rsidRDefault="000E5990" w:rsidP="000E5990">
      <w:r w:rsidRPr="00826175">
        <w:rPr>
          <w:rStyle w:val="Style13ptBold"/>
        </w:rPr>
        <w:t xml:space="preserve">Robock and Toon </w:t>
      </w:r>
      <w:r w:rsidRPr="00826175">
        <w:t xml:space="preserve">(Alan, professor of </w:t>
      </w:r>
      <w:proofErr w:type="spellStart"/>
      <w:r w:rsidRPr="00826175">
        <w:t>cliatology</w:t>
      </w:r>
      <w:proofErr w:type="spellEnd"/>
      <w:r w:rsidRPr="00826175">
        <w:t xml:space="preserve"> in the Department of Environmental Sciences at Rutgers University and the associate director of the Center for Environmental Prediction and Owen, “Local Nuclear War, Global Suffering” Scientific American, Jan, Vol. 302, Issue 1 </w:t>
      </w:r>
      <w:proofErr w:type="spellStart"/>
      <w:r w:rsidRPr="00826175">
        <w:t>pg</w:t>
      </w:r>
      <w:proofErr w:type="spellEnd"/>
      <w:r w:rsidRPr="00826175">
        <w:t xml:space="preserve"> 74-81)</w:t>
      </w:r>
    </w:p>
    <w:p w14:paraId="12B4497F" w14:textId="77777777" w:rsidR="000E5990" w:rsidRDefault="000E5990" w:rsidP="000E5990">
      <w:pPr>
        <w:rPr>
          <w:u w:val="single"/>
        </w:rPr>
      </w:pPr>
      <w:r w:rsidRPr="004630E1">
        <w:rPr>
          <w:sz w:val="12"/>
        </w:rPr>
        <w:t xml:space="preserve">We have used such analogues to test and improve our models in the past. But </w:t>
      </w:r>
      <w:r w:rsidRPr="000418C0">
        <w:rPr>
          <w:highlight w:val="green"/>
          <w:u w:val="single"/>
        </w:rPr>
        <w:t>we hope</w:t>
      </w:r>
      <w:r w:rsidRPr="000418C0">
        <w:rPr>
          <w:u w:val="single"/>
        </w:rPr>
        <w:t xml:space="preserve"> more </w:t>
      </w:r>
      <w:r w:rsidRPr="000418C0">
        <w:rPr>
          <w:highlight w:val="green"/>
          <w:u w:val="single"/>
        </w:rPr>
        <w:t>people will</w:t>
      </w:r>
      <w:r w:rsidRPr="000418C0">
        <w:rPr>
          <w:u w:val="single"/>
        </w:rPr>
        <w:t xml:space="preserve"> do further work. Independent models that </w:t>
      </w:r>
      <w:r w:rsidRPr="000418C0">
        <w:rPr>
          <w:highlight w:val="green"/>
          <w:u w:val="single"/>
        </w:rPr>
        <w:t>either verify or contradict ours</w:t>
      </w:r>
      <w:r w:rsidRPr="000418C0">
        <w:rPr>
          <w:u w:val="single"/>
        </w:rPr>
        <w:t xml:space="preserve"> would be very instructive</w:t>
      </w:r>
      <w:r w:rsidRPr="004630E1">
        <w:rPr>
          <w:sz w:val="12"/>
        </w:rPr>
        <w:t xml:space="preserve">. </w:t>
      </w:r>
      <w:r w:rsidRPr="000418C0">
        <w:rPr>
          <w:highlight w:val="green"/>
          <w:u w:val="single"/>
        </w:rPr>
        <w:t>Agricultural</w:t>
      </w:r>
      <w:r w:rsidRPr="000418C0">
        <w:rPr>
          <w:u w:val="single"/>
        </w:rPr>
        <w:t xml:space="preserve"> impact </w:t>
      </w:r>
      <w:r w:rsidRPr="000418C0">
        <w:rPr>
          <w:highlight w:val="green"/>
          <w:u w:val="single"/>
        </w:rPr>
        <w:t>studies</w:t>
      </w:r>
      <w:r w:rsidRPr="000418C0">
        <w:rPr>
          <w:u w:val="single"/>
        </w:rPr>
        <w:t xml:space="preserve">, which </w:t>
      </w:r>
      <w:r w:rsidRPr="00E52DCA">
        <w:rPr>
          <w:rStyle w:val="Emphasis"/>
          <w:highlight w:val="green"/>
        </w:rPr>
        <w:t>we have not conducted</w:t>
      </w:r>
      <w:r w:rsidRPr="000418C0">
        <w:rPr>
          <w:u w:val="single"/>
        </w:rPr>
        <w:t>, would be particularly welcomed.</w:t>
      </w:r>
    </w:p>
    <w:p w14:paraId="29744FE6" w14:textId="77777777" w:rsidR="000E5990" w:rsidRDefault="000E5990" w:rsidP="000E5990">
      <w:pPr>
        <w:rPr>
          <w:u w:val="single"/>
        </w:rPr>
      </w:pPr>
    </w:p>
    <w:p w14:paraId="6E29FE52" w14:textId="77777777" w:rsidR="000E5990" w:rsidRDefault="000E5990" w:rsidP="000E5990">
      <w:pPr>
        <w:pStyle w:val="Heading4"/>
      </w:pPr>
      <w:r>
        <w:t xml:space="preserve">Robock et al. changed their models – </w:t>
      </w:r>
      <w:r w:rsidRPr="002315BE">
        <w:rPr>
          <w:u w:val="single"/>
        </w:rPr>
        <w:t>cut updates</w:t>
      </w:r>
      <w:r>
        <w:t>.</w:t>
      </w:r>
    </w:p>
    <w:p w14:paraId="5C0E92D6" w14:textId="77777777" w:rsidR="000E5990" w:rsidRPr="0084674F" w:rsidRDefault="000E5990" w:rsidP="000E5990">
      <w:r w:rsidRPr="0084674F">
        <w:rPr>
          <w:rStyle w:val="Style13ptBold"/>
        </w:rPr>
        <w:t>Hamill 19</w:t>
      </w:r>
      <w:r>
        <w:t xml:space="preserve"> [</w:t>
      </w:r>
      <w:r w:rsidRPr="00665FC2">
        <w:t>Jasper Hamill</w:t>
      </w:r>
      <w:r>
        <w:t>, Rutgers doctoral student and numerous atmospheric scientists, “</w:t>
      </w:r>
      <w:r w:rsidRPr="0084674F">
        <w:t>Life after an apocalyptic nuclear war might not be quite as grim as expected, scientists say</w:t>
      </w:r>
      <w:r>
        <w:t xml:space="preserve">,” 08/09/19, Metro, </w:t>
      </w:r>
      <w:hyperlink r:id="rId19" w:history="1">
        <w:r w:rsidRPr="008E3DAC">
          <w:rPr>
            <w:rStyle w:val="Hyperlink"/>
          </w:rPr>
          <w:t>https://metro.co.uk/2019/08/09/life-apocalyptic-nuclear-war-might-not-quite-grim-expected-scientists-say-10545690/</w:t>
        </w:r>
      </w:hyperlink>
      <w:r>
        <w:t>] Justin</w:t>
      </w:r>
    </w:p>
    <w:p w14:paraId="3624101B" w14:textId="77777777" w:rsidR="000E5990" w:rsidRDefault="000E5990" w:rsidP="000E5990">
      <w:pPr>
        <w:rPr>
          <w:sz w:val="16"/>
        </w:rPr>
      </w:pPr>
      <w:r w:rsidRPr="00C31788">
        <w:rPr>
          <w:sz w:val="16"/>
        </w:rPr>
        <w:t xml:space="preserve">Estimates of exactly how many people will die during the bleak winter vary wildly, with </w:t>
      </w:r>
      <w:r w:rsidRPr="002315BE">
        <w:rPr>
          <w:sz w:val="16"/>
        </w:rPr>
        <w:t xml:space="preserve">some </w:t>
      </w:r>
      <w:r w:rsidRPr="002315BE">
        <w:rPr>
          <w:u w:val="single"/>
        </w:rPr>
        <w:t xml:space="preserve">pessimistic scientists convinced that even a relatively small war between states like India and Pakistan could cause almost </w:t>
      </w:r>
      <w:r w:rsidRPr="002315BE">
        <w:rPr>
          <w:rStyle w:val="Emphasis"/>
        </w:rPr>
        <w:t>one third of people on Earth to starve to death</w:t>
      </w:r>
      <w:r w:rsidRPr="002315BE">
        <w:rPr>
          <w:sz w:val="16"/>
        </w:rPr>
        <w:t>. The International Physicians for the Prevention of Nuclear War fears a nuclear conflict between these two countries alone would interrupt food production in China and the US so dramatically that up to two billion people are at risk of starvation. So we’re glad to report that a new piece of research has lightened the picture a little bit, although it’s still very, very dark. To</w:t>
      </w:r>
      <w:r w:rsidRPr="00C31788">
        <w:rPr>
          <w:sz w:val="16"/>
        </w:rPr>
        <w:t xml:space="preserve"> find out what might happen in a nuclear winter, A team from the University of Colorado analysed thunderstorms generated by a group of giant wildfires in 2017 and found they ‘injected a small volcano’s worth of aerosol into the stratosphere’ and created a smoke plume that lasted for almost nine months. ‘</w:t>
      </w:r>
      <w:r w:rsidRPr="00596148">
        <w:rPr>
          <w:u w:val="single"/>
        </w:rPr>
        <w:t xml:space="preserve">We </w:t>
      </w:r>
      <w:r w:rsidRPr="0084674F">
        <w:rPr>
          <w:rStyle w:val="Emphasis"/>
          <w:highlight w:val="green"/>
        </w:rPr>
        <w:t>compared observations</w:t>
      </w:r>
      <w:r w:rsidRPr="006F3416">
        <w:rPr>
          <w:u w:val="single"/>
        </w:rPr>
        <w:t xml:space="preserve"> with model calculations of the smoke plume</w:t>
      </w:r>
      <w:r w:rsidRPr="00C31788">
        <w:rPr>
          <w:sz w:val="16"/>
        </w:rPr>
        <w:t xml:space="preserve">,’ said scientist Karen </w:t>
      </w:r>
      <w:proofErr w:type="spellStart"/>
      <w:r w:rsidRPr="00C31788">
        <w:rPr>
          <w:sz w:val="16"/>
        </w:rPr>
        <w:t>Rosenlof</w:t>
      </w:r>
      <w:proofErr w:type="spellEnd"/>
      <w:r w:rsidRPr="00C31788">
        <w:rPr>
          <w:sz w:val="16"/>
        </w:rPr>
        <w:t xml:space="preserve">. ‘That helped us understand why the smoke plume rose so high and persisted so long, which can be applied to other stratospheric aerosol injections, such as from volcanoes or nuclear explosions.’ The wildfires offered scientists the rare chance to watch great towers of smoke rising and spreading into the atmosphere – which is what would happen as cities burn after being hit by nuclear doomsday weapons. Although </w:t>
      </w:r>
      <w:r w:rsidRPr="002315BE">
        <w:rPr>
          <w:u w:val="single"/>
        </w:rPr>
        <w:t xml:space="preserve">the </w:t>
      </w:r>
      <w:r w:rsidRPr="0084674F">
        <w:rPr>
          <w:highlight w:val="green"/>
          <w:u w:val="single"/>
        </w:rPr>
        <w:t>smoke</w:t>
      </w:r>
      <w:r w:rsidRPr="00C31788">
        <w:rPr>
          <w:sz w:val="16"/>
        </w:rPr>
        <w:t xml:space="preserve"> behaved as expected when it formed </w:t>
      </w:r>
      <w:proofErr w:type="spellStart"/>
      <w:r w:rsidRPr="00C31788">
        <w:rPr>
          <w:sz w:val="16"/>
        </w:rPr>
        <w:t>pyrocumulonibus</w:t>
      </w:r>
      <w:proofErr w:type="spellEnd"/>
      <w:r w:rsidRPr="00C31788">
        <w:rPr>
          <w:sz w:val="16"/>
        </w:rPr>
        <w:t xml:space="preserve"> clouds and ‘erupted violently’ into the atmosphere, </w:t>
      </w:r>
      <w:r w:rsidRPr="0084674F">
        <w:rPr>
          <w:u w:val="single"/>
        </w:rPr>
        <w:t xml:space="preserve">it </w:t>
      </w:r>
      <w:r w:rsidRPr="0084674F">
        <w:rPr>
          <w:rStyle w:val="Emphasis"/>
          <w:highlight w:val="green"/>
        </w:rPr>
        <w:t>lingered</w:t>
      </w:r>
      <w:r w:rsidRPr="0084674F">
        <w:rPr>
          <w:rStyle w:val="Emphasis"/>
        </w:rPr>
        <w:t xml:space="preserve"> in the stratosphere</w:t>
      </w:r>
      <w:r w:rsidRPr="0084674F">
        <w:rPr>
          <w:u w:val="single"/>
        </w:rPr>
        <w:t xml:space="preserve"> </w:t>
      </w:r>
      <w:r w:rsidRPr="0084674F">
        <w:rPr>
          <w:highlight w:val="green"/>
          <w:u w:val="single"/>
        </w:rPr>
        <w:t xml:space="preserve">for 40% less </w:t>
      </w:r>
      <w:r w:rsidRPr="002315BE">
        <w:rPr>
          <w:u w:val="single"/>
        </w:rPr>
        <w:t xml:space="preserve">time </w:t>
      </w:r>
      <w:r w:rsidRPr="0084674F">
        <w:rPr>
          <w:highlight w:val="green"/>
          <w:u w:val="single"/>
        </w:rPr>
        <w:t xml:space="preserve">than </w:t>
      </w:r>
      <w:r w:rsidRPr="0084674F">
        <w:rPr>
          <w:rStyle w:val="Emphasis"/>
          <w:highlight w:val="green"/>
        </w:rPr>
        <w:t>expected</w:t>
      </w:r>
      <w:r w:rsidRPr="00C31788">
        <w:rPr>
          <w:sz w:val="16"/>
        </w:rPr>
        <w:t xml:space="preserve">, </w:t>
      </w:r>
      <w:r w:rsidRPr="0084674F">
        <w:rPr>
          <w:highlight w:val="green"/>
          <w:u w:val="single"/>
        </w:rPr>
        <w:t>suggesting</w:t>
      </w:r>
      <w:r w:rsidRPr="0084674F">
        <w:rPr>
          <w:u w:val="single"/>
        </w:rPr>
        <w:t xml:space="preserve"> </w:t>
      </w:r>
      <w:r w:rsidRPr="0084674F">
        <w:rPr>
          <w:rStyle w:val="Emphasis"/>
        </w:rPr>
        <w:t>previous calculations</w:t>
      </w:r>
      <w:r w:rsidRPr="0084674F">
        <w:rPr>
          <w:u w:val="single"/>
        </w:rPr>
        <w:t xml:space="preserve"> about the length of a </w:t>
      </w:r>
      <w:r w:rsidRPr="0084674F">
        <w:rPr>
          <w:highlight w:val="green"/>
          <w:u w:val="single"/>
        </w:rPr>
        <w:t>nuclear winter</w:t>
      </w:r>
      <w:r w:rsidRPr="0084674F">
        <w:rPr>
          <w:u w:val="single"/>
        </w:rPr>
        <w:t xml:space="preserve"> may have been </w:t>
      </w:r>
      <w:r w:rsidRPr="0084674F">
        <w:rPr>
          <w:rStyle w:val="Emphasis"/>
          <w:highlight w:val="green"/>
        </w:rPr>
        <w:t>exaggerated</w:t>
      </w:r>
      <w:r w:rsidRPr="00C31788">
        <w:rPr>
          <w:sz w:val="16"/>
        </w:rPr>
        <w:t xml:space="preserve">. It’s possible that </w:t>
      </w:r>
      <w:r w:rsidRPr="0084674F">
        <w:rPr>
          <w:u w:val="single"/>
        </w:rPr>
        <w:t xml:space="preserve">the </w:t>
      </w:r>
      <w:r w:rsidRPr="0084674F">
        <w:rPr>
          <w:highlight w:val="green"/>
          <w:u w:val="single"/>
        </w:rPr>
        <w:t xml:space="preserve">cooling </w:t>
      </w:r>
      <w:r w:rsidRPr="002315BE">
        <w:rPr>
          <w:u w:val="single"/>
        </w:rPr>
        <w:t>impacts</w:t>
      </w:r>
      <w:r w:rsidRPr="0084674F">
        <w:rPr>
          <w:u w:val="single"/>
        </w:rPr>
        <w:t xml:space="preserve"> of a nuclear winter could </w:t>
      </w:r>
      <w:r w:rsidRPr="0084674F">
        <w:rPr>
          <w:highlight w:val="green"/>
          <w:u w:val="single"/>
        </w:rPr>
        <w:t>last</w:t>
      </w:r>
      <w:r w:rsidRPr="0084674F">
        <w:rPr>
          <w:u w:val="single"/>
        </w:rPr>
        <w:t xml:space="preserve"> somewhat </w:t>
      </w:r>
      <w:r w:rsidRPr="0084674F">
        <w:rPr>
          <w:highlight w:val="green"/>
          <w:u w:val="single"/>
        </w:rPr>
        <w:t xml:space="preserve">less </w:t>
      </w:r>
      <w:r w:rsidRPr="002315BE">
        <w:rPr>
          <w:u w:val="single"/>
        </w:rPr>
        <w:t xml:space="preserve">long </w:t>
      </w:r>
      <w:r w:rsidRPr="0084674F">
        <w:rPr>
          <w:highlight w:val="green"/>
          <w:u w:val="single"/>
        </w:rPr>
        <w:t xml:space="preserve">than models </w:t>
      </w:r>
      <w:r w:rsidRPr="008A1DA0">
        <w:rPr>
          <w:u w:val="single"/>
        </w:rPr>
        <w:t xml:space="preserve">have </w:t>
      </w:r>
      <w:r w:rsidRPr="0084674F">
        <w:rPr>
          <w:rStyle w:val="Emphasis"/>
          <w:highlight w:val="green"/>
        </w:rPr>
        <w:t>predicted</w:t>
      </w:r>
      <w:r w:rsidRPr="0084674F">
        <w:rPr>
          <w:rStyle w:val="Emphasis"/>
        </w:rPr>
        <w:t xml:space="preserve"> to date</w:t>
      </w:r>
      <w:r w:rsidRPr="00C31788">
        <w:rPr>
          <w:sz w:val="16"/>
        </w:rPr>
        <w:t xml:space="preserve"> ‘The team found that organic observed </w:t>
      </w:r>
      <w:r w:rsidRPr="002315BE">
        <w:rPr>
          <w:u w:val="single"/>
        </w:rPr>
        <w:t xml:space="preserve">smoke </w:t>
      </w:r>
      <w:r w:rsidRPr="0084674F">
        <w:rPr>
          <w:highlight w:val="green"/>
          <w:u w:val="single"/>
        </w:rPr>
        <w:t xml:space="preserve">lifetime </w:t>
      </w:r>
      <w:r w:rsidRPr="002315BE">
        <w:rPr>
          <w:u w:val="single"/>
        </w:rPr>
        <w:t xml:space="preserve">in the stratosphere </w:t>
      </w:r>
      <w:r w:rsidRPr="0084674F">
        <w:rPr>
          <w:highlight w:val="green"/>
          <w:u w:val="single"/>
        </w:rPr>
        <w:t xml:space="preserve">was </w:t>
      </w:r>
      <w:r w:rsidRPr="002315BE">
        <w:rPr>
          <w:rStyle w:val="Emphasis"/>
        </w:rPr>
        <w:t xml:space="preserve">40% </w:t>
      </w:r>
      <w:r w:rsidRPr="0084674F">
        <w:rPr>
          <w:rStyle w:val="Emphasis"/>
          <w:highlight w:val="green"/>
        </w:rPr>
        <w:t>shorter</w:t>
      </w:r>
      <w:r w:rsidRPr="00C31788">
        <w:rPr>
          <w:sz w:val="16"/>
        </w:rPr>
        <w:t xml:space="preserve">, </w:t>
      </w:r>
      <w:r w:rsidRPr="0084674F">
        <w:rPr>
          <w:u w:val="single"/>
        </w:rPr>
        <w:t xml:space="preserve">the </w:t>
      </w:r>
      <w:r w:rsidRPr="002315BE">
        <w:rPr>
          <w:u w:val="single"/>
        </w:rPr>
        <w:t xml:space="preserve">authors say, than what would be </w:t>
      </w:r>
      <w:r w:rsidRPr="002315BE">
        <w:rPr>
          <w:rStyle w:val="Emphasis"/>
        </w:rPr>
        <w:t>calculated</w:t>
      </w:r>
      <w:r w:rsidRPr="002315BE">
        <w:rPr>
          <w:u w:val="single"/>
        </w:rPr>
        <w:t xml:space="preserve"> using a standard model</w:t>
      </w:r>
      <w:r w:rsidRPr="002315BE">
        <w:rPr>
          <w:sz w:val="16"/>
        </w:rPr>
        <w:t>,’ the University of Color</w:t>
      </w:r>
      <w:r w:rsidRPr="00C31788">
        <w:rPr>
          <w:sz w:val="16"/>
        </w:rPr>
        <w:t xml:space="preserve">ado </w:t>
      </w:r>
      <w:r w:rsidRPr="0084674F">
        <w:rPr>
          <w:highlight w:val="green"/>
          <w:u w:val="single"/>
        </w:rPr>
        <w:t xml:space="preserve">quoted </w:t>
      </w:r>
      <w:r w:rsidRPr="002315BE">
        <w:rPr>
          <w:rStyle w:val="Emphasis"/>
        </w:rPr>
        <w:t xml:space="preserve">Brian </w:t>
      </w:r>
      <w:r w:rsidRPr="0084674F">
        <w:rPr>
          <w:rStyle w:val="Emphasis"/>
          <w:highlight w:val="green"/>
        </w:rPr>
        <w:t>Toon</w:t>
      </w:r>
      <w:r w:rsidRPr="00C31788">
        <w:rPr>
          <w:sz w:val="16"/>
        </w:rPr>
        <w:t xml:space="preserve"> as saying. Work is now ongoing to establish ‘what the findings mean for the climate impacts of nuclear explosions, which include a severe cooling impact dubbed “nuclear winter”‘.</w:t>
      </w:r>
    </w:p>
    <w:p w14:paraId="42AE40E7" w14:textId="77777777" w:rsidR="000E5990" w:rsidRPr="00184F01" w:rsidRDefault="000E5990" w:rsidP="000E5990"/>
    <w:p w14:paraId="31FCAA6C" w14:textId="4AB0115E" w:rsidR="000E5990" w:rsidRDefault="000E5990" w:rsidP="000E5990">
      <w:pPr>
        <w:pStyle w:val="Heading4"/>
      </w:pPr>
      <w:r>
        <w:t xml:space="preserve">Robock agrees </w:t>
      </w:r>
      <w:r w:rsidR="000326E9">
        <w:t>no extinction</w:t>
      </w:r>
      <w:r>
        <w:t>.</w:t>
      </w:r>
    </w:p>
    <w:p w14:paraId="4522B62B" w14:textId="77777777" w:rsidR="000E5990" w:rsidRPr="007966F9" w:rsidRDefault="000E5990" w:rsidP="000E5990">
      <w:r w:rsidRPr="007966F9">
        <w:rPr>
          <w:rStyle w:val="Style13ptBold"/>
        </w:rPr>
        <w:t>Robock 10.</w:t>
      </w:r>
      <w:r>
        <w:t xml:space="preserve"> [You know who they are, “Nuclear Winter” </w:t>
      </w:r>
      <w:hyperlink r:id="rId20" w:history="1">
        <w:r w:rsidRPr="00BE0E32">
          <w:rPr>
            <w:rStyle w:val="Hyperlink"/>
          </w:rPr>
          <w:t>https://sci-hub.se/https://doi.org/10.1002/wcc.45</w:t>
        </w:r>
      </w:hyperlink>
      <w:r>
        <w:t>] Justin</w:t>
      </w:r>
    </w:p>
    <w:p w14:paraId="5FB36DA8" w14:textId="77777777" w:rsidR="000E5990" w:rsidRDefault="000E5990" w:rsidP="000E5990">
      <w:pPr>
        <w:rPr>
          <w:sz w:val="16"/>
        </w:rPr>
      </w:pPr>
      <w:r w:rsidRPr="007966F9">
        <w:rPr>
          <w:u w:val="single"/>
        </w:rPr>
        <w:t xml:space="preserve">While it is important to point out the consequences of nuclear winter, it is also important to point out what will not be the consequences. Although </w:t>
      </w:r>
      <w:r w:rsidRPr="008328F3">
        <w:rPr>
          <w:highlight w:val="green"/>
          <w:u w:val="single"/>
        </w:rPr>
        <w:t>extinction</w:t>
      </w:r>
      <w:r w:rsidRPr="007966F9">
        <w:rPr>
          <w:u w:val="single"/>
        </w:rPr>
        <w:t xml:space="preserve"> of our species was not ruled out in initial studies by biologists, it now seems that </w:t>
      </w:r>
      <w:r w:rsidRPr="008328F3">
        <w:rPr>
          <w:rStyle w:val="Emphasis"/>
        </w:rPr>
        <w:t xml:space="preserve">this </w:t>
      </w:r>
      <w:r w:rsidRPr="008328F3">
        <w:rPr>
          <w:rStyle w:val="Emphasis"/>
          <w:highlight w:val="green"/>
        </w:rPr>
        <w:t>would not take place</w:t>
      </w:r>
      <w:r w:rsidRPr="008328F3">
        <w:rPr>
          <w:sz w:val="16"/>
        </w:rPr>
        <w:t xml:space="preserve">. Especially </w:t>
      </w:r>
      <w:r w:rsidRPr="007966F9">
        <w:rPr>
          <w:u w:val="single"/>
        </w:rPr>
        <w:t xml:space="preserve">in </w:t>
      </w:r>
      <w:r w:rsidRPr="008328F3">
        <w:rPr>
          <w:rStyle w:val="Emphasis"/>
          <w:highlight w:val="green"/>
        </w:rPr>
        <w:t>Australia</w:t>
      </w:r>
      <w:r w:rsidRPr="008328F3">
        <w:rPr>
          <w:highlight w:val="green"/>
          <w:u w:val="single"/>
        </w:rPr>
        <w:t xml:space="preserve"> and </w:t>
      </w:r>
      <w:r w:rsidRPr="008328F3">
        <w:rPr>
          <w:rStyle w:val="Emphasis"/>
          <w:highlight w:val="green"/>
        </w:rPr>
        <w:t>New Zealand</w:t>
      </w:r>
      <w:r w:rsidRPr="007966F9">
        <w:rPr>
          <w:u w:val="single"/>
        </w:rPr>
        <w:t xml:space="preserve">, humans would </w:t>
      </w:r>
      <w:r w:rsidRPr="008328F3">
        <w:rPr>
          <w:highlight w:val="green"/>
          <w:u w:val="single"/>
        </w:rPr>
        <w:t>have a</w:t>
      </w:r>
      <w:r w:rsidRPr="007966F9">
        <w:rPr>
          <w:u w:val="single"/>
        </w:rPr>
        <w:t xml:space="preserve"> better </w:t>
      </w:r>
      <w:r w:rsidRPr="008328F3">
        <w:rPr>
          <w:highlight w:val="green"/>
          <w:u w:val="single"/>
        </w:rPr>
        <w:t>chance to survive</w:t>
      </w:r>
      <w:r w:rsidRPr="008328F3">
        <w:rPr>
          <w:sz w:val="16"/>
        </w:rPr>
        <w:t xml:space="preserve">. Also, </w:t>
      </w:r>
      <w:r w:rsidRPr="008328F3">
        <w:rPr>
          <w:highlight w:val="green"/>
          <w:u w:val="single"/>
        </w:rPr>
        <w:t>Earth will not be plunged into</w:t>
      </w:r>
      <w:r w:rsidRPr="007966F9">
        <w:rPr>
          <w:u w:val="single"/>
        </w:rPr>
        <w:t xml:space="preserve"> an </w:t>
      </w:r>
      <w:r w:rsidRPr="008328F3">
        <w:rPr>
          <w:highlight w:val="green"/>
          <w:u w:val="single"/>
        </w:rPr>
        <w:t>ice age. Ice sheets</w:t>
      </w:r>
      <w:r w:rsidRPr="007966F9">
        <w:rPr>
          <w:u w:val="single"/>
        </w:rPr>
        <w:t xml:space="preserve">, which covered North America and Europe only 18,000 years ago and were more than 3-km thick, </w:t>
      </w:r>
      <w:r w:rsidRPr="008328F3">
        <w:rPr>
          <w:highlight w:val="green"/>
          <w:u w:val="single"/>
        </w:rPr>
        <w:t>take</w:t>
      </w:r>
      <w:r w:rsidRPr="007966F9">
        <w:rPr>
          <w:u w:val="single"/>
        </w:rPr>
        <w:t xml:space="preserve"> many </w:t>
      </w:r>
      <w:r w:rsidRPr="008328F3">
        <w:rPr>
          <w:rStyle w:val="Emphasis"/>
          <w:highlight w:val="green"/>
        </w:rPr>
        <w:t>thousands of years to build</w:t>
      </w:r>
      <w:r w:rsidRPr="008328F3">
        <w:rPr>
          <w:rStyle w:val="Emphasis"/>
        </w:rPr>
        <w:t xml:space="preserve"> up from annual snow layers</w:t>
      </w:r>
      <w:r w:rsidRPr="007966F9">
        <w:rPr>
          <w:u w:val="single"/>
        </w:rPr>
        <w:t xml:space="preserve">, </w:t>
      </w:r>
      <w:r w:rsidRPr="008328F3">
        <w:rPr>
          <w:highlight w:val="green"/>
          <w:u w:val="single"/>
        </w:rPr>
        <w:t>and</w:t>
      </w:r>
      <w:r w:rsidRPr="007966F9">
        <w:rPr>
          <w:u w:val="single"/>
        </w:rPr>
        <w:t xml:space="preserve"> the climatic </w:t>
      </w:r>
      <w:r w:rsidRPr="008328F3">
        <w:rPr>
          <w:highlight w:val="green"/>
          <w:u w:val="single"/>
        </w:rPr>
        <w:t>disruptions would not last long enough</w:t>
      </w:r>
      <w:r w:rsidRPr="007966F9">
        <w:rPr>
          <w:u w:val="single"/>
        </w:rPr>
        <w:t xml:space="preserve"> to produce them.</w:t>
      </w:r>
      <w:r w:rsidRPr="008328F3">
        <w:rPr>
          <w:sz w:val="16"/>
        </w:rPr>
        <w:t xml:space="preserve"> The oxygen consumption by the fires would be inconsequential, as would the effect on the atmospheric greenhouse by carbon dioxide production. The consequences of nuclear winter are extreme enough without these additional effects, however.</w:t>
      </w:r>
    </w:p>
    <w:p w14:paraId="026FE45E" w14:textId="5F971F75" w:rsidR="000E5990" w:rsidRDefault="000E5990" w:rsidP="000E5990"/>
    <w:p w14:paraId="439EC350" w14:textId="407A4A11" w:rsidR="000326E9" w:rsidRDefault="000326E9" w:rsidP="000326E9">
      <w:pPr>
        <w:pStyle w:val="Heading3"/>
      </w:pPr>
      <w:r>
        <w:t>1NC---AT: Famine</w:t>
      </w:r>
    </w:p>
    <w:p w14:paraId="558F88B9" w14:textId="77777777" w:rsidR="000326E9" w:rsidRPr="008C2EDA" w:rsidRDefault="000326E9" w:rsidP="000326E9">
      <w:pPr>
        <w:pStyle w:val="Heading4"/>
      </w:pPr>
      <w:r w:rsidRPr="008C2EDA">
        <w:t>Read their studies skeptically</w:t>
      </w:r>
      <w:r>
        <w:t xml:space="preserve"> – </w:t>
      </w:r>
      <w:r w:rsidRPr="008C2EDA">
        <w:t>most say famines kill billions and some assert everyone die</w:t>
      </w:r>
      <w:r>
        <w:t xml:space="preserve">s but </w:t>
      </w:r>
      <w:r w:rsidRPr="008C2EDA">
        <w:t>that’s</w:t>
      </w:r>
      <w:r>
        <w:t xml:space="preserve"> not</w:t>
      </w:r>
      <w:r w:rsidRPr="008C2EDA">
        <w:t xml:space="preserve"> warranted</w:t>
      </w:r>
      <w:r>
        <w:t>.</w:t>
      </w:r>
    </w:p>
    <w:p w14:paraId="7E7CF845" w14:textId="77777777" w:rsidR="000326E9" w:rsidRDefault="000326E9" w:rsidP="000326E9">
      <w:r>
        <w:t xml:space="preserve">David S. </w:t>
      </w:r>
      <w:r w:rsidRPr="008C2EDA">
        <w:rPr>
          <w:rStyle w:val="Style13ptBold"/>
        </w:rPr>
        <w:t>Stevenson 17</w:t>
      </w:r>
      <w:r>
        <w:t>. Professor of planetary science at Caltech. 2017. “Agents of Mass Destruction.” The Nature of Life and Its Potential to Survive, Springer, Cham, pp. 273–340. link.springer.com, doi:10.1007/978-3-319-52911-0_7.</w:t>
      </w:r>
    </w:p>
    <w:p w14:paraId="1B4D71D2" w14:textId="77777777" w:rsidR="000326E9" w:rsidRPr="008C2EDA" w:rsidRDefault="000326E9" w:rsidP="000326E9">
      <w:pPr>
        <w:rPr>
          <w:sz w:val="12"/>
        </w:rPr>
      </w:pPr>
      <w:r w:rsidRPr="008C2EDA">
        <w:rPr>
          <w:rStyle w:val="StyleUnderline"/>
        </w:rPr>
        <w:t xml:space="preserve">What </w:t>
      </w:r>
      <w:r w:rsidRPr="00661E67">
        <w:rPr>
          <w:rStyle w:val="StyleUnderline"/>
        </w:rPr>
        <w:t>of humanity? Could it survive?</w:t>
      </w:r>
      <w:r w:rsidRPr="00661E67">
        <w:rPr>
          <w:sz w:val="12"/>
        </w:rPr>
        <w:t xml:space="preserve"> In short, </w:t>
      </w:r>
      <w:r w:rsidRPr="00661E67">
        <w:rPr>
          <w:rStyle w:val="Emphasis"/>
        </w:rPr>
        <w:t>yes, if we are</w:t>
      </w:r>
      <w:r w:rsidRPr="008C2EDA">
        <w:rPr>
          <w:rStyle w:val="Emphasis"/>
        </w:rPr>
        <w:t xml:space="preserve"> prepared</w:t>
      </w:r>
      <w:r w:rsidRPr="00EC268B">
        <w:rPr>
          <w:rStyle w:val="StyleUnderline"/>
        </w:rPr>
        <w:t xml:space="preserve"> </w:t>
      </w:r>
      <w:r w:rsidRPr="00EC268B">
        <w:rPr>
          <w:rStyle w:val="Emphasis"/>
        </w:rPr>
        <w:t>to adapt</w:t>
      </w:r>
      <w:r w:rsidRPr="00EC268B">
        <w:rPr>
          <w:rStyle w:val="StyleUnderline"/>
        </w:rPr>
        <w:t xml:space="preserve"> to a life underground</w:t>
      </w:r>
      <w:r w:rsidRPr="008C2EDA">
        <w:rPr>
          <w:sz w:val="12"/>
        </w:rPr>
        <w:t xml:space="preserve">. Here, </w:t>
      </w:r>
      <w:r w:rsidRPr="00661E67">
        <w:rPr>
          <w:rStyle w:val="StyleUnderline"/>
        </w:rPr>
        <w:t xml:space="preserve">small </w:t>
      </w:r>
      <w:r w:rsidRPr="008C2EDA">
        <w:rPr>
          <w:rStyle w:val="StyleUnderline"/>
          <w:highlight w:val="green"/>
        </w:rPr>
        <w:t>communities of people</w:t>
      </w:r>
      <w:r w:rsidRPr="00EC268B">
        <w:rPr>
          <w:rStyle w:val="StyleUnderline"/>
        </w:rPr>
        <w:t xml:space="preserve"> could </w:t>
      </w:r>
      <w:r w:rsidRPr="008C2EDA">
        <w:rPr>
          <w:rStyle w:val="StyleUnderline"/>
          <w:highlight w:val="green"/>
        </w:rPr>
        <w:t>live on</w:t>
      </w:r>
      <w:r w:rsidRPr="008C2EDA">
        <w:rPr>
          <w:sz w:val="12"/>
        </w:rPr>
        <w:t xml:space="preserve">, feeding directly from </w:t>
      </w:r>
      <w:r w:rsidRPr="008C2EDA">
        <w:rPr>
          <w:u w:val="single"/>
        </w:rPr>
        <w:t>the remnant biosphere</w:t>
      </w:r>
      <w:r w:rsidRPr="008C2EDA">
        <w:rPr>
          <w:sz w:val="12"/>
        </w:rPr>
        <w:t xml:space="preserve">, or from </w:t>
      </w:r>
      <w:r w:rsidRPr="008C2EDA">
        <w:rPr>
          <w:u w:val="single"/>
        </w:rPr>
        <w:t>artificially lit greenhouse-cultivated plants</w:t>
      </w:r>
      <w:r w:rsidRPr="008C2EDA">
        <w:rPr>
          <w:sz w:val="12"/>
        </w:rPr>
        <w:t xml:space="preserve">. </w:t>
      </w:r>
      <w:r w:rsidRPr="008C2EDA">
        <w:rPr>
          <w:rStyle w:val="StyleUnderline"/>
          <w:highlight w:val="green"/>
        </w:rPr>
        <w:t xml:space="preserve">Humanity </w:t>
      </w:r>
      <w:r w:rsidRPr="00661E67">
        <w:rPr>
          <w:rStyle w:val="StyleUnderline"/>
        </w:rPr>
        <w:t xml:space="preserve">could </w:t>
      </w:r>
      <w:r w:rsidRPr="008C2EDA">
        <w:rPr>
          <w:rStyle w:val="StyleUnderline"/>
          <w:highlight w:val="green"/>
        </w:rPr>
        <w:t>persist</w:t>
      </w:r>
      <w:r w:rsidRPr="00EC268B">
        <w:rPr>
          <w:rStyle w:val="StyleUnderline"/>
        </w:rPr>
        <w:t xml:space="preserve"> in a vast </w:t>
      </w:r>
      <w:r w:rsidRPr="008C2EDA">
        <w:rPr>
          <w:rStyle w:val="StyleUnderline"/>
          <w:highlight w:val="green"/>
        </w:rPr>
        <w:t>underground</w:t>
      </w:r>
      <w:r w:rsidRPr="00EC268B">
        <w:rPr>
          <w:rStyle w:val="StyleUnderline"/>
        </w:rPr>
        <w:t xml:space="preserve"> ark</w:t>
      </w:r>
      <w:r w:rsidRPr="008C2EDA">
        <w:rPr>
          <w:sz w:val="12"/>
        </w:rPr>
        <w:t xml:space="preserve">. </w:t>
      </w:r>
      <w:r w:rsidRPr="00EC268B">
        <w:rPr>
          <w:rStyle w:val="Emphasis"/>
        </w:rPr>
        <w:t xml:space="preserve">Here </w:t>
      </w:r>
      <w:r w:rsidRPr="00661E67">
        <w:rPr>
          <w:rStyle w:val="Emphasis"/>
        </w:rPr>
        <w:t xml:space="preserve">we could </w:t>
      </w:r>
      <w:r w:rsidRPr="008C2EDA">
        <w:rPr>
          <w:rStyle w:val="Emphasis"/>
          <w:highlight w:val="green"/>
        </w:rPr>
        <w:t xml:space="preserve">continue </w:t>
      </w:r>
      <w:r w:rsidRPr="00EC268B">
        <w:rPr>
          <w:rStyle w:val="Emphasis"/>
        </w:rPr>
        <w:t xml:space="preserve">as a subterranean species, </w:t>
      </w:r>
      <w:r w:rsidRPr="008C2EDA">
        <w:rPr>
          <w:rStyle w:val="Emphasis"/>
          <w:highlight w:val="green"/>
        </w:rPr>
        <w:t>living for billions of years</w:t>
      </w:r>
      <w:r w:rsidRPr="00EC268B">
        <w:rPr>
          <w:rStyle w:val="Emphasis"/>
        </w:rPr>
        <w:t>.</w:t>
      </w:r>
      <w:r w:rsidRPr="008C2EDA">
        <w:rPr>
          <w:sz w:val="12"/>
        </w:rPr>
        <w:t xml:space="preserve"> Life could even become pleasant with enough sub-surface engineering. However, escape would only be permissible if we maintained sufficient technology to reach and re-colonize the frigid surface. With far more limited resources, and with most people likely having been wiped out in the initial freeze, </w:t>
      </w:r>
      <w:r w:rsidRPr="00EC268B">
        <w:rPr>
          <w:rStyle w:val="StyleUnderline"/>
        </w:rPr>
        <w:t xml:space="preserve">the number of </w:t>
      </w:r>
      <w:r w:rsidRPr="008C2EDA">
        <w:rPr>
          <w:rStyle w:val="StyleUnderline"/>
          <w:highlight w:val="green"/>
        </w:rPr>
        <w:t>survivors</w:t>
      </w:r>
      <w:r w:rsidRPr="00EC268B">
        <w:rPr>
          <w:rStyle w:val="StyleUnderline"/>
        </w:rPr>
        <w:t xml:space="preserve"> in such caves </w:t>
      </w:r>
      <w:r w:rsidRPr="008C2EDA">
        <w:rPr>
          <w:rStyle w:val="StyleUnderline"/>
        </w:rPr>
        <w:t xml:space="preserve">might be </w:t>
      </w:r>
      <w:r w:rsidRPr="008C2EDA">
        <w:rPr>
          <w:rStyle w:val="StyleUnderline"/>
          <w:highlight w:val="green"/>
        </w:rPr>
        <w:t xml:space="preserve">measured in </w:t>
      </w:r>
      <w:r w:rsidRPr="00661E67">
        <w:rPr>
          <w:rStyle w:val="StyleUnderline"/>
        </w:rPr>
        <w:t xml:space="preserve">the </w:t>
      </w:r>
      <w:r w:rsidRPr="008C2EDA">
        <w:rPr>
          <w:rStyle w:val="StyleUnderline"/>
          <w:highlight w:val="green"/>
        </w:rPr>
        <w:t>hundreds</w:t>
      </w:r>
      <w:r w:rsidRPr="008C2EDA">
        <w:rPr>
          <w:sz w:val="12"/>
        </w:rPr>
        <w:t xml:space="preserve">. Survival of humanity would depend on whoever survived by maintaining a The Nature of Life and Its Potential to Survive 311 power supply, having food reserves, water reserves and seeds. If you could not maintain the food supply, most survivors would die of starvation within weeks of moving underground. </w:t>
      </w:r>
    </w:p>
    <w:p w14:paraId="2E783B81" w14:textId="6430D404" w:rsidR="000326E9" w:rsidRDefault="000326E9" w:rsidP="000326E9"/>
    <w:p w14:paraId="404292A4" w14:textId="2DB98A08" w:rsidR="000326E9" w:rsidRDefault="000326E9" w:rsidP="000326E9">
      <w:pPr>
        <w:pStyle w:val="Heading3"/>
      </w:pPr>
      <w:r>
        <w:t>1NC---AT: Ozone</w:t>
      </w:r>
    </w:p>
    <w:p w14:paraId="5ACC5BE1" w14:textId="77777777" w:rsidR="000326E9" w:rsidRDefault="000326E9" w:rsidP="000326E9">
      <w:pPr>
        <w:pStyle w:val="Heading4"/>
      </w:pPr>
      <w:r>
        <w:t>Ozone impacts are out of the question – only actual study.</w:t>
      </w:r>
    </w:p>
    <w:p w14:paraId="6CEDAB71" w14:textId="77777777" w:rsidR="000326E9" w:rsidRPr="008427ED" w:rsidRDefault="000326E9" w:rsidP="000326E9">
      <w:r w:rsidRPr="008427ED">
        <w:rPr>
          <w:rStyle w:val="Style13ptBold"/>
        </w:rPr>
        <w:t>Kearney 87</w:t>
      </w:r>
      <w:r>
        <w:t xml:space="preserve">. [Cresson. </w:t>
      </w:r>
      <w:r w:rsidRPr="008427ED">
        <w:t>In 1961 he took a position doing civil defense research with the Hudson Institute. In 1964 he joined the Oak Ridge National Laboratory civil defense project. During the Vietnam War, Kearny served as a civilian advisor to the U.S. Army, making several trips to the theater of operations.[9] Much of the supporting research that went into his most famous work, Nuclear War Survival Skills (NWSS), was conducted during the 1970s. Including a study on how the US might be affected by a potential nuclear war from the Sino-Soviet split, specifically focusing on the question; what would be the severity and how might the US deal with contamination of CONUS milk supplies that might result from the "trans-pacific" nuclear fallout that would originate over China.[10] Along with other more long-term survival publications such as "Maintaining nutritional adequacy during a prolonged food crisis [Basic foods for post-nuclear attack use]".[11]</w:t>
      </w:r>
      <w:r>
        <w:t xml:space="preserve"> “</w:t>
      </w:r>
      <w:r w:rsidRPr="008427ED">
        <w:t>Nuclear War Survival Skills Updated and Expanded</w:t>
      </w:r>
      <w:r>
        <w:t xml:space="preserve">”. </w:t>
      </w:r>
      <w:hyperlink r:id="rId21" w:history="1">
        <w:r w:rsidRPr="00BE0E32">
          <w:rPr>
            <w:rStyle w:val="Hyperlink"/>
          </w:rPr>
          <w:t>http://www.oism.org/nwss/s73p904.htm</w:t>
        </w:r>
      </w:hyperlink>
      <w:r>
        <w:t>] Justin</w:t>
      </w:r>
    </w:p>
    <w:p w14:paraId="74D6ECAF" w14:textId="77777777" w:rsidR="000326E9" w:rsidRPr="008427ED" w:rsidRDefault="000326E9" w:rsidP="000326E9">
      <w:pPr>
        <w:rPr>
          <w:u w:val="single"/>
        </w:rPr>
      </w:pPr>
      <w:r w:rsidRPr="00511378">
        <w:rPr>
          <w:sz w:val="14"/>
        </w:rPr>
        <w:t xml:space="preserve">° Facts: </w:t>
      </w:r>
      <w:r w:rsidRPr="008427ED">
        <w:rPr>
          <w:u w:val="single"/>
        </w:rPr>
        <w:t>Large nuclear explosions do inject huge amounts of nitrogen oxides</w:t>
      </w:r>
      <w:r w:rsidRPr="00511378">
        <w:rPr>
          <w:sz w:val="14"/>
        </w:rPr>
        <w:t xml:space="preserve"> (gasses that destroy ozone) </w:t>
      </w:r>
      <w:r w:rsidRPr="008427ED">
        <w:rPr>
          <w:u w:val="single"/>
        </w:rPr>
        <w:t>into the stratosphere.</w:t>
      </w:r>
      <w:r w:rsidRPr="00511378">
        <w:rPr>
          <w:sz w:val="14"/>
        </w:rPr>
        <w:t xml:space="preserve"> </w:t>
      </w:r>
      <w:r w:rsidRPr="00661E67">
        <w:rPr>
          <w:sz w:val="14"/>
        </w:rPr>
        <w:t xml:space="preserve">However, </w:t>
      </w:r>
      <w:r w:rsidRPr="00661E67">
        <w:rPr>
          <w:u w:val="single"/>
        </w:rPr>
        <w:t>the percent of the</w:t>
      </w:r>
      <w:r w:rsidRPr="008427ED">
        <w:rPr>
          <w:u w:val="single"/>
        </w:rPr>
        <w:t xml:space="preserve"> stratospheric </w:t>
      </w:r>
      <w:r w:rsidRPr="008427ED">
        <w:rPr>
          <w:highlight w:val="green"/>
          <w:u w:val="single"/>
        </w:rPr>
        <w:t>ozone destroyed by</w:t>
      </w:r>
      <w:r w:rsidRPr="008427ED">
        <w:rPr>
          <w:u w:val="single"/>
        </w:rPr>
        <w:t xml:space="preserve"> a given amount of </w:t>
      </w:r>
      <w:r w:rsidRPr="008427ED">
        <w:rPr>
          <w:highlight w:val="green"/>
          <w:u w:val="single"/>
        </w:rPr>
        <w:t xml:space="preserve">nitrogen oxides </w:t>
      </w:r>
      <w:r w:rsidRPr="00661E67">
        <w:rPr>
          <w:u w:val="single"/>
        </w:rPr>
        <w:t>has been greatly</w:t>
      </w:r>
      <w:r w:rsidRPr="008427ED">
        <w:rPr>
          <w:u w:val="single"/>
        </w:rPr>
        <w:t xml:space="preserve"> </w:t>
      </w:r>
      <w:r w:rsidRPr="00511378">
        <w:rPr>
          <w:rStyle w:val="Emphasis"/>
          <w:sz w:val="24"/>
          <w:szCs w:val="24"/>
          <w:highlight w:val="green"/>
        </w:rPr>
        <w:t>overestimated in</w:t>
      </w:r>
      <w:r w:rsidRPr="00511378">
        <w:rPr>
          <w:rStyle w:val="Emphasis"/>
          <w:sz w:val="24"/>
          <w:szCs w:val="24"/>
        </w:rPr>
        <w:t xml:space="preserve"> almost </w:t>
      </w:r>
      <w:r w:rsidRPr="00511378">
        <w:rPr>
          <w:rStyle w:val="Emphasis"/>
          <w:sz w:val="24"/>
          <w:szCs w:val="24"/>
          <w:highlight w:val="green"/>
        </w:rPr>
        <w:t xml:space="preserve">all </w:t>
      </w:r>
      <w:r w:rsidRPr="00661E67">
        <w:rPr>
          <w:rStyle w:val="Emphasis"/>
          <w:sz w:val="24"/>
          <w:szCs w:val="24"/>
        </w:rPr>
        <w:t xml:space="preserve">theoretical </w:t>
      </w:r>
      <w:r w:rsidRPr="00511378">
        <w:rPr>
          <w:rStyle w:val="Emphasis"/>
          <w:sz w:val="24"/>
          <w:szCs w:val="24"/>
          <w:highlight w:val="green"/>
        </w:rPr>
        <w:t>calculations</w:t>
      </w:r>
      <w:r w:rsidRPr="00511378">
        <w:rPr>
          <w:rStyle w:val="Emphasis"/>
          <w:sz w:val="24"/>
          <w:szCs w:val="24"/>
        </w:rPr>
        <w:t xml:space="preserve"> and models</w:t>
      </w:r>
      <w:r w:rsidRPr="00511378">
        <w:rPr>
          <w:sz w:val="14"/>
        </w:rPr>
        <w:t xml:space="preserve">. For example, </w:t>
      </w:r>
      <w:r w:rsidRPr="008427ED">
        <w:rPr>
          <w:u w:val="single"/>
        </w:rPr>
        <w:t xml:space="preserve">the Soviet and U.S. atmospheric </w:t>
      </w:r>
      <w:r w:rsidRPr="008427ED">
        <w:rPr>
          <w:highlight w:val="green"/>
          <w:u w:val="single"/>
        </w:rPr>
        <w:t xml:space="preserve">nuclear test </w:t>
      </w:r>
      <w:r w:rsidRPr="00661E67">
        <w:rPr>
          <w:u w:val="single"/>
        </w:rPr>
        <w:t>explosions of large weapons in 1952</w:t>
      </w:r>
      <w:r w:rsidRPr="008427ED">
        <w:rPr>
          <w:u w:val="single"/>
        </w:rPr>
        <w:t>-1962 were calculated by Foley and Ruderman to result in a reduction of more than 10 percent in total ozone</w:t>
      </w:r>
      <w:r w:rsidRPr="00511378">
        <w:rPr>
          <w:sz w:val="14"/>
        </w:rPr>
        <w:t xml:space="preserve">. (See M. H. Foley and M. A. Ruderman, 'Stratospheric NO from Past Nuclear Explosions", Journal of Geophysics, Res. 78, 4441-4450.) Yet </w:t>
      </w:r>
      <w:r w:rsidRPr="008427ED">
        <w:rPr>
          <w:u w:val="single"/>
        </w:rPr>
        <w:t xml:space="preserve">observations that they </w:t>
      </w:r>
      <w:r w:rsidRPr="008427ED">
        <w:rPr>
          <w:highlight w:val="green"/>
          <w:u w:val="single"/>
        </w:rPr>
        <w:t>cited</w:t>
      </w:r>
      <w:r w:rsidRPr="008427ED">
        <w:rPr>
          <w:u w:val="single"/>
        </w:rPr>
        <w:t xml:space="preserve"> </w:t>
      </w:r>
      <w:r w:rsidRPr="00511378">
        <w:rPr>
          <w:rStyle w:val="Emphasis"/>
        </w:rPr>
        <w:t xml:space="preserve">showed </w:t>
      </w:r>
      <w:r w:rsidRPr="00511378">
        <w:rPr>
          <w:rStyle w:val="Emphasis"/>
          <w:highlight w:val="green"/>
        </w:rPr>
        <w:t>no reductions in ozone</w:t>
      </w:r>
      <w:r w:rsidRPr="008427ED">
        <w:rPr>
          <w:highlight w:val="green"/>
          <w:u w:val="single"/>
        </w:rPr>
        <w:t xml:space="preserve">. Nor did ultraviolet </w:t>
      </w:r>
      <w:r w:rsidRPr="00661E67">
        <w:rPr>
          <w:u w:val="single"/>
        </w:rPr>
        <w:t>increase</w:t>
      </w:r>
      <w:r w:rsidRPr="008427ED">
        <w:rPr>
          <w:u w:val="single"/>
        </w:rPr>
        <w:t xml:space="preserve">. Other theoreticians calculated </w:t>
      </w:r>
      <w:r w:rsidRPr="00511378">
        <w:rPr>
          <w:rStyle w:val="Emphasis"/>
        </w:rPr>
        <w:t>sizable reductions in total</w:t>
      </w:r>
      <w:r w:rsidRPr="008427ED">
        <w:rPr>
          <w:u w:val="single"/>
        </w:rPr>
        <w:t xml:space="preserve"> </w:t>
      </w:r>
      <w:r w:rsidRPr="00511378">
        <w:rPr>
          <w:rStyle w:val="Emphasis"/>
        </w:rPr>
        <w:t>ozone</w:t>
      </w:r>
      <w:r w:rsidRPr="008427ED">
        <w:rPr>
          <w:u w:val="single"/>
        </w:rPr>
        <w:t>, but interpreted the observational data to indicate either no reduction, or much smaller reductions than their calculated ones.</w:t>
      </w:r>
    </w:p>
    <w:p w14:paraId="7442DF4C" w14:textId="77777777" w:rsidR="000326E9" w:rsidRDefault="000326E9" w:rsidP="000326E9">
      <w:pPr>
        <w:rPr>
          <w:u w:val="single"/>
        </w:rPr>
      </w:pPr>
      <w:r w:rsidRPr="008427ED">
        <w:rPr>
          <w:u w:val="single"/>
        </w:rPr>
        <w:t xml:space="preserve">A realistic </w:t>
      </w:r>
      <w:r w:rsidRPr="00661E67">
        <w:rPr>
          <w:rStyle w:val="Emphasis"/>
        </w:rPr>
        <w:t>simplified</w:t>
      </w:r>
      <w:r w:rsidRPr="00661E67">
        <w:rPr>
          <w:u w:val="single"/>
        </w:rPr>
        <w:t xml:space="preserve"> </w:t>
      </w:r>
      <w:r w:rsidRPr="008427ED">
        <w:rPr>
          <w:highlight w:val="green"/>
          <w:u w:val="single"/>
        </w:rPr>
        <w:t xml:space="preserve">estimate of </w:t>
      </w:r>
      <w:r w:rsidRPr="008427ED">
        <w:rPr>
          <w:u w:val="single"/>
        </w:rPr>
        <w:t xml:space="preserve">the increased </w:t>
      </w:r>
      <w:r w:rsidRPr="00661E67">
        <w:rPr>
          <w:u w:val="single"/>
        </w:rPr>
        <w:t xml:space="preserve">ultraviolet light </w:t>
      </w:r>
      <w:r w:rsidRPr="008427ED">
        <w:rPr>
          <w:highlight w:val="green"/>
          <w:u w:val="single"/>
        </w:rPr>
        <w:t>dangers</w:t>
      </w:r>
      <w:r w:rsidRPr="008427ED">
        <w:rPr>
          <w:u w:val="single"/>
        </w:rPr>
        <w:t xml:space="preserve"> to American </w:t>
      </w:r>
      <w:r w:rsidRPr="00511378">
        <w:rPr>
          <w:rStyle w:val="Emphasis"/>
        </w:rPr>
        <w:t>survivors</w:t>
      </w:r>
      <w:r w:rsidRPr="008427ED">
        <w:rPr>
          <w:u w:val="single"/>
        </w:rPr>
        <w:t xml:space="preserve"> of a large nuclear war </w:t>
      </w:r>
      <w:r w:rsidRPr="008427ED">
        <w:rPr>
          <w:highlight w:val="green"/>
          <w:u w:val="single"/>
        </w:rPr>
        <w:t>equates</w:t>
      </w:r>
      <w:r w:rsidRPr="008427ED">
        <w:rPr>
          <w:u w:val="single"/>
        </w:rPr>
        <w:t xml:space="preserve"> these hazards to </w:t>
      </w:r>
      <w:r w:rsidRPr="008427ED">
        <w:rPr>
          <w:highlight w:val="green"/>
          <w:u w:val="single"/>
        </w:rPr>
        <w:t>moving</w:t>
      </w:r>
      <w:r w:rsidRPr="008427ED">
        <w:rPr>
          <w:u w:val="single"/>
        </w:rPr>
        <w:t xml:space="preserve"> from San Francisco </w:t>
      </w:r>
      <w:r w:rsidRPr="008427ED">
        <w:rPr>
          <w:highlight w:val="green"/>
          <w:u w:val="single"/>
        </w:rPr>
        <w:t>to sea level</w:t>
      </w:r>
      <w:r w:rsidRPr="008427ED">
        <w:rPr>
          <w:u w:val="single"/>
        </w:rPr>
        <w:t xml:space="preserve"> at the equator, where the sea level incidence of skin cancers</w:t>
      </w:r>
      <w:r w:rsidRPr="00511378">
        <w:rPr>
          <w:sz w:val="14"/>
        </w:rPr>
        <w:t xml:space="preserve"> (seldom fatal) </w:t>
      </w:r>
      <w:r w:rsidRPr="008427ED">
        <w:rPr>
          <w:u w:val="single"/>
        </w:rPr>
        <w:t>is highest</w:t>
      </w:r>
      <w:r w:rsidRPr="00511378">
        <w:rPr>
          <w:sz w:val="14"/>
        </w:rPr>
        <w:t xml:space="preserve">- about 10 times higher than the incidence at San Francisco. Many additional thousands of American survivors might get skin cancer, but little or no increase in skin cancers might result if in the post-attack world deliberate sun tanning and going around hatless went out of fashion. Furthermore, </w:t>
      </w:r>
      <w:r w:rsidRPr="008427ED">
        <w:rPr>
          <w:u w:val="single"/>
        </w:rPr>
        <w:t xml:space="preserve">almost </w:t>
      </w:r>
      <w:r w:rsidRPr="00661E67">
        <w:rPr>
          <w:u w:val="single"/>
        </w:rPr>
        <w:t xml:space="preserve">all of </w:t>
      </w:r>
      <w:r w:rsidRPr="00511378">
        <w:rPr>
          <w:highlight w:val="green"/>
          <w:u w:val="single"/>
        </w:rPr>
        <w:t>today's warheads are smaller</w:t>
      </w:r>
      <w:r w:rsidRPr="008427ED">
        <w:rPr>
          <w:u w:val="single"/>
        </w:rPr>
        <w:t xml:space="preserve"> than those exploded in the large- weapons tests mentioned above; most would </w:t>
      </w:r>
      <w:r w:rsidRPr="00511378">
        <w:rPr>
          <w:highlight w:val="green"/>
          <w:u w:val="single"/>
        </w:rPr>
        <w:t>inject</w:t>
      </w:r>
      <w:r w:rsidRPr="008427ED">
        <w:rPr>
          <w:u w:val="single"/>
        </w:rPr>
        <w:t xml:space="preserve"> much </w:t>
      </w:r>
      <w:r w:rsidRPr="00511378">
        <w:rPr>
          <w:highlight w:val="green"/>
          <w:u w:val="single"/>
        </w:rPr>
        <w:t xml:space="preserve">smaller </w:t>
      </w:r>
      <w:r w:rsidRPr="00511378">
        <w:rPr>
          <w:rStyle w:val="Emphasis"/>
          <w:highlight w:val="green"/>
        </w:rPr>
        <w:t xml:space="preserve">amounts </w:t>
      </w:r>
      <w:r w:rsidRPr="00661E67">
        <w:rPr>
          <w:rStyle w:val="Emphasis"/>
        </w:rPr>
        <w:t>of ozone-destroying gasses, or no gasses, into the stratosphere</w:t>
      </w:r>
      <w:r w:rsidRPr="00511378">
        <w:rPr>
          <w:sz w:val="14"/>
        </w:rPr>
        <w:t xml:space="preserve">, where ozone deficiencies may persist for years. </w:t>
      </w:r>
      <w:r w:rsidRPr="008427ED">
        <w:rPr>
          <w:u w:val="single"/>
        </w:rPr>
        <w:t xml:space="preserve">And </w:t>
      </w:r>
      <w:r w:rsidRPr="00511378">
        <w:rPr>
          <w:highlight w:val="green"/>
          <w:u w:val="single"/>
        </w:rPr>
        <w:t>nuclear weapons</w:t>
      </w:r>
      <w:r w:rsidRPr="008427ED">
        <w:rPr>
          <w:u w:val="single"/>
        </w:rPr>
        <w:t xml:space="preserve"> smaller than 500 kilotons </w:t>
      </w:r>
      <w:r w:rsidRPr="00511378">
        <w:rPr>
          <w:highlight w:val="green"/>
          <w:u w:val="single"/>
        </w:rPr>
        <w:t>result in increases</w:t>
      </w:r>
      <w:r w:rsidRPr="008427ED">
        <w:rPr>
          <w:u w:val="single"/>
        </w:rPr>
        <w:t xml:space="preserve"> (</w:t>
      </w:r>
      <w:r w:rsidRPr="00511378">
        <w:rPr>
          <w:highlight w:val="green"/>
          <w:u w:val="single"/>
        </w:rPr>
        <w:t>due to smog reactions</w:t>
      </w:r>
      <w:r w:rsidRPr="00661E67">
        <w:rPr>
          <w:u w:val="single"/>
        </w:rPr>
        <w:t>) in upper tropospheric ozone. In a nuclear war, these increases woul</w:t>
      </w:r>
      <w:r w:rsidRPr="008427ED">
        <w:rPr>
          <w:u w:val="single"/>
        </w:rPr>
        <w:t xml:space="preserve">d </w:t>
      </w:r>
      <w:r w:rsidRPr="00511378">
        <w:rPr>
          <w:rStyle w:val="Emphasis"/>
        </w:rPr>
        <w:t xml:space="preserve">partially </w:t>
      </w:r>
      <w:r w:rsidRPr="00511378">
        <w:rPr>
          <w:rStyle w:val="Emphasis"/>
          <w:highlight w:val="green"/>
        </w:rPr>
        <w:t>compensate</w:t>
      </w:r>
      <w:r w:rsidRPr="00511378">
        <w:rPr>
          <w:highlight w:val="green"/>
          <w:u w:val="single"/>
        </w:rPr>
        <w:t xml:space="preserve"> for</w:t>
      </w:r>
      <w:r w:rsidRPr="008427ED">
        <w:rPr>
          <w:u w:val="single"/>
        </w:rPr>
        <w:t xml:space="preserve"> the upper-level </w:t>
      </w:r>
      <w:r w:rsidRPr="00661E67">
        <w:rPr>
          <w:u w:val="single"/>
        </w:rPr>
        <w:t xml:space="preserve">tropospheric </w:t>
      </w:r>
      <w:r w:rsidRPr="00511378">
        <w:rPr>
          <w:highlight w:val="green"/>
          <w:u w:val="single"/>
        </w:rPr>
        <w:t>decreases</w:t>
      </w:r>
      <w:r w:rsidRPr="008427ED">
        <w:rPr>
          <w:u w:val="single"/>
        </w:rPr>
        <w:t xml:space="preserve">-as explained by Julius S. Chang and Donald J. </w:t>
      </w:r>
      <w:proofErr w:type="spellStart"/>
      <w:r w:rsidRPr="008427ED">
        <w:rPr>
          <w:u w:val="single"/>
        </w:rPr>
        <w:t>Wuebbles</w:t>
      </w:r>
      <w:proofErr w:type="spellEnd"/>
      <w:r w:rsidRPr="008427ED">
        <w:rPr>
          <w:u w:val="single"/>
        </w:rPr>
        <w:t xml:space="preserve"> of Lawrence Livermore National Laboratory.</w:t>
      </w:r>
    </w:p>
    <w:p w14:paraId="447D4BD6" w14:textId="77777777" w:rsidR="000326E9" w:rsidRPr="00132EB0" w:rsidRDefault="000326E9" w:rsidP="000326E9">
      <w:pPr>
        <w:pStyle w:val="Heading4"/>
        <w:rPr>
          <w:rFonts w:cs="Calibri"/>
        </w:rPr>
      </w:pPr>
      <w:r>
        <w:rPr>
          <w:rFonts w:cs="Calibri"/>
        </w:rPr>
        <w:t xml:space="preserve">Rigorous tests </w:t>
      </w:r>
      <w:r w:rsidRPr="007E35A2">
        <w:rPr>
          <w:rFonts w:cs="Calibri"/>
          <w:u w:val="single"/>
        </w:rPr>
        <w:t>disprove</w:t>
      </w:r>
      <w:r>
        <w:rPr>
          <w:rFonts w:cs="Calibri"/>
        </w:rPr>
        <w:t xml:space="preserve"> the impacts.</w:t>
      </w:r>
    </w:p>
    <w:p w14:paraId="15D339DF" w14:textId="77777777" w:rsidR="000326E9" w:rsidRPr="00132EB0" w:rsidRDefault="000326E9" w:rsidP="000326E9">
      <w:r w:rsidRPr="00132EB0">
        <w:rPr>
          <w:rStyle w:val="Style13ptBold"/>
        </w:rPr>
        <w:t>Frankel et al. 15</w:t>
      </w:r>
      <w:r w:rsidRPr="00132EB0">
        <w:t xml:space="preserve"> </w:t>
      </w:r>
      <w:r>
        <w:t>– S</w:t>
      </w:r>
      <w:r w:rsidRPr="00132EB0">
        <w:t xml:space="preserve">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132EB0">
        <w:t>Scouras</w:t>
      </w:r>
      <w:proofErr w:type="spellEnd"/>
      <w:r w:rsidRPr="00132EB0">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w:t>
      </w:r>
      <w:r>
        <w:t>, 4/15/15 [</w:t>
      </w:r>
      <w:r w:rsidRPr="00132EB0">
        <w:t>“The Uncertain Consequences of Nuclear Weapons Use</w:t>
      </w:r>
      <w:r>
        <w:t>,</w:t>
      </w:r>
      <w:r w:rsidRPr="00132EB0">
        <w:t>” The Johns Hopkins University Applied Physics Laboratory</w:t>
      </w:r>
      <w:r>
        <w:t>,</w:t>
      </w:r>
      <w:r w:rsidRPr="00132EB0">
        <w:t xml:space="preserve"> DTIC</w:t>
      </w:r>
      <w:r>
        <w:t>,</w:t>
      </w:r>
      <w:r w:rsidRPr="00132EB0">
        <w:t xml:space="preserve"> </w:t>
      </w:r>
      <w:hyperlink r:id="rId22" w:history="1">
        <w:r w:rsidRPr="00132EB0">
          <w:rPr>
            <w:rStyle w:val="Hyperlink"/>
          </w:rPr>
          <w:t>https://apps.dtic.mil/dtic/tr/fulltext/u2/a618999.pdf</w:t>
        </w:r>
      </w:hyperlink>
      <w:r w:rsidRPr="00132EB0">
        <w:rPr>
          <w:rStyle w:val="Hyperlink"/>
        </w:rPr>
        <w:t>] Justin</w:t>
      </w:r>
    </w:p>
    <w:p w14:paraId="635FCD6B" w14:textId="77777777" w:rsidR="000326E9" w:rsidRPr="008C2EDA" w:rsidRDefault="000326E9" w:rsidP="000326E9">
      <w:pPr>
        <w:rPr>
          <w:sz w:val="12"/>
        </w:rPr>
      </w:pPr>
      <w:r w:rsidRPr="00A01726">
        <w:rPr>
          <w:rStyle w:val="StyleUnderline"/>
          <w:highlight w:val="green"/>
        </w:rPr>
        <w:t xml:space="preserve">Scientific </w:t>
      </w:r>
      <w:r w:rsidRPr="00132EB0">
        <w:rPr>
          <w:rStyle w:val="StyleUnderline"/>
        </w:rPr>
        <w:t xml:space="preserve">work based on real </w:t>
      </w:r>
      <w:r w:rsidRPr="00A01726">
        <w:rPr>
          <w:rStyle w:val="StyleUnderline"/>
          <w:highlight w:val="green"/>
        </w:rPr>
        <w:t>data</w:t>
      </w:r>
      <w:r w:rsidRPr="00132EB0">
        <w:rPr>
          <w:rStyle w:val="StyleUnderline"/>
        </w:rPr>
        <w:t>, rather than models</w:t>
      </w:r>
      <w:r w:rsidRPr="007E35A2">
        <w:rPr>
          <w:sz w:val="12"/>
        </w:rPr>
        <w:t xml:space="preserve">, also </w:t>
      </w:r>
      <w:r w:rsidRPr="00A01726">
        <w:rPr>
          <w:rStyle w:val="StyleUnderline"/>
          <w:highlight w:val="green"/>
        </w:rPr>
        <w:t xml:space="preserve">cast </w:t>
      </w:r>
      <w:r w:rsidRPr="00132EB0">
        <w:rPr>
          <w:rStyle w:val="Emphasis"/>
        </w:rPr>
        <w:t xml:space="preserve">additional </w:t>
      </w:r>
      <w:r w:rsidRPr="00A01726">
        <w:rPr>
          <w:rStyle w:val="Emphasis"/>
          <w:highlight w:val="green"/>
        </w:rPr>
        <w:t>doubt</w:t>
      </w:r>
      <w:r w:rsidRPr="00132EB0">
        <w:rPr>
          <w:rStyle w:val="Emphasis"/>
        </w:rPr>
        <w:t xml:space="preserve"> on the basic premise</w:t>
      </w:r>
      <w:r w:rsidRPr="007E35A2">
        <w:rPr>
          <w:sz w:val="12"/>
        </w:rPr>
        <w:t xml:space="preserve">. Interestingly, publication of several contradictory papers describing experimental observations actually predated Schell’s work. In 1973, nine years before publication of The Fate of the Earth, </w:t>
      </w:r>
      <w:r w:rsidRPr="00132EB0">
        <w:rPr>
          <w:rStyle w:val="StyleUnderline"/>
        </w:rPr>
        <w:t xml:space="preserve">a published </w:t>
      </w:r>
      <w:r w:rsidRPr="00661E67">
        <w:rPr>
          <w:rStyle w:val="StyleUnderline"/>
        </w:rPr>
        <w:t xml:space="preserve">report </w:t>
      </w:r>
      <w:r w:rsidRPr="00A01726">
        <w:rPr>
          <w:rStyle w:val="StyleUnderline"/>
          <w:highlight w:val="green"/>
        </w:rPr>
        <w:t xml:space="preserve">failed to find </w:t>
      </w:r>
      <w:r w:rsidRPr="00132EB0">
        <w:rPr>
          <w:rStyle w:val="StyleUnderline"/>
        </w:rPr>
        <w:t xml:space="preserve">any </w:t>
      </w:r>
      <w:r w:rsidRPr="00A01726">
        <w:rPr>
          <w:rStyle w:val="StyleUnderline"/>
          <w:highlight w:val="green"/>
        </w:rPr>
        <w:t xml:space="preserve">ozone depletion during </w:t>
      </w:r>
      <w:r w:rsidRPr="00132EB0">
        <w:rPr>
          <w:rStyle w:val="StyleUnderline"/>
        </w:rPr>
        <w:t xml:space="preserve">the </w:t>
      </w:r>
      <w:r w:rsidRPr="00132EB0">
        <w:rPr>
          <w:rStyle w:val="Emphasis"/>
        </w:rPr>
        <w:t xml:space="preserve">peak period of atmospheric </w:t>
      </w:r>
      <w:r w:rsidRPr="00661E67">
        <w:rPr>
          <w:rStyle w:val="Emphasis"/>
        </w:rPr>
        <w:t xml:space="preserve">nuclear </w:t>
      </w:r>
      <w:r w:rsidRPr="00A01726">
        <w:rPr>
          <w:rStyle w:val="Emphasis"/>
          <w:highlight w:val="green"/>
        </w:rPr>
        <w:t>testing</w:t>
      </w:r>
      <w:r w:rsidRPr="007E35A2">
        <w:rPr>
          <w:sz w:val="12"/>
        </w:rPr>
        <w:t xml:space="preserve">.26 In another work published in 1976, </w:t>
      </w:r>
      <w:r w:rsidRPr="00132EB0">
        <w:rPr>
          <w:rStyle w:val="StyleUnderline"/>
        </w:rPr>
        <w:t xml:space="preserve">attempts to measure the actual ozone depletion associated with </w:t>
      </w:r>
      <w:r w:rsidRPr="00132EB0">
        <w:rPr>
          <w:rStyle w:val="Emphasis"/>
        </w:rPr>
        <w:t>Russian megaton-class detonations and Chinese nuclear tests</w:t>
      </w:r>
      <w:r w:rsidRPr="00132EB0">
        <w:rPr>
          <w:rStyle w:val="StyleUnderline"/>
        </w:rPr>
        <w:t xml:space="preserve"> were also </w:t>
      </w:r>
      <w:r w:rsidRPr="00132EB0">
        <w:rPr>
          <w:rStyle w:val="Emphasis"/>
        </w:rPr>
        <w:t>unable</w:t>
      </w:r>
      <w:r w:rsidRPr="00132EB0">
        <w:rPr>
          <w:rStyle w:val="StyleUnderline"/>
        </w:rPr>
        <w:t xml:space="preserve"> to detect any significant effect.</w:t>
      </w:r>
      <w:r w:rsidRPr="007E35A2">
        <w:rPr>
          <w:sz w:val="12"/>
        </w:rPr>
        <w:t xml:space="preserve">27 At present, </w:t>
      </w:r>
      <w:r w:rsidRPr="00132EB0">
        <w:rPr>
          <w:rStyle w:val="StyleUnderline"/>
        </w:rPr>
        <w:t>with</w:t>
      </w:r>
      <w:r w:rsidRPr="007E35A2">
        <w:rPr>
          <w:sz w:val="12"/>
        </w:rPr>
        <w:t xml:space="preserve"> the </w:t>
      </w:r>
      <w:r w:rsidRPr="00A01726">
        <w:rPr>
          <w:rStyle w:val="Emphasis"/>
          <w:highlight w:val="green"/>
        </w:rPr>
        <w:t>reduced arsenals</w:t>
      </w:r>
      <w:r w:rsidRPr="00132EB0">
        <w:rPr>
          <w:rStyle w:val="Emphasis"/>
        </w:rPr>
        <w:t xml:space="preserve"> and a perceived low likelihood </w:t>
      </w:r>
      <w:r w:rsidRPr="00132EB0">
        <w:rPr>
          <w:rStyle w:val="StyleUnderline"/>
        </w:rPr>
        <w:t>of a large-scale exchange</w:t>
      </w:r>
      <w:r w:rsidRPr="007E35A2">
        <w:rPr>
          <w:sz w:val="12"/>
        </w:rPr>
        <w:t xml:space="preserve"> on the scale of Cold War planning scenarios, </w:t>
      </w:r>
      <w:r w:rsidRPr="00132EB0">
        <w:rPr>
          <w:rStyle w:val="StyleUnderline"/>
        </w:rPr>
        <w:t>official concern over nuclear ozone depletion has essentially fallen off the table</w:t>
      </w:r>
      <w:r w:rsidRPr="007E35A2">
        <w:rPr>
          <w:sz w:val="12"/>
        </w:rPr>
        <w:t xml:space="preserve">. Yet </w:t>
      </w:r>
      <w:r w:rsidRPr="00132EB0">
        <w:rPr>
          <w:rStyle w:val="StyleUnderline"/>
        </w:rPr>
        <w:t xml:space="preserve">continuing </w:t>
      </w:r>
      <w:r w:rsidRPr="00661E67">
        <w:rPr>
          <w:rStyle w:val="StyleUnderline"/>
        </w:rPr>
        <w:t xml:space="preserve">scientific studies by a </w:t>
      </w:r>
      <w:proofErr w:type="gramStart"/>
      <w:r w:rsidRPr="00661E67">
        <w:rPr>
          <w:rStyle w:val="StyleUnderline"/>
        </w:rPr>
        <w:t>small dedicated</w:t>
      </w:r>
      <w:proofErr w:type="gramEnd"/>
      <w:r w:rsidRPr="00661E67">
        <w:rPr>
          <w:rStyle w:val="StyleUnderline"/>
        </w:rPr>
        <w:t xml:space="preserve"> community of researchers suggest the potential for dire consequences</w:t>
      </w:r>
      <w:r w:rsidRPr="00661E67">
        <w:rPr>
          <w:sz w:val="12"/>
        </w:rPr>
        <w:t xml:space="preserve">, even for relatively small regional nuclear wars involving </w:t>
      </w:r>
      <w:proofErr w:type="spellStart"/>
      <w:r w:rsidRPr="00661E67">
        <w:rPr>
          <w:sz w:val="12"/>
        </w:rPr>
        <w:t>Hiroshimasize</w:t>
      </w:r>
      <w:proofErr w:type="spellEnd"/>
      <w:r w:rsidRPr="00661E67">
        <w:rPr>
          <w:sz w:val="12"/>
        </w:rPr>
        <w:t xml:space="preserve"> bombs. Nuclear Winter The possibility of catastrophic climate changes came as yet another surprise to Department</w:t>
      </w:r>
      <w:r w:rsidRPr="007E35A2">
        <w:rPr>
          <w:sz w:val="12"/>
        </w:rPr>
        <w:t xml:space="preserve"> of Defense scientists. In 1982, Crutzen and Birks highlighted the potential effects of high-altitude smoke on climate,29 and in 1983, </w:t>
      </w:r>
      <w:r w:rsidRPr="00132EB0">
        <w:rPr>
          <w:rStyle w:val="StyleUnderline"/>
        </w:rPr>
        <w:t>a research team</w:t>
      </w:r>
      <w:r w:rsidRPr="007E35A2">
        <w:rPr>
          <w:sz w:val="12"/>
        </w:rPr>
        <w:t xml:space="preserve"> consisting of Turco, Toon, Ackerman, Pollack, and Sagan (</w:t>
      </w:r>
      <w:r w:rsidRPr="00132EB0">
        <w:rPr>
          <w:rStyle w:val="StyleUnderline"/>
        </w:rPr>
        <w:t>referred to as TTAPS</w:t>
      </w:r>
      <w:r w:rsidRPr="007E35A2">
        <w:rPr>
          <w:sz w:val="12"/>
        </w:rPr>
        <w:t xml:space="preserve">) </w:t>
      </w:r>
      <w:r w:rsidRPr="00132EB0">
        <w:rPr>
          <w:rStyle w:val="StyleUnderline"/>
        </w:rPr>
        <w:t>suggested that a five-thousand-megaton strategic exchange of weapons</w:t>
      </w:r>
      <w:r w:rsidRPr="007E35A2">
        <w:rPr>
          <w:sz w:val="12"/>
        </w:rPr>
        <w:t xml:space="preserve"> between the United States and the Soviet Union </w:t>
      </w:r>
      <w:r w:rsidRPr="00132EB0">
        <w:rPr>
          <w:rStyle w:val="StyleUnderline"/>
        </w:rPr>
        <w:t>could effectively spell national suicide for both belligerents</w:t>
      </w:r>
      <w:r w:rsidRPr="007E35A2">
        <w:rPr>
          <w:sz w:val="12"/>
        </w:rPr>
        <w:t xml:space="preserve">.30 </w:t>
      </w:r>
      <w:r w:rsidRPr="00132EB0">
        <w:rPr>
          <w:rStyle w:val="StyleUnderline"/>
        </w:rPr>
        <w:t>They argued that a massive nuclear exchange between the United States and the Soviet Union would inject copious amounts of soot</w:t>
      </w:r>
      <w:r w:rsidRPr="007E35A2">
        <w:rPr>
          <w:sz w:val="12"/>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32EB0">
        <w:rPr>
          <w:rStyle w:val="StyleUnderline"/>
        </w:rPr>
        <w:t>The TTAPS results were severely criticized,</w:t>
      </w:r>
      <w:r w:rsidRPr="007E35A2">
        <w:rPr>
          <w:sz w:val="12"/>
        </w:rPr>
        <w:t xml:space="preserve"> and a lively debate ensued between passionate critics of and defenders of the analysis. Some </w:t>
      </w:r>
      <w:r w:rsidRPr="00132EB0">
        <w:rPr>
          <w:rStyle w:val="StyleUnderline"/>
        </w:rPr>
        <w:t xml:space="preserve">of the technical objections </w:t>
      </w:r>
      <w:r w:rsidRPr="00A01726">
        <w:rPr>
          <w:rStyle w:val="StyleUnderline"/>
          <w:highlight w:val="green"/>
        </w:rPr>
        <w:t>critics raised</w:t>
      </w:r>
      <w:r w:rsidRPr="00132EB0">
        <w:rPr>
          <w:rStyle w:val="StyleUnderline"/>
        </w:rPr>
        <w:t xml:space="preserve"> included </w:t>
      </w:r>
      <w:r w:rsidRPr="00661E67">
        <w:rPr>
          <w:rStyle w:val="StyleUnderline"/>
        </w:rPr>
        <w:t>the</w:t>
      </w:r>
      <w:r w:rsidRPr="00132EB0">
        <w:rPr>
          <w:rStyle w:val="StyleUnderline"/>
        </w:rPr>
        <w:t xml:space="preserve"> TTAPS team’s neglect of the potentially significant role of cloud</w:t>
      </w:r>
      <w:r w:rsidRPr="007E35A2">
        <w:rPr>
          <w:sz w:val="12"/>
        </w:rPr>
        <w:t xml:space="preserve">s;32 </w:t>
      </w:r>
      <w:r w:rsidRPr="00A01726">
        <w:rPr>
          <w:rStyle w:val="StyleUnderline"/>
          <w:highlight w:val="green"/>
        </w:rPr>
        <w:t>lack of a</w:t>
      </w:r>
      <w:r w:rsidRPr="00661E67">
        <w:rPr>
          <w:rStyle w:val="StyleUnderline"/>
        </w:rPr>
        <w:t xml:space="preserve">n </w:t>
      </w:r>
      <w:r w:rsidRPr="00661E67">
        <w:rPr>
          <w:rStyle w:val="Emphasis"/>
        </w:rPr>
        <w:t xml:space="preserve">accurate </w:t>
      </w:r>
      <w:r w:rsidRPr="00A01726">
        <w:rPr>
          <w:rStyle w:val="Emphasis"/>
          <w:highlight w:val="green"/>
        </w:rPr>
        <w:t>model</w:t>
      </w:r>
      <w:r w:rsidRPr="007E35A2">
        <w:rPr>
          <w:rStyle w:val="StyleUnderline"/>
        </w:rPr>
        <w:t xml:space="preserve"> </w:t>
      </w:r>
      <w:r w:rsidRPr="007E35A2">
        <w:rPr>
          <w:sz w:val="12"/>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32EB0">
        <w:rPr>
          <w:rStyle w:val="StyleUnderline"/>
        </w:rPr>
        <w:t xml:space="preserve"> </w:t>
      </w:r>
      <w:r w:rsidRPr="00A01726">
        <w:rPr>
          <w:rStyle w:val="Emphasis"/>
          <w:highlight w:val="green"/>
        </w:rPr>
        <w:t>careful analysis</w:t>
      </w:r>
      <w:r w:rsidRPr="00132EB0">
        <w:rPr>
          <w:rStyle w:val="Emphasis"/>
        </w:rPr>
        <w:t xml:space="preserve"> of the range of uncertainties associated with the widely varying published estimates of fuel quantities and properties </w:t>
      </w:r>
      <w:r w:rsidRPr="00A01726">
        <w:rPr>
          <w:rStyle w:val="Emphasis"/>
          <w:highlight w:val="green"/>
        </w:rPr>
        <w:t>suggested</w:t>
      </w:r>
      <w:r w:rsidRPr="00132EB0">
        <w:rPr>
          <w:rStyle w:val="Emphasis"/>
        </w:rPr>
        <w:t xml:space="preserve"> a possible range of outcomes encompassing much </w:t>
      </w:r>
      <w:r w:rsidRPr="00A01726">
        <w:rPr>
          <w:rStyle w:val="Emphasis"/>
          <w:highlight w:val="green"/>
        </w:rPr>
        <w:t xml:space="preserve">milder impacts </w:t>
      </w:r>
      <w:r w:rsidRPr="00132EB0">
        <w:rPr>
          <w:rStyle w:val="Emphasis"/>
        </w:rPr>
        <w:t>than anything predicted by TTAPS</w:t>
      </w:r>
      <w:r w:rsidRPr="007E35A2">
        <w:rPr>
          <w:sz w:val="12"/>
        </w:rPr>
        <w:t xml:space="preserve">.37 Aside from the technical issues critics raised, </w:t>
      </w:r>
      <w:r w:rsidRPr="00132EB0">
        <w:rPr>
          <w:rStyle w:val="StyleUnderline"/>
        </w:rPr>
        <w:t xml:space="preserve">the five-thousand-megaton baseline exchange scenario TTAPS envisioned was rendered obsolete when </w:t>
      </w:r>
      <w:r w:rsidRPr="007E35A2">
        <w:rPr>
          <w:sz w:val="12"/>
        </w:rPr>
        <w:t xml:space="preserve">the </w:t>
      </w:r>
      <w:r w:rsidRPr="00132EB0">
        <w:rPr>
          <w:rStyle w:val="StyleUnderline"/>
        </w:rPr>
        <w:t>major powers decreased both their nuclear arsenals and the average yield of the remaining weapons</w:t>
      </w:r>
      <w:r w:rsidRPr="007E35A2">
        <w:rPr>
          <w:sz w:val="12"/>
        </w:rPr>
        <w:t xml:space="preserve">. With the demise of the Soviet Union, </w:t>
      </w:r>
      <w:r w:rsidRPr="00132EB0">
        <w:rPr>
          <w:rStyle w:val="StyleUnderline"/>
        </w:rPr>
        <w:t>the nuclear winter issue essentially fell off the radar screen for Department of Defense scientists</w:t>
      </w:r>
      <w:r w:rsidRPr="007E35A2">
        <w:rPr>
          <w:sz w:val="12"/>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w:t>
      </w:r>
      <w:proofErr w:type="spellStart"/>
      <w:r w:rsidRPr="007E35A2">
        <w:rPr>
          <w:sz w:val="12"/>
        </w:rPr>
        <w:t>fifteenkiloton</w:t>
      </w:r>
      <w:proofErr w:type="spellEnd"/>
      <w:r w:rsidRPr="007E35A2">
        <w:rPr>
          <w:sz w:val="12"/>
        </w:rPr>
        <w:t xml:space="preserve"> devices in an Indian–Pakistani exchange scenario—might yet produce significant worldwide climate effects, if not the full-blown “winter.”38 However, </w:t>
      </w:r>
      <w:r w:rsidRPr="00132EB0">
        <w:rPr>
          <w:rStyle w:val="StyleUnderline"/>
        </w:rPr>
        <w:t>such concerns have failed to gain much traction in Department of Defense circles</w:t>
      </w:r>
      <w:r w:rsidRPr="007E35A2">
        <w:rPr>
          <w:sz w:val="12"/>
        </w:rPr>
        <w:t>.</w:t>
      </w:r>
    </w:p>
    <w:p w14:paraId="41F122AF" w14:textId="77777777" w:rsidR="000326E9" w:rsidRPr="000326E9" w:rsidRDefault="000326E9" w:rsidP="000326E9"/>
    <w:sectPr w:rsidR="000326E9" w:rsidRPr="000326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7" w15:restartNumberingAfterBreak="0">
    <w:nsid w:val="698A16AC"/>
    <w:multiLevelType w:val="hybridMultilevel"/>
    <w:tmpl w:val="B26E98BA"/>
    <w:lvl w:ilvl="0" w:tplc="7C3447F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5"/>
  </w:num>
  <w:num w:numId="15">
    <w:abstractNumId w:val="16"/>
  </w:num>
  <w:num w:numId="16">
    <w:abstractNumId w:val="18"/>
  </w:num>
  <w:num w:numId="17">
    <w:abstractNumId w:val="11"/>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635FB5"/>
    <w:rsid w:val="00010A0D"/>
    <w:rsid w:val="000139A3"/>
    <w:rsid w:val="000326E9"/>
    <w:rsid w:val="00060BEC"/>
    <w:rsid w:val="000A6BA8"/>
    <w:rsid w:val="000D0866"/>
    <w:rsid w:val="000E5990"/>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25A45"/>
    <w:rsid w:val="004605D6"/>
    <w:rsid w:val="00491794"/>
    <w:rsid w:val="004C60E8"/>
    <w:rsid w:val="004D0949"/>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35FB5"/>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DF22F"/>
  <w15:chartTrackingRefBased/>
  <w15:docId w15:val="{03903760-D661-4E98-9822-AF8DA2F8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5FB5"/>
    <w:rPr>
      <w:rFonts w:ascii="Calibri" w:hAnsi="Calibri" w:cs="Calibri"/>
    </w:rPr>
  </w:style>
  <w:style w:type="paragraph" w:styleId="Heading1">
    <w:name w:val="heading 1"/>
    <w:aliases w:val="Pocket"/>
    <w:basedOn w:val="Normal"/>
    <w:next w:val="Normal"/>
    <w:link w:val="Heading1Char"/>
    <w:qFormat/>
    <w:rsid w:val="00635F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5F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635F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635FB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635F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FB5"/>
  </w:style>
  <w:style w:type="character" w:customStyle="1" w:styleId="Heading1Char">
    <w:name w:val="Heading 1 Char"/>
    <w:aliases w:val="Pocket Char"/>
    <w:basedOn w:val="DefaultParagraphFont"/>
    <w:link w:val="Heading1"/>
    <w:rsid w:val="00635F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5FB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Cite 1 Char"/>
    <w:basedOn w:val="DefaultParagraphFont"/>
    <w:link w:val="Heading3"/>
    <w:uiPriority w:val="2"/>
    <w:rsid w:val="00635FB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35FB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B"/>
    <w:basedOn w:val="DefaultParagraphFont"/>
    <w:link w:val="textbold"/>
    <w:uiPriority w:val="7"/>
    <w:qFormat/>
    <w:rsid w:val="00635FB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35FB5"/>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S"/>
    <w:basedOn w:val="DefaultParagraphFont"/>
    <w:uiPriority w:val="6"/>
    <w:qFormat/>
    <w:rsid w:val="00635FB5"/>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lear Char"/>
    <w:basedOn w:val="DefaultParagraphFont"/>
    <w:link w:val="NoSpacing"/>
    <w:uiPriority w:val="99"/>
    <w:unhideWhenUsed/>
    <w:rsid w:val="00635FB5"/>
    <w:rPr>
      <w:color w:val="auto"/>
      <w:u w:val="none"/>
    </w:rPr>
  </w:style>
  <w:style w:type="character" w:styleId="FollowedHyperlink">
    <w:name w:val="FollowedHyperlink"/>
    <w:basedOn w:val="DefaultParagraphFont"/>
    <w:uiPriority w:val="99"/>
    <w:semiHidden/>
    <w:unhideWhenUsed/>
    <w:rsid w:val="00635FB5"/>
    <w:rPr>
      <w:color w:val="auto"/>
      <w:u w:val="non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635FB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35FB5"/>
    <w:pPr>
      <w:ind w:left="720"/>
      <w:jc w:val="both"/>
    </w:pPr>
    <w:rPr>
      <w:b/>
      <w:iCs/>
      <w:u w:val="single"/>
    </w:rPr>
  </w:style>
  <w:style w:type="paragraph" w:customStyle="1" w:styleId="Emphasis1">
    <w:name w:val="Emphasis1"/>
    <w:basedOn w:val="Normal"/>
    <w:uiPriority w:val="7"/>
    <w:qFormat/>
    <w:rsid w:val="00635FB5"/>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IntenseEmphasis">
    <w:name w:val="Intense Emphasis"/>
    <w:aliases w:val="cites Char Ch,no Char,Heading 3 Char Char1 Char,Char Char Char1,Char1 Char Char1,First line:  0 Heading 3 Char,!!Style Underline,9.5 p,Title Cha,Underline Cha,9.5 pt"/>
    <w:basedOn w:val="DefaultParagraphFont"/>
    <w:link w:val="UnderlinedText"/>
    <w:uiPriority w:val="99"/>
    <w:qFormat/>
    <w:rsid w:val="000E5990"/>
    <w:rPr>
      <w:u w:val="single"/>
    </w:rPr>
  </w:style>
  <w:style w:type="paragraph" w:customStyle="1" w:styleId="UnderlinedText">
    <w:name w:val="Underlined Text"/>
    <w:link w:val="IntenseEmphasis"/>
    <w:uiPriority w:val="99"/>
    <w:qFormat/>
    <w:rsid w:val="000E5990"/>
    <w:pPr>
      <w:suppressAutoHyphens/>
      <w:autoSpaceDN w:val="0"/>
      <w:spacing w:after="0" w:line="240" w:lineRule="auto"/>
    </w:pPr>
    <w:rPr>
      <w:u w:val="single"/>
    </w:rPr>
  </w:style>
  <w:style w:type="character" w:styleId="UnresolvedMention">
    <w:name w:val="Unresolved Mention"/>
    <w:basedOn w:val="DefaultParagraphFont"/>
    <w:uiPriority w:val="99"/>
    <w:semiHidden/>
    <w:unhideWhenUsed/>
    <w:rsid w:val="000E5990"/>
    <w:rPr>
      <w:color w:val="605E5C"/>
      <w:shd w:val="clear" w:color="auto" w:fill="E1DFDD"/>
    </w:rPr>
  </w:style>
  <w:style w:type="character" w:styleId="Strong">
    <w:name w:val="Strong"/>
    <w:basedOn w:val="DefaultParagraphFont"/>
    <w:uiPriority w:val="22"/>
    <w:qFormat/>
    <w:rsid w:val="000E5990"/>
    <w:rPr>
      <w:b/>
      <w:bCs/>
    </w:rPr>
  </w:style>
  <w:style w:type="paragraph" w:customStyle="1" w:styleId="Analytics">
    <w:name w:val="Analytics"/>
    <w:basedOn w:val="Heading4"/>
    <w:qFormat/>
    <w:rsid w:val="000E5990"/>
  </w:style>
  <w:style w:type="paragraph" w:styleId="ListParagraph">
    <w:name w:val="List Paragraph"/>
    <w:aliases w:val="6 font"/>
    <w:basedOn w:val="Normal"/>
    <w:uiPriority w:val="34"/>
    <w:qFormat/>
    <w:rsid w:val="000E5990"/>
    <w:pPr>
      <w:ind w:left="720"/>
      <w:contextualSpacing/>
    </w:pPr>
  </w:style>
  <w:style w:type="character" w:customStyle="1" w:styleId="underline">
    <w:name w:val="underline"/>
    <w:rsid w:val="000E5990"/>
    <w:rPr>
      <w:b w:val="0"/>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0E5990"/>
    <w:rPr>
      <w:u w:val="single"/>
    </w:rPr>
  </w:style>
  <w:style w:type="paragraph" w:styleId="Title">
    <w:name w:val="Title"/>
    <w:aliases w:val="title,UNDERLINE,Cites and Cards,Bold Underlined,Block Heading"/>
    <w:basedOn w:val="Normal"/>
    <w:next w:val="Normal"/>
    <w:link w:val="TitleChar"/>
    <w:uiPriority w:val="1"/>
    <w:qFormat/>
    <w:rsid w:val="000E5990"/>
    <w:pPr>
      <w:ind w:left="720"/>
      <w:outlineLvl w:val="0"/>
    </w:pPr>
    <w:rPr>
      <w:rFonts w:asciiTheme="minorHAnsi" w:hAnsiTheme="minorHAnsi" w:cstheme="minorBidi"/>
      <w:u w:val="single"/>
    </w:rPr>
  </w:style>
  <w:style w:type="character" w:customStyle="1" w:styleId="TitleChar1">
    <w:name w:val="Title Char1"/>
    <w:basedOn w:val="DefaultParagraphFont"/>
    <w:uiPriority w:val="99"/>
    <w:rsid w:val="000E5990"/>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326E9"/>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the-understandable-fear-of-nuclear-weapons-doesnt-match-reality-73563" TargetMode="External"/><Relationship Id="rId13" Type="http://schemas.openxmlformats.org/officeDocument/2006/relationships/hyperlink" Target="https://qz.com/704687/there-have-probably-been-trillions-of-alien-civilizations-and-yet-we-may-still-never-see-one/" TargetMode="External"/><Relationship Id="rId18" Type="http://schemas.openxmlformats.org/officeDocument/2006/relationships/hyperlink" Target="http://adamant.typepad.com/seitz/2006/12/preherein_honor.html" TargetMode="External"/><Relationship Id="rId3" Type="http://schemas.openxmlformats.org/officeDocument/2006/relationships/styles" Target="styles.xml"/><Relationship Id="rId21" Type="http://schemas.openxmlformats.org/officeDocument/2006/relationships/hyperlink" Target="http://www.oism.org/nwss/s73p904.htm" TargetMode="External"/><Relationship Id="rId7" Type="http://schemas.openxmlformats.org/officeDocument/2006/relationships/hyperlink" Target="https://www.wildwill.net/blog/2017/05/27/industrial-civilization-not-rebuilt/" TargetMode="External"/><Relationship Id="rId12" Type="http://schemas.openxmlformats.org/officeDocument/2006/relationships/hyperlink" Target="https://www.emerald.com/insight/content/doi/10.1108/FS-04-2018-0031/full/html?fullSc=1&amp;mbSc=1&amp;fullSc=1" TargetMode="External"/><Relationship Id="rId17" Type="http://schemas.openxmlformats.org/officeDocument/2006/relationships/hyperlink" Target="https://www.pravdareport.com/science/5527-weapons/" TargetMode="External"/><Relationship Id="rId2" Type="http://schemas.openxmlformats.org/officeDocument/2006/relationships/numbering" Target="numbering.xml"/><Relationship Id="rId16" Type="http://schemas.openxmlformats.org/officeDocument/2006/relationships/hyperlink" Target="https://orionsarm.com/page/77" TargetMode="External"/><Relationship Id="rId20" Type="http://schemas.openxmlformats.org/officeDocument/2006/relationships/hyperlink" Target="https://sci-hub.se/https://doi.org/10.1002/wcc.45" TargetMode="External"/><Relationship Id="rId1" Type="http://schemas.openxmlformats.org/officeDocument/2006/relationships/customXml" Target="../customXml/item1.xml"/><Relationship Id="rId6" Type="http://schemas.openxmlformats.org/officeDocument/2006/relationships/hyperlink" Target="https://www.upcounsel.com/private-entity" TargetMode="External"/><Relationship Id="rId11" Type="http://schemas.openxmlformats.org/officeDocument/2006/relationships/hyperlink" Target="https://www.emerald.com/insight/content/doi/10.1108/FS-04-2018-0031/full/html?fullSc=1&amp;mbSc=1&amp;fullSc=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ium.com/nworld-publications/technological-progress-might-make-possible-time-travel-and-teleportation-45176c3c89bc" TargetMode="External"/><Relationship Id="rId23" Type="http://schemas.openxmlformats.org/officeDocument/2006/relationships/fontTable" Target="fontTable.xml"/><Relationship Id="rId10" Type="http://schemas.openxmlformats.org/officeDocument/2006/relationships/hyperlink" Target="https://www.emerald.com/insight/content/doi/10.1108/FS-04-2018-0031/full/html?fullSc=1&amp;mbSc=1&amp;fullSc=1" TargetMode="External"/><Relationship Id="rId19" Type="http://schemas.openxmlformats.org/officeDocument/2006/relationships/hyperlink" Target="https://metro.co.uk/2019/08/09/life-apocalyptic-nuclear-war-might-not-quite-grim-expected-scientists-say-10545690/" TargetMode="External"/><Relationship Id="rId4" Type="http://schemas.openxmlformats.org/officeDocument/2006/relationships/settings" Target="settings.xml"/><Relationship Id="rId9" Type="http://schemas.openxmlformats.org/officeDocument/2006/relationships/hyperlink" Target="https://forum.effectivealtruism.org/posts/GsjmufaebreiaivF7/what-is-the-likelihood-that-civilizational-collapse-would" TargetMode="External"/><Relationship Id="rId14" Type="http://schemas.openxmlformats.org/officeDocument/2006/relationships/image" Target="media/image1.png"/><Relationship Id="rId22" Type="http://schemas.openxmlformats.org/officeDocument/2006/relationships/hyperlink" Target="https://apps.dtic.mil/dtic/tr/fulltext/u2/a61899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28513</Words>
  <Characters>162530</Characters>
  <Application>Microsoft Office Word</Application>
  <DocSecurity>0</DocSecurity>
  <Lines>1354</Lines>
  <Paragraphs>381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2022-04-09T14:39:00Z</dcterms:created>
  <dcterms:modified xsi:type="dcterms:W3CDTF">2022-04-09T15:09:00Z</dcterms:modified>
</cp:coreProperties>
</file>