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5B9B2" w14:textId="270DFA34" w:rsidR="00B96DF7" w:rsidRDefault="00B96DF7" w:rsidP="00B96DF7">
      <w:pPr>
        <w:pStyle w:val="Heading1"/>
      </w:pPr>
      <w:r>
        <w:t>1NC R5 UT</w:t>
      </w:r>
    </w:p>
    <w:p w14:paraId="5E446C63" w14:textId="2FCDBFCA" w:rsidR="00B96DF7" w:rsidRDefault="00B96DF7" w:rsidP="00B96DF7">
      <w:pPr>
        <w:pStyle w:val="Heading2"/>
      </w:pPr>
      <w:r>
        <w:t>1</w:t>
      </w:r>
    </w:p>
    <w:p w14:paraId="03436947" w14:textId="145B9B57" w:rsidR="00B96DF7" w:rsidRDefault="00B96DF7" w:rsidP="00B96DF7">
      <w:pPr>
        <w:pStyle w:val="Heading3"/>
      </w:pPr>
      <w:r>
        <w:t>T</w:t>
      </w:r>
    </w:p>
    <w:p w14:paraId="104A7AE8" w14:textId="77777777" w:rsidR="00B96DF7" w:rsidRDefault="00B96DF7" w:rsidP="00B96DF7">
      <w:pPr>
        <w:pStyle w:val="Heading4"/>
      </w:pPr>
      <w:r w:rsidRPr="00A353FF">
        <w:t xml:space="preserve">Interpretation: The affirmative may not specify a </w:t>
      </w:r>
      <w:r>
        <w:t>just government in which a right to strike ought to be recognized</w:t>
      </w:r>
    </w:p>
    <w:p w14:paraId="1459DE84" w14:textId="77777777" w:rsidR="00B96DF7" w:rsidRPr="003E5015" w:rsidRDefault="00B96DF7" w:rsidP="00B96DF7">
      <w:pPr>
        <w:pStyle w:val="Heading4"/>
      </w:pPr>
      <w:r>
        <w:t>‘</w:t>
      </w:r>
      <w:r w:rsidRPr="003E5015">
        <w:t>A</w:t>
      </w:r>
      <w:r>
        <w:t>’</w:t>
      </w:r>
      <w:r w:rsidRPr="003E5015">
        <w:t xml:space="preserve"> is indefinite</w:t>
      </w:r>
      <w:r>
        <w:t xml:space="preserve"> –</w:t>
      </w:r>
      <w:r w:rsidRPr="003E5015">
        <w:t xml:space="preserve"> means you have to prove the </w:t>
      </w:r>
      <w:r>
        <w:t>rez</w:t>
      </w:r>
      <w:r w:rsidRPr="003E5015">
        <w:t xml:space="preserve"> in a </w:t>
      </w:r>
      <w:r>
        <w:t>vacuum</w:t>
      </w:r>
      <w:r w:rsidRPr="003E5015">
        <w:t>, not a particular instance</w:t>
      </w:r>
    </w:p>
    <w:p w14:paraId="56BA2553" w14:textId="77777777" w:rsidR="00B96DF7" w:rsidRPr="003E5015" w:rsidRDefault="00B96DF7" w:rsidP="00B96DF7">
      <w:r w:rsidRPr="003E5015">
        <w:rPr>
          <w:rStyle w:val="Style13ptBold"/>
        </w:rPr>
        <w:t>CCC</w:t>
      </w:r>
      <w:r w:rsidRPr="003E5015">
        <w:t xml:space="preserve"> (“Articles, Determiners, and </w:t>
      </w:r>
      <w:r w:rsidRPr="0067686E">
        <w:t>Quantifiers”, http://grammar.ccc.commnet.edu/grammar/determiners/determiners.htm#articles, Capital</w:t>
      </w:r>
      <w:r w:rsidRPr="003E5015">
        <w:t xml:space="preserve"> Community College Foundation, a nonprofit 501 c-3 organization that supports scholarships, faculty development, and curriculum innovation) </w:t>
      </w:r>
    </w:p>
    <w:p w14:paraId="3E36C3E9" w14:textId="77777777" w:rsidR="00B96DF7" w:rsidRPr="002B3979" w:rsidRDefault="00B96DF7" w:rsidP="00B96DF7">
      <w:pPr>
        <w:rPr>
          <w:rStyle w:val="Emphasis"/>
        </w:rPr>
      </w:pPr>
      <w:r w:rsidRPr="002B3979">
        <w:rPr>
          <w:rStyle w:val="StyleUnderline"/>
        </w:rPr>
        <w:t>The</w:t>
      </w:r>
      <w:r w:rsidRPr="002B3979">
        <w:t xml:space="preserve"> three </w:t>
      </w:r>
      <w:r w:rsidRPr="002B3979">
        <w:rPr>
          <w:rStyle w:val="StyleUnderline"/>
        </w:rPr>
        <w:t>article</w:t>
      </w:r>
      <w:r w:rsidRPr="002B3979">
        <w:t xml:space="preserve">s — </w:t>
      </w:r>
      <w:r w:rsidRPr="002B3979">
        <w:rPr>
          <w:rStyle w:val="StyleUnderline"/>
        </w:rPr>
        <w:t>a</w:t>
      </w:r>
      <w:r w:rsidRPr="002B3979">
        <w:t xml:space="preserve">, an, the — </w:t>
      </w:r>
      <w:r w:rsidRPr="002B3979">
        <w:rPr>
          <w:rStyle w:val="StyleUnderline"/>
        </w:rPr>
        <w:t>are a</w:t>
      </w:r>
      <w:r w:rsidRPr="002B3979">
        <w:t xml:space="preserve"> kind of </w:t>
      </w:r>
      <w:r w:rsidRPr="002B3979">
        <w:rPr>
          <w:rStyle w:val="StyleUnderline"/>
        </w:rPr>
        <w:t>adjective</w:t>
      </w:r>
      <w:r w:rsidRPr="002B3979">
        <w:t xml:space="preserve">. The is called the definite article because it usually precedes a specific or previously mentioned noun; </w:t>
      </w:r>
      <w:proofErr w:type="gramStart"/>
      <w:r w:rsidRPr="00E21130">
        <w:rPr>
          <w:rStyle w:val="StyleUnderline"/>
          <w:highlight w:val="green"/>
        </w:rPr>
        <w:t xml:space="preserve">a </w:t>
      </w:r>
      <w:r w:rsidRPr="002B3979">
        <w:rPr>
          <w:rStyle w:val="StyleUnderline"/>
        </w:rPr>
        <w:t>and</w:t>
      </w:r>
      <w:proofErr w:type="gramEnd"/>
      <w:r w:rsidRPr="002B3979">
        <w:rPr>
          <w:rStyle w:val="StyleUnderline"/>
        </w:rPr>
        <w:t xml:space="preserve"> an are</w:t>
      </w:r>
      <w:r w:rsidRPr="002B3979">
        <w:t xml:space="preserve"> called </w:t>
      </w:r>
      <w:r w:rsidRPr="002B3979">
        <w:rPr>
          <w:rStyle w:val="StyleUnderline"/>
        </w:rPr>
        <w:t>indefinite articles</w:t>
      </w:r>
      <w:r w:rsidRPr="002B3979">
        <w:t xml:space="preserve"> because </w:t>
      </w:r>
      <w:r w:rsidRPr="002B3979">
        <w:rPr>
          <w:rStyle w:val="StyleUnderline"/>
        </w:rPr>
        <w:t xml:space="preserve">they are used to </w:t>
      </w:r>
      <w:r w:rsidRPr="00E21130">
        <w:rPr>
          <w:rStyle w:val="StyleUnderline"/>
          <w:highlight w:val="green"/>
        </w:rPr>
        <w:t xml:space="preserve">refer to something </w:t>
      </w:r>
      <w:r w:rsidRPr="002B3979">
        <w:rPr>
          <w:rStyle w:val="StyleUnderline"/>
        </w:rPr>
        <w:t>in a</w:t>
      </w:r>
      <w:r w:rsidRPr="00E21130">
        <w:rPr>
          <w:rStyle w:val="StyleUnderline"/>
          <w:highlight w:val="green"/>
        </w:rPr>
        <w:t xml:space="preserve"> less specific </w:t>
      </w:r>
      <w:r w:rsidRPr="002B3979">
        <w:rPr>
          <w:rStyle w:val="StyleUnderline"/>
        </w:rPr>
        <w:t>manner</w:t>
      </w:r>
      <w:r w:rsidRPr="002B3979">
        <w:t xml:space="preserve"> (an unspecified count noun). These words are also listed among the noun markers or determiners because they are almost invariably followed by a noun (or something else acting as a noun). caution </w:t>
      </w:r>
      <w:proofErr w:type="spellStart"/>
      <w:r w:rsidRPr="002B3979">
        <w:t>CAUTION</w:t>
      </w:r>
      <w:proofErr w:type="spellEnd"/>
      <w:r w:rsidRPr="002B3979">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E21130">
        <w:rPr>
          <w:highlight w:val="green"/>
          <w:u w:val="single"/>
        </w:rPr>
        <w:t xml:space="preserve">The is </w:t>
      </w:r>
      <w:r w:rsidRPr="002B3979">
        <w:rPr>
          <w:u w:val="single"/>
        </w:rPr>
        <w:t xml:space="preserve">used with </w:t>
      </w:r>
      <w:r w:rsidRPr="00E21130">
        <w:rPr>
          <w:highlight w:val="green"/>
          <w:u w:val="single"/>
        </w:rPr>
        <w:t xml:space="preserve">specific </w:t>
      </w:r>
      <w:r w:rsidRPr="002B3979">
        <w:rPr>
          <w:u w:val="single"/>
        </w:rPr>
        <w:t>nouns.</w:t>
      </w:r>
      <w:r w:rsidRPr="002B3979">
        <w:t xml:space="preserve"> </w:t>
      </w:r>
      <w:r w:rsidRPr="002B3979">
        <w:rPr>
          <w:u w:val="single"/>
        </w:rPr>
        <w:t>The is required when the noun it refers to represents something that is one of a kind</w:t>
      </w:r>
      <w:r w:rsidRPr="002B3979">
        <w:t xml:space="preserve">: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2B3979">
        <w:t>an</w:t>
      </w:r>
      <w:proofErr w:type="gramEnd"/>
      <w:r w:rsidRPr="002B3979">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B3979">
        <w:t>an</w:t>
      </w:r>
      <w:proofErr w:type="spellEnd"/>
      <w:r w:rsidRPr="002B3979">
        <w:t xml:space="preserve">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w:t>
      </w:r>
      <w:proofErr w:type="gramStart"/>
      <w:r w:rsidRPr="002B3979">
        <w:t>an</w:t>
      </w:r>
      <w:proofErr w:type="gramEnd"/>
      <w:r w:rsidRPr="002B3979">
        <w:t xml:space="preserve">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w:t>
      </w:r>
      <w:proofErr w:type="gramStart"/>
      <w:r w:rsidRPr="002B3979">
        <w:t>a or</w:t>
      </w:r>
      <w:proofErr w:type="gramEnd"/>
      <w:r w:rsidRPr="002B3979">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w:t>
      </w:r>
      <w:r w:rsidRPr="002B3979">
        <w:rPr>
          <w:u w:val="single"/>
        </w:rPr>
        <w:t>Generic reference: We can</w:t>
      </w:r>
      <w:r w:rsidRPr="002B3979">
        <w:t xml:space="preserve"> </w:t>
      </w:r>
      <w:r w:rsidRPr="002B3979">
        <w:rPr>
          <w:rStyle w:val="StyleUnderline"/>
        </w:rPr>
        <w:t>refer to something in a generic way</w:t>
      </w:r>
      <w:r w:rsidRPr="002B3979">
        <w:t xml:space="preserve"> </w:t>
      </w:r>
      <w:r w:rsidRPr="002B3979">
        <w:rPr>
          <w:rStyle w:val="StyleUnderline"/>
        </w:rPr>
        <w:t>by</w:t>
      </w:r>
      <w:r w:rsidRPr="002B3979">
        <w:t xml:space="preserve"> </w:t>
      </w:r>
      <w:r w:rsidRPr="002B3979">
        <w:rPr>
          <w:rStyle w:val="StyleUnderline"/>
        </w:rPr>
        <w:t>using any of the</w:t>
      </w:r>
      <w:r w:rsidRPr="002B3979">
        <w:t xml:space="preserve"> three </w:t>
      </w:r>
      <w:r w:rsidRPr="002B3979">
        <w:rPr>
          <w:rStyle w:val="StyleUnderline"/>
        </w:rPr>
        <w:t>articles</w:t>
      </w:r>
      <w:r w:rsidRPr="002B3979">
        <w:t xml:space="preserve">. We can do the same thing by omitting the article altogether. </w:t>
      </w:r>
      <w:r w:rsidRPr="00E21130">
        <w:rPr>
          <w:rStyle w:val="Emphasis"/>
          <w:highlight w:val="green"/>
        </w:rPr>
        <w:t>A beagle</w:t>
      </w:r>
      <w:r w:rsidRPr="00E21130">
        <w:rPr>
          <w:rStyle w:val="StyleUnderline"/>
          <w:highlight w:val="green"/>
        </w:rPr>
        <w:t xml:space="preserve"> makes a great hunting dog</w:t>
      </w:r>
      <w:r w:rsidRPr="002B3979">
        <w:t xml:space="preserve"> and family companion. An airedale is sometimes a rather skittish animal. </w:t>
      </w:r>
      <w:r w:rsidRPr="002B3979">
        <w:rPr>
          <w:u w:val="single"/>
        </w:rPr>
        <w:t>The golden retriever is a marvelous pet for children</w:t>
      </w:r>
      <w:r w:rsidRPr="002B3979">
        <w:t xml:space="preserve">. Irish setters are not the highly intelligent animals they used to be. </w:t>
      </w:r>
      <w:r w:rsidRPr="00E21130">
        <w:rPr>
          <w:rStyle w:val="StyleUnderline"/>
          <w:highlight w:val="green"/>
        </w:rPr>
        <w:t>The</w:t>
      </w:r>
      <w:r w:rsidRPr="002B3979">
        <w:t xml:space="preserve"> difference between the generic indefinite pronoun and the normal </w:t>
      </w:r>
      <w:r w:rsidRPr="00E21130">
        <w:rPr>
          <w:rStyle w:val="StyleUnderline"/>
          <w:highlight w:val="green"/>
        </w:rPr>
        <w:t xml:space="preserve">indefinite </w:t>
      </w:r>
      <w:r w:rsidRPr="002B3979">
        <w:rPr>
          <w:rStyle w:val="StyleUnderline"/>
        </w:rPr>
        <w:t>pronoun</w:t>
      </w:r>
      <w:r w:rsidRPr="002B3979">
        <w:t xml:space="preserve"> is that the latter refers to any of that class ("I want to buy a beagle, and any old beagle will do.") whereas the former (see beagle sentence) </w:t>
      </w:r>
      <w:r w:rsidRPr="00E21130">
        <w:rPr>
          <w:rStyle w:val="Emphasis"/>
          <w:highlight w:val="green"/>
        </w:rPr>
        <w:t xml:space="preserve">refers to all </w:t>
      </w:r>
      <w:r w:rsidRPr="002B3979">
        <w:rPr>
          <w:rStyle w:val="Emphasis"/>
        </w:rPr>
        <w:t>members of that class</w:t>
      </w:r>
    </w:p>
    <w:p w14:paraId="5606848E" w14:textId="277A531C" w:rsidR="00B96DF7" w:rsidRDefault="00B96DF7" w:rsidP="00B96DF7">
      <w:pPr>
        <w:pStyle w:val="Heading4"/>
      </w:pPr>
      <w:r w:rsidRPr="00A353FF">
        <w:t>Violation: they spec</w:t>
      </w:r>
      <w:r>
        <w:t xml:space="preserve"> </w:t>
      </w:r>
      <w:r w:rsidR="00CB384A" w:rsidRPr="00CB384A">
        <w:rPr>
          <w:highlight w:val="green"/>
        </w:rPr>
        <w:t>Brazil</w:t>
      </w:r>
    </w:p>
    <w:p w14:paraId="53181D4B" w14:textId="77777777" w:rsidR="00B96DF7" w:rsidRPr="00A353FF" w:rsidRDefault="00B96DF7" w:rsidP="00B96DF7">
      <w:pPr>
        <w:pStyle w:val="Heading4"/>
      </w:pPr>
      <w:r w:rsidRPr="00A353FF">
        <w:t>Standards:</w:t>
      </w:r>
    </w:p>
    <w:p w14:paraId="5F289AB0" w14:textId="77777777" w:rsidR="00B96DF7" w:rsidRDefault="00B96DF7" w:rsidP="00B96DF7">
      <w:pPr>
        <w:pStyle w:val="Heading4"/>
      </w:pPr>
      <w:r>
        <w:t xml:space="preserve">1] Precision – they justify arbitrarily </w:t>
      </w:r>
      <w:r w:rsidRPr="0067686E">
        <w:rPr>
          <w:u w:val="single"/>
        </w:rPr>
        <w:t>doing away with words</w:t>
      </w:r>
      <w:r>
        <w:t xml:space="preserve"> in the rez which </w:t>
      </w:r>
      <w:r w:rsidRPr="005F3BCD">
        <w:t xml:space="preserve">decks ground </w:t>
      </w:r>
      <w:r w:rsidRPr="0067686E">
        <w:rPr>
          <w:u w:val="single"/>
        </w:rPr>
        <w:t>and</w:t>
      </w:r>
      <w:r w:rsidRPr="005F3BCD">
        <w:t xml:space="preserve"> </w:t>
      </w:r>
      <w:r>
        <w:t>prep</w:t>
      </w:r>
      <w:r w:rsidRPr="005F3BCD">
        <w:t>.</w:t>
      </w:r>
      <w:r>
        <w:t xml:space="preserve"> Voter for </w:t>
      </w:r>
      <w:r w:rsidRPr="00C02AA6">
        <w:rPr>
          <w:u w:val="single"/>
        </w:rPr>
        <w:t>jurisdiction</w:t>
      </w:r>
      <w:r>
        <w:t xml:space="preserve"> since the judge can’t vote aff if there </w:t>
      </w:r>
      <w:r w:rsidRPr="00C02AA6">
        <w:rPr>
          <w:u w:val="single"/>
        </w:rPr>
        <w:t>wasn’t</w:t>
      </w:r>
      <w:r>
        <w:t xml:space="preserve"> a legitimate aff. </w:t>
      </w:r>
    </w:p>
    <w:p w14:paraId="33C346FA" w14:textId="77777777" w:rsidR="00B96DF7" w:rsidRDefault="00B96DF7" w:rsidP="00B96DF7">
      <w:pPr>
        <w:pStyle w:val="Heading4"/>
      </w:pPr>
      <w:r>
        <w:t>2] Limits – there are 195</w:t>
      </w:r>
      <w:r>
        <w:rPr>
          <w:rStyle w:val="FootnoteReference"/>
        </w:rPr>
        <w:footnoteReference w:id="1"/>
      </w:r>
      <w:r>
        <w:t xml:space="preserve"> governments but other metrics means </w:t>
      </w:r>
      <w:r w:rsidRPr="00C02AA6">
        <w:rPr>
          <w:u w:val="single"/>
        </w:rPr>
        <w:t>even more</w:t>
      </w:r>
      <w:r>
        <w:t xml:space="preserve"> – </w:t>
      </w:r>
      <w:r w:rsidRPr="00C02AA6">
        <w:rPr>
          <w:u w:val="single"/>
        </w:rPr>
        <w:t>explodes</w:t>
      </w:r>
      <w:r>
        <w:t xml:space="preserve"> limits since there are </w:t>
      </w:r>
      <w:r w:rsidRPr="00C02AA6">
        <w:rPr>
          <w:u w:val="single"/>
        </w:rPr>
        <w:t>tons</w:t>
      </w:r>
      <w:r>
        <w:t xml:space="preserve"> of affs and combinations with different situations i.e. inherency in France is different from the US – there are no DAs that apply to every aff. Some examples are Hungary, EU, Kazakhstan, US, India, UK, Egypt, etc.</w:t>
      </w:r>
    </w:p>
    <w:p w14:paraId="6586B404" w14:textId="77777777" w:rsidR="00B96DF7" w:rsidRDefault="00B96DF7" w:rsidP="00B96DF7">
      <w:pPr>
        <w:pStyle w:val="Heading4"/>
      </w:pPr>
      <w:r>
        <w:t xml:space="preserve">3] TVA – read your advantage under a whole rez aff. Answers PICs – </w:t>
      </w:r>
      <w:r>
        <w:rPr>
          <w:rFonts w:cs="Calibri"/>
        </w:rPr>
        <w:t>p</w:t>
      </w:r>
      <w:r w:rsidRPr="002312CB">
        <w:rPr>
          <w:rFonts w:cs="Calibri"/>
        </w:rPr>
        <w:t xml:space="preserve">otential doesn’t </w:t>
      </w:r>
      <w:r>
        <w:rPr>
          <w:rFonts w:cs="Calibri"/>
        </w:rPr>
        <w:t>justify</w:t>
      </w:r>
      <w:r w:rsidRPr="002312CB">
        <w:rPr>
          <w:rFonts w:cs="Calibri"/>
        </w:rPr>
        <w:t xml:space="preserve"> </w:t>
      </w:r>
      <w:r>
        <w:rPr>
          <w:rFonts w:cs="Calibri"/>
        </w:rPr>
        <w:t>actual</w:t>
      </w:r>
      <w:r w:rsidRPr="002312CB">
        <w:rPr>
          <w:rFonts w:cs="Calibri"/>
        </w:rPr>
        <w:t xml:space="preserve"> abuse </w:t>
      </w:r>
      <w:r>
        <w:rPr>
          <w:rFonts w:cs="Calibri"/>
        </w:rPr>
        <w:t xml:space="preserve">and lack of prep means </w:t>
      </w:r>
      <w:proofErr w:type="spellStart"/>
      <w:r>
        <w:rPr>
          <w:rFonts w:cs="Calibri"/>
        </w:rPr>
        <w:t>cheaty</w:t>
      </w:r>
      <w:proofErr w:type="spellEnd"/>
      <w:r>
        <w:rPr>
          <w:rFonts w:cs="Calibri"/>
        </w:rPr>
        <w:t xml:space="preserve"> word and process PICs.</w:t>
      </w:r>
    </w:p>
    <w:p w14:paraId="7BB4FD6D" w14:textId="77777777" w:rsidR="00B96DF7" w:rsidRDefault="00B96DF7" w:rsidP="00B96DF7">
      <w:pPr>
        <w:pStyle w:val="Heading4"/>
      </w:pPr>
      <w:r>
        <w:t xml:space="preserve">Fairness is a voter and outweighs – debate is a competitive activity that requires objective evaluation. </w:t>
      </w:r>
    </w:p>
    <w:p w14:paraId="696B4817" w14:textId="77777777" w:rsidR="00B96DF7" w:rsidRDefault="00B96DF7" w:rsidP="00B96DF7">
      <w:pPr>
        <w:pStyle w:val="Heading4"/>
      </w:pPr>
      <w:r>
        <w:t xml:space="preserve">Drop the debater to deter future abuse. </w:t>
      </w:r>
    </w:p>
    <w:p w14:paraId="53B9802F" w14:textId="77777777" w:rsidR="00B96DF7" w:rsidRDefault="00B96DF7" w:rsidP="00B96DF7">
      <w:pPr>
        <w:pStyle w:val="Heading4"/>
      </w:pPr>
      <w:r>
        <w:t xml:space="preserve">Competing interps – reasonability is arbitrary and invites judge intervention while encouraging a race to the bottom. </w:t>
      </w:r>
    </w:p>
    <w:p w14:paraId="0E775F26" w14:textId="4DAFD0EC" w:rsidR="00B96DF7" w:rsidRDefault="00B96DF7" w:rsidP="00B96DF7">
      <w:pPr>
        <w:pStyle w:val="Heading4"/>
      </w:pPr>
      <w:r>
        <w:t xml:space="preserve">No RVIs – A] </w:t>
      </w:r>
      <w:r w:rsidRPr="008B50A9">
        <w:t>Logic</w:t>
      </w:r>
      <w:r>
        <w:t xml:space="preserve"> – you don’t win for being fair, outweighs since arguments must be logical, B] Incentivizes baiting theory which proliferates abuse</w:t>
      </w:r>
    </w:p>
    <w:p w14:paraId="6CEED6B5" w14:textId="77777777" w:rsidR="00CB384A" w:rsidRPr="00CB384A" w:rsidRDefault="00CB384A" w:rsidP="00CB384A"/>
    <w:p w14:paraId="3A5BE987" w14:textId="77777777" w:rsidR="00CB384A" w:rsidRDefault="00CB384A" w:rsidP="00CB384A">
      <w:pPr>
        <w:pStyle w:val="Heading4"/>
      </w:pPr>
      <w:r w:rsidRPr="008D1CE3">
        <w:rPr>
          <w:u w:val="single"/>
        </w:rPr>
        <w:t>NC theory first</w:t>
      </w:r>
      <w:r>
        <w:t xml:space="preserve"> </w:t>
      </w:r>
      <w:r w:rsidRPr="007054E9">
        <w:t xml:space="preserve">1] They started the chain of abuse and forced me down this strategy 2] We have more speeches to norm over </w:t>
      </w:r>
      <w:r>
        <w:t>it</w:t>
      </w:r>
      <w:r w:rsidRPr="007054E9">
        <w:t xml:space="preserve"> 3] It was introduced first so it</w:t>
      </w:r>
      <w:r>
        <w:t xml:space="preserve">’s </w:t>
      </w:r>
      <w:r w:rsidRPr="007054E9">
        <w:t>lexically prior</w:t>
      </w:r>
      <w:r>
        <w:t>.</w:t>
      </w:r>
      <w:r w:rsidRPr="00AA5540">
        <w:t xml:space="preserve"> </w:t>
      </w:r>
    </w:p>
    <w:p w14:paraId="68A6F7C7" w14:textId="77777777" w:rsidR="00CB384A" w:rsidRDefault="00CB384A" w:rsidP="00CB384A">
      <w:pPr>
        <w:pStyle w:val="Heading4"/>
      </w:pPr>
      <w:r w:rsidRPr="008D1CE3">
        <w:rPr>
          <w:u w:val="single"/>
        </w:rPr>
        <w:t>DTA on 1AR shells</w:t>
      </w:r>
      <w:r>
        <w:t xml:space="preserve"> – they can blow up blippy shells in the 2AR but I have to split time and can’t preempt the 2AR which causes intervention and makes it irresolvable so don’t stake the round on it</w:t>
      </w:r>
    </w:p>
    <w:p w14:paraId="19630EA2" w14:textId="77777777" w:rsidR="00B96DF7" w:rsidRPr="00B96DF7" w:rsidRDefault="00B96DF7" w:rsidP="00B96DF7"/>
    <w:p w14:paraId="0F70ED66" w14:textId="36BAC594" w:rsidR="00B96DF7" w:rsidRDefault="00B96DF7" w:rsidP="00B96DF7">
      <w:pPr>
        <w:pStyle w:val="Heading2"/>
      </w:pPr>
      <w:r>
        <w:t>2</w:t>
      </w:r>
    </w:p>
    <w:p w14:paraId="6C5751E0" w14:textId="53B986B0" w:rsidR="00B96DF7" w:rsidRDefault="00B96DF7" w:rsidP="00B96DF7">
      <w:pPr>
        <w:pStyle w:val="Heading3"/>
      </w:pPr>
      <w:r>
        <w:t>DA</w:t>
      </w:r>
    </w:p>
    <w:p w14:paraId="3ED9CB3B" w14:textId="05DC37DA" w:rsidR="00B96DF7" w:rsidRDefault="00B96DF7" w:rsidP="00B96DF7">
      <w:pPr>
        <w:pStyle w:val="Heading4"/>
      </w:pPr>
      <w:r>
        <w:t xml:space="preserve">Lula wins now but its </w:t>
      </w:r>
      <w:r w:rsidRPr="00924B48">
        <w:rPr>
          <w:u w:val="single"/>
        </w:rPr>
        <w:t>close</w:t>
      </w:r>
      <w:r>
        <w:t xml:space="preserve">---insert chart. </w:t>
      </w:r>
    </w:p>
    <w:p w14:paraId="44566EB3" w14:textId="77777777" w:rsidR="00B96DF7" w:rsidRPr="007F1727" w:rsidRDefault="00B96DF7" w:rsidP="00B96DF7">
      <w:proofErr w:type="spellStart"/>
      <w:r w:rsidRPr="007F1727">
        <w:rPr>
          <w:rStyle w:val="Style13ptBold"/>
        </w:rPr>
        <w:t>Spigariol</w:t>
      </w:r>
      <w:proofErr w:type="spellEnd"/>
      <w:r>
        <w:rPr>
          <w:rStyle w:val="Style13ptBold"/>
        </w:rPr>
        <w:t xml:space="preserve"> 11-3 </w:t>
      </w:r>
      <w:r w:rsidRPr="007F1727">
        <w:rPr>
          <w:rStyle w:val="Style13ptBold"/>
          <w:b w:val="0"/>
          <w:bCs w:val="0"/>
          <w:sz w:val="20"/>
          <w:szCs w:val="16"/>
        </w:rPr>
        <w:t>(</w:t>
      </w:r>
      <w:r w:rsidRPr="007F1727">
        <w:rPr>
          <w:sz w:val="20"/>
          <w:szCs w:val="20"/>
        </w:rPr>
        <w:t>, A., 2021. Lula still polling first for 2022, but no longer pulling away. [online] The Brazilian Report. Available at: &lt;https://brazilian.report/liveblog/2021/11/03/lula-polling-first-bolsonaro-2022/&gt; [Accessed 21 November 2021].)-</w:t>
      </w:r>
      <w:proofErr w:type="spellStart"/>
      <w:r w:rsidRPr="007F1727">
        <w:rPr>
          <w:sz w:val="20"/>
          <w:szCs w:val="20"/>
        </w:rPr>
        <w:t>rahulpenu</w:t>
      </w:r>
      <w:proofErr w:type="spellEnd"/>
    </w:p>
    <w:p w14:paraId="42E1A1D1" w14:textId="77777777" w:rsidR="00B96DF7" w:rsidRPr="007F1727" w:rsidRDefault="00B96DF7" w:rsidP="00B96DF7">
      <w:pPr>
        <w:rPr>
          <w:sz w:val="16"/>
        </w:rPr>
      </w:pPr>
      <w:r w:rsidRPr="007F1727">
        <w:rPr>
          <w:highlight w:val="green"/>
          <w:u w:val="single"/>
        </w:rPr>
        <w:t>Lu</w:t>
      </w:r>
      <w:r>
        <w:rPr>
          <w:highlight w:val="green"/>
          <w:u w:val="single"/>
        </w:rPr>
        <w:t>l</w:t>
      </w:r>
      <w:r w:rsidRPr="007F1727">
        <w:rPr>
          <w:highlight w:val="green"/>
          <w:u w:val="single"/>
        </w:rPr>
        <w:t>a</w:t>
      </w:r>
      <w:r w:rsidRPr="007F1727">
        <w:rPr>
          <w:sz w:val="16"/>
        </w:rPr>
        <w:t xml:space="preserve"> still polling first, but </w:t>
      </w:r>
      <w:r w:rsidRPr="007F1727">
        <w:rPr>
          <w:u w:val="single"/>
        </w:rPr>
        <w:t>no longer pulling away</w:t>
      </w:r>
    </w:p>
    <w:p w14:paraId="6509B221" w14:textId="77777777" w:rsidR="00B96DF7" w:rsidRPr="007F1727" w:rsidRDefault="00B96DF7" w:rsidP="00B96DF7">
      <w:pPr>
        <w:rPr>
          <w:sz w:val="16"/>
        </w:rPr>
      </w:pPr>
      <w:r w:rsidRPr="007F1727">
        <w:rPr>
          <w:u w:val="single"/>
        </w:rPr>
        <w:t xml:space="preserve">Lula’s </w:t>
      </w:r>
      <w:r w:rsidRPr="007F1727">
        <w:rPr>
          <w:b/>
          <w:bCs/>
          <w:highlight w:val="green"/>
          <w:u w:val="single"/>
        </w:rPr>
        <w:t>support</w:t>
      </w:r>
      <w:r w:rsidRPr="007F1727">
        <w:rPr>
          <w:highlight w:val="green"/>
          <w:u w:val="single"/>
        </w:rPr>
        <w:t xml:space="preserve"> </w:t>
      </w:r>
      <w:r w:rsidRPr="007F1727">
        <w:rPr>
          <w:b/>
          <w:bCs/>
          <w:highlight w:val="green"/>
          <w:u w:val="single"/>
        </w:rPr>
        <w:t>slipped</w:t>
      </w:r>
      <w:r w:rsidRPr="007F1727">
        <w:rPr>
          <w:u w:val="single"/>
        </w:rPr>
        <w:t xml:space="preserve"> by a single point</w:t>
      </w:r>
      <w:r w:rsidRPr="007F1727">
        <w:rPr>
          <w:sz w:val="16"/>
        </w:rPr>
        <w:t xml:space="preserve"> </w:t>
      </w:r>
      <w:r w:rsidRPr="007F1727">
        <w:rPr>
          <w:u w:val="single"/>
        </w:rPr>
        <w:t>compared with</w:t>
      </w:r>
      <w:r w:rsidRPr="007F1727">
        <w:rPr>
          <w:sz w:val="16"/>
        </w:rPr>
        <w:t xml:space="preserve"> late September, with Mr. </w:t>
      </w:r>
      <w:r w:rsidRPr="007F1727">
        <w:rPr>
          <w:b/>
          <w:bCs/>
          <w:highlight w:val="green"/>
          <w:u w:val="single"/>
        </w:rPr>
        <w:t>Bolsonaro</w:t>
      </w:r>
      <w:r w:rsidRPr="007F1727">
        <w:rPr>
          <w:u w:val="single"/>
        </w:rPr>
        <w:t xml:space="preserve"> </w:t>
      </w:r>
      <w:r w:rsidRPr="007F1727">
        <w:rPr>
          <w:highlight w:val="green"/>
          <w:u w:val="single"/>
        </w:rPr>
        <w:t>polling</w:t>
      </w:r>
      <w:r w:rsidRPr="007F1727">
        <w:rPr>
          <w:u w:val="single"/>
        </w:rPr>
        <w:t xml:space="preserve"> at </w:t>
      </w:r>
      <w:r w:rsidRPr="007F1727">
        <w:rPr>
          <w:highlight w:val="green"/>
          <w:u w:val="single"/>
        </w:rPr>
        <w:t xml:space="preserve">a </w:t>
      </w:r>
      <w:r w:rsidRPr="007F1727">
        <w:rPr>
          <w:b/>
          <w:bCs/>
          <w:highlight w:val="green"/>
          <w:u w:val="single"/>
        </w:rPr>
        <w:t>stable</w:t>
      </w:r>
      <w:r w:rsidRPr="007F1727">
        <w:rPr>
          <w:highlight w:val="green"/>
          <w:u w:val="single"/>
        </w:rPr>
        <w:t xml:space="preserve"> </w:t>
      </w:r>
      <w:r w:rsidRPr="007F1727">
        <w:rPr>
          <w:b/>
          <w:bCs/>
          <w:highlight w:val="green"/>
          <w:u w:val="single"/>
        </w:rPr>
        <w:t>28</w:t>
      </w:r>
      <w:r w:rsidRPr="007F1727">
        <w:rPr>
          <w:highlight w:val="green"/>
          <w:u w:val="single"/>
        </w:rPr>
        <w:t xml:space="preserve"> </w:t>
      </w:r>
      <w:r w:rsidRPr="007F1727">
        <w:rPr>
          <w:b/>
          <w:bCs/>
          <w:highlight w:val="green"/>
          <w:u w:val="single"/>
        </w:rPr>
        <w:t>percent</w:t>
      </w:r>
      <w:r w:rsidRPr="007F1727">
        <w:rPr>
          <w:sz w:val="16"/>
        </w:rPr>
        <w:t>. Center left candidate Ciro Gomes is the only “third-way option” above the 10-percent mark, with others at 4 percent or less.</w:t>
      </w:r>
    </w:p>
    <w:p w14:paraId="400388B6" w14:textId="77777777" w:rsidR="00B96DF7" w:rsidRPr="007F1727" w:rsidRDefault="00B96DF7" w:rsidP="00B96DF7">
      <w:pPr>
        <w:rPr>
          <w:sz w:val="16"/>
          <w:szCs w:val="16"/>
        </w:rPr>
      </w:pPr>
      <w:r w:rsidRPr="007F1727">
        <w:rPr>
          <w:sz w:val="16"/>
          <w:szCs w:val="16"/>
        </w:rPr>
        <w:t>The pollster included a scenario with former Justice Minister Sergio Moro, poised to join the center-right Podemos party, reportedly with presidential ambitions. However, the former federal judge managed no more than 8 percent of support.</w:t>
      </w:r>
    </w:p>
    <w:p w14:paraId="62A07718" w14:textId="77777777" w:rsidR="00B96DF7" w:rsidRDefault="00B96DF7" w:rsidP="00B96DF7">
      <w:r w:rsidRPr="00041265">
        <w:rPr>
          <w:noProof/>
        </w:rPr>
        <w:drawing>
          <wp:inline distT="0" distB="0" distL="0" distR="0" wp14:anchorId="5C956F52" wp14:editId="6BDC84B6">
            <wp:extent cx="4002033" cy="37338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4007121" cy="3738547"/>
                    </a:xfrm>
                    <a:prstGeom prst="rect">
                      <a:avLst/>
                    </a:prstGeom>
                  </pic:spPr>
                </pic:pic>
              </a:graphicData>
            </a:graphic>
          </wp:inline>
        </w:drawing>
      </w:r>
    </w:p>
    <w:p w14:paraId="4105D0C6" w14:textId="77777777" w:rsidR="00B96DF7" w:rsidRDefault="00B96DF7" w:rsidP="00B96DF7"/>
    <w:p w14:paraId="17271BD7" w14:textId="77777777" w:rsidR="00B96DF7" w:rsidRDefault="00B96DF7" w:rsidP="00B96DF7">
      <w:pPr>
        <w:pStyle w:val="Heading4"/>
      </w:pPr>
      <w:r>
        <w:t xml:space="preserve">Bolsonaro is making </w:t>
      </w:r>
      <w:r>
        <w:rPr>
          <w:u w:val="single"/>
        </w:rPr>
        <w:t>key</w:t>
      </w:r>
      <w:r w:rsidRPr="00924B48">
        <w:rPr>
          <w:u w:val="single"/>
        </w:rPr>
        <w:t xml:space="preserve"> changes</w:t>
      </w:r>
      <w:r>
        <w:t xml:space="preserve">. </w:t>
      </w:r>
    </w:p>
    <w:p w14:paraId="5263CDC3" w14:textId="77777777" w:rsidR="00B96DF7" w:rsidRPr="00B91412" w:rsidRDefault="00B96DF7" w:rsidP="00B96DF7">
      <w:r w:rsidRPr="00B91412">
        <w:rPr>
          <w:rStyle w:val="Style13ptBold"/>
        </w:rPr>
        <w:t>AP</w:t>
      </w:r>
      <w:r>
        <w:t xml:space="preserve"> </w:t>
      </w:r>
      <w:r>
        <w:rPr>
          <w:rStyle w:val="Style13ptBold"/>
        </w:rPr>
        <w:t xml:space="preserve">11-10 </w:t>
      </w:r>
      <w:r w:rsidRPr="00B91412">
        <w:rPr>
          <w:sz w:val="20"/>
          <w:szCs w:val="20"/>
        </w:rPr>
        <w:t>(,Associated Press, 2021. Bolsonaro Joins a Centrist Party in Brazil Ahead of 2022 Re-election Bid. [online] Nytimes.com. Available at: &lt;https://www.nytimes.com/2021/11/10/world/americas/brazil-bolsonaro-liberal-party.html&gt; [Accessed 21 November 2021].)-</w:t>
      </w:r>
      <w:proofErr w:type="spellStart"/>
      <w:r w:rsidRPr="00B91412">
        <w:rPr>
          <w:sz w:val="20"/>
          <w:szCs w:val="20"/>
        </w:rPr>
        <w:t>rahulpenu</w:t>
      </w:r>
      <w:proofErr w:type="spellEnd"/>
    </w:p>
    <w:p w14:paraId="59D996B1" w14:textId="77777777" w:rsidR="00B96DF7" w:rsidRPr="004E4217" w:rsidRDefault="00B96DF7" w:rsidP="00B96DF7">
      <w:pPr>
        <w:rPr>
          <w:sz w:val="16"/>
        </w:rPr>
      </w:pPr>
      <w:r w:rsidRPr="00B91412">
        <w:rPr>
          <w:b/>
          <w:bCs/>
          <w:highlight w:val="green"/>
          <w:u w:val="single"/>
        </w:rPr>
        <w:t>Bolsonaro</w:t>
      </w:r>
      <w:r w:rsidRPr="00B91412">
        <w:rPr>
          <w:highlight w:val="green"/>
          <w:u w:val="single"/>
        </w:rPr>
        <w:t xml:space="preserve"> </w:t>
      </w:r>
      <w:r w:rsidRPr="00B91412">
        <w:rPr>
          <w:b/>
          <w:bCs/>
          <w:highlight w:val="green"/>
          <w:u w:val="single"/>
        </w:rPr>
        <w:t>Joins</w:t>
      </w:r>
      <w:r w:rsidRPr="00B91412">
        <w:rPr>
          <w:highlight w:val="green"/>
          <w:u w:val="single"/>
        </w:rPr>
        <w:t xml:space="preserve"> a </w:t>
      </w:r>
      <w:r w:rsidRPr="00B91412">
        <w:rPr>
          <w:b/>
          <w:bCs/>
          <w:highlight w:val="green"/>
          <w:u w:val="single"/>
        </w:rPr>
        <w:t>Centrist</w:t>
      </w:r>
      <w:r w:rsidRPr="00B91412">
        <w:rPr>
          <w:highlight w:val="green"/>
          <w:u w:val="single"/>
        </w:rPr>
        <w:t xml:space="preserve"> </w:t>
      </w:r>
      <w:r w:rsidRPr="00B91412">
        <w:rPr>
          <w:b/>
          <w:bCs/>
          <w:highlight w:val="green"/>
          <w:u w:val="single"/>
        </w:rPr>
        <w:t>Party</w:t>
      </w:r>
      <w:r w:rsidRPr="004E4217">
        <w:rPr>
          <w:sz w:val="16"/>
        </w:rPr>
        <w:t xml:space="preserve"> in Brazil </w:t>
      </w:r>
      <w:r w:rsidRPr="004E4217">
        <w:rPr>
          <w:u w:val="single"/>
        </w:rPr>
        <w:t>Ahead of 2022 Re-election</w:t>
      </w:r>
      <w:r w:rsidRPr="004E4217">
        <w:rPr>
          <w:sz w:val="16"/>
        </w:rPr>
        <w:t xml:space="preserve"> Bid</w:t>
      </w:r>
    </w:p>
    <w:p w14:paraId="0B76F0E0" w14:textId="77777777" w:rsidR="00B96DF7" w:rsidRPr="004E4217" w:rsidRDefault="00B96DF7" w:rsidP="00B96DF7">
      <w:pPr>
        <w:rPr>
          <w:sz w:val="16"/>
          <w:szCs w:val="16"/>
        </w:rPr>
      </w:pPr>
      <w:r w:rsidRPr="004E4217">
        <w:rPr>
          <w:sz w:val="16"/>
          <w:szCs w:val="16"/>
        </w:rPr>
        <w:t>President Jair Bolsonaro, who has not belonged to any political party for two years, is joining the centrist Liberals, they said on Wednesday.</w:t>
      </w:r>
    </w:p>
    <w:p w14:paraId="6D037C6B" w14:textId="77777777" w:rsidR="00B96DF7" w:rsidRPr="006811C1" w:rsidRDefault="00B96DF7" w:rsidP="00B96DF7">
      <w:pPr>
        <w:rPr>
          <w:sz w:val="16"/>
          <w:szCs w:val="16"/>
        </w:rPr>
      </w:pPr>
      <w:r w:rsidRPr="006811C1">
        <w:rPr>
          <w:sz w:val="16"/>
          <w:szCs w:val="16"/>
        </w:rPr>
        <w:t>BRASILIA, Brazil — After going two years without belonging to a political party, President Jair Bolsonaro of Brazil sealed an agreement with the centrist Liberal Party to back his 2022 re-election bid, according to a party statement released on Wednesday.</w:t>
      </w:r>
    </w:p>
    <w:p w14:paraId="39C8F3CE" w14:textId="77777777" w:rsidR="00B96DF7" w:rsidRPr="006811C1" w:rsidRDefault="00B96DF7" w:rsidP="00B96DF7">
      <w:pPr>
        <w:rPr>
          <w:sz w:val="16"/>
          <w:szCs w:val="16"/>
        </w:rPr>
      </w:pPr>
      <w:r w:rsidRPr="006811C1">
        <w:rPr>
          <w:sz w:val="16"/>
          <w:szCs w:val="16"/>
        </w:rPr>
        <w:t>The decision followed a meeting between Mr. Bolsonaro and the Liberal Party leader, Valdemar Costa Neto, in Brasília, the capital, the statement said. The president’s formal enrollment in the party’s ranks will take place on Nov. 22.</w:t>
      </w:r>
    </w:p>
    <w:p w14:paraId="6D3E0511" w14:textId="77777777" w:rsidR="00B96DF7" w:rsidRPr="006811C1" w:rsidRDefault="00B96DF7" w:rsidP="00B96DF7">
      <w:pPr>
        <w:rPr>
          <w:sz w:val="16"/>
        </w:rPr>
      </w:pPr>
      <w:r w:rsidRPr="006811C1">
        <w:rPr>
          <w:sz w:val="16"/>
        </w:rPr>
        <w:t xml:space="preserve">Joining one of the parties that </w:t>
      </w:r>
      <w:r w:rsidRPr="00B91412">
        <w:rPr>
          <w:highlight w:val="green"/>
          <w:u w:val="single"/>
        </w:rPr>
        <w:t>form</w:t>
      </w:r>
      <w:r w:rsidRPr="006811C1">
        <w:rPr>
          <w:u w:val="single"/>
        </w:rPr>
        <w:t xml:space="preserve"> part of the</w:t>
      </w:r>
      <w:r w:rsidRPr="006811C1">
        <w:rPr>
          <w:sz w:val="16"/>
        </w:rPr>
        <w:t xml:space="preserve"> so-called </w:t>
      </w:r>
      <w:proofErr w:type="spellStart"/>
      <w:r w:rsidRPr="00B91412">
        <w:rPr>
          <w:highlight w:val="green"/>
          <w:u w:val="single"/>
        </w:rPr>
        <w:t>Cenbtrao</w:t>
      </w:r>
      <w:proofErr w:type="spellEnd"/>
      <w:r w:rsidRPr="00B91412">
        <w:rPr>
          <w:highlight w:val="green"/>
          <w:u w:val="single"/>
        </w:rPr>
        <w:t xml:space="preserve"> </w:t>
      </w:r>
      <w:r w:rsidRPr="00B91412">
        <w:rPr>
          <w:b/>
          <w:bCs/>
          <w:highlight w:val="green"/>
          <w:u w:val="single"/>
        </w:rPr>
        <w:t>group</w:t>
      </w:r>
      <w:r w:rsidRPr="006811C1">
        <w:rPr>
          <w:sz w:val="16"/>
        </w:rPr>
        <w:t xml:space="preserve"> seems to signal that Mr. Bolsonaro, a right-wing populist, is shifting course from his 2018 campaign strategy, when he criticized the group’s old-school political practices.</w:t>
      </w:r>
    </w:p>
    <w:p w14:paraId="7F555834" w14:textId="77777777" w:rsidR="00B96DF7" w:rsidRPr="00D70127" w:rsidRDefault="00B96DF7" w:rsidP="00B96DF7">
      <w:pPr>
        <w:rPr>
          <w:sz w:val="16"/>
          <w:szCs w:val="16"/>
        </w:rPr>
      </w:pPr>
      <w:r w:rsidRPr="00D70127">
        <w:rPr>
          <w:sz w:val="16"/>
          <w:szCs w:val="16"/>
        </w:rPr>
        <w:t xml:space="preserve">In early polls ahead of the October 2022 vote, Mr. Bolsonaro trails former President Luiz </w:t>
      </w:r>
      <w:proofErr w:type="spellStart"/>
      <w:r w:rsidRPr="00D70127">
        <w:rPr>
          <w:sz w:val="16"/>
          <w:szCs w:val="16"/>
        </w:rPr>
        <w:t>Inácio</w:t>
      </w:r>
      <w:proofErr w:type="spellEnd"/>
      <w:r w:rsidRPr="00D70127">
        <w:rPr>
          <w:sz w:val="16"/>
          <w:szCs w:val="16"/>
        </w:rPr>
        <w:t xml:space="preserve"> Lula da Silva, the leftist who led Brazil from 2003 to 2010.</w:t>
      </w:r>
    </w:p>
    <w:p w14:paraId="0825CCFD" w14:textId="77777777" w:rsidR="00B96DF7" w:rsidRPr="00FE19AE" w:rsidRDefault="00B96DF7" w:rsidP="00B96DF7">
      <w:pPr>
        <w:rPr>
          <w:sz w:val="14"/>
        </w:rPr>
      </w:pPr>
      <w:r w:rsidRPr="00FE19AE">
        <w:rPr>
          <w:sz w:val="14"/>
        </w:rPr>
        <w:t xml:space="preserve">The </w:t>
      </w:r>
      <w:r w:rsidRPr="00D70127">
        <w:rPr>
          <w:u w:val="single"/>
        </w:rPr>
        <w:t>Liberal Party</w:t>
      </w:r>
      <w:r w:rsidRPr="00FE19AE">
        <w:rPr>
          <w:sz w:val="14"/>
        </w:rPr>
        <w:t xml:space="preserve">, or P.L., is </w:t>
      </w:r>
      <w:r w:rsidRPr="00B91412">
        <w:rPr>
          <w:highlight w:val="green"/>
          <w:u w:val="single"/>
        </w:rPr>
        <w:t>known</w:t>
      </w:r>
      <w:r w:rsidRPr="00FE19AE">
        <w:rPr>
          <w:sz w:val="14"/>
        </w:rPr>
        <w:t xml:space="preserve"> along with other </w:t>
      </w:r>
      <w:proofErr w:type="spellStart"/>
      <w:r w:rsidRPr="00FE19AE">
        <w:rPr>
          <w:sz w:val="14"/>
        </w:rPr>
        <w:t>Centrao</w:t>
      </w:r>
      <w:proofErr w:type="spellEnd"/>
      <w:r w:rsidRPr="00FE19AE">
        <w:rPr>
          <w:sz w:val="14"/>
        </w:rPr>
        <w:t xml:space="preserve"> parties </w:t>
      </w:r>
      <w:r w:rsidRPr="00B91412">
        <w:rPr>
          <w:highlight w:val="green"/>
          <w:u w:val="single"/>
        </w:rPr>
        <w:t>for</w:t>
      </w:r>
      <w:r w:rsidRPr="00D70127">
        <w:rPr>
          <w:u w:val="single"/>
        </w:rPr>
        <w:t xml:space="preserve"> </w:t>
      </w:r>
      <w:r w:rsidRPr="00B91412">
        <w:rPr>
          <w:b/>
          <w:bCs/>
          <w:highlight w:val="green"/>
          <w:u w:val="single"/>
        </w:rPr>
        <w:t>ideological</w:t>
      </w:r>
      <w:r w:rsidRPr="00D70127">
        <w:rPr>
          <w:u w:val="single"/>
        </w:rPr>
        <w:t xml:space="preserve"> </w:t>
      </w:r>
      <w:r w:rsidRPr="00B91412">
        <w:rPr>
          <w:b/>
          <w:bCs/>
          <w:highlight w:val="green"/>
          <w:u w:val="single"/>
        </w:rPr>
        <w:t>malleability</w:t>
      </w:r>
      <w:r w:rsidRPr="00FE19AE">
        <w:rPr>
          <w:sz w:val="14"/>
        </w:rPr>
        <w:t xml:space="preserve">, often </w:t>
      </w:r>
      <w:r w:rsidRPr="00B91412">
        <w:rPr>
          <w:b/>
          <w:bCs/>
          <w:u w:val="single"/>
        </w:rPr>
        <w:t>exchanging</w:t>
      </w:r>
      <w:r w:rsidRPr="00D70127">
        <w:rPr>
          <w:u w:val="single"/>
        </w:rPr>
        <w:t xml:space="preserve"> </w:t>
      </w:r>
      <w:r w:rsidRPr="00B91412">
        <w:rPr>
          <w:b/>
          <w:bCs/>
          <w:u w:val="single"/>
        </w:rPr>
        <w:t>support</w:t>
      </w:r>
      <w:r w:rsidRPr="00D70127">
        <w:rPr>
          <w:u w:val="single"/>
        </w:rPr>
        <w:t xml:space="preserve"> </w:t>
      </w:r>
      <w:r w:rsidRPr="00B91412">
        <w:rPr>
          <w:b/>
          <w:bCs/>
          <w:u w:val="single"/>
        </w:rPr>
        <w:t>for</w:t>
      </w:r>
      <w:r w:rsidRPr="00D70127">
        <w:rPr>
          <w:u w:val="single"/>
        </w:rPr>
        <w:t xml:space="preserve"> </w:t>
      </w:r>
      <w:r w:rsidRPr="00B91412">
        <w:rPr>
          <w:b/>
          <w:bCs/>
          <w:u w:val="single"/>
        </w:rPr>
        <w:t>gov</w:t>
      </w:r>
      <w:r w:rsidRPr="00D70127">
        <w:rPr>
          <w:u w:val="single"/>
        </w:rPr>
        <w:t xml:space="preserve">ernment </w:t>
      </w:r>
      <w:r w:rsidRPr="00B91412">
        <w:rPr>
          <w:b/>
          <w:bCs/>
          <w:u w:val="single"/>
        </w:rPr>
        <w:t>appointments</w:t>
      </w:r>
      <w:r w:rsidRPr="00D70127">
        <w:rPr>
          <w:u w:val="single"/>
        </w:rPr>
        <w:t xml:space="preserve"> and earmarks</w:t>
      </w:r>
      <w:r w:rsidRPr="00FE19AE">
        <w:rPr>
          <w:sz w:val="14"/>
        </w:rPr>
        <w:t xml:space="preserve">. </w:t>
      </w:r>
      <w:r w:rsidRPr="00FE19AE">
        <w:rPr>
          <w:sz w:val="14"/>
          <w:szCs w:val="32"/>
        </w:rPr>
        <w:t xml:space="preserve">Mr. </w:t>
      </w:r>
      <w:r w:rsidRPr="00FE19AE">
        <w:rPr>
          <w:szCs w:val="32"/>
          <w:highlight w:val="green"/>
          <w:u w:val="single"/>
        </w:rPr>
        <w:t>Bolsonaro</w:t>
      </w:r>
      <w:r w:rsidRPr="00FE19AE">
        <w:rPr>
          <w:sz w:val="14"/>
          <w:szCs w:val="32"/>
        </w:rPr>
        <w:t xml:space="preserve"> was affiliated with such parties during most of his seven terms as a federal lawmaker, but </w:t>
      </w:r>
      <w:r w:rsidRPr="00FE19AE">
        <w:rPr>
          <w:szCs w:val="32"/>
          <w:highlight w:val="green"/>
          <w:u w:val="single"/>
        </w:rPr>
        <w:t>cast</w:t>
      </w:r>
      <w:r w:rsidRPr="00FE19AE">
        <w:rPr>
          <w:szCs w:val="32"/>
          <w:u w:val="single"/>
        </w:rPr>
        <w:t xml:space="preserve"> </w:t>
      </w:r>
      <w:r w:rsidRPr="00FE19AE">
        <w:rPr>
          <w:szCs w:val="32"/>
          <w:highlight w:val="green"/>
          <w:u w:val="single"/>
        </w:rPr>
        <w:t>himself</w:t>
      </w:r>
      <w:r w:rsidRPr="00FE19AE">
        <w:rPr>
          <w:szCs w:val="32"/>
          <w:u w:val="single"/>
        </w:rPr>
        <w:t xml:space="preserve"> </w:t>
      </w:r>
      <w:r w:rsidRPr="00FE19AE">
        <w:rPr>
          <w:szCs w:val="32"/>
          <w:highlight w:val="green"/>
          <w:u w:val="single"/>
        </w:rPr>
        <w:t>as</w:t>
      </w:r>
      <w:r w:rsidRPr="00FE19AE">
        <w:rPr>
          <w:szCs w:val="32"/>
          <w:u w:val="single"/>
        </w:rPr>
        <w:t xml:space="preserve"> a </w:t>
      </w:r>
      <w:r w:rsidRPr="00FE19AE">
        <w:rPr>
          <w:szCs w:val="32"/>
          <w:highlight w:val="green"/>
          <w:u w:val="single"/>
        </w:rPr>
        <w:t>political outsider</w:t>
      </w:r>
      <w:r w:rsidRPr="00FE19AE">
        <w:rPr>
          <w:szCs w:val="32"/>
          <w:u w:val="single"/>
        </w:rPr>
        <w:t xml:space="preserve"> during his 2018 presidential campaign</w:t>
      </w:r>
      <w:r w:rsidRPr="00FE19AE">
        <w:rPr>
          <w:sz w:val="14"/>
          <w:szCs w:val="32"/>
        </w:rPr>
        <w:t>. He vowed then not to embrace the horse trading that benefited entrenched actors and enabled corruption.</w:t>
      </w:r>
    </w:p>
    <w:p w14:paraId="2D35B065" w14:textId="77777777" w:rsidR="00B96DF7" w:rsidRPr="00F77132" w:rsidRDefault="00B96DF7" w:rsidP="00B96DF7">
      <w:pPr>
        <w:rPr>
          <w:sz w:val="16"/>
        </w:rPr>
      </w:pPr>
      <w:r w:rsidRPr="00F77132">
        <w:rPr>
          <w:sz w:val="16"/>
        </w:rPr>
        <w:t xml:space="preserve">“It is </w:t>
      </w:r>
      <w:r w:rsidRPr="00F77132">
        <w:rPr>
          <w:u w:val="single"/>
        </w:rPr>
        <w:t xml:space="preserve">very </w:t>
      </w:r>
      <w:r w:rsidRPr="00B91412">
        <w:rPr>
          <w:b/>
          <w:bCs/>
          <w:highlight w:val="green"/>
          <w:u w:val="single"/>
        </w:rPr>
        <w:t>symbolic</w:t>
      </w:r>
      <w:r w:rsidRPr="00F77132">
        <w:rPr>
          <w:u w:val="single"/>
        </w:rPr>
        <w:t xml:space="preserve"> </w:t>
      </w:r>
      <w:r w:rsidRPr="00B91412">
        <w:rPr>
          <w:b/>
          <w:bCs/>
          <w:highlight w:val="green"/>
          <w:u w:val="single"/>
        </w:rPr>
        <w:t>how</w:t>
      </w:r>
      <w:r w:rsidRPr="00F77132">
        <w:rPr>
          <w:u w:val="single"/>
        </w:rPr>
        <w:t xml:space="preserve"> </w:t>
      </w:r>
      <w:r w:rsidRPr="00B91412">
        <w:rPr>
          <w:b/>
          <w:bCs/>
          <w:highlight w:val="green"/>
          <w:u w:val="single"/>
        </w:rPr>
        <w:t>Bolsonaro</w:t>
      </w:r>
      <w:r w:rsidRPr="00F77132">
        <w:rPr>
          <w:sz w:val="16"/>
        </w:rPr>
        <w:t xml:space="preserve"> </w:t>
      </w:r>
      <w:r w:rsidRPr="00F77132">
        <w:rPr>
          <w:u w:val="single"/>
        </w:rPr>
        <w:t xml:space="preserve">has </w:t>
      </w:r>
      <w:r w:rsidRPr="00B91412">
        <w:rPr>
          <w:b/>
          <w:bCs/>
          <w:highlight w:val="green"/>
          <w:u w:val="single"/>
        </w:rPr>
        <w:t>started</w:t>
      </w:r>
      <w:r w:rsidRPr="00F77132">
        <w:rPr>
          <w:u w:val="single"/>
        </w:rPr>
        <w:t xml:space="preserve"> </w:t>
      </w:r>
      <w:r w:rsidRPr="00B91412">
        <w:rPr>
          <w:b/>
          <w:bCs/>
          <w:highlight w:val="green"/>
          <w:u w:val="single"/>
        </w:rPr>
        <w:t>to</w:t>
      </w:r>
      <w:r w:rsidRPr="00B91412">
        <w:rPr>
          <w:highlight w:val="green"/>
          <w:u w:val="single"/>
        </w:rPr>
        <w:t xml:space="preserve"> </w:t>
      </w:r>
      <w:r w:rsidRPr="00B91412">
        <w:rPr>
          <w:b/>
          <w:bCs/>
          <w:highlight w:val="green"/>
          <w:u w:val="single"/>
        </w:rPr>
        <w:t>play</w:t>
      </w:r>
      <w:r w:rsidRPr="00F77132">
        <w:rPr>
          <w:u w:val="single"/>
        </w:rPr>
        <w:t xml:space="preserve"> the </w:t>
      </w:r>
      <w:r w:rsidRPr="00B91412">
        <w:rPr>
          <w:b/>
          <w:bCs/>
          <w:highlight w:val="green"/>
          <w:u w:val="single"/>
        </w:rPr>
        <w:t>traditional</w:t>
      </w:r>
      <w:r w:rsidRPr="00F77132">
        <w:rPr>
          <w:u w:val="single"/>
        </w:rPr>
        <w:t xml:space="preserve"> </w:t>
      </w:r>
      <w:r w:rsidRPr="00B91412">
        <w:rPr>
          <w:highlight w:val="green"/>
          <w:u w:val="single"/>
        </w:rPr>
        <w:t>game</w:t>
      </w:r>
      <w:r w:rsidRPr="00F77132">
        <w:rPr>
          <w:u w:val="single"/>
        </w:rPr>
        <w:t xml:space="preserve"> </w:t>
      </w:r>
      <w:r w:rsidRPr="00B91412">
        <w:rPr>
          <w:highlight w:val="green"/>
          <w:u w:val="single"/>
        </w:rPr>
        <w:t>of</w:t>
      </w:r>
      <w:r w:rsidRPr="00F77132">
        <w:rPr>
          <w:u w:val="single"/>
        </w:rPr>
        <w:t xml:space="preserve"> Brazilian </w:t>
      </w:r>
      <w:r w:rsidRPr="00B91412">
        <w:rPr>
          <w:b/>
          <w:bCs/>
          <w:highlight w:val="green"/>
          <w:u w:val="single"/>
        </w:rPr>
        <w:t>politics</w:t>
      </w:r>
      <w:r w:rsidRPr="00F77132">
        <w:rPr>
          <w:sz w:val="16"/>
        </w:rPr>
        <w:t xml:space="preserve">,” said </w:t>
      </w:r>
      <w:proofErr w:type="spellStart"/>
      <w:r w:rsidRPr="00F77132">
        <w:rPr>
          <w:sz w:val="16"/>
        </w:rPr>
        <w:t>Maurício</w:t>
      </w:r>
      <w:proofErr w:type="spellEnd"/>
      <w:r w:rsidRPr="00F77132">
        <w:rPr>
          <w:sz w:val="16"/>
        </w:rPr>
        <w:t xml:space="preserve"> Santoro, a political science professor at the State University of Rio de Janeiro. “The P.L. is helping Bolsonaro survive.”</w:t>
      </w:r>
    </w:p>
    <w:p w14:paraId="7FBCEC27" w14:textId="77777777" w:rsidR="00B96DF7" w:rsidRPr="00F77132" w:rsidRDefault="00B96DF7" w:rsidP="00B96DF7">
      <w:pPr>
        <w:rPr>
          <w:sz w:val="16"/>
          <w:szCs w:val="16"/>
        </w:rPr>
      </w:pPr>
      <w:r w:rsidRPr="00F77132">
        <w:rPr>
          <w:sz w:val="16"/>
          <w:szCs w:val="16"/>
        </w:rPr>
        <w:t>When Mr. Bolsonaro ran in 2018, it was under the banner of the Social Liberal Party, which he left one year after his election victory amid disagreements with its leadership over funding and regional nominations. He set out to forge his own party, but failed to garner enough signatures and has been without a political home since.</w:t>
      </w:r>
    </w:p>
    <w:p w14:paraId="0DBC8FBA" w14:textId="77777777" w:rsidR="00B96DF7" w:rsidRPr="00F77132" w:rsidRDefault="00B96DF7" w:rsidP="00B96DF7">
      <w:pPr>
        <w:rPr>
          <w:sz w:val="16"/>
          <w:szCs w:val="16"/>
        </w:rPr>
      </w:pPr>
      <w:r w:rsidRPr="00F77132">
        <w:rPr>
          <w:sz w:val="16"/>
          <w:szCs w:val="16"/>
        </w:rPr>
        <w:t>The presidential press office didn’t respond to a request for comment from The Associated Press to confirm the P.L.’s statement. Earlier Wednesday, Mr. Bolsonaro had said in a radio interview that there was a “99.9 percent chance” he would join the P.L.</w:t>
      </w:r>
    </w:p>
    <w:p w14:paraId="15E29A48" w14:textId="77777777" w:rsidR="00B96DF7" w:rsidRPr="00F77132" w:rsidRDefault="00B96DF7" w:rsidP="00B96DF7">
      <w:pPr>
        <w:rPr>
          <w:sz w:val="16"/>
          <w:szCs w:val="16"/>
        </w:rPr>
      </w:pPr>
      <w:r w:rsidRPr="00F77132">
        <w:rPr>
          <w:sz w:val="16"/>
          <w:szCs w:val="16"/>
        </w:rPr>
        <w:t xml:space="preserve">Reports that Mr. Bolsonaro was seeking a </w:t>
      </w:r>
      <w:proofErr w:type="spellStart"/>
      <w:r w:rsidRPr="00F77132">
        <w:rPr>
          <w:sz w:val="16"/>
          <w:szCs w:val="16"/>
        </w:rPr>
        <w:t>Centrao</w:t>
      </w:r>
      <w:proofErr w:type="spellEnd"/>
      <w:r w:rsidRPr="00F77132">
        <w:rPr>
          <w:sz w:val="16"/>
          <w:szCs w:val="16"/>
        </w:rPr>
        <w:t xml:space="preserve"> party to sponsor his re-election bid had already generated commentary from analysts that he was departing from his prior anti-establishment stance. As rumors of his agreement with the P.L. intensified this week, comments criticizing Mr. Costa Neto, the party leader, were deleted from the social media accounts of some of Mr. Bolsonaro’s family members.</w:t>
      </w:r>
    </w:p>
    <w:p w14:paraId="3145691D" w14:textId="77777777" w:rsidR="00B96DF7" w:rsidRPr="00F77132" w:rsidRDefault="00B96DF7" w:rsidP="00B96DF7">
      <w:pPr>
        <w:rPr>
          <w:sz w:val="16"/>
          <w:szCs w:val="16"/>
        </w:rPr>
      </w:pPr>
      <w:r w:rsidRPr="00F77132">
        <w:rPr>
          <w:sz w:val="16"/>
          <w:szCs w:val="16"/>
        </w:rPr>
        <w:t>Editors’ Picks</w:t>
      </w:r>
    </w:p>
    <w:p w14:paraId="4EDE56C6" w14:textId="77777777" w:rsidR="00B96DF7" w:rsidRPr="00F77132" w:rsidRDefault="00B96DF7" w:rsidP="00B96DF7">
      <w:pPr>
        <w:rPr>
          <w:sz w:val="16"/>
          <w:szCs w:val="16"/>
        </w:rPr>
      </w:pPr>
      <w:r w:rsidRPr="00F77132">
        <w:rPr>
          <w:sz w:val="16"/>
          <w:szCs w:val="16"/>
        </w:rPr>
        <w:t>‘When Are You Getting Married?’</w:t>
      </w:r>
    </w:p>
    <w:p w14:paraId="42B3D095" w14:textId="77777777" w:rsidR="00B96DF7" w:rsidRPr="00F77132" w:rsidRDefault="00B96DF7" w:rsidP="00B96DF7">
      <w:pPr>
        <w:rPr>
          <w:sz w:val="16"/>
          <w:szCs w:val="16"/>
        </w:rPr>
      </w:pPr>
      <w:r w:rsidRPr="00F77132">
        <w:rPr>
          <w:sz w:val="16"/>
          <w:szCs w:val="16"/>
        </w:rPr>
        <w:t>Taylor Swift’s ‘All Too Well’ and the Weaponization of Memory</w:t>
      </w:r>
    </w:p>
    <w:p w14:paraId="0755B821" w14:textId="77777777" w:rsidR="00B96DF7" w:rsidRPr="00F77132" w:rsidRDefault="00B96DF7" w:rsidP="00B96DF7">
      <w:pPr>
        <w:rPr>
          <w:sz w:val="16"/>
          <w:szCs w:val="16"/>
        </w:rPr>
      </w:pPr>
      <w:r w:rsidRPr="00F77132">
        <w:rPr>
          <w:sz w:val="16"/>
          <w:szCs w:val="16"/>
        </w:rPr>
        <w:t>The Real Surprise of ‘Passing’: A Focus on Black Women’s Inner Lives</w:t>
      </w:r>
    </w:p>
    <w:p w14:paraId="7E856ED9" w14:textId="77777777" w:rsidR="00B96DF7" w:rsidRPr="00F77132" w:rsidRDefault="00B96DF7" w:rsidP="00B96DF7">
      <w:pPr>
        <w:rPr>
          <w:sz w:val="16"/>
          <w:szCs w:val="16"/>
        </w:rPr>
      </w:pPr>
      <w:r w:rsidRPr="00F77132">
        <w:rPr>
          <w:sz w:val="16"/>
          <w:szCs w:val="16"/>
        </w:rPr>
        <w:t xml:space="preserve">Mr. Bolsonaro himself has previously said that Mr. Costa Neto was corrupt, noted Carlos Melo, a political analyst and professor at </w:t>
      </w:r>
      <w:proofErr w:type="spellStart"/>
      <w:r w:rsidRPr="00F77132">
        <w:rPr>
          <w:sz w:val="16"/>
          <w:szCs w:val="16"/>
        </w:rPr>
        <w:t>Insper</w:t>
      </w:r>
      <w:proofErr w:type="spellEnd"/>
      <w:r w:rsidRPr="00F77132">
        <w:rPr>
          <w:sz w:val="16"/>
          <w:szCs w:val="16"/>
        </w:rPr>
        <w:t xml:space="preserve"> University in São Paulo. In 2012, Mr. Costa Neto, then a lawmaker, was convicted of corruption and money laundering in a vast vote-buying scandal that almost brought down Mr. da Silva’s administration. He served time in prison.</w:t>
      </w:r>
    </w:p>
    <w:p w14:paraId="5FFA891F" w14:textId="77777777" w:rsidR="00B96DF7" w:rsidRPr="00F77132" w:rsidRDefault="00B96DF7" w:rsidP="00B96DF7">
      <w:pPr>
        <w:rPr>
          <w:sz w:val="16"/>
          <w:szCs w:val="16"/>
        </w:rPr>
      </w:pPr>
      <w:r w:rsidRPr="00F77132">
        <w:rPr>
          <w:sz w:val="16"/>
          <w:szCs w:val="16"/>
        </w:rPr>
        <w:t xml:space="preserve">Over the past year, Mr. Bolsonaro has turned to the </w:t>
      </w:r>
      <w:proofErr w:type="spellStart"/>
      <w:r w:rsidRPr="00F77132">
        <w:rPr>
          <w:sz w:val="16"/>
          <w:szCs w:val="16"/>
        </w:rPr>
        <w:t>Centrao</w:t>
      </w:r>
      <w:proofErr w:type="spellEnd"/>
      <w:r w:rsidRPr="00F77132">
        <w:rPr>
          <w:sz w:val="16"/>
          <w:szCs w:val="16"/>
        </w:rPr>
        <w:t xml:space="preserve"> for political shelter from increasing pressure on his administration, including more than 100 impeachment requests, a Senate investigation into his handling of the Covid-19 pandemic and his plunging popularity. In August, he appointed a senator from the </w:t>
      </w:r>
      <w:proofErr w:type="spellStart"/>
      <w:r w:rsidRPr="00F77132">
        <w:rPr>
          <w:sz w:val="16"/>
          <w:szCs w:val="16"/>
        </w:rPr>
        <w:t>Centrao</w:t>
      </w:r>
      <w:proofErr w:type="spellEnd"/>
      <w:r w:rsidRPr="00F77132">
        <w:rPr>
          <w:sz w:val="16"/>
          <w:szCs w:val="16"/>
        </w:rPr>
        <w:t xml:space="preserve"> to be his chief of staff.</w:t>
      </w:r>
    </w:p>
    <w:p w14:paraId="296B41B4" w14:textId="77777777" w:rsidR="00B96DF7" w:rsidRPr="00F77132" w:rsidRDefault="00B96DF7" w:rsidP="00B96DF7">
      <w:pPr>
        <w:rPr>
          <w:sz w:val="16"/>
          <w:szCs w:val="16"/>
        </w:rPr>
      </w:pPr>
      <w:r w:rsidRPr="00F77132">
        <w:rPr>
          <w:sz w:val="16"/>
          <w:szCs w:val="16"/>
        </w:rPr>
        <w:t xml:space="preserve">“If you take away the </w:t>
      </w:r>
      <w:proofErr w:type="spellStart"/>
      <w:r w:rsidRPr="00F77132">
        <w:rPr>
          <w:sz w:val="16"/>
          <w:szCs w:val="16"/>
        </w:rPr>
        <w:t>Centrao</w:t>
      </w:r>
      <w:proofErr w:type="spellEnd"/>
      <w:r w:rsidRPr="00F77132">
        <w:rPr>
          <w:sz w:val="16"/>
          <w:szCs w:val="16"/>
        </w:rPr>
        <w:t xml:space="preserve">, there’s the left,” the president told a small conservative news outlet, Jornal da </w:t>
      </w:r>
      <w:proofErr w:type="spellStart"/>
      <w:r w:rsidRPr="00F77132">
        <w:rPr>
          <w:sz w:val="16"/>
          <w:szCs w:val="16"/>
        </w:rPr>
        <w:t>Cidade</w:t>
      </w:r>
      <w:proofErr w:type="spellEnd"/>
      <w:r w:rsidRPr="00F77132">
        <w:rPr>
          <w:sz w:val="16"/>
          <w:szCs w:val="16"/>
        </w:rPr>
        <w:t xml:space="preserve"> Online, on Tuesday. “So where do I go?”</w:t>
      </w:r>
    </w:p>
    <w:p w14:paraId="12C46F42" w14:textId="77777777" w:rsidR="00B96DF7" w:rsidRDefault="00B96DF7" w:rsidP="00B96DF7"/>
    <w:p w14:paraId="14ECFACA" w14:textId="77777777" w:rsidR="00B96DF7" w:rsidRDefault="00B96DF7" w:rsidP="00B96DF7">
      <w:pPr>
        <w:pStyle w:val="Heading4"/>
      </w:pPr>
      <w:r>
        <w:t xml:space="preserve">Strike crackdowns is prompting polling for Lula---the plan’s </w:t>
      </w:r>
      <w:r w:rsidRPr="00435E6E">
        <w:rPr>
          <w:u w:val="single"/>
        </w:rPr>
        <w:t>radical change</w:t>
      </w:r>
      <w:r>
        <w:t xml:space="preserve"> is key to building Bolsonaro voter popularity. </w:t>
      </w:r>
    </w:p>
    <w:p w14:paraId="625DD99E" w14:textId="77777777" w:rsidR="00B96DF7" w:rsidRPr="00A26F59" w:rsidRDefault="00B96DF7" w:rsidP="00B96DF7">
      <w:proofErr w:type="spellStart"/>
      <w:r w:rsidRPr="00A26F59">
        <w:rPr>
          <w:rStyle w:val="Style13ptBold"/>
        </w:rPr>
        <w:t>Castanheira</w:t>
      </w:r>
      <w:proofErr w:type="spellEnd"/>
      <w:r>
        <w:rPr>
          <w:rStyle w:val="Style13ptBold"/>
        </w:rPr>
        <w:t xml:space="preserve"> 10-14 </w:t>
      </w:r>
      <w:r w:rsidRPr="00581FB1">
        <w:rPr>
          <w:rStyle w:val="Style13ptBold"/>
          <w:b w:val="0"/>
          <w:bCs w:val="0"/>
          <w:sz w:val="20"/>
          <w:szCs w:val="16"/>
        </w:rPr>
        <w:t>(</w:t>
      </w:r>
      <w:r w:rsidRPr="00581FB1">
        <w:rPr>
          <w:sz w:val="20"/>
          <w:szCs w:val="20"/>
        </w:rPr>
        <w:t>, T., 2021. São Paulo teachers and public employees strike against attack on pensions. [online] World Socialist Web Site. Available at: &lt;https://www.wsws.org/en/articles/2021/10/15/braz-o15.html&gt; [Accessed 21 November 2021].)-</w:t>
      </w:r>
      <w:proofErr w:type="spellStart"/>
      <w:r w:rsidRPr="00581FB1">
        <w:rPr>
          <w:sz w:val="20"/>
          <w:szCs w:val="20"/>
        </w:rPr>
        <w:t>rahulpenu</w:t>
      </w:r>
      <w:proofErr w:type="spellEnd"/>
    </w:p>
    <w:p w14:paraId="4572721E" w14:textId="77777777" w:rsidR="00B96DF7" w:rsidRPr="00015EF3" w:rsidRDefault="00B96DF7" w:rsidP="00B96DF7">
      <w:pPr>
        <w:rPr>
          <w:sz w:val="16"/>
          <w:szCs w:val="24"/>
        </w:rPr>
      </w:pPr>
      <w:r w:rsidRPr="00015EF3">
        <w:rPr>
          <w:sz w:val="16"/>
          <w:szCs w:val="24"/>
        </w:rPr>
        <w:t xml:space="preserve">The criminal agreement between the Unions’ Forum and the government for the unsafe return to in-person classes included the requirement that educators pay back the hours spent on strike. Therefore, teachers are now working grueling overtime, exposing themselves even more to the risk of infection with the coronavirus in order not to have their salaries cut. This situation, which threatens teachers with having their salaries completely cut off if they join the new strike, is seen by many workers as the opportunity the government saw to advance its attacks. In the face of these threats, the </w:t>
      </w:r>
      <w:r w:rsidRPr="00015EF3">
        <w:rPr>
          <w:b/>
          <w:bCs/>
          <w:szCs w:val="24"/>
          <w:highlight w:val="green"/>
          <w:u w:val="single"/>
        </w:rPr>
        <w:t>broad</w:t>
      </w:r>
      <w:r w:rsidRPr="00015EF3">
        <w:rPr>
          <w:szCs w:val="24"/>
          <w:highlight w:val="green"/>
          <w:u w:val="single"/>
        </w:rPr>
        <w:t xml:space="preserve"> </w:t>
      </w:r>
      <w:r w:rsidRPr="00015EF3">
        <w:rPr>
          <w:b/>
          <w:bCs/>
          <w:szCs w:val="24"/>
          <w:highlight w:val="green"/>
          <w:u w:val="single"/>
        </w:rPr>
        <w:t>participation</w:t>
      </w:r>
      <w:r w:rsidRPr="00015EF3">
        <w:rPr>
          <w:szCs w:val="24"/>
          <w:u w:val="single"/>
        </w:rPr>
        <w:t xml:space="preserve"> of workers </w:t>
      </w:r>
      <w:r w:rsidRPr="00015EF3">
        <w:rPr>
          <w:b/>
          <w:bCs/>
          <w:szCs w:val="24"/>
          <w:highlight w:val="green"/>
          <w:u w:val="single"/>
        </w:rPr>
        <w:t>in</w:t>
      </w:r>
      <w:r w:rsidRPr="00015EF3">
        <w:rPr>
          <w:szCs w:val="24"/>
          <w:u w:val="single"/>
        </w:rPr>
        <w:t xml:space="preserve"> the </w:t>
      </w:r>
      <w:r w:rsidRPr="00015EF3">
        <w:rPr>
          <w:b/>
          <w:bCs/>
          <w:szCs w:val="24"/>
          <w:highlight w:val="green"/>
          <w:u w:val="single"/>
        </w:rPr>
        <w:t>strike</w:t>
      </w:r>
      <w:r w:rsidRPr="00015EF3">
        <w:rPr>
          <w:szCs w:val="24"/>
          <w:u w:val="single"/>
        </w:rPr>
        <w:t xml:space="preserve"> </w:t>
      </w:r>
      <w:r w:rsidRPr="00015EF3">
        <w:rPr>
          <w:szCs w:val="24"/>
          <w:highlight w:val="green"/>
          <w:u w:val="single"/>
        </w:rPr>
        <w:t>movement</w:t>
      </w:r>
      <w:r w:rsidRPr="00015EF3">
        <w:rPr>
          <w:szCs w:val="24"/>
          <w:u w:val="single"/>
        </w:rPr>
        <w:t xml:space="preserve"> </w:t>
      </w:r>
      <w:r w:rsidRPr="00015EF3">
        <w:rPr>
          <w:b/>
          <w:bCs/>
          <w:szCs w:val="24"/>
          <w:highlight w:val="green"/>
          <w:u w:val="single"/>
        </w:rPr>
        <w:t>is</w:t>
      </w:r>
      <w:r w:rsidRPr="00015EF3">
        <w:rPr>
          <w:sz w:val="16"/>
          <w:szCs w:val="24"/>
        </w:rPr>
        <w:t xml:space="preserve"> a </w:t>
      </w:r>
      <w:r w:rsidRPr="00015EF3">
        <w:rPr>
          <w:b/>
          <w:bCs/>
          <w:szCs w:val="24"/>
          <w:highlight w:val="green"/>
          <w:u w:val="single"/>
        </w:rPr>
        <w:t>direct</w:t>
      </w:r>
      <w:r w:rsidRPr="00015EF3">
        <w:rPr>
          <w:szCs w:val="24"/>
          <w:highlight w:val="green"/>
          <w:u w:val="single"/>
        </w:rPr>
        <w:t xml:space="preserve"> </w:t>
      </w:r>
      <w:r w:rsidRPr="00015EF3">
        <w:rPr>
          <w:b/>
          <w:bCs/>
          <w:szCs w:val="24"/>
          <w:highlight w:val="green"/>
          <w:u w:val="single"/>
        </w:rPr>
        <w:t>response</w:t>
      </w:r>
      <w:r w:rsidRPr="00015EF3">
        <w:rPr>
          <w:szCs w:val="24"/>
          <w:highlight w:val="green"/>
          <w:u w:val="single"/>
        </w:rPr>
        <w:t xml:space="preserve"> </w:t>
      </w:r>
      <w:r w:rsidRPr="00015EF3">
        <w:rPr>
          <w:b/>
          <w:bCs/>
          <w:szCs w:val="24"/>
          <w:highlight w:val="green"/>
          <w:u w:val="single"/>
        </w:rPr>
        <w:t>to</w:t>
      </w:r>
      <w:r w:rsidRPr="00015EF3">
        <w:rPr>
          <w:szCs w:val="24"/>
          <w:u w:val="single"/>
        </w:rPr>
        <w:t xml:space="preserve"> the </w:t>
      </w:r>
      <w:r w:rsidRPr="00015EF3">
        <w:rPr>
          <w:szCs w:val="24"/>
          <w:highlight w:val="green"/>
          <w:u w:val="single"/>
        </w:rPr>
        <w:t>terrible</w:t>
      </w:r>
      <w:r w:rsidRPr="00015EF3">
        <w:rPr>
          <w:szCs w:val="24"/>
          <w:u w:val="single"/>
        </w:rPr>
        <w:t xml:space="preserve"> </w:t>
      </w:r>
      <w:r w:rsidRPr="00015EF3">
        <w:rPr>
          <w:b/>
          <w:bCs/>
          <w:szCs w:val="24"/>
          <w:highlight w:val="green"/>
          <w:u w:val="single"/>
        </w:rPr>
        <w:t>social</w:t>
      </w:r>
      <w:r w:rsidRPr="00015EF3">
        <w:rPr>
          <w:szCs w:val="24"/>
          <w:highlight w:val="green"/>
          <w:u w:val="single"/>
        </w:rPr>
        <w:t xml:space="preserve"> </w:t>
      </w:r>
      <w:r w:rsidRPr="00015EF3">
        <w:rPr>
          <w:b/>
          <w:bCs/>
          <w:szCs w:val="24"/>
          <w:highlight w:val="green"/>
          <w:u w:val="single"/>
        </w:rPr>
        <w:t>crisis</w:t>
      </w:r>
      <w:r w:rsidRPr="00015EF3">
        <w:rPr>
          <w:szCs w:val="24"/>
          <w:highlight w:val="green"/>
          <w:u w:val="single"/>
        </w:rPr>
        <w:t xml:space="preserve"> </w:t>
      </w:r>
      <w:r w:rsidRPr="00015EF3">
        <w:rPr>
          <w:b/>
          <w:bCs/>
          <w:szCs w:val="24"/>
          <w:highlight w:val="green"/>
          <w:u w:val="single"/>
        </w:rPr>
        <w:t>facing</w:t>
      </w:r>
      <w:r w:rsidRPr="00015EF3">
        <w:rPr>
          <w:szCs w:val="24"/>
          <w:u w:val="single"/>
        </w:rPr>
        <w:t xml:space="preserve"> the entire Brazilian </w:t>
      </w:r>
      <w:r w:rsidRPr="00015EF3">
        <w:rPr>
          <w:b/>
          <w:bCs/>
          <w:szCs w:val="24"/>
          <w:highlight w:val="green"/>
          <w:u w:val="single"/>
        </w:rPr>
        <w:t>working</w:t>
      </w:r>
      <w:r w:rsidRPr="00015EF3">
        <w:rPr>
          <w:szCs w:val="24"/>
          <w:highlight w:val="green"/>
          <w:u w:val="single"/>
        </w:rPr>
        <w:t xml:space="preserve"> </w:t>
      </w:r>
      <w:r w:rsidRPr="00015EF3">
        <w:rPr>
          <w:b/>
          <w:bCs/>
          <w:szCs w:val="24"/>
          <w:highlight w:val="green"/>
          <w:u w:val="single"/>
        </w:rPr>
        <w:t>class</w:t>
      </w:r>
      <w:r w:rsidRPr="00015EF3">
        <w:rPr>
          <w:sz w:val="16"/>
          <w:szCs w:val="24"/>
        </w:rPr>
        <w:t xml:space="preserve">. With millions having fallen into poverty in Brazil since last year, workers are seeing their purchasing power violently eroded by high inflation, especially in food and fuel prices. Recently, strikes in defense of wages have broken out at General Motors in São Paulo, at the Jurong shipyard in </w:t>
      </w:r>
      <w:proofErr w:type="spellStart"/>
      <w:r w:rsidRPr="00015EF3">
        <w:rPr>
          <w:sz w:val="16"/>
          <w:szCs w:val="24"/>
        </w:rPr>
        <w:t>Espírito</w:t>
      </w:r>
      <w:proofErr w:type="spellEnd"/>
      <w:r w:rsidRPr="00015EF3">
        <w:rPr>
          <w:sz w:val="16"/>
          <w:szCs w:val="24"/>
        </w:rPr>
        <w:t xml:space="preserve"> Santo, among metalworkers in Paraná, and app delivery workers in several Brazilian cities. The World Socialist Web Site interviewed workers participating in Wednesday’s protest in São Paulo. Leandro, who works at a Child Education Center (CEI), serving children under the age of 2, explained to the WSWS what led him to the demonstration. “We who work double shifts, 12 hours a day, pay the maximum income tax rate of 27.5 percent of our salaries and another 14 percent in pension contributions,” he said. “In other words, almost half of what I earn is only for taxes. They want to raise this even more. And after I retire, even though I would have contributed for more than 40 years, I will continue to pay the same tax rate. Today, this percentage is only charged on [monthly] salaries exceeding 6,433 reais (US$ 1,166). With this new change, it will be charged of everyone who earns more than a minimum wage (US$200).” Leandro’s wife, </w:t>
      </w:r>
      <w:proofErr w:type="spellStart"/>
      <w:r w:rsidRPr="00015EF3">
        <w:rPr>
          <w:sz w:val="16"/>
          <w:szCs w:val="24"/>
        </w:rPr>
        <w:t>Kauane</w:t>
      </w:r>
      <w:proofErr w:type="spellEnd"/>
      <w:r w:rsidRPr="00015EF3">
        <w:rPr>
          <w:sz w:val="16"/>
          <w:szCs w:val="24"/>
        </w:rPr>
        <w:t xml:space="preserve">, an educator at an Early Childhood Education School (EMEI), serving children from 2 to 6 years old, added that it is inconceivable for “a 60-year-old teacher to remain in an early childhood education classroom, with toddlers [as the new bill imposes]. They won’t have the physical or psychological structure to cope with that.” She also noted that “in the last four years we have been without any wage adjustment, not even for inflation. But our latest struggles have been only against the removal of rights. We are losing right after right. We see all the services being scrapped, there is no investment in health care. We are treated as numbers. If something happens to us, tomorrow they’ll put someone new in our place. We are not seen as human beings, who have families.” </w:t>
      </w:r>
      <w:proofErr w:type="spellStart"/>
      <w:r w:rsidRPr="00015EF3">
        <w:rPr>
          <w:sz w:val="16"/>
          <w:szCs w:val="24"/>
        </w:rPr>
        <w:t>Kauane</w:t>
      </w:r>
      <w:proofErr w:type="spellEnd"/>
      <w:r w:rsidRPr="00015EF3">
        <w:rPr>
          <w:sz w:val="16"/>
          <w:szCs w:val="24"/>
        </w:rPr>
        <w:t xml:space="preserve"> and Leandro have children, one of them with asthma, and are seriously concerned about the unsafe reopening of schools. On Wednesday, hours before the demonstration, São Paulo Governor João </w:t>
      </w:r>
      <w:proofErr w:type="spellStart"/>
      <w:r w:rsidRPr="00015EF3">
        <w:rPr>
          <w:sz w:val="16"/>
          <w:szCs w:val="24"/>
        </w:rPr>
        <w:t>Doria</w:t>
      </w:r>
      <w:proofErr w:type="spellEnd"/>
      <w:r w:rsidRPr="00015EF3">
        <w:rPr>
          <w:sz w:val="16"/>
          <w:szCs w:val="24"/>
        </w:rPr>
        <w:t xml:space="preserve"> (PSDB) announced the mandatory return to in-person classes in state schools with 100 percent occupation of classrooms, eliminating any mandatory distancing between students. Later that day, Mayor Nunes announced the same measure will be followed by municipal schools. “Now we’ve had the news that they’re going to fully open schools and we have a very big concern, especially for the children who have not been vaccinated,” said </w:t>
      </w:r>
      <w:proofErr w:type="spellStart"/>
      <w:r w:rsidRPr="00015EF3">
        <w:rPr>
          <w:sz w:val="16"/>
          <w:szCs w:val="24"/>
        </w:rPr>
        <w:t>Kauane</w:t>
      </w:r>
      <w:proofErr w:type="spellEnd"/>
      <w:r w:rsidRPr="00015EF3">
        <w:rPr>
          <w:sz w:val="16"/>
          <w:szCs w:val="24"/>
        </w:rPr>
        <w:t xml:space="preserve">. “As long as it is not safe and I can, my children will stay at home. But we know that this is not a reality for everyone. There are younger children whose parents need to work, and there are many parents who have no one to leave their children with.” Sheila, a kindergarten teacher, declared that the strike movement is also “in the name of quality public education.” She and her school colleagues denounced the homicidal operation of schools in São Paulo. “How can we take 1-year-old babies, who are just starting to walk, and have distancing? It was really a reckless act by the mayor,” she declared. “In the beginning there were only a few children, but now it is practically full,” said Sheila. “As soon as he approved 60 percent [of occupancy of the CEIs] several children in our CEI had COVID. Only 10 days went by, and children already started to show basic symptoms like coryza, malaise. Now I ask myself, how could we guarantee the safety of such small children? Infection was inevitable.” Sheila said that “in other CEIs near ours, some teachers died of COVID but were not counted. At no time were infections of teachers and children with COVID mentioned by the media. It was simply, ‘teachers return, the families need it,’ they never worried about infections.” The same situation was denounced by educators in Elementary Schools (EMEFs). </w:t>
      </w:r>
      <w:proofErr w:type="spellStart"/>
      <w:r w:rsidRPr="00015EF3">
        <w:rPr>
          <w:sz w:val="16"/>
          <w:szCs w:val="24"/>
        </w:rPr>
        <w:t>Márcia</w:t>
      </w:r>
      <w:proofErr w:type="spellEnd"/>
      <w:r w:rsidRPr="00015EF3">
        <w:rPr>
          <w:sz w:val="16"/>
          <w:szCs w:val="24"/>
        </w:rPr>
        <w:t xml:space="preserve">, an art educator on the east side of São Paulo, described the situation as “chaos.” She said: “Every week, in my school two or three people are dismissed because of COVID, employees and children. They dismiss only those in the same classroom, but we, who are ‘specialist teachers’ and teach all the classrooms, are not dismissed. These are super unhealthy conditions.” The demonstration had a significant participation by retired teachers and employees, who will immediately suffer a 14 percent cut in their income with the approval of the bill. Amalia, a retired English teacher, declared: “I’ve been in these movements for 40 years and there are few times I haven’t participated. Municipal teachers are always overwhelmed, for lack of staff in the schools, lack of salaries.” “City councilors should have the role of defending us against authoritarian government projects, but what happens is that we have to fight against both the government and the councilors,” she continued. “The public service is scrapped, everyone says that. In my opinion, the intention of these governments is to privatize them. Meanwhile, we pay absurd taxes that nobody can explain. What I’m looking to learn is what the state is for.” Tatiana, an English teacher working with </w:t>
      </w:r>
      <w:proofErr w:type="spellStart"/>
      <w:r w:rsidRPr="00015EF3">
        <w:rPr>
          <w:sz w:val="16"/>
          <w:szCs w:val="24"/>
        </w:rPr>
        <w:t>Márcia</w:t>
      </w:r>
      <w:proofErr w:type="spellEnd"/>
      <w:r w:rsidRPr="00015EF3">
        <w:rPr>
          <w:sz w:val="16"/>
          <w:szCs w:val="24"/>
        </w:rPr>
        <w:t xml:space="preserve">, said that “as long as these people are in power, I think it’s very difficult for us to solve these problems. </w:t>
      </w:r>
      <w:r w:rsidRPr="00015EF3">
        <w:rPr>
          <w:b/>
          <w:bCs/>
          <w:szCs w:val="24"/>
          <w:highlight w:val="green"/>
          <w:u w:val="single"/>
        </w:rPr>
        <w:t>Until</w:t>
      </w:r>
      <w:r w:rsidRPr="00015EF3">
        <w:rPr>
          <w:szCs w:val="24"/>
          <w:highlight w:val="green"/>
          <w:u w:val="single"/>
        </w:rPr>
        <w:t xml:space="preserve"> </w:t>
      </w:r>
      <w:r w:rsidRPr="00015EF3">
        <w:rPr>
          <w:b/>
          <w:bCs/>
          <w:szCs w:val="24"/>
          <w:highlight w:val="green"/>
          <w:u w:val="single"/>
        </w:rPr>
        <w:t>we</w:t>
      </w:r>
      <w:r w:rsidRPr="00015EF3">
        <w:rPr>
          <w:szCs w:val="24"/>
          <w:highlight w:val="green"/>
          <w:u w:val="single"/>
        </w:rPr>
        <w:t xml:space="preserve"> have</w:t>
      </w:r>
      <w:r w:rsidRPr="00015EF3">
        <w:rPr>
          <w:szCs w:val="24"/>
          <w:u w:val="single"/>
        </w:rPr>
        <w:t xml:space="preserve"> a really </w:t>
      </w:r>
      <w:r w:rsidRPr="00015EF3">
        <w:rPr>
          <w:b/>
          <w:bCs/>
          <w:szCs w:val="24"/>
          <w:highlight w:val="green"/>
          <w:u w:val="single"/>
        </w:rPr>
        <w:t>popular</w:t>
      </w:r>
      <w:r w:rsidRPr="00015EF3">
        <w:rPr>
          <w:szCs w:val="24"/>
          <w:highlight w:val="green"/>
          <w:u w:val="single"/>
        </w:rPr>
        <w:t xml:space="preserve"> </w:t>
      </w:r>
      <w:r w:rsidRPr="00015EF3">
        <w:rPr>
          <w:b/>
          <w:bCs/>
          <w:szCs w:val="24"/>
          <w:highlight w:val="green"/>
          <w:u w:val="single"/>
        </w:rPr>
        <w:t>government</w:t>
      </w:r>
      <w:r w:rsidRPr="00015EF3">
        <w:rPr>
          <w:sz w:val="16"/>
          <w:szCs w:val="24"/>
        </w:rPr>
        <w:t xml:space="preserve">, </w:t>
      </w:r>
      <w:r w:rsidRPr="00015EF3">
        <w:rPr>
          <w:b/>
          <w:bCs/>
          <w:szCs w:val="24"/>
          <w:highlight w:val="green"/>
          <w:u w:val="single"/>
        </w:rPr>
        <w:t>for</w:t>
      </w:r>
      <w:r w:rsidRPr="00015EF3">
        <w:rPr>
          <w:szCs w:val="24"/>
          <w:u w:val="single"/>
        </w:rPr>
        <w:t xml:space="preserve"> the </w:t>
      </w:r>
      <w:r w:rsidRPr="00015EF3">
        <w:rPr>
          <w:b/>
          <w:bCs/>
          <w:szCs w:val="24"/>
          <w:highlight w:val="green"/>
          <w:u w:val="single"/>
        </w:rPr>
        <w:t>workers</w:t>
      </w:r>
      <w:r w:rsidRPr="00015EF3">
        <w:rPr>
          <w:sz w:val="16"/>
          <w:szCs w:val="24"/>
        </w:rPr>
        <w:t xml:space="preserve">, </w:t>
      </w:r>
      <w:r w:rsidRPr="00015EF3">
        <w:rPr>
          <w:b/>
          <w:bCs/>
          <w:szCs w:val="24"/>
          <w:highlight w:val="green"/>
          <w:u w:val="single"/>
        </w:rPr>
        <w:t>there</w:t>
      </w:r>
      <w:r w:rsidRPr="00015EF3">
        <w:rPr>
          <w:szCs w:val="24"/>
          <w:u w:val="single"/>
        </w:rPr>
        <w:t xml:space="preserve"> </w:t>
      </w:r>
      <w:r w:rsidRPr="00015EF3">
        <w:rPr>
          <w:b/>
          <w:bCs/>
          <w:szCs w:val="24"/>
          <w:highlight w:val="green"/>
          <w:u w:val="single"/>
        </w:rPr>
        <w:t>isn’t</w:t>
      </w:r>
      <w:r w:rsidRPr="00015EF3">
        <w:rPr>
          <w:szCs w:val="24"/>
          <w:u w:val="single"/>
        </w:rPr>
        <w:t xml:space="preserve"> much of </w:t>
      </w:r>
      <w:r w:rsidRPr="00015EF3">
        <w:rPr>
          <w:b/>
          <w:bCs/>
          <w:szCs w:val="24"/>
          <w:highlight w:val="green"/>
          <w:u w:val="single"/>
        </w:rPr>
        <w:t>a</w:t>
      </w:r>
      <w:r w:rsidRPr="00015EF3">
        <w:rPr>
          <w:szCs w:val="24"/>
          <w:highlight w:val="green"/>
          <w:u w:val="single"/>
        </w:rPr>
        <w:t xml:space="preserve"> </w:t>
      </w:r>
      <w:r w:rsidRPr="00015EF3">
        <w:rPr>
          <w:b/>
          <w:bCs/>
          <w:szCs w:val="24"/>
          <w:highlight w:val="green"/>
          <w:u w:val="single"/>
        </w:rPr>
        <w:t>perspective</w:t>
      </w:r>
      <w:r w:rsidRPr="00015EF3">
        <w:rPr>
          <w:szCs w:val="24"/>
          <w:highlight w:val="green"/>
          <w:u w:val="single"/>
        </w:rPr>
        <w:t>.”</w:t>
      </w:r>
      <w:r>
        <w:rPr>
          <w:szCs w:val="24"/>
          <w:u w:val="single"/>
        </w:rPr>
        <w:t xml:space="preserve"> </w:t>
      </w:r>
      <w:r w:rsidRPr="00015EF3">
        <w:rPr>
          <w:sz w:val="16"/>
          <w:szCs w:val="24"/>
        </w:rPr>
        <w:t xml:space="preserve">Talking about the latest strikes, she said that “the performance of the union was sad. It is the same thing that I saw [with the São Paulo state teacher’s union, APEOESP] in the 2015 90-day strike. I saw them ending the strike despite the vote to continue it, and here it was the same thing. I think it’s </w:t>
      </w:r>
      <w:proofErr w:type="gramStart"/>
      <w:r w:rsidRPr="00015EF3">
        <w:rPr>
          <w:sz w:val="16"/>
          <w:szCs w:val="24"/>
        </w:rPr>
        <w:t>sad, because</w:t>
      </w:r>
      <w:proofErr w:type="gramEnd"/>
      <w:r w:rsidRPr="00015EF3">
        <w:rPr>
          <w:sz w:val="16"/>
          <w:szCs w:val="24"/>
        </w:rPr>
        <w:t xml:space="preserve"> we don’t know who is really on our side.” The unions and political parties linked to them, principally the PT and the Socialism and Freedom Party (PSOL), are once again striving to divert workers from confronting the capitalist system which is responsible for the successive attacks on public employees and the working class as a whole. These </w:t>
      </w:r>
      <w:r w:rsidRPr="00015EF3">
        <w:rPr>
          <w:b/>
          <w:bCs/>
          <w:szCs w:val="24"/>
          <w:highlight w:val="green"/>
          <w:u w:val="single"/>
        </w:rPr>
        <w:t>political</w:t>
      </w:r>
      <w:r w:rsidRPr="00015EF3">
        <w:rPr>
          <w:szCs w:val="24"/>
          <w:highlight w:val="green"/>
          <w:u w:val="single"/>
        </w:rPr>
        <w:t xml:space="preserve"> </w:t>
      </w:r>
      <w:r w:rsidRPr="00015EF3">
        <w:rPr>
          <w:b/>
          <w:bCs/>
          <w:szCs w:val="24"/>
          <w:highlight w:val="green"/>
          <w:u w:val="single"/>
        </w:rPr>
        <w:t>forces</w:t>
      </w:r>
      <w:r w:rsidRPr="00015EF3">
        <w:rPr>
          <w:szCs w:val="24"/>
          <w:highlight w:val="green"/>
          <w:u w:val="single"/>
        </w:rPr>
        <w:t xml:space="preserve"> </w:t>
      </w:r>
      <w:r w:rsidRPr="00015EF3">
        <w:rPr>
          <w:b/>
          <w:bCs/>
          <w:szCs w:val="24"/>
          <w:highlight w:val="green"/>
          <w:u w:val="single"/>
        </w:rPr>
        <w:t>advance</w:t>
      </w:r>
      <w:r w:rsidRPr="00015EF3">
        <w:rPr>
          <w:szCs w:val="24"/>
          <w:u w:val="single"/>
        </w:rPr>
        <w:t xml:space="preserve"> </w:t>
      </w:r>
      <w:r w:rsidRPr="00015EF3">
        <w:rPr>
          <w:szCs w:val="24"/>
          <w:highlight w:val="green"/>
          <w:u w:val="single"/>
        </w:rPr>
        <w:t>as</w:t>
      </w:r>
      <w:r w:rsidRPr="00015EF3">
        <w:rPr>
          <w:sz w:val="16"/>
          <w:szCs w:val="24"/>
        </w:rPr>
        <w:t xml:space="preserve"> the </w:t>
      </w:r>
      <w:r w:rsidRPr="00015EF3">
        <w:rPr>
          <w:szCs w:val="24"/>
          <w:highlight w:val="green"/>
          <w:u w:val="single"/>
        </w:rPr>
        <w:t>only viable strategy for</w:t>
      </w:r>
      <w:r w:rsidRPr="00015EF3">
        <w:rPr>
          <w:szCs w:val="24"/>
          <w:u w:val="single"/>
        </w:rPr>
        <w:t xml:space="preserve"> the </w:t>
      </w:r>
      <w:r w:rsidRPr="00015EF3">
        <w:rPr>
          <w:szCs w:val="24"/>
          <w:highlight w:val="green"/>
          <w:u w:val="single"/>
        </w:rPr>
        <w:t>workers</w:t>
      </w:r>
      <w:r w:rsidRPr="00015EF3">
        <w:rPr>
          <w:szCs w:val="24"/>
          <w:u w:val="single"/>
        </w:rPr>
        <w:t>’ movement</w:t>
      </w:r>
      <w:r w:rsidRPr="00015EF3">
        <w:rPr>
          <w:sz w:val="16"/>
          <w:szCs w:val="24"/>
        </w:rPr>
        <w:t xml:space="preserve"> the pressuring of “indecisive council members” </w:t>
      </w:r>
      <w:r w:rsidRPr="00015EF3">
        <w:rPr>
          <w:b/>
          <w:bCs/>
          <w:szCs w:val="24"/>
          <w:u w:val="single"/>
        </w:rPr>
        <w:t>to</w:t>
      </w:r>
      <w:r w:rsidRPr="00015EF3">
        <w:rPr>
          <w:szCs w:val="24"/>
          <w:u w:val="single"/>
        </w:rPr>
        <w:t xml:space="preserve"> “</w:t>
      </w:r>
      <w:r w:rsidRPr="00015EF3">
        <w:rPr>
          <w:b/>
          <w:bCs/>
          <w:szCs w:val="24"/>
          <w:highlight w:val="green"/>
          <w:u w:val="single"/>
        </w:rPr>
        <w:t>flip their vote</w:t>
      </w:r>
      <w:r w:rsidRPr="00015EF3">
        <w:rPr>
          <w:szCs w:val="24"/>
          <w:u w:val="single"/>
        </w:rPr>
        <w:t xml:space="preserve">.” </w:t>
      </w:r>
      <w:r w:rsidRPr="00015EF3">
        <w:rPr>
          <w:sz w:val="16"/>
          <w:szCs w:val="24"/>
        </w:rPr>
        <w:t xml:space="preserve">In their speeches, the union officials claimed that councilors who vote against the workers should face a settling of scores in the next elections: in 2024! This criminal proposition unequivocally exposes the reactionary character of the trade unions and the pseudo-left, who work to disarm the working class in face of the bourgeois state. </w:t>
      </w:r>
      <w:r w:rsidRPr="00015EF3">
        <w:rPr>
          <w:szCs w:val="24"/>
          <w:u w:val="single"/>
        </w:rPr>
        <w:t xml:space="preserve">Other </w:t>
      </w:r>
      <w:r w:rsidRPr="00015EF3">
        <w:rPr>
          <w:b/>
          <w:szCs w:val="24"/>
          <w:highlight w:val="green"/>
          <w:u w:val="single"/>
        </w:rPr>
        <w:t>union leaders</w:t>
      </w:r>
      <w:r w:rsidRPr="00015EF3">
        <w:rPr>
          <w:szCs w:val="24"/>
          <w:highlight w:val="green"/>
          <w:u w:val="single"/>
        </w:rPr>
        <w:t xml:space="preserve"> </w:t>
      </w:r>
      <w:r w:rsidRPr="00015EF3">
        <w:rPr>
          <w:szCs w:val="24"/>
          <w:u w:val="single"/>
        </w:rPr>
        <w:t xml:space="preserve">who took the stage also </w:t>
      </w:r>
      <w:r w:rsidRPr="00015EF3">
        <w:rPr>
          <w:b/>
          <w:szCs w:val="24"/>
          <w:highlight w:val="green"/>
          <w:u w:val="single"/>
        </w:rPr>
        <w:t>claimed</w:t>
      </w:r>
      <w:r w:rsidRPr="00015EF3">
        <w:rPr>
          <w:szCs w:val="24"/>
          <w:highlight w:val="green"/>
          <w:u w:val="single"/>
        </w:rPr>
        <w:t xml:space="preserve"> </w:t>
      </w:r>
      <w:r w:rsidRPr="00015EF3">
        <w:rPr>
          <w:szCs w:val="24"/>
          <w:u w:val="single"/>
        </w:rPr>
        <w:t xml:space="preserve">that the </w:t>
      </w:r>
      <w:r w:rsidRPr="00015EF3">
        <w:rPr>
          <w:b/>
          <w:szCs w:val="24"/>
          <w:highlight w:val="green"/>
          <w:u w:val="single"/>
        </w:rPr>
        <w:t>election of</w:t>
      </w:r>
      <w:r w:rsidRPr="00015EF3">
        <w:rPr>
          <w:szCs w:val="24"/>
          <w:highlight w:val="green"/>
          <w:u w:val="single"/>
        </w:rPr>
        <w:t xml:space="preserve"> </w:t>
      </w:r>
      <w:r w:rsidRPr="00015EF3">
        <w:rPr>
          <w:szCs w:val="24"/>
          <w:u w:val="single"/>
        </w:rPr>
        <w:t xml:space="preserve">a new PT </w:t>
      </w:r>
      <w:r w:rsidRPr="00015EF3">
        <w:rPr>
          <w:b/>
          <w:szCs w:val="24"/>
          <w:highlight w:val="green"/>
          <w:u w:val="single"/>
        </w:rPr>
        <w:t>government headed by</w:t>
      </w:r>
      <w:r w:rsidRPr="00015EF3">
        <w:rPr>
          <w:szCs w:val="24"/>
          <w:highlight w:val="green"/>
          <w:u w:val="single"/>
        </w:rPr>
        <w:t xml:space="preserve"> </w:t>
      </w:r>
      <w:r w:rsidRPr="00015EF3">
        <w:rPr>
          <w:szCs w:val="24"/>
          <w:u w:val="single"/>
        </w:rPr>
        <w:t xml:space="preserve">Luiz </w:t>
      </w:r>
      <w:proofErr w:type="spellStart"/>
      <w:r w:rsidRPr="00015EF3">
        <w:rPr>
          <w:szCs w:val="24"/>
          <w:u w:val="single"/>
        </w:rPr>
        <w:t>Inácio</w:t>
      </w:r>
      <w:proofErr w:type="spellEnd"/>
      <w:r w:rsidRPr="00015EF3">
        <w:rPr>
          <w:szCs w:val="24"/>
          <w:u w:val="single"/>
        </w:rPr>
        <w:t xml:space="preserve"> </w:t>
      </w:r>
      <w:r w:rsidRPr="00015EF3">
        <w:rPr>
          <w:b/>
          <w:szCs w:val="24"/>
          <w:highlight w:val="green"/>
          <w:u w:val="single"/>
        </w:rPr>
        <w:t>Lula</w:t>
      </w:r>
      <w:r w:rsidRPr="00015EF3">
        <w:rPr>
          <w:szCs w:val="24"/>
          <w:highlight w:val="green"/>
          <w:u w:val="single"/>
        </w:rPr>
        <w:t xml:space="preserve"> </w:t>
      </w:r>
      <w:r w:rsidRPr="00015EF3">
        <w:rPr>
          <w:szCs w:val="24"/>
          <w:u w:val="single"/>
        </w:rPr>
        <w:t xml:space="preserve">da Silva </w:t>
      </w:r>
      <w:r w:rsidRPr="00015EF3">
        <w:rPr>
          <w:b/>
          <w:szCs w:val="24"/>
          <w:highlight w:val="green"/>
          <w:u w:val="single"/>
        </w:rPr>
        <w:t xml:space="preserve">is the real </w:t>
      </w:r>
      <w:r w:rsidRPr="00015EF3">
        <w:rPr>
          <w:b/>
          <w:szCs w:val="24"/>
          <w:highlight w:val="green"/>
          <w:u w:val="single"/>
          <w:bdr w:val="single" w:sz="18" w:space="0" w:color="auto"/>
        </w:rPr>
        <w:t>solution to workers’ problems</w:t>
      </w:r>
      <w:r w:rsidRPr="00015EF3">
        <w:rPr>
          <w:sz w:val="16"/>
          <w:szCs w:val="24"/>
        </w:rPr>
        <w:t xml:space="preserve">. This perspective is a complete fraud. Lula is openly working to reestablish his corrupt alliances with the right-wing parties and to present himself to the capitalist class as their best representative to contain an imminent social explosion in Brazil and defend their economic interests against the working class. São Paulo </w:t>
      </w:r>
      <w:r w:rsidRPr="00015EF3">
        <w:rPr>
          <w:szCs w:val="24"/>
          <w:u w:val="single"/>
        </w:rPr>
        <w:t xml:space="preserve">municipal </w:t>
      </w:r>
      <w:r w:rsidRPr="00015EF3">
        <w:rPr>
          <w:b/>
          <w:bCs/>
          <w:szCs w:val="24"/>
          <w:highlight w:val="green"/>
          <w:u w:val="single"/>
        </w:rPr>
        <w:t>workers</w:t>
      </w:r>
      <w:r w:rsidRPr="00015EF3">
        <w:rPr>
          <w:szCs w:val="24"/>
          <w:u w:val="single"/>
        </w:rPr>
        <w:t xml:space="preserve"> </w:t>
      </w:r>
      <w:r w:rsidRPr="00015EF3">
        <w:rPr>
          <w:b/>
          <w:bCs/>
          <w:szCs w:val="24"/>
          <w:highlight w:val="green"/>
          <w:u w:val="single"/>
        </w:rPr>
        <w:t>can</w:t>
      </w:r>
      <w:r w:rsidRPr="00015EF3">
        <w:rPr>
          <w:szCs w:val="24"/>
          <w:highlight w:val="green"/>
          <w:u w:val="single"/>
        </w:rPr>
        <w:t xml:space="preserve"> </w:t>
      </w:r>
      <w:r w:rsidRPr="00015EF3">
        <w:rPr>
          <w:b/>
          <w:bCs/>
          <w:szCs w:val="24"/>
          <w:highlight w:val="green"/>
          <w:u w:val="single"/>
        </w:rPr>
        <w:t>advance</w:t>
      </w:r>
      <w:r w:rsidRPr="00015EF3">
        <w:rPr>
          <w:szCs w:val="24"/>
          <w:u w:val="single"/>
        </w:rPr>
        <w:t xml:space="preserve"> </w:t>
      </w:r>
      <w:r w:rsidRPr="00015EF3">
        <w:rPr>
          <w:b/>
          <w:bCs/>
          <w:szCs w:val="24"/>
          <w:highlight w:val="green"/>
          <w:u w:val="single"/>
        </w:rPr>
        <w:t>their</w:t>
      </w:r>
      <w:r w:rsidRPr="00015EF3">
        <w:rPr>
          <w:szCs w:val="24"/>
          <w:u w:val="single"/>
        </w:rPr>
        <w:t xml:space="preserve"> </w:t>
      </w:r>
      <w:r w:rsidRPr="00015EF3">
        <w:rPr>
          <w:b/>
          <w:bCs/>
          <w:szCs w:val="24"/>
          <w:highlight w:val="green"/>
          <w:u w:val="single"/>
        </w:rPr>
        <w:t>struggle</w:t>
      </w:r>
      <w:r w:rsidRPr="00015EF3">
        <w:rPr>
          <w:szCs w:val="24"/>
          <w:u w:val="single"/>
        </w:rPr>
        <w:t xml:space="preserve"> </w:t>
      </w:r>
      <w:r w:rsidRPr="00015EF3">
        <w:rPr>
          <w:b/>
          <w:bCs/>
          <w:szCs w:val="24"/>
          <w:u w:val="single"/>
        </w:rPr>
        <w:t>only</w:t>
      </w:r>
      <w:r w:rsidRPr="00015EF3">
        <w:rPr>
          <w:szCs w:val="24"/>
          <w:u w:val="single"/>
        </w:rPr>
        <w:t xml:space="preserve"> </w:t>
      </w:r>
      <w:r w:rsidRPr="00015EF3">
        <w:rPr>
          <w:b/>
          <w:bCs/>
          <w:szCs w:val="24"/>
          <w:highlight w:val="green"/>
          <w:u w:val="single"/>
        </w:rPr>
        <w:t>by</w:t>
      </w:r>
      <w:r w:rsidRPr="00015EF3">
        <w:rPr>
          <w:szCs w:val="24"/>
          <w:u w:val="single"/>
        </w:rPr>
        <w:t xml:space="preserve"> </w:t>
      </w:r>
      <w:r w:rsidRPr="00015EF3">
        <w:rPr>
          <w:b/>
          <w:bCs/>
          <w:szCs w:val="24"/>
          <w:highlight w:val="green"/>
          <w:u w:val="single"/>
        </w:rPr>
        <w:t>breaking</w:t>
      </w:r>
      <w:r w:rsidRPr="00015EF3">
        <w:rPr>
          <w:szCs w:val="24"/>
          <w:u w:val="single"/>
        </w:rPr>
        <w:t xml:space="preserve"> the </w:t>
      </w:r>
      <w:r w:rsidRPr="00015EF3">
        <w:rPr>
          <w:b/>
          <w:bCs/>
          <w:szCs w:val="24"/>
          <w:highlight w:val="green"/>
          <w:u w:val="single"/>
        </w:rPr>
        <w:t>political</w:t>
      </w:r>
      <w:r w:rsidRPr="00015EF3">
        <w:rPr>
          <w:szCs w:val="24"/>
          <w:highlight w:val="green"/>
          <w:u w:val="single"/>
        </w:rPr>
        <w:t xml:space="preserve"> </w:t>
      </w:r>
      <w:r w:rsidRPr="00015EF3">
        <w:rPr>
          <w:b/>
          <w:bCs/>
          <w:szCs w:val="24"/>
          <w:highlight w:val="green"/>
          <w:u w:val="single"/>
        </w:rPr>
        <w:t>control</w:t>
      </w:r>
      <w:r w:rsidRPr="00015EF3">
        <w:rPr>
          <w:szCs w:val="24"/>
          <w:u w:val="single"/>
        </w:rPr>
        <w:t xml:space="preserve"> of their movement by the unions</w:t>
      </w:r>
      <w:r w:rsidRPr="00015EF3">
        <w:rPr>
          <w:sz w:val="16"/>
          <w:szCs w:val="24"/>
        </w:rPr>
        <w:t>, the PT and its pseudo-left satellites. They cannot accept new betrayals, and having their strikes broken through the same antidemocratic maneuvers used in 2019 and earlier this year!</w:t>
      </w:r>
    </w:p>
    <w:p w14:paraId="5290BC11" w14:textId="77777777" w:rsidR="00B96DF7" w:rsidRPr="00015EF3" w:rsidRDefault="00B96DF7" w:rsidP="00B96DF7">
      <w:pPr>
        <w:rPr>
          <w:szCs w:val="24"/>
        </w:rPr>
      </w:pPr>
      <w:r w:rsidRPr="00015EF3">
        <w:rPr>
          <w:szCs w:val="24"/>
        </w:rPr>
        <w:t>Workers in São Paulo must orient themselves not to the bourgeois state, but to their fellow workers throughout Brazil and internationally who face the same attacks from the capitalist class.</w:t>
      </w:r>
    </w:p>
    <w:p w14:paraId="158BC9D8" w14:textId="77777777" w:rsidR="00B96DF7" w:rsidRPr="00015EF3" w:rsidRDefault="00B96DF7" w:rsidP="00B96DF7">
      <w:pPr>
        <w:rPr>
          <w:szCs w:val="24"/>
        </w:rPr>
      </w:pPr>
      <w:r w:rsidRPr="00015EF3">
        <w:rPr>
          <w:szCs w:val="24"/>
        </w:rPr>
        <w:t>A rank-and-file workers’ rebellion is already taking place around the world. On October 1, parents and rank-and-file workers called an independent strike against the unsafe reopening of schools, receiving global support. A second strike has been called for October 15. Across the United States, the strongest wave of strikes in decades is erupting, with workers rejecting rotten contracts promoted by the unions and the companies.</w:t>
      </w:r>
    </w:p>
    <w:p w14:paraId="2ECB2C00" w14:textId="77777777" w:rsidR="00B96DF7" w:rsidRPr="00015EF3" w:rsidRDefault="00B96DF7" w:rsidP="00B96DF7">
      <w:pPr>
        <w:rPr>
          <w:szCs w:val="24"/>
        </w:rPr>
      </w:pPr>
      <w:r w:rsidRPr="00015EF3">
        <w:rPr>
          <w:szCs w:val="24"/>
        </w:rPr>
        <w:t>Brazilian workers must unite their struggles with this global movement, building independent rank-and-file committees in every workplace and joining the Rank-and-File Committee for Safe Education in Brazil (CBES-BR). The CBES-BR calls upon all workers to participate in the event How to end the pandemic: The case for eradication that will be held October 24 by the International Workers Alliance of Rank-and-File Committees (IWA-RFC) and the WSWS.</w:t>
      </w:r>
    </w:p>
    <w:p w14:paraId="4363CF3F" w14:textId="77777777" w:rsidR="00B96DF7" w:rsidRDefault="00B96DF7" w:rsidP="00B96DF7">
      <w:pPr>
        <w:rPr>
          <w:sz w:val="16"/>
          <w:szCs w:val="16"/>
        </w:rPr>
      </w:pPr>
    </w:p>
    <w:p w14:paraId="67127628" w14:textId="77777777" w:rsidR="00B96DF7" w:rsidRDefault="00B96DF7" w:rsidP="00B96DF7">
      <w:pPr>
        <w:pStyle w:val="Heading4"/>
      </w:pPr>
      <w:r>
        <w:t xml:space="preserve">And, Lula is hope for workers---plan is a </w:t>
      </w:r>
      <w:r w:rsidRPr="00435E6E">
        <w:rPr>
          <w:u w:val="single"/>
        </w:rPr>
        <w:t>180</w:t>
      </w:r>
      <w:r>
        <w:t xml:space="preserve">. </w:t>
      </w:r>
    </w:p>
    <w:p w14:paraId="4A4BC74E" w14:textId="77777777" w:rsidR="00B96DF7" w:rsidRPr="0033759B" w:rsidRDefault="00B96DF7" w:rsidP="00B96DF7">
      <w:r w:rsidRPr="0033759B">
        <w:rPr>
          <w:rStyle w:val="Style13ptBold"/>
        </w:rPr>
        <w:t>Fogel</w:t>
      </w:r>
      <w:r>
        <w:rPr>
          <w:rStyle w:val="Style13ptBold"/>
        </w:rPr>
        <w:t xml:space="preserve"> 21 </w:t>
      </w:r>
      <w:r w:rsidRPr="0033759B">
        <w:rPr>
          <w:rStyle w:val="Style13ptBold"/>
          <w:b w:val="0"/>
          <w:bCs w:val="0"/>
          <w:sz w:val="24"/>
          <w:szCs w:val="20"/>
        </w:rPr>
        <w:t>(</w:t>
      </w:r>
      <w:r w:rsidRPr="0033759B">
        <w:rPr>
          <w:sz w:val="20"/>
          <w:szCs w:val="20"/>
        </w:rPr>
        <w:t>, B., 2021. Brazil: Lula’s Return Means There Is Finally Some Hope for Workers. [online] The Wire. Available at: &lt;https://thewire.in/world/brazil-lulas-return-means-there-is-finally-some-hope-for-workers&gt; [Accessed 21 November 2021].)-</w:t>
      </w:r>
      <w:proofErr w:type="spellStart"/>
      <w:r w:rsidRPr="0033759B">
        <w:rPr>
          <w:sz w:val="20"/>
          <w:szCs w:val="20"/>
        </w:rPr>
        <w:t>rahulpenu</w:t>
      </w:r>
      <w:proofErr w:type="spellEnd"/>
    </w:p>
    <w:p w14:paraId="5829CEF4" w14:textId="77777777" w:rsidR="00B96DF7" w:rsidRPr="00C833D4" w:rsidRDefault="00B96DF7" w:rsidP="00B96DF7">
      <w:pPr>
        <w:rPr>
          <w:sz w:val="16"/>
        </w:rPr>
      </w:pPr>
      <w:r w:rsidRPr="00C833D4">
        <w:rPr>
          <w:sz w:val="16"/>
        </w:rPr>
        <w:t xml:space="preserve">Brazil: </w:t>
      </w:r>
      <w:r w:rsidRPr="00C43B27">
        <w:rPr>
          <w:b/>
          <w:bCs/>
          <w:highlight w:val="green"/>
          <w:u w:val="single"/>
        </w:rPr>
        <w:t>Lula’s</w:t>
      </w:r>
      <w:r w:rsidRPr="00C43B27">
        <w:rPr>
          <w:highlight w:val="green"/>
          <w:u w:val="single"/>
        </w:rPr>
        <w:t xml:space="preserve"> </w:t>
      </w:r>
      <w:r w:rsidRPr="00C43B27">
        <w:rPr>
          <w:b/>
          <w:bCs/>
          <w:highlight w:val="green"/>
          <w:u w:val="single"/>
        </w:rPr>
        <w:t>Return</w:t>
      </w:r>
      <w:r w:rsidRPr="00C833D4">
        <w:rPr>
          <w:u w:val="single"/>
        </w:rPr>
        <w:t xml:space="preserve"> </w:t>
      </w:r>
      <w:r w:rsidRPr="00C43B27">
        <w:rPr>
          <w:b/>
          <w:bCs/>
          <w:highlight w:val="green"/>
          <w:u w:val="single"/>
        </w:rPr>
        <w:t>Means</w:t>
      </w:r>
      <w:r w:rsidRPr="00C833D4">
        <w:rPr>
          <w:u w:val="single"/>
        </w:rPr>
        <w:t xml:space="preserve"> There Is Finally </w:t>
      </w:r>
      <w:r w:rsidRPr="00C833D4">
        <w:rPr>
          <w:sz w:val="16"/>
        </w:rPr>
        <w:t>Some</w:t>
      </w:r>
      <w:r w:rsidRPr="00C833D4">
        <w:rPr>
          <w:u w:val="single"/>
        </w:rPr>
        <w:t xml:space="preserve"> </w:t>
      </w:r>
      <w:r w:rsidRPr="00C43B27">
        <w:rPr>
          <w:b/>
          <w:bCs/>
          <w:highlight w:val="green"/>
          <w:u w:val="single"/>
        </w:rPr>
        <w:t>Hope</w:t>
      </w:r>
      <w:r w:rsidRPr="00C833D4">
        <w:rPr>
          <w:u w:val="single"/>
        </w:rPr>
        <w:t xml:space="preserve"> </w:t>
      </w:r>
      <w:r w:rsidRPr="00C43B27">
        <w:rPr>
          <w:b/>
          <w:bCs/>
          <w:highlight w:val="green"/>
          <w:u w:val="single"/>
        </w:rPr>
        <w:t>for</w:t>
      </w:r>
      <w:r w:rsidRPr="00C833D4">
        <w:rPr>
          <w:u w:val="single"/>
        </w:rPr>
        <w:t xml:space="preserve"> </w:t>
      </w:r>
      <w:r w:rsidRPr="00C43B27">
        <w:rPr>
          <w:b/>
          <w:bCs/>
          <w:highlight w:val="green"/>
          <w:u w:val="single"/>
        </w:rPr>
        <w:t>Workers</w:t>
      </w:r>
    </w:p>
    <w:p w14:paraId="56F55BC1" w14:textId="77777777" w:rsidR="00B96DF7" w:rsidRPr="00C833D4" w:rsidRDefault="00B96DF7" w:rsidP="00B96DF7">
      <w:pPr>
        <w:rPr>
          <w:sz w:val="16"/>
          <w:szCs w:val="16"/>
        </w:rPr>
      </w:pPr>
      <w:r w:rsidRPr="00C833D4">
        <w:rPr>
          <w:sz w:val="16"/>
          <w:szCs w:val="16"/>
        </w:rPr>
        <w:t>Despite being imprisoned for nearly two years, the centre-left leader enjoys far more popularity than President Jair Bolsonaro, who he could take on in the next elections.</w:t>
      </w:r>
    </w:p>
    <w:p w14:paraId="1DCDD149" w14:textId="77777777" w:rsidR="00B96DF7" w:rsidRPr="00C833D4" w:rsidRDefault="00B96DF7" w:rsidP="00B96DF7">
      <w:pPr>
        <w:rPr>
          <w:sz w:val="16"/>
        </w:rPr>
      </w:pPr>
      <w:r w:rsidRPr="00C833D4">
        <w:rPr>
          <w:sz w:val="16"/>
        </w:rPr>
        <w:t xml:space="preserve">On March 8, Brazilian </w:t>
      </w:r>
      <w:r w:rsidRPr="00C833D4">
        <w:rPr>
          <w:u w:val="single"/>
        </w:rPr>
        <w:t>Supreme Court judge</w:t>
      </w:r>
      <w:r w:rsidRPr="00C833D4">
        <w:rPr>
          <w:sz w:val="16"/>
        </w:rPr>
        <w:t xml:space="preserve"> Luiz Edson </w:t>
      </w:r>
      <w:proofErr w:type="spellStart"/>
      <w:r w:rsidRPr="00C833D4">
        <w:rPr>
          <w:sz w:val="16"/>
        </w:rPr>
        <w:t>Fachin</w:t>
      </w:r>
      <w:proofErr w:type="spellEnd"/>
      <w:r w:rsidRPr="00C833D4">
        <w:rPr>
          <w:sz w:val="16"/>
        </w:rPr>
        <w:t xml:space="preserve"> </w:t>
      </w:r>
      <w:r w:rsidRPr="00C833D4">
        <w:rPr>
          <w:u w:val="single"/>
        </w:rPr>
        <w:t>ruled</w:t>
      </w:r>
      <w:r w:rsidRPr="00C833D4">
        <w:rPr>
          <w:sz w:val="16"/>
        </w:rPr>
        <w:t xml:space="preserve"> </w:t>
      </w:r>
      <w:r w:rsidRPr="00C833D4">
        <w:rPr>
          <w:u w:val="single"/>
        </w:rPr>
        <w:t xml:space="preserve">to annul all of </w:t>
      </w:r>
      <w:r w:rsidRPr="00C833D4">
        <w:rPr>
          <w:sz w:val="16"/>
        </w:rPr>
        <w:t xml:space="preserve">the former president </w:t>
      </w:r>
      <w:r w:rsidRPr="00C833D4">
        <w:rPr>
          <w:u w:val="single"/>
        </w:rPr>
        <w:t>Lula</w:t>
      </w:r>
      <w:r w:rsidRPr="00C833D4">
        <w:rPr>
          <w:sz w:val="16"/>
        </w:rPr>
        <w:t xml:space="preserve"> da Silva’s </w:t>
      </w:r>
      <w:r w:rsidRPr="00C833D4">
        <w:rPr>
          <w:u w:val="single"/>
        </w:rPr>
        <w:t>convictions</w:t>
      </w:r>
      <w:r w:rsidRPr="00C833D4">
        <w:rPr>
          <w:sz w:val="16"/>
        </w:rPr>
        <w:t xml:space="preserve">. </w:t>
      </w:r>
      <w:proofErr w:type="spellStart"/>
      <w:r w:rsidRPr="00C833D4">
        <w:rPr>
          <w:sz w:val="16"/>
        </w:rPr>
        <w:t>Fachin</w:t>
      </w:r>
      <w:proofErr w:type="spellEnd"/>
      <w:r w:rsidRPr="00C833D4">
        <w:rPr>
          <w:sz w:val="16"/>
        </w:rPr>
        <w:t xml:space="preserve"> said that the court that convicted Lula in the southern city of Curitiba did not have the legal authority to convict Brazil’s first Workers’ Party (PT) president. As such, he must be retried by a federal court in the capital city of Brasília.</w:t>
      </w:r>
    </w:p>
    <w:p w14:paraId="7BE28CA5" w14:textId="77777777" w:rsidR="00B96DF7" w:rsidRPr="000415FA" w:rsidRDefault="00B96DF7" w:rsidP="00B96DF7">
      <w:pPr>
        <w:rPr>
          <w:sz w:val="16"/>
        </w:rPr>
      </w:pPr>
      <w:r w:rsidRPr="000415FA">
        <w:rPr>
          <w:sz w:val="16"/>
        </w:rPr>
        <w:t xml:space="preserve">The </w:t>
      </w:r>
      <w:r w:rsidRPr="00C833D4">
        <w:rPr>
          <w:u w:val="single"/>
        </w:rPr>
        <w:t>most important effect of the overturning is that it restores Lula’s political rights</w:t>
      </w:r>
      <w:r w:rsidRPr="000415FA">
        <w:rPr>
          <w:sz w:val="16"/>
        </w:rPr>
        <w:t xml:space="preserve">, allowing him to run in next year’s presidential election. Under Brazil’s </w:t>
      </w:r>
      <w:proofErr w:type="spellStart"/>
      <w:r w:rsidRPr="000415FA">
        <w:rPr>
          <w:sz w:val="16"/>
        </w:rPr>
        <w:t>Ficha</w:t>
      </w:r>
      <w:proofErr w:type="spellEnd"/>
      <w:r w:rsidRPr="000415FA">
        <w:rPr>
          <w:sz w:val="16"/>
        </w:rPr>
        <w:t xml:space="preserve"> </w:t>
      </w:r>
      <w:proofErr w:type="spellStart"/>
      <w:r w:rsidRPr="000415FA">
        <w:rPr>
          <w:sz w:val="16"/>
        </w:rPr>
        <w:t>Limpa</w:t>
      </w:r>
      <w:proofErr w:type="spellEnd"/>
      <w:r w:rsidRPr="000415FA">
        <w:rPr>
          <w:sz w:val="16"/>
        </w:rPr>
        <w:t xml:space="preserve"> (“Clean Slate”) law — ironically passed by the PT government — politicians convicted of crimes or impeached are unable to run for elected office.</w:t>
      </w:r>
    </w:p>
    <w:p w14:paraId="3D3A9FCF" w14:textId="77777777" w:rsidR="00B96DF7" w:rsidRPr="000415FA" w:rsidRDefault="00B96DF7" w:rsidP="00B96DF7">
      <w:pPr>
        <w:rPr>
          <w:sz w:val="16"/>
          <w:szCs w:val="16"/>
        </w:rPr>
      </w:pPr>
      <w:r w:rsidRPr="000415FA">
        <w:rPr>
          <w:sz w:val="16"/>
          <w:szCs w:val="16"/>
        </w:rPr>
        <w:t>Lula was convicted of money laundering and corruption in 2016 for making improvements to a beachfront apartment he never lived in and served 580 days in prison before being released on appeal in November 2019.</w:t>
      </w:r>
    </w:p>
    <w:p w14:paraId="0D11AA6F" w14:textId="77777777" w:rsidR="00B96DF7" w:rsidRPr="000415FA" w:rsidRDefault="00B96DF7" w:rsidP="00B96DF7">
      <w:pPr>
        <w:rPr>
          <w:sz w:val="16"/>
          <w:szCs w:val="16"/>
        </w:rPr>
      </w:pPr>
      <w:r w:rsidRPr="000415FA">
        <w:rPr>
          <w:sz w:val="16"/>
          <w:szCs w:val="16"/>
        </w:rPr>
        <w:t xml:space="preserve">The case against Lula was always weak, but it didn’t stop him from getting convicted due to the fact that Sergio Moro, the judge hearing the trial, was illegally colluding with prosecutors to make a case against the former labour leader. His conviction was the crowning achievement of Brazil’s historic </w:t>
      </w:r>
      <w:proofErr w:type="spellStart"/>
      <w:r w:rsidRPr="000415FA">
        <w:rPr>
          <w:sz w:val="16"/>
          <w:szCs w:val="16"/>
        </w:rPr>
        <w:t>Operação</w:t>
      </w:r>
      <w:proofErr w:type="spellEnd"/>
      <w:r w:rsidRPr="000415FA">
        <w:rPr>
          <w:sz w:val="16"/>
          <w:szCs w:val="16"/>
        </w:rPr>
        <w:t xml:space="preserve"> Lava </w:t>
      </w:r>
      <w:proofErr w:type="spellStart"/>
      <w:r w:rsidRPr="000415FA">
        <w:rPr>
          <w:sz w:val="16"/>
          <w:szCs w:val="16"/>
        </w:rPr>
        <w:t>Jato</w:t>
      </w:r>
      <w:proofErr w:type="spellEnd"/>
      <w:r w:rsidRPr="000415FA">
        <w:rPr>
          <w:sz w:val="16"/>
          <w:szCs w:val="16"/>
        </w:rPr>
        <w:t xml:space="preserve"> (“Operation Car Wash”) investigation, but we now have clear evidence that prosecutors and judges conspired to imprison him explicitly to prevent him from competing in the 2018 elections, which saw the election of the far-right Jair Bolsonaro.</w:t>
      </w:r>
    </w:p>
    <w:p w14:paraId="79C41CD1" w14:textId="77777777" w:rsidR="00B96DF7" w:rsidRPr="000415FA" w:rsidRDefault="00B96DF7" w:rsidP="00B96DF7">
      <w:pPr>
        <w:rPr>
          <w:sz w:val="16"/>
          <w:szCs w:val="16"/>
        </w:rPr>
      </w:pPr>
      <w:r w:rsidRPr="000415FA">
        <w:rPr>
          <w:sz w:val="16"/>
          <w:szCs w:val="16"/>
        </w:rPr>
        <w:t>Lula’s legal team declared on Twitter that “The decision that today affirms the incompetence of the Federal Justice of Curitiba is the recognition that we have always been correct in this long legal battle.” Another twist in this saga is possible that is the Supreme Court still has to affirm this ruling, and another court could convict him again. But, for now, the centre-left Lula is back.</w:t>
      </w:r>
    </w:p>
    <w:p w14:paraId="73927C7A" w14:textId="77777777" w:rsidR="00B96DF7" w:rsidRPr="00C757F6" w:rsidRDefault="00B96DF7" w:rsidP="00B96DF7">
      <w:pPr>
        <w:rPr>
          <w:sz w:val="16"/>
          <w:szCs w:val="16"/>
        </w:rPr>
      </w:pPr>
      <w:r w:rsidRPr="00C757F6">
        <w:rPr>
          <w:sz w:val="16"/>
          <w:szCs w:val="16"/>
        </w:rPr>
        <w:t>Lula versus Bolsonaro</w:t>
      </w:r>
    </w:p>
    <w:p w14:paraId="55BE4C94" w14:textId="77777777" w:rsidR="00B96DF7" w:rsidRPr="00C757F6" w:rsidRDefault="00B96DF7" w:rsidP="00B96DF7">
      <w:pPr>
        <w:rPr>
          <w:sz w:val="16"/>
        </w:rPr>
      </w:pPr>
      <w:r w:rsidRPr="000415FA">
        <w:rPr>
          <w:u w:val="single"/>
        </w:rPr>
        <w:t>Lula’s return</w:t>
      </w:r>
      <w:r w:rsidRPr="00C757F6">
        <w:rPr>
          <w:sz w:val="16"/>
        </w:rPr>
        <w:t xml:space="preserve"> to the political arena has already </w:t>
      </w:r>
      <w:r w:rsidRPr="00C43B27">
        <w:rPr>
          <w:highlight w:val="green"/>
          <w:u w:val="single"/>
        </w:rPr>
        <w:t>sent</w:t>
      </w:r>
      <w:r w:rsidRPr="000415FA">
        <w:rPr>
          <w:u w:val="single"/>
        </w:rPr>
        <w:t xml:space="preserve"> </w:t>
      </w:r>
      <w:r w:rsidRPr="00C43B27">
        <w:rPr>
          <w:highlight w:val="green"/>
          <w:u w:val="single"/>
        </w:rPr>
        <w:t xml:space="preserve">shock waves </w:t>
      </w:r>
      <w:r w:rsidRPr="00C43B27">
        <w:rPr>
          <w:u w:val="single"/>
        </w:rPr>
        <w:t>throughout</w:t>
      </w:r>
      <w:r w:rsidRPr="000415FA">
        <w:rPr>
          <w:u w:val="single"/>
        </w:rPr>
        <w:t xml:space="preserve"> Brazil</w:t>
      </w:r>
      <w:r w:rsidRPr="00C757F6">
        <w:rPr>
          <w:sz w:val="16"/>
        </w:rPr>
        <w:t>, and judging by the latest polling, he is still the most popular politician in Brazil even after being imprisoned and years of media smears. And while he may not have the historic approval ratings he enjoyed after leaving office, his PT is still the largest party in the country.</w:t>
      </w:r>
    </w:p>
    <w:p w14:paraId="008CB824" w14:textId="77777777" w:rsidR="00B96DF7" w:rsidRPr="00C757F6" w:rsidRDefault="00B96DF7" w:rsidP="00B96DF7">
      <w:pPr>
        <w:rPr>
          <w:sz w:val="16"/>
        </w:rPr>
      </w:pPr>
      <w:r w:rsidRPr="00C757F6">
        <w:rPr>
          <w:sz w:val="16"/>
        </w:rPr>
        <w:t xml:space="preserve">A recent poll published in the Estado de S. Paulo newspaper found that 50% of those surveyed would definitely or probably vote for Lula as opposed to 38% for Bolsonaro. Lula’s disapproval rate of 44%  is also lower than any of the other potential candidates such as right-wing São Paulo governor João </w:t>
      </w:r>
      <w:proofErr w:type="spellStart"/>
      <w:r w:rsidRPr="00C757F6">
        <w:rPr>
          <w:sz w:val="16"/>
        </w:rPr>
        <w:t>Doria</w:t>
      </w:r>
      <w:proofErr w:type="spellEnd"/>
      <w:r w:rsidRPr="00C757F6">
        <w:rPr>
          <w:sz w:val="16"/>
        </w:rPr>
        <w:t xml:space="preserve"> and the vacuous TV personality Luciano Huck. In fact, </w:t>
      </w:r>
      <w:r w:rsidRPr="00C757F6">
        <w:rPr>
          <w:u w:val="single"/>
        </w:rPr>
        <w:t xml:space="preserve">Lula was the only </w:t>
      </w:r>
      <w:r w:rsidRPr="00C43B27">
        <w:rPr>
          <w:highlight w:val="green"/>
          <w:u w:val="single"/>
        </w:rPr>
        <w:t>one</w:t>
      </w:r>
      <w:r w:rsidRPr="00C757F6">
        <w:rPr>
          <w:u w:val="single"/>
        </w:rPr>
        <w:t xml:space="preserve"> </w:t>
      </w:r>
      <w:r w:rsidRPr="00C43B27">
        <w:rPr>
          <w:highlight w:val="green"/>
          <w:u w:val="single"/>
        </w:rPr>
        <w:t>of</w:t>
      </w:r>
      <w:r w:rsidRPr="00C757F6">
        <w:rPr>
          <w:u w:val="single"/>
        </w:rPr>
        <w:t xml:space="preserve"> the </w:t>
      </w:r>
      <w:r w:rsidRPr="00C43B27">
        <w:rPr>
          <w:highlight w:val="green"/>
          <w:u w:val="single"/>
        </w:rPr>
        <w:t>10</w:t>
      </w:r>
      <w:r w:rsidRPr="00C757F6">
        <w:rPr>
          <w:u w:val="single"/>
        </w:rPr>
        <w:t xml:space="preserve"> </w:t>
      </w:r>
      <w:r w:rsidRPr="00C43B27">
        <w:rPr>
          <w:highlight w:val="green"/>
          <w:u w:val="single"/>
        </w:rPr>
        <w:t>candidates</w:t>
      </w:r>
      <w:r w:rsidRPr="00C757F6">
        <w:rPr>
          <w:u w:val="single"/>
        </w:rPr>
        <w:t xml:space="preserve"> surveyed </w:t>
      </w:r>
      <w:r w:rsidRPr="00C43B27">
        <w:rPr>
          <w:highlight w:val="green"/>
          <w:u w:val="single"/>
        </w:rPr>
        <w:t>that</w:t>
      </w:r>
      <w:r w:rsidRPr="00C757F6">
        <w:rPr>
          <w:u w:val="single"/>
        </w:rPr>
        <w:t xml:space="preserve"> </w:t>
      </w:r>
      <w:r w:rsidRPr="00C43B27">
        <w:rPr>
          <w:highlight w:val="green"/>
          <w:u w:val="single"/>
        </w:rPr>
        <w:t>outperformed</w:t>
      </w:r>
      <w:r w:rsidRPr="00C757F6">
        <w:rPr>
          <w:u w:val="single"/>
        </w:rPr>
        <w:t xml:space="preserve"> </w:t>
      </w:r>
      <w:r w:rsidRPr="00C43B27">
        <w:rPr>
          <w:highlight w:val="green"/>
          <w:u w:val="single"/>
        </w:rPr>
        <w:t>Bolsonaro</w:t>
      </w:r>
      <w:r w:rsidRPr="00C757F6">
        <w:rPr>
          <w:u w:val="single"/>
        </w:rPr>
        <w:t>.</w:t>
      </w:r>
    </w:p>
    <w:p w14:paraId="3180DF8C" w14:textId="77777777" w:rsidR="00B96DF7" w:rsidRPr="00AF5F59" w:rsidRDefault="00B96DF7" w:rsidP="00B96DF7">
      <w:pPr>
        <w:rPr>
          <w:sz w:val="16"/>
          <w:szCs w:val="24"/>
        </w:rPr>
      </w:pPr>
      <w:r w:rsidRPr="00AF5F59">
        <w:rPr>
          <w:sz w:val="16"/>
          <w:szCs w:val="24"/>
        </w:rPr>
        <w:t>Brazil’s centre-right is also in full-on panic mode as their own electoral chances are going to sink rapidly. Despite their official opposition to Bolsonaro, many of them would prefer a second term of the far-right president to a PT government. The “</w:t>
      </w:r>
      <w:r w:rsidRPr="00AF5F59">
        <w:rPr>
          <w:szCs w:val="24"/>
          <w:highlight w:val="green"/>
          <w:u w:val="single"/>
        </w:rPr>
        <w:t>moderates</w:t>
      </w:r>
      <w:r w:rsidRPr="00AF5F59">
        <w:rPr>
          <w:sz w:val="16"/>
          <w:szCs w:val="24"/>
        </w:rPr>
        <w:t xml:space="preserve">” </w:t>
      </w:r>
      <w:r w:rsidRPr="00AF5F59">
        <w:rPr>
          <w:szCs w:val="24"/>
          <w:u w:val="single"/>
        </w:rPr>
        <w:t xml:space="preserve">have been </w:t>
      </w:r>
      <w:r w:rsidRPr="00AF5F59">
        <w:rPr>
          <w:szCs w:val="24"/>
          <w:highlight w:val="green"/>
          <w:u w:val="single"/>
        </w:rPr>
        <w:t>vainly searching for somebody</w:t>
      </w:r>
      <w:r w:rsidRPr="00AF5F59">
        <w:rPr>
          <w:sz w:val="16"/>
          <w:szCs w:val="24"/>
        </w:rPr>
        <w:t xml:space="preserve"> — a Brazilian Macron — </w:t>
      </w:r>
      <w:r w:rsidRPr="00AF5F59">
        <w:rPr>
          <w:b/>
          <w:sz w:val="26"/>
          <w:szCs w:val="24"/>
          <w:highlight w:val="green"/>
          <w:u w:val="single"/>
          <w:bdr w:val="single" w:sz="18" w:space="0" w:color="auto"/>
        </w:rPr>
        <w:t>who can pose as the leader of the broad front for democracy against Bolsonaro</w:t>
      </w:r>
      <w:r w:rsidRPr="00AF5F59">
        <w:rPr>
          <w:sz w:val="16"/>
          <w:szCs w:val="24"/>
        </w:rPr>
        <w:t>, while pursuing the more or less same economic agenda as Brazil’s president.</w:t>
      </w:r>
    </w:p>
    <w:p w14:paraId="380CC69E" w14:textId="77777777" w:rsidR="00B96DF7" w:rsidRPr="00C757F6" w:rsidRDefault="00B96DF7" w:rsidP="00B96DF7">
      <w:pPr>
        <w:rPr>
          <w:sz w:val="16"/>
          <w:szCs w:val="16"/>
        </w:rPr>
      </w:pPr>
      <w:r w:rsidRPr="00C757F6">
        <w:rPr>
          <w:sz w:val="16"/>
          <w:szCs w:val="16"/>
        </w:rPr>
        <w:t xml:space="preserve">For all the moderate opposition’s talk about democracy, it is unlikely that they would back a centre-left candidate in the second round against Bolsonaro. Brazil’s centrists not only removed Dilma Rousseff from office in 2016 but helped elect Bolsonaro in his contest against the PT’s Fernando Haddad. Some of the names being floated as potential candidates like former health minister Luiz Henrique </w:t>
      </w:r>
      <w:proofErr w:type="spellStart"/>
      <w:r w:rsidRPr="00C757F6">
        <w:rPr>
          <w:sz w:val="16"/>
          <w:szCs w:val="16"/>
        </w:rPr>
        <w:t>Mandetta</w:t>
      </w:r>
      <w:proofErr w:type="spellEnd"/>
      <w:r w:rsidRPr="00C757F6">
        <w:rPr>
          <w:sz w:val="16"/>
          <w:szCs w:val="16"/>
        </w:rPr>
        <w:t xml:space="preserve"> served in Bolsonaro’s cabinet and others like </w:t>
      </w:r>
      <w:proofErr w:type="spellStart"/>
      <w:r w:rsidRPr="00C757F6">
        <w:rPr>
          <w:sz w:val="16"/>
          <w:szCs w:val="16"/>
        </w:rPr>
        <w:t>Doria</w:t>
      </w:r>
      <w:proofErr w:type="spellEnd"/>
      <w:r w:rsidRPr="00C757F6">
        <w:rPr>
          <w:sz w:val="16"/>
          <w:szCs w:val="16"/>
        </w:rPr>
        <w:t xml:space="preserve"> and Huck supported Bolsonaro in 2018.</w:t>
      </w:r>
    </w:p>
    <w:p w14:paraId="5D2C68AF" w14:textId="77777777" w:rsidR="00B96DF7" w:rsidRPr="00C757F6" w:rsidRDefault="00B96DF7" w:rsidP="00B96DF7">
      <w:pPr>
        <w:rPr>
          <w:sz w:val="16"/>
          <w:szCs w:val="16"/>
        </w:rPr>
      </w:pPr>
      <w:r w:rsidRPr="00C757F6">
        <w:rPr>
          <w:sz w:val="16"/>
          <w:szCs w:val="16"/>
        </w:rPr>
        <w:t>Bolsonaro himself shrugged off the news, claiming that “I believe that the Brazilian people don’t even want to have a candidate like this in 2022, much less think of the possibility of electing him.” The manufactured disasters of the Bolsonaro government could make many who voted against the PT in 2018 or voted null consider Lula as a viable alternative candidate in 2022.</w:t>
      </w:r>
    </w:p>
    <w:p w14:paraId="0BB8FC76" w14:textId="77777777" w:rsidR="00B96DF7" w:rsidRPr="00C757F6" w:rsidRDefault="00B96DF7" w:rsidP="00B96DF7">
      <w:pPr>
        <w:rPr>
          <w:sz w:val="16"/>
          <w:szCs w:val="16"/>
        </w:rPr>
      </w:pPr>
      <w:r w:rsidRPr="00C757F6">
        <w:rPr>
          <w:sz w:val="16"/>
          <w:szCs w:val="16"/>
        </w:rPr>
        <w:t>It’s telling, though, that Brazil’s stock market fell by 4%, and the real slipped to record lows against the dollar following the news of the verdict. Investors apparently were not too worried about the apocalyptic COVID-19 death numbers coming out of Brazil — but the return of Lula led to full-on panic.</w:t>
      </w:r>
    </w:p>
    <w:p w14:paraId="52B9EA25" w14:textId="77777777" w:rsidR="00B96DF7" w:rsidRPr="00C757F6" w:rsidRDefault="00B96DF7" w:rsidP="00B96DF7">
      <w:pPr>
        <w:rPr>
          <w:sz w:val="16"/>
          <w:szCs w:val="16"/>
        </w:rPr>
      </w:pPr>
      <w:r w:rsidRPr="00C757F6">
        <w:rPr>
          <w:sz w:val="16"/>
          <w:szCs w:val="16"/>
        </w:rPr>
        <w:t>Last week was the deadliest week for the country since the beginning of the COVID-19 pandemic with a record 1,910 deaths recorded on Thursday alone. Brazil has recorded over 265,000 deaths and 11 million cases. Intensive care wards across the country are fast running out of space, cities are running out of vaccines, and government appears to be encouraging the virus to rage out of control.</w:t>
      </w:r>
    </w:p>
    <w:p w14:paraId="41587EE2" w14:textId="77777777" w:rsidR="00B96DF7" w:rsidRPr="00C43B27" w:rsidRDefault="00B96DF7" w:rsidP="00B96DF7">
      <w:pPr>
        <w:rPr>
          <w:sz w:val="16"/>
          <w:szCs w:val="16"/>
        </w:rPr>
      </w:pPr>
      <w:r w:rsidRPr="00C43B27">
        <w:rPr>
          <w:sz w:val="16"/>
          <w:szCs w:val="16"/>
        </w:rPr>
        <w:t>The department of health is warning that Brazil could see as many as three thousand deaths per day in the coming weeks, and the country still lacks a national vaccination campaign. Health experts are warning the effects of letting a pandemic spread uncontained in such a large country could even threaten the global COVID-19 vaccination campaign as the virus mutates and new variants emerge.</w:t>
      </w:r>
    </w:p>
    <w:p w14:paraId="7B087E16" w14:textId="77777777" w:rsidR="00B96DF7" w:rsidRPr="00C43B27" w:rsidRDefault="00B96DF7" w:rsidP="00B96DF7">
      <w:pPr>
        <w:rPr>
          <w:sz w:val="16"/>
          <w:szCs w:val="16"/>
        </w:rPr>
      </w:pPr>
      <w:r w:rsidRPr="00C43B27">
        <w:rPr>
          <w:sz w:val="16"/>
          <w:szCs w:val="16"/>
        </w:rPr>
        <w:t>Bolsonaro’s latest gambit involves pushing an untested nasal spray as the latest miracle cure. All the while, he continues to attack public health responses and incite his supporters against anyone who tries to control the spread of COVID-19. Congress has so far done almost nothing to hold Bolsonaro and his government accountable for its homicidal response to the pandemic.</w:t>
      </w:r>
    </w:p>
    <w:p w14:paraId="0FDA17F8" w14:textId="77777777" w:rsidR="00B96DF7" w:rsidRPr="00C43B27" w:rsidRDefault="00B96DF7" w:rsidP="00B96DF7">
      <w:pPr>
        <w:rPr>
          <w:sz w:val="16"/>
        </w:rPr>
      </w:pPr>
      <w:r w:rsidRPr="00C43B27">
        <w:rPr>
          <w:sz w:val="16"/>
        </w:rPr>
        <w:t xml:space="preserve">Despite Bolsonaro’s murderous response to the COVID-19 crisis, open criminality, and the fact that </w:t>
      </w:r>
      <w:r w:rsidRPr="00C43B27">
        <w:rPr>
          <w:highlight w:val="green"/>
          <w:u w:val="single"/>
        </w:rPr>
        <w:t>Lula</w:t>
      </w:r>
      <w:r w:rsidRPr="00C43B27">
        <w:rPr>
          <w:u w:val="single"/>
        </w:rPr>
        <w:t xml:space="preserve"> </w:t>
      </w:r>
      <w:r w:rsidRPr="00C43B27">
        <w:rPr>
          <w:highlight w:val="green"/>
          <w:u w:val="single"/>
        </w:rPr>
        <w:t>presided</w:t>
      </w:r>
      <w:r w:rsidRPr="00C43B27">
        <w:rPr>
          <w:u w:val="single"/>
        </w:rPr>
        <w:t xml:space="preserve"> </w:t>
      </w:r>
      <w:r w:rsidRPr="00C43B27">
        <w:rPr>
          <w:highlight w:val="green"/>
          <w:u w:val="single"/>
        </w:rPr>
        <w:t>over</w:t>
      </w:r>
      <w:r w:rsidRPr="00C43B27">
        <w:rPr>
          <w:u w:val="single"/>
        </w:rPr>
        <w:t xml:space="preserve"> </w:t>
      </w:r>
      <w:r w:rsidRPr="00C43B27">
        <w:rPr>
          <w:highlight w:val="green"/>
          <w:u w:val="single"/>
        </w:rPr>
        <w:t>one</w:t>
      </w:r>
      <w:r w:rsidRPr="00C43B27">
        <w:rPr>
          <w:u w:val="single"/>
        </w:rPr>
        <w:t xml:space="preserve"> </w:t>
      </w:r>
      <w:r w:rsidRPr="00C43B27">
        <w:rPr>
          <w:highlight w:val="green"/>
          <w:u w:val="single"/>
        </w:rPr>
        <w:t>of</w:t>
      </w:r>
      <w:r w:rsidRPr="00C43B27">
        <w:rPr>
          <w:u w:val="single"/>
        </w:rPr>
        <w:t xml:space="preserve"> </w:t>
      </w:r>
      <w:r w:rsidRPr="00C43B27">
        <w:rPr>
          <w:highlight w:val="green"/>
          <w:u w:val="single"/>
        </w:rPr>
        <w:t>the</w:t>
      </w:r>
      <w:r w:rsidRPr="00C43B27">
        <w:rPr>
          <w:u w:val="single"/>
        </w:rPr>
        <w:t xml:space="preserve"> </w:t>
      </w:r>
      <w:r w:rsidRPr="00C43B27">
        <w:rPr>
          <w:highlight w:val="green"/>
          <w:u w:val="single"/>
        </w:rPr>
        <w:t>greatest economic booms in Brazilian</w:t>
      </w:r>
      <w:r w:rsidRPr="00C43B27">
        <w:rPr>
          <w:u w:val="single"/>
        </w:rPr>
        <w:t xml:space="preserve"> </w:t>
      </w:r>
      <w:r w:rsidRPr="00C43B27">
        <w:rPr>
          <w:highlight w:val="green"/>
          <w:u w:val="single"/>
        </w:rPr>
        <w:t>history</w:t>
      </w:r>
      <w:r w:rsidRPr="00C43B27">
        <w:rPr>
          <w:sz w:val="16"/>
        </w:rPr>
        <w:t>, big capital, much of the mainstream media, and Brazil’s centrists continue to depict Lula and Bolsonaro as two sides of the same coin. This type of mendacious “pox on both sides” type of politics is backed up by the united hostility to the Left among Brazil’s respectable opposition and the forces that back Bolsonaro.</w:t>
      </w:r>
    </w:p>
    <w:p w14:paraId="3CD62FE1" w14:textId="77777777" w:rsidR="00B96DF7" w:rsidRDefault="00B96DF7" w:rsidP="00B96DF7">
      <w:pPr>
        <w:rPr>
          <w:sz w:val="16"/>
          <w:szCs w:val="16"/>
        </w:rPr>
      </w:pPr>
    </w:p>
    <w:p w14:paraId="7FF799B6" w14:textId="77777777" w:rsidR="00B96DF7" w:rsidRDefault="00B96DF7" w:rsidP="00B96DF7">
      <w:pPr>
        <w:pStyle w:val="Heading4"/>
      </w:pPr>
      <w:r>
        <w:t xml:space="preserve">American democracy is systematically blamed for liberal erosion under 4 more years of Bolsonaro---spills over and decimates US democratic institutions. </w:t>
      </w:r>
    </w:p>
    <w:p w14:paraId="58D0C630" w14:textId="77777777" w:rsidR="00B96DF7" w:rsidRPr="003E6AB3" w:rsidRDefault="00B96DF7" w:rsidP="00B96DF7">
      <w:r w:rsidRPr="00A40C48">
        <w:rPr>
          <w:rStyle w:val="Style13ptBold"/>
        </w:rPr>
        <w:t>Adler</w:t>
      </w:r>
      <w:r>
        <w:rPr>
          <w:rStyle w:val="Style13ptBold"/>
        </w:rPr>
        <w:t xml:space="preserve"> and Long 11-15 </w:t>
      </w:r>
      <w:r w:rsidRPr="00A40C48">
        <w:rPr>
          <w:rStyle w:val="Style13ptBold"/>
          <w:b w:val="0"/>
          <w:bCs w:val="0"/>
          <w:sz w:val="20"/>
          <w:szCs w:val="16"/>
        </w:rPr>
        <w:t>(</w:t>
      </w:r>
      <w:r w:rsidRPr="00A40C48">
        <w:rPr>
          <w:sz w:val="20"/>
          <w:szCs w:val="20"/>
        </w:rPr>
        <w:t>, D. and Long, G., 2021. We need a new observatory of democracy in the Americas | David Adler and Guillaume Long. [online] the Guardian. Available at: &lt;https://www.theguardian.com/commentisfree/2021/nov/15/organization-of-american-states-democracy-observatory&gt; [Accessed 21 November 2021] David Adler is the general coordinator of the Progressive International. Guillaume Long is a senior policy analyst at the Center for Economic and Policy Research and former foreign minister of Ecuador.)-</w:t>
      </w:r>
      <w:proofErr w:type="spellStart"/>
      <w:r w:rsidRPr="00A40C48">
        <w:rPr>
          <w:sz w:val="20"/>
          <w:szCs w:val="20"/>
        </w:rPr>
        <w:t>rahulpenu</w:t>
      </w:r>
      <w:proofErr w:type="spellEnd"/>
    </w:p>
    <w:p w14:paraId="5C500F01" w14:textId="77777777" w:rsidR="00B96DF7" w:rsidRPr="00435E6E" w:rsidRDefault="00B96DF7" w:rsidP="00B96DF7">
      <w:pPr>
        <w:rPr>
          <w:sz w:val="16"/>
          <w:szCs w:val="16"/>
        </w:rPr>
      </w:pPr>
      <w:r w:rsidRPr="00435E6E">
        <w:rPr>
          <w:sz w:val="16"/>
          <w:szCs w:val="16"/>
        </w:rPr>
        <w:t>We need a new observatory of democracy in the Americas</w:t>
      </w:r>
    </w:p>
    <w:p w14:paraId="065C84F7" w14:textId="77777777" w:rsidR="00B96DF7" w:rsidRPr="00CB384A" w:rsidRDefault="00B96DF7" w:rsidP="00B96DF7">
      <w:pPr>
        <w:rPr>
          <w:sz w:val="16"/>
        </w:rPr>
      </w:pPr>
      <w:r w:rsidRPr="0033558B">
        <w:rPr>
          <w:sz w:val="16"/>
        </w:rPr>
        <w:t xml:space="preserve">On 20 October, the US secretary of state, Antony </w:t>
      </w:r>
      <w:proofErr w:type="spellStart"/>
      <w:r w:rsidRPr="0033558B">
        <w:rPr>
          <w:sz w:val="16"/>
        </w:rPr>
        <w:t>Blinken</w:t>
      </w:r>
      <w:proofErr w:type="spellEnd"/>
      <w:r w:rsidRPr="0033558B">
        <w:rPr>
          <w:sz w:val="16"/>
        </w:rPr>
        <w:t xml:space="preserve">, traveled to Ecuador to set out a vision for democracy in the Americas. Over the past five years, the </w:t>
      </w:r>
      <w:r w:rsidRPr="00CB384A">
        <w:rPr>
          <w:b/>
          <w:bCs/>
          <w:szCs w:val="32"/>
          <w:u w:val="single"/>
        </w:rPr>
        <w:t>hemisphere</w:t>
      </w:r>
      <w:r w:rsidRPr="00F73BC2">
        <w:rPr>
          <w:szCs w:val="32"/>
          <w:u w:val="single"/>
        </w:rPr>
        <w:t xml:space="preserve"> has </w:t>
      </w:r>
      <w:r w:rsidRPr="00D92FCD">
        <w:rPr>
          <w:b/>
          <w:bCs/>
          <w:szCs w:val="32"/>
          <w:highlight w:val="green"/>
          <w:u w:val="single"/>
        </w:rPr>
        <w:t>suffered</w:t>
      </w:r>
      <w:r w:rsidRPr="00F73BC2">
        <w:rPr>
          <w:szCs w:val="32"/>
          <w:u w:val="single"/>
        </w:rPr>
        <w:t xml:space="preserve"> an </w:t>
      </w:r>
      <w:r w:rsidRPr="00D92FCD">
        <w:rPr>
          <w:b/>
          <w:bCs/>
          <w:szCs w:val="32"/>
          <w:highlight w:val="green"/>
          <w:u w:val="single"/>
        </w:rPr>
        <w:t>assault</w:t>
      </w:r>
      <w:r w:rsidRPr="00F73BC2">
        <w:rPr>
          <w:szCs w:val="32"/>
          <w:u w:val="single"/>
        </w:rPr>
        <w:t xml:space="preserve"> </w:t>
      </w:r>
      <w:r w:rsidRPr="00D92FCD">
        <w:rPr>
          <w:b/>
          <w:bCs/>
          <w:szCs w:val="32"/>
          <w:highlight w:val="green"/>
          <w:u w:val="single"/>
        </w:rPr>
        <w:t>on</w:t>
      </w:r>
      <w:r w:rsidRPr="00F73BC2">
        <w:rPr>
          <w:szCs w:val="32"/>
          <w:u w:val="single"/>
        </w:rPr>
        <w:t xml:space="preserve"> its </w:t>
      </w:r>
      <w:r w:rsidRPr="00D92FCD">
        <w:rPr>
          <w:b/>
          <w:bCs/>
          <w:szCs w:val="32"/>
          <w:highlight w:val="green"/>
          <w:u w:val="single"/>
        </w:rPr>
        <w:t>democratic</w:t>
      </w:r>
      <w:r w:rsidRPr="00F73BC2">
        <w:rPr>
          <w:szCs w:val="32"/>
          <w:u w:val="single"/>
        </w:rPr>
        <w:t xml:space="preserve"> </w:t>
      </w:r>
      <w:r w:rsidRPr="00D92FCD">
        <w:rPr>
          <w:b/>
          <w:bCs/>
          <w:szCs w:val="32"/>
          <w:highlight w:val="green"/>
          <w:u w:val="single"/>
        </w:rPr>
        <w:t>institutions</w:t>
      </w:r>
      <w:r w:rsidRPr="0033558B">
        <w:rPr>
          <w:sz w:val="16"/>
        </w:rPr>
        <w:t xml:space="preserve">, as political leaders from Donald Trump to Jair Bolsonaro have adopted a new authoritarian playbook: lies, violence, repression, and more lies. </w:t>
      </w:r>
      <w:r w:rsidRPr="00DF355D">
        <w:rPr>
          <w:u w:val="single"/>
        </w:rPr>
        <w:t>Two</w:t>
      </w:r>
      <w:r w:rsidRPr="0033558B">
        <w:rPr>
          <w:u w:val="single"/>
        </w:rPr>
        <w:t xml:space="preserve">-thirds of </w:t>
      </w:r>
      <w:r w:rsidRPr="00D92FCD">
        <w:rPr>
          <w:highlight w:val="green"/>
          <w:u w:val="single"/>
        </w:rPr>
        <w:t xml:space="preserve">US </w:t>
      </w:r>
      <w:r w:rsidRPr="00CB384A">
        <w:rPr>
          <w:u w:val="single"/>
        </w:rPr>
        <w:t>citizens</w:t>
      </w:r>
      <w:r w:rsidRPr="0033558B">
        <w:rPr>
          <w:u w:val="single"/>
        </w:rPr>
        <w:t xml:space="preserve"> now </w:t>
      </w:r>
      <w:r w:rsidRPr="00D92FCD">
        <w:rPr>
          <w:highlight w:val="green"/>
          <w:u w:val="single"/>
        </w:rPr>
        <w:t>believe</w:t>
      </w:r>
      <w:r w:rsidRPr="0033558B">
        <w:rPr>
          <w:u w:val="single"/>
        </w:rPr>
        <w:t xml:space="preserve"> that </w:t>
      </w:r>
      <w:r w:rsidRPr="00D92FCD">
        <w:rPr>
          <w:highlight w:val="green"/>
          <w:u w:val="single"/>
        </w:rPr>
        <w:t>democracy</w:t>
      </w:r>
      <w:r w:rsidRPr="0033558B">
        <w:rPr>
          <w:u w:val="single"/>
        </w:rPr>
        <w:t xml:space="preserve"> is </w:t>
      </w:r>
      <w:r w:rsidRPr="00D92FCD">
        <w:rPr>
          <w:highlight w:val="green"/>
          <w:u w:val="single"/>
        </w:rPr>
        <w:t>under threat</w:t>
      </w:r>
      <w:r w:rsidRPr="0033558B">
        <w:rPr>
          <w:sz w:val="16"/>
        </w:rPr>
        <w:t xml:space="preserve">, </w:t>
      </w:r>
      <w:r w:rsidRPr="00D92FCD">
        <w:rPr>
          <w:highlight w:val="green"/>
          <w:u w:val="single"/>
        </w:rPr>
        <w:t>while</w:t>
      </w:r>
      <w:r w:rsidRPr="0033558B">
        <w:rPr>
          <w:sz w:val="16"/>
        </w:rPr>
        <w:t xml:space="preserve"> a </w:t>
      </w:r>
      <w:r w:rsidRPr="00D92FCD">
        <w:rPr>
          <w:highlight w:val="green"/>
          <w:u w:val="single"/>
        </w:rPr>
        <w:t>majority</w:t>
      </w:r>
      <w:r w:rsidRPr="0033558B">
        <w:rPr>
          <w:u w:val="single"/>
        </w:rPr>
        <w:t xml:space="preserve"> </w:t>
      </w:r>
      <w:r w:rsidRPr="00D92FCD">
        <w:rPr>
          <w:highlight w:val="green"/>
          <w:u w:val="single"/>
        </w:rPr>
        <w:t>of</w:t>
      </w:r>
      <w:r w:rsidRPr="0033558B">
        <w:rPr>
          <w:u w:val="single"/>
        </w:rPr>
        <w:t xml:space="preserve"> </w:t>
      </w:r>
      <w:r w:rsidRPr="00D92FCD">
        <w:rPr>
          <w:highlight w:val="green"/>
          <w:u w:val="single"/>
        </w:rPr>
        <w:t>Brazilians</w:t>
      </w:r>
      <w:r w:rsidRPr="0033558B">
        <w:rPr>
          <w:u w:val="single"/>
        </w:rPr>
        <w:t xml:space="preserve"> </w:t>
      </w:r>
      <w:r w:rsidRPr="00D92FCD">
        <w:rPr>
          <w:highlight w:val="green"/>
          <w:u w:val="single"/>
        </w:rPr>
        <w:t>fear</w:t>
      </w:r>
      <w:r w:rsidRPr="0033558B">
        <w:rPr>
          <w:u w:val="single"/>
        </w:rPr>
        <w:t xml:space="preserve"> a military </w:t>
      </w:r>
      <w:r w:rsidRPr="00D92FCD">
        <w:rPr>
          <w:highlight w:val="green"/>
          <w:u w:val="single"/>
        </w:rPr>
        <w:t>dictatorship</w:t>
      </w:r>
      <w:r w:rsidRPr="0033558B">
        <w:rPr>
          <w:u w:val="single"/>
        </w:rPr>
        <w:t xml:space="preserve"> </w:t>
      </w:r>
      <w:r w:rsidRPr="00CB384A">
        <w:rPr>
          <w:u w:val="single"/>
        </w:rPr>
        <w:t>will return to the country</w:t>
      </w:r>
      <w:r w:rsidRPr="00CB384A">
        <w:rPr>
          <w:sz w:val="16"/>
        </w:rPr>
        <w:t xml:space="preserve">. “We find ourselves in a </w:t>
      </w:r>
      <w:r w:rsidRPr="00CB384A">
        <w:rPr>
          <w:u w:val="single"/>
        </w:rPr>
        <w:t xml:space="preserve">moment of </w:t>
      </w:r>
      <w:r w:rsidRPr="00CB384A">
        <w:rPr>
          <w:b/>
          <w:bCs/>
          <w:u w:val="single"/>
        </w:rPr>
        <w:t>democratic</w:t>
      </w:r>
      <w:r w:rsidRPr="00CB384A">
        <w:rPr>
          <w:u w:val="single"/>
        </w:rPr>
        <w:t xml:space="preserve"> </w:t>
      </w:r>
      <w:r w:rsidRPr="00CB384A">
        <w:rPr>
          <w:b/>
          <w:bCs/>
          <w:u w:val="single"/>
        </w:rPr>
        <w:t>reckoning</w:t>
      </w:r>
      <w:r w:rsidRPr="00CB384A">
        <w:rPr>
          <w:sz w:val="16"/>
        </w:rPr>
        <w:t xml:space="preserve">,” announced </w:t>
      </w:r>
      <w:proofErr w:type="spellStart"/>
      <w:r w:rsidRPr="00CB384A">
        <w:rPr>
          <w:sz w:val="16"/>
        </w:rPr>
        <w:t>Blinken</w:t>
      </w:r>
      <w:proofErr w:type="spellEnd"/>
      <w:r w:rsidRPr="00CB384A">
        <w:rPr>
          <w:sz w:val="16"/>
        </w:rPr>
        <w:t>.</w:t>
      </w:r>
    </w:p>
    <w:p w14:paraId="2665A4EA" w14:textId="77777777" w:rsidR="00B96DF7" w:rsidRPr="009B2888" w:rsidRDefault="00B96DF7" w:rsidP="00B96DF7">
      <w:pPr>
        <w:rPr>
          <w:sz w:val="16"/>
        </w:rPr>
      </w:pPr>
      <w:r w:rsidRPr="00CB384A">
        <w:rPr>
          <w:sz w:val="16"/>
        </w:rPr>
        <w:t xml:space="preserve">But the </w:t>
      </w:r>
      <w:r w:rsidRPr="00CB384A">
        <w:rPr>
          <w:u w:val="single"/>
        </w:rPr>
        <w:t>Biden</w:t>
      </w:r>
      <w:r w:rsidRPr="00CB384A">
        <w:rPr>
          <w:sz w:val="16"/>
        </w:rPr>
        <w:t xml:space="preserve"> administration </w:t>
      </w:r>
      <w:r w:rsidRPr="00CB384A">
        <w:rPr>
          <w:u w:val="single"/>
        </w:rPr>
        <w:t>continues to put the US on the wrong side of this reckoning</w:t>
      </w:r>
      <w:r w:rsidRPr="00CB384A">
        <w:rPr>
          <w:sz w:val="16"/>
        </w:rPr>
        <w:t xml:space="preserve">. Consider </w:t>
      </w:r>
      <w:proofErr w:type="spellStart"/>
      <w:r w:rsidRPr="00CB384A">
        <w:rPr>
          <w:sz w:val="16"/>
        </w:rPr>
        <w:t>Blinken’s</w:t>
      </w:r>
      <w:proofErr w:type="spellEnd"/>
      <w:r w:rsidRPr="00CB384A">
        <w:rPr>
          <w:sz w:val="16"/>
        </w:rPr>
        <w:t xml:space="preserve"> recent trip. In Quito, he lavished praise on President Guillermo Lasso in the same week that Lasso declared a nationwide state of emergency to intimidate critics of his government and distract from an investigation into alleged tax fraud following his appearance in the Pandora Papers leak. In Bogotá hours later, </w:t>
      </w:r>
      <w:proofErr w:type="spellStart"/>
      <w:r w:rsidRPr="00CB384A">
        <w:rPr>
          <w:sz w:val="16"/>
        </w:rPr>
        <w:t>Blinken</w:t>
      </w:r>
      <w:proofErr w:type="spellEnd"/>
      <w:r w:rsidRPr="00CB384A">
        <w:rPr>
          <w:sz w:val="16"/>
        </w:rPr>
        <w:t xml:space="preserve"> applauded the democratic credentials of the Colombian president, Iván Duque – “We have no better ally on the full range of issues that our democracies face in this hemisphere,” </w:t>
      </w:r>
      <w:proofErr w:type="spellStart"/>
      <w:r w:rsidRPr="00CB384A">
        <w:rPr>
          <w:sz w:val="16"/>
        </w:rPr>
        <w:t>Blinken</w:t>
      </w:r>
      <w:proofErr w:type="spellEnd"/>
      <w:r w:rsidRPr="00CB384A">
        <w:rPr>
          <w:sz w:val="16"/>
        </w:rPr>
        <w:t xml:space="preserve"> said – while his government stands accused of targeting protesters and allowing an unprecedented number of assassinations of Indigenous, Black, and peasant leaders to take place under his watch.</w:t>
      </w:r>
    </w:p>
    <w:p w14:paraId="24746CCB" w14:textId="77777777" w:rsidR="00B96DF7" w:rsidRPr="00F73BC2" w:rsidRDefault="00B96DF7" w:rsidP="00B96DF7">
      <w:pPr>
        <w:rPr>
          <w:sz w:val="16"/>
        </w:rPr>
      </w:pPr>
      <w:r w:rsidRPr="00F73BC2">
        <w:rPr>
          <w:sz w:val="16"/>
        </w:rPr>
        <w:t xml:space="preserve">The </w:t>
      </w:r>
      <w:r w:rsidRPr="00D92FCD">
        <w:rPr>
          <w:b/>
          <w:bCs/>
          <w:highlight w:val="green"/>
          <w:u w:val="single"/>
        </w:rPr>
        <w:t>US</w:t>
      </w:r>
      <w:r w:rsidRPr="009B2888">
        <w:rPr>
          <w:u w:val="single"/>
        </w:rPr>
        <w:t xml:space="preserve"> government is </w:t>
      </w:r>
      <w:r w:rsidRPr="00D92FCD">
        <w:rPr>
          <w:b/>
          <w:bCs/>
          <w:highlight w:val="green"/>
          <w:u w:val="single"/>
        </w:rPr>
        <w:t>complicit</w:t>
      </w:r>
      <w:r w:rsidRPr="00D92FCD">
        <w:rPr>
          <w:highlight w:val="green"/>
          <w:u w:val="single"/>
        </w:rPr>
        <w:t xml:space="preserve"> </w:t>
      </w:r>
      <w:r w:rsidRPr="00D92FCD">
        <w:rPr>
          <w:b/>
          <w:bCs/>
          <w:highlight w:val="green"/>
          <w:u w:val="single"/>
        </w:rPr>
        <w:t>in</w:t>
      </w:r>
      <w:r w:rsidRPr="009B2888">
        <w:rPr>
          <w:u w:val="single"/>
        </w:rPr>
        <w:t xml:space="preserve"> these </w:t>
      </w:r>
      <w:r w:rsidRPr="00D92FCD">
        <w:rPr>
          <w:b/>
          <w:bCs/>
          <w:highlight w:val="green"/>
          <w:u w:val="single"/>
        </w:rPr>
        <w:t>attacks</w:t>
      </w:r>
      <w:r w:rsidRPr="009B2888">
        <w:rPr>
          <w:u w:val="single"/>
        </w:rPr>
        <w:t xml:space="preserve"> </w:t>
      </w:r>
      <w:r w:rsidRPr="00CB384A">
        <w:rPr>
          <w:b/>
          <w:bCs/>
          <w:u w:val="single"/>
        </w:rPr>
        <w:t>on</w:t>
      </w:r>
      <w:r w:rsidRPr="00CB384A">
        <w:rPr>
          <w:u w:val="single"/>
        </w:rPr>
        <w:t xml:space="preserve"> </w:t>
      </w:r>
      <w:r w:rsidRPr="00CB384A">
        <w:rPr>
          <w:b/>
          <w:bCs/>
          <w:u w:val="single"/>
        </w:rPr>
        <w:t>democracy</w:t>
      </w:r>
      <w:r w:rsidRPr="00CB384A">
        <w:rPr>
          <w:sz w:val="16"/>
        </w:rPr>
        <w:t xml:space="preserve">, not only </w:t>
      </w:r>
      <w:r w:rsidRPr="00CB384A">
        <w:rPr>
          <w:u w:val="single"/>
        </w:rPr>
        <w:t>as</w:t>
      </w:r>
      <w:r w:rsidRPr="00CB384A">
        <w:rPr>
          <w:sz w:val="16"/>
        </w:rPr>
        <w:t xml:space="preserve"> an “</w:t>
      </w:r>
      <w:r w:rsidRPr="00CB384A">
        <w:rPr>
          <w:u w:val="single"/>
        </w:rPr>
        <w:t>ally</w:t>
      </w:r>
      <w:r w:rsidRPr="00CB384A">
        <w:rPr>
          <w:sz w:val="16"/>
        </w:rPr>
        <w:t xml:space="preserve">” but </w:t>
      </w:r>
      <w:r w:rsidRPr="00CB384A">
        <w:rPr>
          <w:u w:val="single"/>
        </w:rPr>
        <w:t xml:space="preserve">also </w:t>
      </w:r>
      <w:r w:rsidRPr="00CB384A">
        <w:rPr>
          <w:b/>
          <w:bCs/>
          <w:u w:val="single"/>
        </w:rPr>
        <w:t>as</w:t>
      </w:r>
      <w:r w:rsidRPr="00CB384A">
        <w:rPr>
          <w:u w:val="single"/>
        </w:rPr>
        <w:t xml:space="preserve"> a </w:t>
      </w:r>
      <w:r w:rsidRPr="00CB384A">
        <w:rPr>
          <w:b/>
          <w:bCs/>
          <w:u w:val="single"/>
        </w:rPr>
        <w:t>leading</w:t>
      </w:r>
      <w:r w:rsidRPr="00CB384A">
        <w:rPr>
          <w:u w:val="single"/>
        </w:rPr>
        <w:t xml:space="preserve"> </w:t>
      </w:r>
      <w:r w:rsidRPr="00CB384A">
        <w:rPr>
          <w:b/>
          <w:bCs/>
          <w:u w:val="single"/>
        </w:rPr>
        <w:t>member</w:t>
      </w:r>
      <w:r w:rsidRPr="00CB384A">
        <w:rPr>
          <w:u w:val="single"/>
        </w:rPr>
        <w:t xml:space="preserve"> </w:t>
      </w:r>
      <w:r w:rsidRPr="00CB384A">
        <w:rPr>
          <w:b/>
          <w:bCs/>
          <w:u w:val="single"/>
        </w:rPr>
        <w:t>of</w:t>
      </w:r>
      <w:r w:rsidRPr="00CB384A">
        <w:rPr>
          <w:u w:val="single"/>
        </w:rPr>
        <w:t xml:space="preserve"> </w:t>
      </w:r>
      <w:r w:rsidRPr="00CB384A">
        <w:rPr>
          <w:sz w:val="16"/>
        </w:rPr>
        <w:t>the Organization of American States (</w:t>
      </w:r>
      <w:r w:rsidRPr="00CB384A">
        <w:rPr>
          <w:b/>
          <w:bCs/>
          <w:u w:val="single"/>
        </w:rPr>
        <w:t>OAS</w:t>
      </w:r>
      <w:r w:rsidRPr="00CB384A">
        <w:rPr>
          <w:sz w:val="16"/>
        </w:rPr>
        <w:t xml:space="preserve">). Just two days after </w:t>
      </w:r>
      <w:proofErr w:type="spellStart"/>
      <w:r w:rsidRPr="00CB384A">
        <w:rPr>
          <w:sz w:val="16"/>
        </w:rPr>
        <w:t>Blinken’s</w:t>
      </w:r>
      <w:proofErr w:type="spellEnd"/>
      <w:r w:rsidRPr="00CB384A">
        <w:rPr>
          <w:sz w:val="16"/>
        </w:rPr>
        <w:t xml:space="preserve"> South America jaunt, the governments of Bolivia, Argentina, and Mexico held their own event at the Washington DC headquarters of the OAS to discuss the organization’s controversial role in the 2019 Bolivian election. The experts’ findings were clear – and damning: while the OAS found no evidence of fraud in the election of President Evo Morales, it lied to the public and manipulated its own findings to help depose him. “It was later reported that the US representative to the OAS actually pressured and steered the observation mission to reach</w:t>
      </w:r>
      <w:r w:rsidRPr="00F73BC2">
        <w:rPr>
          <w:sz w:val="16"/>
        </w:rPr>
        <w:t xml:space="preserve"> a determination of fraud,” testified Jake Johnston of the Center for Economic and Policy Research.</w:t>
      </w:r>
    </w:p>
    <w:p w14:paraId="217E5BAC" w14:textId="77777777" w:rsidR="00B96DF7" w:rsidRPr="00C14E45" w:rsidRDefault="00B96DF7" w:rsidP="00B96DF7">
      <w:pPr>
        <w:rPr>
          <w:sz w:val="16"/>
          <w:szCs w:val="16"/>
        </w:rPr>
      </w:pPr>
      <w:r w:rsidRPr="00C14E45">
        <w:rPr>
          <w:sz w:val="16"/>
          <w:szCs w:val="16"/>
        </w:rPr>
        <w:t>Bolivia is not an isolated case. In Haiti, for example, the anti-democratic interventions of the OAS stretch over decades. In 2000, the OAS observer mission concluded that the Haitian election had been a “great success” only to change its position under pressure from Washington to claim it was illegitimate. The goal was evident: “to dislodge the Aristide administration”, as Dr Paul Farmer, deputy special envoy for Haiti at the United Nations, testified to Congress. Then, 10 years later, the OAS intervened again to reverse the result of the 2010 presidential election on the basis of faulty statistical methods. It is difficult to overstate the destabilizing consequences of these interventions. Juan Gabriel Valdés, the former head of the UN in Haiti, recently described the 2010 OAS decision as “the origin of the present tragedy” in the country.</w:t>
      </w:r>
    </w:p>
    <w:p w14:paraId="078FAA9B" w14:textId="77777777" w:rsidR="00B96DF7" w:rsidRPr="00C14E45" w:rsidRDefault="00B96DF7" w:rsidP="00B96DF7">
      <w:pPr>
        <w:rPr>
          <w:sz w:val="16"/>
        </w:rPr>
      </w:pPr>
      <w:r w:rsidRPr="00C14E45">
        <w:rPr>
          <w:sz w:val="16"/>
        </w:rPr>
        <w:t xml:space="preserve">The </w:t>
      </w:r>
      <w:r w:rsidRPr="00C14E45">
        <w:rPr>
          <w:u w:val="single"/>
        </w:rPr>
        <w:t>OAS</w:t>
      </w:r>
      <w:r w:rsidRPr="00C14E45">
        <w:rPr>
          <w:sz w:val="16"/>
        </w:rPr>
        <w:t>, then</w:t>
      </w:r>
      <w:r w:rsidRPr="00CB384A">
        <w:rPr>
          <w:sz w:val="16"/>
        </w:rPr>
        <w:t xml:space="preserve">, is </w:t>
      </w:r>
      <w:r w:rsidRPr="00CB384A">
        <w:rPr>
          <w:b/>
          <w:bCs/>
          <w:u w:val="single"/>
        </w:rPr>
        <w:t>no</w:t>
      </w:r>
      <w:r w:rsidRPr="00CB384A">
        <w:rPr>
          <w:u w:val="single"/>
        </w:rPr>
        <w:t xml:space="preserve"> </w:t>
      </w:r>
      <w:r w:rsidRPr="00CB384A">
        <w:rPr>
          <w:b/>
          <w:bCs/>
          <w:u w:val="single"/>
        </w:rPr>
        <w:t>longer</w:t>
      </w:r>
      <w:r w:rsidRPr="00CB384A">
        <w:rPr>
          <w:u w:val="single"/>
        </w:rPr>
        <w:t xml:space="preserve"> a </w:t>
      </w:r>
      <w:r w:rsidRPr="00CB384A">
        <w:rPr>
          <w:b/>
          <w:bCs/>
          <w:u w:val="single"/>
        </w:rPr>
        <w:t>credible</w:t>
      </w:r>
      <w:r w:rsidRPr="00CB384A">
        <w:rPr>
          <w:u w:val="single"/>
        </w:rPr>
        <w:t xml:space="preserve"> observer of democracy in the Americas</w:t>
      </w:r>
      <w:r w:rsidRPr="00CB384A">
        <w:rPr>
          <w:sz w:val="16"/>
        </w:rPr>
        <w:t xml:space="preserve"> – particularly under the present </w:t>
      </w:r>
      <w:r w:rsidRPr="00CB384A">
        <w:rPr>
          <w:b/>
          <w:bCs/>
          <w:u w:val="single"/>
        </w:rPr>
        <w:t>leadership</w:t>
      </w:r>
      <w:r w:rsidRPr="00CB384A">
        <w:rPr>
          <w:sz w:val="16"/>
        </w:rPr>
        <w:t xml:space="preserve"> of Luis Almagro, which has been described as the “</w:t>
      </w:r>
      <w:r w:rsidRPr="00CB384A">
        <w:rPr>
          <w:b/>
          <w:bCs/>
          <w:u w:val="single"/>
        </w:rPr>
        <w:t>worst</w:t>
      </w:r>
      <w:r w:rsidRPr="00CB384A">
        <w:rPr>
          <w:u w:val="single"/>
        </w:rPr>
        <w:t xml:space="preserve"> </w:t>
      </w:r>
      <w:r w:rsidRPr="00CB384A">
        <w:rPr>
          <w:b/>
          <w:bCs/>
          <w:u w:val="single"/>
        </w:rPr>
        <w:t>in</w:t>
      </w:r>
      <w:r w:rsidRPr="00CB384A">
        <w:rPr>
          <w:u w:val="single"/>
        </w:rPr>
        <w:t xml:space="preserve"> </w:t>
      </w:r>
      <w:r w:rsidRPr="00CB384A">
        <w:rPr>
          <w:b/>
          <w:bCs/>
          <w:u w:val="single"/>
        </w:rPr>
        <w:t>history</w:t>
      </w:r>
      <w:r w:rsidRPr="00CB384A">
        <w:rPr>
          <w:sz w:val="16"/>
        </w:rPr>
        <w:t xml:space="preserve">”. </w:t>
      </w:r>
      <w:r w:rsidRPr="00CB384A">
        <w:rPr>
          <w:u w:val="single"/>
        </w:rPr>
        <w:t>In the eyes of</w:t>
      </w:r>
      <w:r w:rsidRPr="00CB384A">
        <w:rPr>
          <w:sz w:val="16"/>
        </w:rPr>
        <w:t xml:space="preserve"> </w:t>
      </w:r>
      <w:r w:rsidRPr="00CB384A">
        <w:rPr>
          <w:u w:val="single"/>
        </w:rPr>
        <w:t>several member states</w:t>
      </w:r>
      <w:r w:rsidRPr="00CB384A">
        <w:rPr>
          <w:sz w:val="16"/>
        </w:rPr>
        <w:t>, the</w:t>
      </w:r>
      <w:r w:rsidRPr="00C14E45">
        <w:rPr>
          <w:sz w:val="16"/>
        </w:rPr>
        <w:t xml:space="preserve"> </w:t>
      </w:r>
      <w:r w:rsidRPr="00D92FCD">
        <w:rPr>
          <w:b/>
          <w:bCs/>
          <w:szCs w:val="32"/>
          <w:highlight w:val="green"/>
          <w:u w:val="single"/>
        </w:rPr>
        <w:t>ins</w:t>
      </w:r>
      <w:r w:rsidRPr="00D92FCD">
        <w:rPr>
          <w:b/>
          <w:bCs/>
          <w:highlight w:val="green"/>
          <w:u w:val="single"/>
        </w:rPr>
        <w:t>titution</w:t>
      </w:r>
      <w:r w:rsidRPr="00C14E45">
        <w:rPr>
          <w:u w:val="single"/>
        </w:rPr>
        <w:t xml:space="preserve"> </w:t>
      </w:r>
      <w:r w:rsidRPr="00D92FCD">
        <w:rPr>
          <w:b/>
          <w:bCs/>
          <w:highlight w:val="green"/>
          <w:u w:val="single"/>
        </w:rPr>
        <w:t>is</w:t>
      </w:r>
      <w:r w:rsidRPr="00C14E45">
        <w:rPr>
          <w:u w:val="single"/>
        </w:rPr>
        <w:t xml:space="preserve"> </w:t>
      </w:r>
      <w:r w:rsidRPr="00D92FCD">
        <w:rPr>
          <w:b/>
          <w:bCs/>
          <w:highlight w:val="green"/>
          <w:u w:val="single"/>
        </w:rPr>
        <w:t>too</w:t>
      </w:r>
      <w:r w:rsidRPr="00C14E45">
        <w:rPr>
          <w:u w:val="single"/>
        </w:rPr>
        <w:t xml:space="preserve"> </w:t>
      </w:r>
      <w:r w:rsidRPr="00D92FCD">
        <w:rPr>
          <w:b/>
          <w:bCs/>
          <w:highlight w:val="green"/>
          <w:u w:val="single"/>
        </w:rPr>
        <w:t>beholden</w:t>
      </w:r>
      <w:r w:rsidRPr="00C14E45">
        <w:rPr>
          <w:u w:val="single"/>
        </w:rPr>
        <w:t xml:space="preserve"> </w:t>
      </w:r>
      <w:r w:rsidRPr="00D92FCD">
        <w:rPr>
          <w:u w:val="single"/>
        </w:rPr>
        <w:t xml:space="preserve">to </w:t>
      </w:r>
      <w:r w:rsidRPr="00D92FCD">
        <w:rPr>
          <w:b/>
          <w:bCs/>
          <w:highlight w:val="green"/>
          <w:u w:val="single"/>
        </w:rPr>
        <w:t>US</w:t>
      </w:r>
      <w:r w:rsidRPr="00D92FCD">
        <w:rPr>
          <w:highlight w:val="green"/>
          <w:u w:val="single"/>
        </w:rPr>
        <w:t xml:space="preserve"> </w:t>
      </w:r>
      <w:r w:rsidRPr="00D92FCD">
        <w:rPr>
          <w:b/>
          <w:bCs/>
          <w:highlight w:val="green"/>
          <w:u w:val="single"/>
        </w:rPr>
        <w:t>interests</w:t>
      </w:r>
      <w:r w:rsidRPr="00C14E45">
        <w:rPr>
          <w:u w:val="single"/>
        </w:rPr>
        <w:t xml:space="preserve"> to provide an effective defense of </w:t>
      </w:r>
      <w:r w:rsidRPr="00CB384A">
        <w:rPr>
          <w:u w:val="single"/>
        </w:rPr>
        <w:t xml:space="preserve">democratic institutions, </w:t>
      </w:r>
      <w:r w:rsidRPr="00CB384A">
        <w:rPr>
          <w:b/>
          <w:bCs/>
          <w:u w:val="single"/>
        </w:rPr>
        <w:t>leading</w:t>
      </w:r>
      <w:r w:rsidRPr="00CB384A">
        <w:rPr>
          <w:sz w:val="16"/>
        </w:rPr>
        <w:t xml:space="preserve"> some to call for “</w:t>
      </w:r>
      <w:r w:rsidRPr="00CB384A">
        <w:rPr>
          <w:b/>
          <w:bCs/>
          <w:u w:val="single"/>
        </w:rPr>
        <w:t>autonomous</w:t>
      </w:r>
      <w:r w:rsidRPr="00CB384A">
        <w:rPr>
          <w:sz w:val="16"/>
        </w:rPr>
        <w:t xml:space="preserve">” </w:t>
      </w:r>
      <w:r w:rsidRPr="00CB384A">
        <w:rPr>
          <w:b/>
          <w:bCs/>
          <w:u w:val="single"/>
        </w:rPr>
        <w:t>organizations</w:t>
      </w:r>
      <w:r w:rsidRPr="00CB384A">
        <w:rPr>
          <w:u w:val="single"/>
        </w:rPr>
        <w:t xml:space="preserve"> </w:t>
      </w:r>
      <w:r w:rsidRPr="00CB384A">
        <w:rPr>
          <w:b/>
          <w:bCs/>
          <w:u w:val="single"/>
        </w:rPr>
        <w:t>to</w:t>
      </w:r>
      <w:r w:rsidRPr="00CB384A">
        <w:rPr>
          <w:u w:val="single"/>
        </w:rPr>
        <w:t xml:space="preserve"> </w:t>
      </w:r>
      <w:r w:rsidRPr="00CB384A">
        <w:rPr>
          <w:b/>
          <w:bCs/>
          <w:u w:val="single"/>
        </w:rPr>
        <w:t>contest</w:t>
      </w:r>
      <w:r w:rsidRPr="00CB384A">
        <w:rPr>
          <w:u w:val="single"/>
        </w:rPr>
        <w:t xml:space="preserve"> </w:t>
      </w:r>
      <w:r w:rsidRPr="00CB384A">
        <w:rPr>
          <w:b/>
          <w:bCs/>
          <w:u w:val="single"/>
        </w:rPr>
        <w:t>it</w:t>
      </w:r>
      <w:r w:rsidRPr="00CB384A">
        <w:rPr>
          <w:sz w:val="16"/>
        </w:rPr>
        <w:t xml:space="preserve">. “The </w:t>
      </w:r>
      <w:r w:rsidRPr="00CB384A">
        <w:rPr>
          <w:u w:val="single"/>
        </w:rPr>
        <w:t>world</w:t>
      </w:r>
      <w:r w:rsidRPr="00C14E45">
        <w:rPr>
          <w:sz w:val="16"/>
        </w:rPr>
        <w:t xml:space="preserve"> is currently </w:t>
      </w:r>
      <w:r w:rsidRPr="00C14E45">
        <w:rPr>
          <w:u w:val="single"/>
        </w:rPr>
        <w:t>going through a very worrying moment</w:t>
      </w:r>
      <w:r w:rsidRPr="00C14E45">
        <w:rPr>
          <w:sz w:val="16"/>
        </w:rPr>
        <w:t xml:space="preserve">, where </w:t>
      </w:r>
      <w:r w:rsidRPr="00D92FCD">
        <w:rPr>
          <w:highlight w:val="green"/>
          <w:u w:val="single"/>
        </w:rPr>
        <w:t>attacks</w:t>
      </w:r>
      <w:r w:rsidRPr="00C14E45">
        <w:rPr>
          <w:u w:val="single"/>
        </w:rPr>
        <w:t xml:space="preserve"> </w:t>
      </w:r>
      <w:r w:rsidRPr="00D92FCD">
        <w:rPr>
          <w:highlight w:val="green"/>
          <w:u w:val="single"/>
        </w:rPr>
        <w:t>on</w:t>
      </w:r>
      <w:r w:rsidRPr="00C14E45">
        <w:rPr>
          <w:u w:val="single"/>
        </w:rPr>
        <w:t xml:space="preserve"> </w:t>
      </w:r>
      <w:r w:rsidRPr="00D92FCD">
        <w:rPr>
          <w:highlight w:val="green"/>
          <w:u w:val="single"/>
        </w:rPr>
        <w:t>democratic</w:t>
      </w:r>
      <w:r w:rsidRPr="00C14E45">
        <w:rPr>
          <w:u w:val="single"/>
        </w:rPr>
        <w:t xml:space="preserve"> </w:t>
      </w:r>
      <w:r w:rsidRPr="00D92FCD">
        <w:rPr>
          <w:highlight w:val="green"/>
          <w:u w:val="single"/>
        </w:rPr>
        <w:t>institutions</w:t>
      </w:r>
      <w:r w:rsidRPr="00C14E45">
        <w:rPr>
          <w:u w:val="single"/>
        </w:rPr>
        <w:t xml:space="preserve"> happen </w:t>
      </w:r>
      <w:r w:rsidRPr="00D92FCD">
        <w:rPr>
          <w:highlight w:val="green"/>
          <w:u w:val="single"/>
        </w:rPr>
        <w:t>with</w:t>
      </w:r>
      <w:r w:rsidRPr="00C14E45">
        <w:rPr>
          <w:u w:val="single"/>
        </w:rPr>
        <w:t xml:space="preserve"> </w:t>
      </w:r>
      <w:r w:rsidRPr="00D92FCD">
        <w:rPr>
          <w:highlight w:val="green"/>
          <w:u w:val="single"/>
        </w:rPr>
        <w:t>frightening</w:t>
      </w:r>
      <w:r w:rsidRPr="00C14E45">
        <w:rPr>
          <w:u w:val="single"/>
        </w:rPr>
        <w:t xml:space="preserve"> </w:t>
      </w:r>
      <w:r w:rsidRPr="00D92FCD">
        <w:rPr>
          <w:highlight w:val="green"/>
          <w:u w:val="single"/>
        </w:rPr>
        <w:t>frequency</w:t>
      </w:r>
      <w:r w:rsidRPr="00C14E45">
        <w:rPr>
          <w:sz w:val="16"/>
        </w:rPr>
        <w:t>,” said Brazil’s former foreign minister Celso Amorim. “The creation of an international electoral observatory – popular and non-partisan – will fill an important gap in defense of democracy and human rights.”</w:t>
      </w:r>
    </w:p>
    <w:p w14:paraId="2D90BCF9" w14:textId="77777777" w:rsidR="00B96DF7" w:rsidRPr="005827BD" w:rsidRDefault="00B96DF7" w:rsidP="00B96DF7">
      <w:pPr>
        <w:rPr>
          <w:sz w:val="16"/>
          <w:szCs w:val="16"/>
        </w:rPr>
      </w:pPr>
      <w:r w:rsidRPr="005827BD">
        <w:rPr>
          <w:sz w:val="16"/>
          <w:szCs w:val="16"/>
        </w:rPr>
        <w:t>What would such an observatory do? Three capacities are critical. The first would be to organize delegations to countries where democratic institutions are clearly under threat – both by domestic actors and international observers like the OAS. Bringing together data scientists and parliamentary representatives, these delegations would provide independent analysis of the electoral process and a defense against false narratives that threaten to derail it. The goal is not only to observe how votes are cast and counted; it is also to observe the observers.</w:t>
      </w:r>
    </w:p>
    <w:p w14:paraId="24AE6CEF" w14:textId="77777777" w:rsidR="00B96DF7" w:rsidRPr="005827BD" w:rsidRDefault="00B96DF7" w:rsidP="00B96DF7">
      <w:pPr>
        <w:rPr>
          <w:sz w:val="16"/>
          <w:szCs w:val="16"/>
        </w:rPr>
      </w:pPr>
      <w:r w:rsidRPr="005827BD">
        <w:rPr>
          <w:sz w:val="16"/>
          <w:szCs w:val="16"/>
        </w:rPr>
        <w:t>The second critical capacity would be to launch investigations of unlawful interventions in the democratic process. Over the course of the last decade, the dominant mechanism of democratic undoing has been legal, namely the weaponization of the judicial system to intimidate, exclude, and even incarcerate political opponents – a tactic known across Latin America as legal warfare, or “lawfare”. Deploying a global network of legal experts, a new observatory could challenge these tactics to help ensure a free and fair democratic process.</w:t>
      </w:r>
    </w:p>
    <w:p w14:paraId="5295C372" w14:textId="77777777" w:rsidR="00B96DF7" w:rsidRPr="005827BD" w:rsidRDefault="00B96DF7" w:rsidP="00B96DF7">
      <w:pPr>
        <w:rPr>
          <w:sz w:val="16"/>
          <w:szCs w:val="16"/>
        </w:rPr>
      </w:pPr>
      <w:r w:rsidRPr="005827BD">
        <w:rPr>
          <w:sz w:val="16"/>
          <w:szCs w:val="16"/>
        </w:rPr>
        <w:t>The third and final capacity of the new observatory would be communications. In the technological era, bad information often travels faster than good. Big tech platforms such as Facebook not only serve to disseminate false stories and stir civic conflict; evidence suggests that their executives intervene to favor some candidates and ban others from the platform altogether. In the context of such bias, this new observatory would need to build an autonomous communications infrastructure to ensure that the findings of its delegations and investigations are rapidly spread, widely read, and well understood.</w:t>
      </w:r>
    </w:p>
    <w:p w14:paraId="5677D636" w14:textId="77777777" w:rsidR="00B96DF7" w:rsidRPr="005827BD" w:rsidRDefault="00B96DF7" w:rsidP="00B96DF7">
      <w:pPr>
        <w:rPr>
          <w:sz w:val="16"/>
        </w:rPr>
      </w:pPr>
      <w:r w:rsidRPr="005827BD">
        <w:rPr>
          <w:sz w:val="16"/>
        </w:rPr>
        <w:t xml:space="preserve">The call for a new observatory could not be more urgent. Contentious elections lie just on the horizon in 2022. In May, Colombia will head to the polls after a year of roiling protests against government violence, corruption, and a failed pandemic response. Five months later, Jair </w:t>
      </w:r>
      <w:r w:rsidRPr="00D92FCD">
        <w:rPr>
          <w:b/>
          <w:bCs/>
          <w:highlight w:val="green"/>
          <w:u w:val="single"/>
        </w:rPr>
        <w:t>Bolsonaro</w:t>
      </w:r>
      <w:r w:rsidRPr="005827BD">
        <w:rPr>
          <w:sz w:val="16"/>
        </w:rPr>
        <w:t xml:space="preserve"> </w:t>
      </w:r>
      <w:r w:rsidRPr="00D92FCD">
        <w:rPr>
          <w:highlight w:val="green"/>
          <w:u w:val="single"/>
        </w:rPr>
        <w:t>will</w:t>
      </w:r>
      <w:r w:rsidRPr="005827BD">
        <w:rPr>
          <w:u w:val="single"/>
        </w:rPr>
        <w:t xml:space="preserve"> </w:t>
      </w:r>
      <w:r w:rsidRPr="00D92FCD">
        <w:rPr>
          <w:b/>
          <w:bCs/>
          <w:highlight w:val="green"/>
          <w:u w:val="single"/>
        </w:rPr>
        <w:t>face</w:t>
      </w:r>
      <w:r w:rsidRPr="00D92FCD">
        <w:rPr>
          <w:highlight w:val="green"/>
          <w:u w:val="single"/>
        </w:rPr>
        <w:t xml:space="preserve"> </w:t>
      </w:r>
      <w:r w:rsidRPr="00D92FCD">
        <w:rPr>
          <w:b/>
          <w:bCs/>
          <w:highlight w:val="green"/>
          <w:u w:val="single"/>
        </w:rPr>
        <w:t>Lula</w:t>
      </w:r>
      <w:r w:rsidRPr="005827BD">
        <w:rPr>
          <w:sz w:val="16"/>
        </w:rPr>
        <w:t xml:space="preserve"> </w:t>
      </w:r>
      <w:r w:rsidRPr="005827BD">
        <w:rPr>
          <w:u w:val="single"/>
        </w:rPr>
        <w:t xml:space="preserve">da Silva </w:t>
      </w:r>
      <w:r w:rsidRPr="00D92FCD">
        <w:rPr>
          <w:highlight w:val="green"/>
          <w:u w:val="single"/>
        </w:rPr>
        <w:t>after</w:t>
      </w:r>
      <w:r w:rsidRPr="005827BD">
        <w:rPr>
          <w:u w:val="single"/>
        </w:rPr>
        <w:t xml:space="preserve"> </w:t>
      </w:r>
      <w:r w:rsidRPr="00D92FCD">
        <w:rPr>
          <w:b/>
          <w:bCs/>
          <w:highlight w:val="green"/>
          <w:u w:val="single"/>
        </w:rPr>
        <w:t>profiting</w:t>
      </w:r>
      <w:r w:rsidRPr="00D92FCD">
        <w:rPr>
          <w:highlight w:val="green"/>
          <w:u w:val="single"/>
        </w:rPr>
        <w:t xml:space="preserve"> </w:t>
      </w:r>
      <w:r w:rsidRPr="00D92FCD">
        <w:rPr>
          <w:b/>
          <w:bCs/>
          <w:highlight w:val="green"/>
          <w:u w:val="single"/>
        </w:rPr>
        <w:t>from</w:t>
      </w:r>
      <w:r w:rsidRPr="005827BD">
        <w:rPr>
          <w:u w:val="single"/>
        </w:rPr>
        <w:t xml:space="preserve"> his </w:t>
      </w:r>
      <w:r w:rsidRPr="00CB384A">
        <w:rPr>
          <w:b/>
          <w:bCs/>
          <w:u w:val="single"/>
        </w:rPr>
        <w:t>flagrant</w:t>
      </w:r>
      <w:r w:rsidRPr="00CB384A">
        <w:rPr>
          <w:u w:val="single"/>
        </w:rPr>
        <w:t xml:space="preserve"> </w:t>
      </w:r>
      <w:r w:rsidRPr="00D92FCD">
        <w:rPr>
          <w:b/>
          <w:bCs/>
          <w:highlight w:val="green"/>
          <w:u w:val="single"/>
        </w:rPr>
        <w:t>persecution</w:t>
      </w:r>
      <w:r w:rsidRPr="005827BD">
        <w:rPr>
          <w:u w:val="single"/>
        </w:rPr>
        <w:t xml:space="preserve"> on the road to the presidency in 2018</w:t>
      </w:r>
      <w:r w:rsidRPr="005827BD">
        <w:rPr>
          <w:sz w:val="16"/>
        </w:rPr>
        <w:t xml:space="preserve">. </w:t>
      </w:r>
      <w:r w:rsidRPr="00D92FCD">
        <w:rPr>
          <w:b/>
          <w:bCs/>
          <w:u w:val="single"/>
        </w:rPr>
        <w:t>Bolsonaro</w:t>
      </w:r>
      <w:r w:rsidRPr="005827BD">
        <w:rPr>
          <w:sz w:val="16"/>
        </w:rPr>
        <w:t xml:space="preserve"> </w:t>
      </w:r>
      <w:r w:rsidRPr="005827BD">
        <w:rPr>
          <w:u w:val="single"/>
        </w:rPr>
        <w:t>and his allies</w:t>
      </w:r>
      <w:r w:rsidRPr="005827BD">
        <w:rPr>
          <w:sz w:val="16"/>
        </w:rPr>
        <w:t xml:space="preserve"> in Congress have </w:t>
      </w:r>
      <w:r w:rsidRPr="005827BD">
        <w:rPr>
          <w:u w:val="single"/>
        </w:rPr>
        <w:t xml:space="preserve">already pushed a legislative package to </w:t>
      </w:r>
      <w:r w:rsidRPr="00D92FCD">
        <w:rPr>
          <w:b/>
          <w:bCs/>
          <w:highlight w:val="green"/>
          <w:u w:val="single"/>
        </w:rPr>
        <w:t>rewrite</w:t>
      </w:r>
      <w:r w:rsidRPr="00D92FCD">
        <w:rPr>
          <w:highlight w:val="green"/>
          <w:u w:val="single"/>
        </w:rPr>
        <w:t xml:space="preserve"> </w:t>
      </w:r>
      <w:r w:rsidRPr="00D92FCD">
        <w:rPr>
          <w:b/>
          <w:bCs/>
          <w:highlight w:val="green"/>
          <w:u w:val="single"/>
        </w:rPr>
        <w:t>Brazil’s</w:t>
      </w:r>
      <w:r w:rsidRPr="00D92FCD">
        <w:rPr>
          <w:highlight w:val="green"/>
          <w:u w:val="single"/>
        </w:rPr>
        <w:t xml:space="preserve"> </w:t>
      </w:r>
      <w:r w:rsidRPr="00D92FCD">
        <w:rPr>
          <w:b/>
          <w:bCs/>
          <w:highlight w:val="green"/>
          <w:u w:val="single"/>
        </w:rPr>
        <w:t>electoral</w:t>
      </w:r>
      <w:r w:rsidRPr="00D92FCD">
        <w:rPr>
          <w:highlight w:val="green"/>
          <w:u w:val="single"/>
        </w:rPr>
        <w:t xml:space="preserve"> </w:t>
      </w:r>
      <w:r w:rsidRPr="00D92FCD">
        <w:rPr>
          <w:b/>
          <w:bCs/>
          <w:highlight w:val="green"/>
          <w:u w:val="single"/>
        </w:rPr>
        <w:t>laws</w:t>
      </w:r>
      <w:r w:rsidRPr="005827BD">
        <w:rPr>
          <w:sz w:val="16"/>
        </w:rPr>
        <w:t xml:space="preserve">, while </w:t>
      </w:r>
      <w:r w:rsidRPr="00D92FCD">
        <w:rPr>
          <w:b/>
          <w:bCs/>
          <w:highlight w:val="green"/>
          <w:u w:val="single"/>
        </w:rPr>
        <w:t>parroting</w:t>
      </w:r>
      <w:r w:rsidRPr="005827BD">
        <w:rPr>
          <w:u w:val="single"/>
        </w:rPr>
        <w:t xml:space="preserve"> </w:t>
      </w:r>
      <w:r w:rsidRPr="00D92FCD">
        <w:rPr>
          <w:b/>
          <w:bCs/>
          <w:highlight w:val="green"/>
          <w:u w:val="single"/>
        </w:rPr>
        <w:t>lies</w:t>
      </w:r>
      <w:r w:rsidRPr="005827BD">
        <w:rPr>
          <w:u w:val="single"/>
        </w:rPr>
        <w:t xml:space="preserve"> </w:t>
      </w:r>
      <w:r w:rsidRPr="00D92FCD">
        <w:rPr>
          <w:b/>
          <w:bCs/>
          <w:highlight w:val="green"/>
          <w:u w:val="single"/>
        </w:rPr>
        <w:t>about</w:t>
      </w:r>
      <w:r w:rsidRPr="005827BD">
        <w:rPr>
          <w:u w:val="single"/>
        </w:rPr>
        <w:t xml:space="preserve"> potential </w:t>
      </w:r>
      <w:r w:rsidRPr="00D92FCD">
        <w:rPr>
          <w:b/>
          <w:bCs/>
          <w:highlight w:val="green"/>
          <w:u w:val="single"/>
        </w:rPr>
        <w:t>fraud</w:t>
      </w:r>
      <w:r w:rsidRPr="005827BD">
        <w:rPr>
          <w:u w:val="single"/>
        </w:rPr>
        <w:t xml:space="preserve"> </w:t>
      </w:r>
      <w:r w:rsidRPr="00CB384A">
        <w:rPr>
          <w:u w:val="single"/>
        </w:rPr>
        <w:t>in the country’s electoral system</w:t>
      </w:r>
      <w:r w:rsidRPr="00CB384A">
        <w:rPr>
          <w:sz w:val="16"/>
        </w:rPr>
        <w:t>.</w:t>
      </w:r>
    </w:p>
    <w:p w14:paraId="4E61C1BD" w14:textId="77777777" w:rsidR="00B96DF7" w:rsidRPr="005827BD" w:rsidRDefault="00B96DF7" w:rsidP="00B96DF7">
      <w:pPr>
        <w:rPr>
          <w:sz w:val="16"/>
          <w:szCs w:val="16"/>
        </w:rPr>
      </w:pPr>
      <w:r w:rsidRPr="005827BD">
        <w:rPr>
          <w:sz w:val="16"/>
          <w:szCs w:val="16"/>
        </w:rPr>
        <w:t xml:space="preserve">Meanwhile, back in Washington DC, Secretary </w:t>
      </w:r>
      <w:proofErr w:type="spellStart"/>
      <w:r w:rsidRPr="005827BD">
        <w:rPr>
          <w:sz w:val="16"/>
          <w:szCs w:val="16"/>
        </w:rPr>
        <w:t>Blinken</w:t>
      </w:r>
      <w:proofErr w:type="spellEnd"/>
      <w:r w:rsidRPr="005827BD">
        <w:rPr>
          <w:sz w:val="16"/>
          <w:szCs w:val="16"/>
        </w:rPr>
        <w:t xml:space="preserve"> is moving ahead with plans for a Summit for Democracy. Convening leaders from “a diverse group of the world’s democracies” in early December, the summit aims to encourage commitments to fight corruption and respect human rights – an opportunity, as the White House press release suggests, to “speak honestly about the challenges facing democracy so as to collectively strengthen the foundation for democratic renewal”.</w:t>
      </w:r>
    </w:p>
    <w:p w14:paraId="17524D9F" w14:textId="77777777" w:rsidR="00B96DF7" w:rsidRPr="00DF355D" w:rsidRDefault="00B96DF7" w:rsidP="00B96DF7">
      <w:pPr>
        <w:rPr>
          <w:sz w:val="16"/>
          <w:szCs w:val="16"/>
        </w:rPr>
      </w:pPr>
      <w:r w:rsidRPr="00DF355D">
        <w:rPr>
          <w:sz w:val="16"/>
          <w:szCs w:val="16"/>
        </w:rPr>
        <w:t>But the crisis of democracy will not be solved by summitry alone. We cannot delegate “democratic renewal” to our presidents, nor to the OAS that claims to represent them. We need an observatory to defend democracy from the bottom up – an institution with the capacity and credibility to fight authoritarian tactics and even the playing field for democracy to flourish. That fight starts now.</w:t>
      </w:r>
    </w:p>
    <w:p w14:paraId="4B789E0F" w14:textId="77777777" w:rsidR="00B96DF7" w:rsidRPr="00162541" w:rsidRDefault="00B96DF7" w:rsidP="00B96DF7"/>
    <w:p w14:paraId="6D54825C" w14:textId="77777777" w:rsidR="00B96DF7" w:rsidRPr="00090DE9" w:rsidRDefault="00B96DF7" w:rsidP="00B96DF7">
      <w:pPr>
        <w:pStyle w:val="Heading4"/>
        <w:rPr>
          <w:rFonts w:asciiTheme="minorHAnsi" w:hAnsiTheme="minorHAnsi" w:cstheme="minorHAnsi"/>
          <w:bCs/>
        </w:rPr>
      </w:pPr>
      <w:r w:rsidRPr="00090DE9">
        <w:rPr>
          <w:rFonts w:asciiTheme="minorHAnsi" w:hAnsiTheme="minorHAnsi" w:cstheme="minorHAnsi"/>
          <w:bCs/>
        </w:rPr>
        <w:t xml:space="preserve">Internationalism grounded in </w:t>
      </w:r>
      <w:r w:rsidRPr="00090DE9">
        <w:rPr>
          <w:rFonts w:asciiTheme="minorHAnsi" w:hAnsiTheme="minorHAnsi" w:cstheme="minorHAnsi"/>
          <w:bCs/>
          <w:u w:val="single"/>
        </w:rPr>
        <w:t>democratic norms</w:t>
      </w:r>
      <w:r w:rsidRPr="00090DE9">
        <w:rPr>
          <w:rFonts w:asciiTheme="minorHAnsi" w:hAnsiTheme="minorHAnsi" w:cstheme="minorHAnsi"/>
          <w:bCs/>
        </w:rPr>
        <w:t xml:space="preserve"> averts a laundry list of </w:t>
      </w:r>
      <w:r w:rsidRPr="00090DE9">
        <w:rPr>
          <w:rFonts w:asciiTheme="minorHAnsi" w:hAnsiTheme="minorHAnsi" w:cstheme="minorHAnsi"/>
          <w:bCs/>
          <w:u w:val="single"/>
        </w:rPr>
        <w:t>existential catastrophes</w:t>
      </w:r>
      <w:r w:rsidRPr="00090DE9">
        <w:rPr>
          <w:rFonts w:asciiTheme="minorHAnsi" w:hAnsiTheme="minorHAnsi" w:cstheme="minorHAnsi"/>
          <w:bCs/>
        </w:rPr>
        <w:t xml:space="preserve">. </w:t>
      </w:r>
    </w:p>
    <w:p w14:paraId="5E19E640" w14:textId="77777777" w:rsidR="00B96DF7" w:rsidRPr="00090DE9" w:rsidRDefault="00B96DF7" w:rsidP="00B96DF7">
      <w:pPr>
        <w:rPr>
          <w:rFonts w:asciiTheme="minorHAnsi" w:hAnsiTheme="minorHAnsi" w:cstheme="minorHAnsi"/>
        </w:rPr>
      </w:pPr>
      <w:r w:rsidRPr="00090DE9">
        <w:rPr>
          <w:rStyle w:val="Style13ptBold"/>
          <w:rFonts w:asciiTheme="minorHAnsi" w:hAnsiTheme="minorHAnsi" w:cstheme="minorHAnsi"/>
        </w:rPr>
        <w:t xml:space="preserve">Brooks 14 </w:t>
      </w:r>
      <w:r w:rsidRPr="00090DE9">
        <w:rPr>
          <w:rFonts w:asciiTheme="minorHAnsi" w:hAnsiTheme="minorHAnsi" w:cstheme="minorHAnsi"/>
          <w:sz w:val="20"/>
          <w:szCs w:val="20"/>
        </w:rPr>
        <w:t xml:space="preserve">[Rosa; November 14; Professor of Law at Georgetown University, Senior Fellow with the New America and Arizona State University Future of War Project, former Senior Advisor at the U.S. State Department; Foreign Policy, “Embrace the Chaos,” https://foreignpolicy.com/2014/11/14/embrace-the-chaos/; RP] – recut </w:t>
      </w:r>
      <w:proofErr w:type="spellStart"/>
      <w:r w:rsidRPr="00090DE9">
        <w:rPr>
          <w:rFonts w:asciiTheme="minorHAnsi" w:hAnsiTheme="minorHAnsi" w:cstheme="minorHAnsi"/>
          <w:sz w:val="20"/>
          <w:szCs w:val="20"/>
        </w:rPr>
        <w:t>rahulpenu</w:t>
      </w:r>
      <w:proofErr w:type="spellEnd"/>
    </w:p>
    <w:p w14:paraId="22A31592"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I. The Character of the Mess</w:t>
      </w:r>
    </w:p>
    <w:p w14:paraId="657F403A"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Defining the character of the current mess is the easy part. Briefly:</w:t>
      </w:r>
    </w:p>
    <w:p w14:paraId="5DCFE821" w14:textId="77777777" w:rsidR="00B96DF7" w:rsidRPr="00090DE9" w:rsidRDefault="00B96DF7" w:rsidP="00B96DF7">
      <w:pPr>
        <w:pStyle w:val="ListParagraph"/>
        <w:numPr>
          <w:ilvl w:val="0"/>
          <w:numId w:val="11"/>
        </w:numPr>
        <w:spacing w:line="256" w:lineRule="auto"/>
        <w:rPr>
          <w:rFonts w:asciiTheme="minorHAnsi" w:hAnsiTheme="minorHAnsi" w:cstheme="minorHAnsi"/>
          <w:sz w:val="16"/>
        </w:rPr>
      </w:pPr>
      <w:r w:rsidRPr="00090DE9">
        <w:rPr>
          <w:rStyle w:val="StyleUnderline"/>
          <w:rFonts w:asciiTheme="minorHAnsi" w:hAnsiTheme="minorHAnsi" w:cstheme="minorHAnsi"/>
        </w:rPr>
        <w:t xml:space="preserve">The last century’s </w:t>
      </w:r>
      <w:r w:rsidRPr="00090DE9">
        <w:rPr>
          <w:rStyle w:val="Emphasis"/>
          <w:rFonts w:asciiTheme="minorHAnsi" w:hAnsiTheme="minorHAnsi" w:cstheme="minorHAnsi"/>
        </w:rPr>
        <w:t>technological revolutions</w:t>
      </w:r>
      <w:r w:rsidRPr="00090DE9">
        <w:rPr>
          <w:rFonts w:asciiTheme="minorHAnsi" w:hAnsiTheme="minorHAnsi" w:cstheme="minorHAnsi"/>
          <w:sz w:val="16"/>
        </w:rPr>
        <w:t xml:space="preserve"> have </w:t>
      </w:r>
      <w:r w:rsidRPr="00090DE9">
        <w:rPr>
          <w:rStyle w:val="StyleUnderline"/>
          <w:rFonts w:asciiTheme="minorHAnsi" w:hAnsiTheme="minorHAnsi" w:cstheme="minorHAnsi"/>
        </w:rPr>
        <w:t xml:space="preserve">made our world more </w:t>
      </w:r>
      <w:r w:rsidRPr="00090DE9">
        <w:rPr>
          <w:rStyle w:val="Emphasis"/>
          <w:rFonts w:asciiTheme="minorHAnsi" w:hAnsiTheme="minorHAnsi" w:cstheme="minorHAnsi"/>
        </w:rPr>
        <w:t>globally interconnected</w:t>
      </w:r>
      <w:r w:rsidRPr="00090DE9">
        <w:rPr>
          <w:rStyle w:val="StyleUnderline"/>
          <w:rFonts w:asciiTheme="minorHAnsi" w:hAnsiTheme="minorHAnsi" w:cstheme="minorHAnsi"/>
        </w:rPr>
        <w:t xml:space="preserve"> than ever</w:t>
      </w:r>
      <w:r w:rsidRPr="00090DE9">
        <w:rPr>
          <w:rFonts w:asciiTheme="minorHAnsi" w:hAnsiTheme="minorHAnsi" w:cstheme="minorHAnsi"/>
          <w:sz w:val="16"/>
        </w:rPr>
        <w:t>.</w:t>
      </w:r>
    </w:p>
    <w:p w14:paraId="0C092BE2" w14:textId="77777777" w:rsidR="00B96DF7" w:rsidRPr="00090DE9" w:rsidRDefault="00B96DF7" w:rsidP="00B96DF7">
      <w:pPr>
        <w:pStyle w:val="ListParagraph"/>
        <w:numPr>
          <w:ilvl w:val="0"/>
          <w:numId w:val="11"/>
        </w:numPr>
        <w:spacing w:line="256" w:lineRule="auto"/>
        <w:rPr>
          <w:rFonts w:asciiTheme="minorHAnsi" w:hAnsiTheme="minorHAnsi" w:cstheme="minorHAnsi"/>
          <w:sz w:val="16"/>
        </w:rPr>
      </w:pPr>
      <w:r w:rsidRPr="00090DE9">
        <w:rPr>
          <w:rFonts w:asciiTheme="minorHAnsi" w:hAnsiTheme="minorHAnsi" w:cstheme="minorHAnsi"/>
          <w:sz w:val="16"/>
        </w:rPr>
        <w:t>Power (along with access to power) has become more democratized and diffuse in some ways, but more concentrated in other ways.</w:t>
      </w:r>
    </w:p>
    <w:p w14:paraId="56E5342C" w14:textId="77777777" w:rsidR="00B96DF7" w:rsidRPr="00090DE9" w:rsidRDefault="00B96DF7" w:rsidP="00B96DF7">
      <w:pPr>
        <w:pStyle w:val="ListParagraph"/>
        <w:numPr>
          <w:ilvl w:val="0"/>
          <w:numId w:val="11"/>
        </w:numPr>
        <w:spacing w:line="256" w:lineRule="auto"/>
        <w:rPr>
          <w:rStyle w:val="StyleUnderline"/>
          <w:rFonts w:asciiTheme="minorHAnsi" w:hAnsiTheme="minorHAnsi" w:cstheme="minorHAnsi"/>
        </w:rPr>
      </w:pPr>
      <w:r w:rsidRPr="00090DE9">
        <w:rPr>
          <w:rFonts w:asciiTheme="minorHAnsi" w:hAnsiTheme="minorHAnsi" w:cstheme="minorHAnsi"/>
          <w:sz w:val="16"/>
        </w:rPr>
        <w:t xml:space="preserve">For most individuals around the globe, </w:t>
      </w:r>
      <w:r w:rsidRPr="00090DE9">
        <w:rPr>
          <w:rStyle w:val="StyleUnderline"/>
          <w:rFonts w:asciiTheme="minorHAnsi" w:hAnsiTheme="minorHAnsi" w:cstheme="minorHAnsi"/>
        </w:rPr>
        <w:t xml:space="preserve">day-to-day life is </w:t>
      </w:r>
      <w:r w:rsidRPr="00090DE9">
        <w:rPr>
          <w:rStyle w:val="Emphasis"/>
          <w:rFonts w:asciiTheme="minorHAnsi" w:hAnsiTheme="minorHAnsi" w:cstheme="minorHAnsi"/>
        </w:rPr>
        <w:t>far less dangerous</w:t>
      </w:r>
      <w:r w:rsidRPr="00090DE9">
        <w:rPr>
          <w:rFonts w:asciiTheme="minorHAnsi" w:hAnsiTheme="minorHAnsi" w:cstheme="minorHAnsi"/>
          <w:sz w:val="16"/>
        </w:rPr>
        <w:t xml:space="preserve"> and brutal </w:t>
      </w:r>
      <w:r w:rsidRPr="00090DE9">
        <w:rPr>
          <w:rStyle w:val="StyleUnderline"/>
          <w:rFonts w:asciiTheme="minorHAnsi" w:hAnsiTheme="minorHAnsi" w:cstheme="minorHAnsi"/>
        </w:rPr>
        <w:t xml:space="preserve">than in previous eras; for the </w:t>
      </w:r>
      <w:r w:rsidRPr="00090DE9">
        <w:rPr>
          <w:rStyle w:val="Emphasis"/>
          <w:rFonts w:asciiTheme="minorHAnsi" w:hAnsiTheme="minorHAnsi" w:cstheme="minorHAnsi"/>
        </w:rPr>
        <w:t>species as a whole</w:t>
      </w:r>
      <w:r w:rsidRPr="00090DE9">
        <w:rPr>
          <w:rFonts w:asciiTheme="minorHAnsi" w:hAnsiTheme="minorHAnsi" w:cstheme="minorHAnsi"/>
          <w:sz w:val="16"/>
        </w:rPr>
        <w:t xml:space="preserve">, however, </w:t>
      </w:r>
      <w:r w:rsidRPr="00090DE9">
        <w:rPr>
          <w:rStyle w:val="StyleUnderline"/>
          <w:rFonts w:asciiTheme="minorHAnsi" w:hAnsiTheme="minorHAnsi" w:cstheme="minorHAnsi"/>
        </w:rPr>
        <w:t xml:space="preserve">the </w:t>
      </w:r>
      <w:r w:rsidRPr="00090DE9">
        <w:rPr>
          <w:rStyle w:val="StyleUnderline"/>
          <w:rFonts w:asciiTheme="minorHAnsi" w:hAnsiTheme="minorHAnsi" w:cstheme="minorHAnsi"/>
          <w:highlight w:val="green"/>
        </w:rPr>
        <w:t>risk of</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 xml:space="preserve">future global </w:t>
      </w:r>
      <w:r w:rsidRPr="00090DE9">
        <w:rPr>
          <w:rStyle w:val="Emphasis"/>
          <w:rFonts w:asciiTheme="minorHAnsi" w:hAnsiTheme="minorHAnsi" w:cstheme="minorHAnsi"/>
          <w:highlight w:val="green"/>
        </w:rPr>
        <w:t>catastrophe</w:t>
      </w:r>
      <w:r w:rsidRPr="00090DE9">
        <w:rPr>
          <w:rStyle w:val="StyleUnderline"/>
          <w:rFonts w:asciiTheme="minorHAnsi" w:hAnsiTheme="minorHAnsi" w:cstheme="minorHAnsi"/>
        </w:rPr>
        <w:t xml:space="preserve"> has </w:t>
      </w:r>
      <w:r w:rsidRPr="00090DE9">
        <w:rPr>
          <w:rStyle w:val="StyleUnderline"/>
          <w:rFonts w:asciiTheme="minorHAnsi" w:hAnsiTheme="minorHAnsi" w:cstheme="minorHAnsi"/>
          <w:highlight w:val="green"/>
        </w:rPr>
        <w:t>increased</w:t>
      </w:r>
      <w:r w:rsidRPr="00090DE9">
        <w:rPr>
          <w:rFonts w:asciiTheme="minorHAnsi" w:hAnsiTheme="minorHAnsi" w:cstheme="minorHAnsi"/>
          <w:sz w:val="16"/>
          <w:szCs w:val="16"/>
        </w:rPr>
        <w:t>.</w:t>
      </w:r>
    </w:p>
    <w:p w14:paraId="320F693B" w14:textId="77777777" w:rsidR="00B96DF7" w:rsidRPr="00090DE9" w:rsidRDefault="00B96DF7" w:rsidP="00B96DF7">
      <w:pPr>
        <w:pStyle w:val="ListParagraph"/>
        <w:numPr>
          <w:ilvl w:val="0"/>
          <w:numId w:val="11"/>
        </w:numPr>
        <w:spacing w:line="256" w:lineRule="auto"/>
        <w:rPr>
          <w:rFonts w:asciiTheme="minorHAnsi" w:hAnsiTheme="minorHAnsi" w:cstheme="minorHAnsi"/>
          <w:sz w:val="16"/>
        </w:rPr>
      </w:pPr>
      <w:r w:rsidRPr="00090DE9">
        <w:rPr>
          <w:rFonts w:asciiTheme="minorHAnsi" w:hAnsiTheme="minorHAnsi" w:cstheme="minorHAnsi"/>
          <w:sz w:val="16"/>
        </w:rPr>
        <w:t>The continuously accelerating rate of technological and social change makes it increasingly difficult to predict the geopolitical future.</w:t>
      </w:r>
    </w:p>
    <w:p w14:paraId="1444CFD5"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w:t>
      </w:r>
    </w:p>
    <w:p w14:paraId="2EE5D83A"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w:t>
      </w:r>
    </w:p>
    <w:p w14:paraId="42A4E53D"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So bear with me. Let’s try to breathe some life into the clichés.</w:t>
      </w:r>
    </w:p>
    <w:p w14:paraId="4AFB298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I’ve written about these issues before (here and here), and at risk of being both a narcissist and a broken record, I’ll quote myself:</w:t>
      </w:r>
    </w:p>
    <w:p w14:paraId="20750E1D" w14:textId="77777777" w:rsidR="00B96DF7" w:rsidRPr="00090DE9" w:rsidRDefault="00B96DF7" w:rsidP="00B96DF7">
      <w:pPr>
        <w:ind w:left="720"/>
        <w:rPr>
          <w:rFonts w:asciiTheme="minorHAnsi" w:hAnsiTheme="minorHAnsi" w:cstheme="minorHAnsi"/>
          <w:sz w:val="16"/>
        </w:rPr>
      </w:pPr>
      <w:r w:rsidRPr="00090DE9">
        <w:rPr>
          <w:rStyle w:val="StyleUnderline"/>
          <w:rFonts w:asciiTheme="minorHAnsi" w:hAnsiTheme="minorHAnsi" w:cstheme="minorHAnsi"/>
        </w:rPr>
        <w:t>The world has grown more complex</w:t>
      </w:r>
      <w:r w:rsidRPr="00090DE9">
        <w:rPr>
          <w:rFonts w:asciiTheme="minorHAnsi" w:hAnsiTheme="minorHAnsi" w:cstheme="minorHAnsi"/>
          <w:sz w:val="16"/>
        </w:rPr>
        <w:t>.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w:t>
      </w:r>
    </w:p>
    <w:p w14:paraId="45AB41DB" w14:textId="77777777" w:rsidR="00B96DF7" w:rsidRPr="00090DE9" w:rsidRDefault="00B96DF7" w:rsidP="00B96DF7">
      <w:pPr>
        <w:ind w:left="720"/>
        <w:rPr>
          <w:rFonts w:asciiTheme="minorHAnsi" w:hAnsiTheme="minorHAnsi" w:cstheme="minorHAnsi"/>
          <w:sz w:val="16"/>
        </w:rPr>
      </w:pPr>
      <w:r w:rsidRPr="00090DE9">
        <w:rPr>
          <w:rFonts w:asciiTheme="minorHAnsi" w:hAnsiTheme="minorHAnsi" w:cstheme="minorHAnsi"/>
          <w:sz w:val="16"/>
        </w:rPr>
        <w:t xml:space="preserve">Today? </w:t>
      </w:r>
      <w:r w:rsidRPr="00090DE9">
        <w:rPr>
          <w:rStyle w:val="StyleUnderline"/>
          <w:rFonts w:asciiTheme="minorHAnsi" w:hAnsiTheme="minorHAnsi" w:cstheme="minorHAnsi"/>
        </w:rPr>
        <w:t>We’ve got 7 billion people living in 192 U.N. member states</w:t>
      </w:r>
      <w:r w:rsidRPr="00090DE9">
        <w:rPr>
          <w:rFonts w:asciiTheme="minorHAnsi" w:hAnsiTheme="minorHAnsi" w:cstheme="minorHAnsi"/>
          <w:sz w:val="16"/>
        </w:rPr>
        <w:t xml:space="preserve"> and a handful of other territories. These 7 billion people take 93,000 commercial flights a day from 9,000 airports, drive 1 billion cars, and carry 7 billion mobile phones around with them.</w:t>
      </w:r>
    </w:p>
    <w:p w14:paraId="560A47CC"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In numerous ways, </w:t>
      </w:r>
      <w:r w:rsidRPr="00090DE9">
        <w:rPr>
          <w:rStyle w:val="StyleUnderline"/>
          <w:rFonts w:asciiTheme="minorHAnsi" w:hAnsiTheme="minorHAnsi" w:cstheme="minorHAnsi"/>
        </w:rPr>
        <w:t xml:space="preserve">life has gotten </w:t>
      </w:r>
      <w:r w:rsidRPr="00090DE9">
        <w:rPr>
          <w:rStyle w:val="Emphasis"/>
          <w:rFonts w:asciiTheme="minorHAnsi" w:hAnsiTheme="minorHAnsi" w:cstheme="minorHAnsi"/>
        </w:rPr>
        <w:t>substantially better</w:t>
      </w:r>
      <w:r w:rsidRPr="00090DE9">
        <w:rPr>
          <w:rStyle w:val="StyleUnderline"/>
          <w:rFonts w:asciiTheme="minorHAnsi" w:hAnsiTheme="minorHAnsi" w:cstheme="minorHAnsi"/>
        </w:rPr>
        <w:t xml:space="preserve"> in this</w:t>
      </w:r>
      <w:r w:rsidRPr="00090DE9">
        <w:rPr>
          <w:rFonts w:asciiTheme="minorHAnsi" w:hAnsiTheme="minorHAnsi" w:cstheme="minorHAnsi"/>
          <w:sz w:val="16"/>
        </w:rPr>
        <w:t xml:space="preserve"> more crowded and </w:t>
      </w:r>
      <w:r w:rsidRPr="00090DE9">
        <w:rPr>
          <w:rStyle w:val="StyleUnderline"/>
          <w:rFonts w:asciiTheme="minorHAnsi" w:hAnsiTheme="minorHAnsi" w:cstheme="minorHAnsi"/>
        </w:rPr>
        <w:t xml:space="preserve">interconnected era. </w:t>
      </w:r>
      <w:r w:rsidRPr="00090DE9">
        <w:rPr>
          <w:rStyle w:val="Emphasis"/>
          <w:rFonts w:asciiTheme="minorHAnsi" w:hAnsiTheme="minorHAnsi" w:cstheme="minorHAnsi"/>
        </w:rPr>
        <w:t>Seventy years ago</w:t>
      </w:r>
      <w:r w:rsidRPr="00090DE9">
        <w:rPr>
          <w:rStyle w:val="StyleUnderline"/>
          <w:rFonts w:asciiTheme="minorHAnsi" w:hAnsiTheme="minorHAnsi" w:cstheme="minorHAnsi"/>
        </w:rPr>
        <w:t xml:space="preserve">, global war killed </w:t>
      </w:r>
      <w:r w:rsidRPr="00090DE9">
        <w:rPr>
          <w:rStyle w:val="Emphasis"/>
          <w:rFonts w:asciiTheme="minorHAnsi" w:hAnsiTheme="minorHAnsi" w:cstheme="minorHAnsi"/>
        </w:rPr>
        <w:t>scores of millions</w:t>
      </w:r>
      <w:r w:rsidRPr="00090DE9">
        <w:rPr>
          <w:rStyle w:val="StyleUnderline"/>
          <w:rFonts w:asciiTheme="minorHAnsi" w:hAnsiTheme="minorHAnsi" w:cstheme="minorHAnsi"/>
        </w:rPr>
        <w:t xml:space="preserve">, but </w:t>
      </w:r>
      <w:r w:rsidRPr="00E62838">
        <w:rPr>
          <w:rStyle w:val="Emphasis"/>
          <w:rFonts w:asciiTheme="minorHAnsi" w:hAnsiTheme="minorHAnsi" w:cstheme="minorHAnsi"/>
        </w:rPr>
        <w:t>interstate conflict</w:t>
      </w:r>
      <w:r w:rsidRPr="00E62838">
        <w:rPr>
          <w:rFonts w:asciiTheme="minorHAnsi" w:hAnsiTheme="minorHAnsi" w:cstheme="minorHAnsi"/>
          <w:sz w:val="16"/>
          <w:szCs w:val="16"/>
        </w:rPr>
        <w:t xml:space="preserve"> </w:t>
      </w:r>
      <w:r w:rsidRPr="00E62838">
        <w:rPr>
          <w:rFonts w:asciiTheme="minorHAnsi" w:hAnsiTheme="minorHAnsi" w:cstheme="minorHAnsi"/>
          <w:sz w:val="16"/>
        </w:rPr>
        <w:t>has </w:t>
      </w:r>
      <w:r w:rsidRPr="00E62838">
        <w:rPr>
          <w:rStyle w:val="StyleUnderline"/>
          <w:rFonts w:asciiTheme="minorHAnsi" w:hAnsiTheme="minorHAnsi" w:cstheme="minorHAnsi"/>
        </w:rPr>
        <w:t>declined sharply since the end of World War II, and the creation of the U</w:t>
      </w:r>
      <w:r w:rsidRPr="00E62838">
        <w:rPr>
          <w:rFonts w:asciiTheme="minorHAnsi" w:hAnsiTheme="minorHAnsi" w:cstheme="minorHAnsi"/>
          <w:sz w:val="16"/>
        </w:rPr>
        <w:t xml:space="preserve">nited </w:t>
      </w:r>
      <w:r w:rsidRPr="00E62838">
        <w:rPr>
          <w:rStyle w:val="StyleUnderline"/>
          <w:rFonts w:asciiTheme="minorHAnsi" w:hAnsiTheme="minorHAnsi" w:cstheme="minorHAnsi"/>
        </w:rPr>
        <w:t>N</w:t>
      </w:r>
      <w:r w:rsidRPr="00E62838">
        <w:rPr>
          <w:rFonts w:asciiTheme="minorHAnsi" w:hAnsiTheme="minorHAnsi" w:cstheme="minorHAnsi"/>
          <w:sz w:val="16"/>
        </w:rPr>
        <w:t xml:space="preserve">ations </w:t>
      </w:r>
      <w:r w:rsidRPr="00E62838">
        <w:rPr>
          <w:rStyle w:val="StyleUnderline"/>
          <w:rFonts w:asciiTheme="minorHAnsi" w:hAnsiTheme="minorHAnsi" w:cstheme="minorHAnsi"/>
        </w:rPr>
        <w:t>ushered in</w:t>
      </w:r>
      <w:r w:rsidRPr="00E62838">
        <w:rPr>
          <w:rFonts w:asciiTheme="minorHAnsi" w:hAnsiTheme="minorHAnsi" w:cstheme="minorHAnsi"/>
          <w:sz w:val="16"/>
        </w:rPr>
        <w:t xml:space="preserve"> a far more egalitarian and </w:t>
      </w:r>
      <w:r w:rsidRPr="00E62838">
        <w:rPr>
          <w:rStyle w:val="StyleUnderline"/>
          <w:rFonts w:asciiTheme="minorHAnsi" w:hAnsiTheme="minorHAnsi" w:cstheme="minorHAnsi"/>
        </w:rPr>
        <w:t>democratic</w:t>
      </w:r>
      <w:r w:rsidRPr="00E62838">
        <w:rPr>
          <w:rFonts w:asciiTheme="minorHAnsi" w:hAnsiTheme="minorHAnsi" w:cstheme="minorHAnsi"/>
          <w:sz w:val="16"/>
        </w:rPr>
        <w:t xml:space="preserve"> form of </w:t>
      </w:r>
      <w:r w:rsidRPr="00E62838">
        <w:rPr>
          <w:rStyle w:val="Emphasis"/>
          <w:rFonts w:asciiTheme="minorHAnsi" w:hAnsiTheme="minorHAnsi" w:cstheme="minorHAnsi"/>
        </w:rPr>
        <w:t>international governance</w:t>
      </w:r>
      <w:r w:rsidRPr="00E62838">
        <w:rPr>
          <w:rFonts w:asciiTheme="minorHAnsi" w:hAnsiTheme="minorHAnsi" w:cstheme="minorHAnsi"/>
          <w:sz w:val="16"/>
        </w:rPr>
        <w:t xml:space="preserve"> than existed in any previous era. Today, </w:t>
      </w:r>
      <w:r w:rsidRPr="00E62838">
        <w:rPr>
          <w:rStyle w:val="StyleUnderline"/>
          <w:rFonts w:asciiTheme="minorHAnsi" w:hAnsiTheme="minorHAnsi" w:cstheme="minorHAnsi"/>
        </w:rPr>
        <w:t xml:space="preserve">militarily powerful states are </w:t>
      </w:r>
      <w:r w:rsidRPr="00E62838">
        <w:rPr>
          <w:rStyle w:val="Emphasis"/>
          <w:rFonts w:asciiTheme="minorHAnsi" w:hAnsiTheme="minorHAnsi" w:cstheme="minorHAnsi"/>
        </w:rPr>
        <w:t>far less free</w:t>
      </w:r>
      <w:r w:rsidRPr="00E62838">
        <w:rPr>
          <w:rStyle w:val="StyleUnderline"/>
          <w:rFonts w:asciiTheme="minorHAnsi" w:hAnsiTheme="minorHAnsi" w:cstheme="minorHAnsi"/>
        </w:rPr>
        <w:t xml:space="preserve"> than in the pre-U.N. era to use </w:t>
      </w:r>
      <w:r w:rsidRPr="00E62838">
        <w:rPr>
          <w:rStyle w:val="Emphasis"/>
          <w:rFonts w:asciiTheme="minorHAnsi" w:hAnsiTheme="minorHAnsi" w:cstheme="minorHAnsi"/>
        </w:rPr>
        <w:t>overt force</w:t>
      </w:r>
      <w:r w:rsidRPr="00E62838">
        <w:rPr>
          <w:rFonts w:asciiTheme="minorHAnsi" w:hAnsiTheme="minorHAnsi" w:cstheme="minorHAnsi"/>
          <w:sz w:val="16"/>
        </w:rPr>
        <w:t xml:space="preserve"> to accomplish their aims, </w:t>
      </w:r>
      <w:r w:rsidRPr="00E62838">
        <w:rPr>
          <w:rStyle w:val="StyleUnderline"/>
          <w:rFonts w:asciiTheme="minorHAnsi" w:hAnsiTheme="minorHAnsi" w:cstheme="minorHAnsi"/>
        </w:rPr>
        <w:t>and the world now has numerous</w:t>
      </w:r>
      <w:r w:rsidRPr="00090DE9">
        <w:rPr>
          <w:rStyle w:val="StyleUnderline"/>
          <w:rFonts w:asciiTheme="minorHAnsi" w:hAnsiTheme="minorHAnsi" w:cstheme="minorHAnsi"/>
        </w:rPr>
        <w:t xml:space="preserve"> transna</w:t>
      </w:r>
      <w:r w:rsidRPr="00090DE9">
        <w:rPr>
          <w:rStyle w:val="Emphasis"/>
          <w:rFonts w:asciiTheme="minorHAnsi" w:hAnsiTheme="minorHAnsi" w:cstheme="minorHAnsi"/>
        </w:rPr>
        <w:t>tional courts</w:t>
      </w:r>
      <w:r w:rsidRPr="00090DE9">
        <w:rPr>
          <w:rStyle w:val="StyleUnderline"/>
          <w:rFonts w:asciiTheme="minorHAnsi" w:hAnsiTheme="minorHAnsi" w:cstheme="minorHAnsi"/>
        </w:rPr>
        <w:t xml:space="preserve"> and dispute-resolution bodies that collectively offer</w:t>
      </w:r>
      <w:r w:rsidRPr="00090DE9">
        <w:rPr>
          <w:rFonts w:asciiTheme="minorHAnsi" w:hAnsiTheme="minorHAnsi" w:cstheme="minorHAnsi"/>
          <w:sz w:val="16"/>
        </w:rPr>
        <w:t xml:space="preserve"> states </w:t>
      </w:r>
      <w:r w:rsidRPr="00090DE9">
        <w:rPr>
          <w:rStyle w:val="StyleUnderline"/>
          <w:rFonts w:asciiTheme="minorHAnsi" w:hAnsiTheme="minorHAnsi" w:cstheme="minorHAnsi"/>
        </w:rPr>
        <w:t xml:space="preserve">a viable alternative to the use of force. The </w:t>
      </w:r>
      <w:r w:rsidRPr="00090DE9">
        <w:rPr>
          <w:rStyle w:val="StyleUnderline"/>
          <w:rFonts w:asciiTheme="minorHAnsi" w:hAnsiTheme="minorHAnsi" w:cstheme="minorHAnsi"/>
          <w:highlight w:val="green"/>
        </w:rPr>
        <w:t>modern</w:t>
      </w:r>
      <w:r w:rsidRPr="00090DE9">
        <w:rPr>
          <w:rStyle w:val="StyleUnderline"/>
          <w:rFonts w:asciiTheme="minorHAnsi" w:hAnsiTheme="minorHAnsi" w:cstheme="minorHAnsi"/>
        </w:rPr>
        <w:t xml:space="preserve"> international </w:t>
      </w:r>
      <w:r w:rsidRPr="00090DE9">
        <w:rPr>
          <w:rStyle w:val="StyleUnderline"/>
          <w:rFonts w:asciiTheme="minorHAnsi" w:hAnsiTheme="minorHAnsi" w:cstheme="minorHAnsi"/>
          <w:highlight w:val="green"/>
        </w:rPr>
        <w:t>order</w:t>
      </w:r>
      <w:r w:rsidRPr="00090DE9">
        <w:rPr>
          <w:rStyle w:val="StyleUnderline"/>
          <w:rFonts w:asciiTheme="minorHAnsi" w:hAnsiTheme="minorHAnsi" w:cstheme="minorHAnsi"/>
        </w:rPr>
        <w:t xml:space="preserve"> is </w:t>
      </w:r>
      <w:r w:rsidRPr="00090DE9">
        <w:rPr>
          <w:rStyle w:val="Emphasis"/>
          <w:rFonts w:asciiTheme="minorHAnsi" w:hAnsiTheme="minorHAnsi" w:cstheme="minorHAnsi"/>
        </w:rPr>
        <w:t>no global utopia</w:t>
      </w:r>
      <w:r w:rsidRPr="00090DE9">
        <w:rPr>
          <w:rStyle w:val="StyleUnderline"/>
          <w:rFonts w:asciiTheme="minorHAnsi" w:hAnsiTheme="minorHAnsi" w:cstheme="minorHAnsi"/>
        </w:rPr>
        <w:t xml:space="preserve">, but it sure </w:t>
      </w:r>
      <w:r w:rsidRPr="00090DE9">
        <w:rPr>
          <w:rStyle w:val="StyleUnderline"/>
          <w:rFonts w:asciiTheme="minorHAnsi" w:hAnsiTheme="minorHAnsi" w:cstheme="minorHAnsi"/>
          <w:highlight w:val="green"/>
        </w:rPr>
        <w:t>beats</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colonial domination</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world wars</w:t>
      </w:r>
      <w:r w:rsidRPr="00090DE9">
        <w:rPr>
          <w:rFonts w:asciiTheme="minorHAnsi" w:hAnsiTheme="minorHAnsi" w:cstheme="minorHAnsi"/>
          <w:sz w:val="16"/>
        </w:rPr>
        <w:t>.</w:t>
      </w:r>
    </w:p>
    <w:p w14:paraId="637143C2"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In the 50 years that followed World War II, medical and agricultural </w:t>
      </w:r>
      <w:r w:rsidRPr="00090DE9">
        <w:rPr>
          <w:rStyle w:val="StyleUnderline"/>
          <w:rFonts w:asciiTheme="minorHAnsi" w:hAnsiTheme="minorHAnsi" w:cstheme="minorHAnsi"/>
          <w:highlight w:val="green"/>
        </w:rPr>
        <w:t>advances brought</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unprecedented health</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prosperity</w:t>
      </w:r>
      <w:r w:rsidRPr="00090DE9">
        <w:rPr>
          <w:rFonts w:asciiTheme="minorHAnsi" w:hAnsiTheme="minorHAnsi" w:cstheme="minorHAnsi"/>
          <w:sz w:val="16"/>
        </w:rPr>
        <w:t xml:space="preserve"> to most parts of the globe. More recently, the </w:t>
      </w:r>
      <w:r w:rsidRPr="00090DE9">
        <w:rPr>
          <w:rStyle w:val="StyleUnderline"/>
          <w:rFonts w:asciiTheme="minorHAnsi" w:hAnsiTheme="minorHAnsi" w:cstheme="minorHAnsi"/>
        </w:rPr>
        <w:t>communications</w:t>
      </w:r>
      <w:r w:rsidRPr="00090DE9">
        <w:rPr>
          <w:rFonts w:asciiTheme="minorHAnsi" w:hAnsiTheme="minorHAnsi" w:cstheme="minorHAnsi"/>
          <w:sz w:val="16"/>
        </w:rPr>
        <w:t xml:space="preserve"> revolution has </w:t>
      </w:r>
      <w:r w:rsidRPr="00090DE9">
        <w:rPr>
          <w:rStyle w:val="StyleUnderline"/>
          <w:rFonts w:asciiTheme="minorHAnsi" w:hAnsiTheme="minorHAnsi" w:cstheme="minorHAnsi"/>
        </w:rPr>
        <w:t>enabled</w:t>
      </w:r>
      <w:r w:rsidRPr="00090DE9">
        <w:rPr>
          <w:rFonts w:asciiTheme="minorHAnsi" w:hAnsiTheme="minorHAnsi" w:cstheme="minorHAnsi"/>
          <w:sz w:val="16"/>
        </w:rPr>
        <w:t xml:space="preserve"> exciting new forms of nongovernmental </w:t>
      </w:r>
      <w:r w:rsidRPr="00090DE9">
        <w:rPr>
          <w:rStyle w:val="Emphasis"/>
          <w:rFonts w:asciiTheme="minorHAnsi" w:hAnsiTheme="minorHAnsi" w:cstheme="minorHAnsi"/>
        </w:rPr>
        <w:t xml:space="preserve">cross-border </w:t>
      </w:r>
      <w:r w:rsidRPr="00090DE9">
        <w:rPr>
          <w:rStyle w:val="Emphasis"/>
          <w:rFonts w:asciiTheme="minorHAnsi" w:hAnsiTheme="minorHAnsi" w:cstheme="minorHAnsi"/>
          <w:highlight w:val="green"/>
        </w:rPr>
        <w:t>alliances</w:t>
      </w:r>
      <w:r w:rsidRPr="00090DE9">
        <w:rPr>
          <w:rFonts w:asciiTheme="minorHAnsi" w:hAnsiTheme="minorHAnsi" w:cstheme="minorHAnsi"/>
          <w:sz w:val="16"/>
        </w:rPr>
        <w:t xml:space="preserve"> to emerge, </w:t>
      </w:r>
      <w:r w:rsidRPr="00090DE9">
        <w:rPr>
          <w:rStyle w:val="StyleUnderline"/>
          <w:rFonts w:asciiTheme="minorHAnsi" w:hAnsiTheme="minorHAnsi" w:cstheme="minorHAnsi"/>
        </w:rPr>
        <w:t>empowering</w:t>
      </w:r>
      <w:r w:rsidRPr="00090DE9">
        <w:rPr>
          <w:rFonts w:asciiTheme="minorHAnsi" w:hAnsiTheme="minorHAnsi" w:cstheme="minorHAnsi"/>
          <w:sz w:val="16"/>
        </w:rPr>
        <w:t xml:space="preserve">, for instance, </w:t>
      </w:r>
      <w:r w:rsidRPr="00090DE9">
        <w:rPr>
          <w:rStyle w:val="StyleUnderline"/>
          <w:rFonts w:asciiTheme="minorHAnsi" w:hAnsiTheme="minorHAnsi" w:cstheme="minorHAnsi"/>
        </w:rPr>
        <w:t xml:space="preserve">global </w:t>
      </w:r>
      <w:r w:rsidRPr="00090DE9">
        <w:rPr>
          <w:rStyle w:val="Emphasis"/>
          <w:rFonts w:asciiTheme="minorHAnsi" w:hAnsiTheme="minorHAnsi" w:cstheme="minorHAnsi"/>
        </w:rPr>
        <w:t xml:space="preserve">human </w:t>
      </w:r>
      <w:r w:rsidRPr="00090DE9">
        <w:rPr>
          <w:rStyle w:val="Emphasis"/>
          <w:rFonts w:asciiTheme="minorHAnsi" w:hAnsiTheme="minorHAnsi" w:cstheme="minorHAnsi"/>
          <w:highlight w:val="green"/>
        </w:rPr>
        <w:t>rights</w:t>
      </w:r>
      <w:r w:rsidRPr="00090DE9">
        <w:rPr>
          <w:rStyle w:val="StyleUnderline"/>
          <w:rFonts w:asciiTheme="minorHAnsi" w:hAnsiTheme="minorHAnsi" w:cstheme="minorHAnsi"/>
          <w:highlight w:val="green"/>
        </w:rPr>
        <w:t xml:space="preserve"> and</w:t>
      </w:r>
      <w:r w:rsidRPr="00090DE9">
        <w:rPr>
          <w:rStyle w:val="StyleUnderline"/>
          <w:rFonts w:asciiTheme="minorHAnsi" w:hAnsiTheme="minorHAnsi" w:cstheme="minorHAnsi"/>
        </w:rPr>
        <w:t xml:space="preserve"> environmental </w:t>
      </w:r>
      <w:r w:rsidRPr="00090DE9">
        <w:rPr>
          <w:rStyle w:val="StyleUnderline"/>
          <w:rFonts w:asciiTheme="minorHAnsi" w:hAnsiTheme="minorHAnsi" w:cstheme="minorHAnsi"/>
          <w:highlight w:val="green"/>
        </w:rPr>
        <w:t>movements</w:t>
      </w:r>
      <w:r w:rsidRPr="00090DE9">
        <w:rPr>
          <w:rFonts w:asciiTheme="minorHAnsi" w:hAnsiTheme="minorHAnsi" w:cstheme="minorHAnsi"/>
          <w:sz w:val="16"/>
        </w:rPr>
        <w:t>.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w:t>
      </w:r>
    </w:p>
    <w:p w14:paraId="0B4163D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All </w:t>
      </w:r>
      <w:r w:rsidRPr="00090DE9">
        <w:rPr>
          <w:rStyle w:val="StyleUnderline"/>
          <w:rFonts w:asciiTheme="minorHAnsi" w:hAnsiTheme="minorHAnsi" w:cstheme="minorHAnsi"/>
        </w:rPr>
        <w:t xml:space="preserve">this has had a </w:t>
      </w:r>
      <w:r w:rsidRPr="00090DE9">
        <w:rPr>
          <w:rStyle w:val="Emphasis"/>
          <w:rFonts w:asciiTheme="minorHAnsi" w:hAnsiTheme="minorHAnsi" w:cstheme="minorHAnsi"/>
        </w:rPr>
        <w:t>dark side</w:t>
      </w:r>
      <w:r w:rsidRPr="00090DE9">
        <w:rPr>
          <w:rFonts w:asciiTheme="minorHAnsi" w:hAnsiTheme="minorHAnsi" w:cstheme="minorHAnsi"/>
          <w:sz w:val="16"/>
        </w:rPr>
        <w:t xml:space="preserve">, of course. </w:t>
      </w:r>
      <w:r w:rsidRPr="00090DE9">
        <w:rPr>
          <w:rStyle w:val="StyleUnderline"/>
          <w:rFonts w:asciiTheme="minorHAnsi" w:hAnsiTheme="minorHAnsi" w:cstheme="minorHAnsi"/>
        </w:rPr>
        <w:t>As access to knowledge has been democratized, so</w:t>
      </w:r>
      <w:r w:rsidRPr="00090DE9">
        <w:rPr>
          <w:rFonts w:asciiTheme="minorHAnsi" w:hAnsiTheme="minorHAnsi" w:cstheme="minorHAnsi"/>
          <w:sz w:val="16"/>
        </w:rPr>
        <w:t xml:space="preserve"> too </w:t>
      </w:r>
      <w:r w:rsidRPr="00090DE9">
        <w:rPr>
          <w:rStyle w:val="StyleUnderline"/>
          <w:rFonts w:asciiTheme="minorHAnsi" w:hAnsiTheme="minorHAnsi" w:cstheme="minorHAnsi"/>
        </w:rPr>
        <w:t xml:space="preserve">has access to the </w:t>
      </w:r>
      <w:r w:rsidRPr="00090DE9">
        <w:rPr>
          <w:rStyle w:val="Emphasis"/>
          <w:rFonts w:asciiTheme="minorHAnsi" w:hAnsiTheme="minorHAnsi" w:cstheme="minorHAnsi"/>
        </w:rPr>
        <w:t>tools of violence</w:t>
      </w:r>
      <w:r w:rsidRPr="00090DE9">
        <w:rPr>
          <w:rStyle w:val="StyleUnderline"/>
          <w:rFonts w:asciiTheme="minorHAnsi" w:hAnsiTheme="minorHAnsi" w:cstheme="minorHAnsi"/>
        </w:rPr>
        <w:t xml:space="preserve"> and destruction, and greater</w:t>
      </w:r>
      <w:r w:rsidRPr="00090DE9">
        <w:rPr>
          <w:rFonts w:asciiTheme="minorHAnsi" w:hAnsiTheme="minorHAnsi" w:cstheme="minorHAnsi"/>
          <w:sz w:val="16"/>
        </w:rPr>
        <w:t xml:space="preserve"> global </w:t>
      </w:r>
      <w:r w:rsidRPr="00E62838">
        <w:rPr>
          <w:rStyle w:val="StyleUnderline"/>
          <w:rFonts w:asciiTheme="minorHAnsi" w:hAnsiTheme="minorHAnsi" w:cstheme="minorHAnsi"/>
        </w:rPr>
        <w:t xml:space="preserve">interconnectedness enables </w:t>
      </w:r>
      <w:r w:rsidRPr="00090DE9">
        <w:rPr>
          <w:rStyle w:val="Emphasis"/>
          <w:rFonts w:asciiTheme="minorHAnsi" w:hAnsiTheme="minorHAnsi" w:cstheme="minorHAnsi"/>
          <w:highlight w:val="green"/>
        </w:rPr>
        <w:t>disease</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pollution</w:t>
      </w:r>
      <w:r w:rsidRPr="00090DE9">
        <w:rPr>
          <w:rStyle w:val="StyleUnderline"/>
          <w:rFonts w:asciiTheme="minorHAnsi" w:hAnsiTheme="minorHAnsi" w:cstheme="minorHAnsi"/>
        </w:rPr>
        <w:t xml:space="preserve">, </w:t>
      </w:r>
      <w:r w:rsidRPr="00090DE9">
        <w:rPr>
          <w:rStyle w:val="StyleUnderline"/>
          <w:rFonts w:asciiTheme="minorHAnsi" w:hAnsiTheme="minorHAnsi" w:cstheme="minorHAnsi"/>
          <w:highlight w:val="green"/>
        </w:rPr>
        <w:t xml:space="preserve">and </w:t>
      </w:r>
      <w:r w:rsidRPr="00090DE9">
        <w:rPr>
          <w:rStyle w:val="Emphasis"/>
          <w:rFonts w:asciiTheme="minorHAnsi" w:hAnsiTheme="minorHAnsi" w:cstheme="minorHAnsi"/>
          <w:highlight w:val="green"/>
        </w:rPr>
        <w:t>conflict</w:t>
      </w:r>
      <w:r w:rsidRPr="00E62838">
        <w:rPr>
          <w:rStyle w:val="StyleUnderline"/>
          <w:rFonts w:asciiTheme="minorHAnsi" w:hAnsiTheme="minorHAnsi" w:cstheme="minorHAnsi"/>
        </w:rPr>
        <w:t xml:space="preserve"> to </w:t>
      </w:r>
      <w:r w:rsidRPr="00090DE9">
        <w:rPr>
          <w:rStyle w:val="StyleUnderline"/>
          <w:rFonts w:asciiTheme="minorHAnsi" w:hAnsiTheme="minorHAnsi" w:cstheme="minorHAnsi"/>
          <w:highlight w:val="green"/>
        </w:rPr>
        <w:t>spread</w:t>
      </w:r>
      <w:r w:rsidRPr="00090DE9">
        <w:rPr>
          <w:rStyle w:val="StyleUnderline"/>
          <w:rFonts w:asciiTheme="minorHAnsi" w:hAnsiTheme="minorHAnsi" w:cstheme="minorHAnsi"/>
        </w:rPr>
        <w:t xml:space="preserve"> quickly and </w:t>
      </w:r>
      <w:r w:rsidRPr="00090DE9">
        <w:rPr>
          <w:rStyle w:val="Emphasis"/>
          <w:rFonts w:asciiTheme="minorHAnsi" w:hAnsiTheme="minorHAnsi" w:cstheme="minorHAnsi"/>
        </w:rPr>
        <w:t>easily beyond borders</w:t>
      </w:r>
      <w:r w:rsidRPr="00090DE9">
        <w:rPr>
          <w:rFonts w:asciiTheme="minorHAnsi" w:hAnsiTheme="minorHAnsi" w:cstheme="minorHAnsi"/>
          <w:sz w:val="16"/>
        </w:rPr>
        <w:t xml:space="preserve">. A hundred years ago, no single individual or nonstate actor could do more than cause localized mayhem; today, </w:t>
      </w:r>
      <w:r w:rsidRPr="00090DE9">
        <w:rPr>
          <w:rStyle w:val="StyleUnderline"/>
          <w:rFonts w:asciiTheme="minorHAnsi" w:hAnsiTheme="minorHAnsi" w:cstheme="minorHAnsi"/>
        </w:rPr>
        <w:t xml:space="preserve">we have to worry about massive, </w:t>
      </w:r>
      <w:r w:rsidRPr="00E62838">
        <w:rPr>
          <w:rStyle w:val="StyleUnderline"/>
          <w:rFonts w:asciiTheme="minorHAnsi" w:hAnsiTheme="minorHAnsi" w:cstheme="minorHAnsi"/>
          <w:b/>
          <w:bCs/>
          <w:highlight w:val="green"/>
        </w:rPr>
        <w:t>bio</w:t>
      </w:r>
      <w:r w:rsidRPr="00E62838">
        <w:rPr>
          <w:rStyle w:val="StyleUnderline"/>
          <w:rFonts w:asciiTheme="minorHAnsi" w:hAnsiTheme="minorHAnsi" w:cstheme="minorHAnsi"/>
          <w:b/>
          <w:bCs/>
        </w:rPr>
        <w:t>engineered</w:t>
      </w:r>
      <w:r w:rsidRPr="00090DE9">
        <w:rPr>
          <w:rStyle w:val="Emphasis"/>
          <w:rFonts w:asciiTheme="minorHAnsi" w:hAnsiTheme="minorHAnsi" w:cstheme="minorHAnsi"/>
        </w:rPr>
        <w:t xml:space="preserve"> </w:t>
      </w:r>
      <w:r w:rsidRPr="00090DE9">
        <w:rPr>
          <w:rStyle w:val="Emphasis"/>
          <w:rFonts w:asciiTheme="minorHAnsi" w:hAnsiTheme="minorHAnsi" w:cstheme="minorHAnsi"/>
          <w:highlight w:val="green"/>
        </w:rPr>
        <w:t>threats</w:t>
      </w:r>
      <w:r w:rsidRPr="00090DE9">
        <w:rPr>
          <w:rFonts w:asciiTheme="minorHAnsi" w:hAnsiTheme="minorHAnsi" w:cstheme="minorHAnsi"/>
          <w:sz w:val="16"/>
        </w:rPr>
        <w:t xml:space="preserve"> created by tiny terrorist cells </w:t>
      </w:r>
      <w:r w:rsidRPr="00090DE9">
        <w:rPr>
          <w:rStyle w:val="StyleUnderline"/>
          <w:rFonts w:asciiTheme="minorHAnsi" w:hAnsiTheme="minorHAnsi" w:cstheme="minorHAnsi"/>
          <w:highlight w:val="green"/>
        </w:rPr>
        <w:t>and</w:t>
      </w:r>
      <w:r w:rsidRPr="00090DE9">
        <w:rPr>
          <w:rStyle w:val="StyleUnderline"/>
          <w:rFonts w:asciiTheme="minorHAnsi" w:hAnsiTheme="minorHAnsi" w:cstheme="minorHAnsi"/>
        </w:rPr>
        <w:t xml:space="preserve"> globally </w:t>
      </w:r>
      <w:r w:rsidRPr="00090DE9">
        <w:rPr>
          <w:rStyle w:val="Emphasis"/>
          <w:rFonts w:asciiTheme="minorHAnsi" w:hAnsiTheme="minorHAnsi" w:cstheme="minorHAnsi"/>
        </w:rPr>
        <w:t xml:space="preserve">devastating </w:t>
      </w:r>
      <w:r w:rsidRPr="00090DE9">
        <w:rPr>
          <w:rStyle w:val="Emphasis"/>
          <w:rFonts w:asciiTheme="minorHAnsi" w:hAnsiTheme="minorHAnsi" w:cstheme="minorHAnsi"/>
          <w:highlight w:val="green"/>
        </w:rPr>
        <w:t>cyberattacks</w:t>
      </w:r>
      <w:r w:rsidRPr="00090DE9">
        <w:rPr>
          <w:rFonts w:asciiTheme="minorHAnsi" w:hAnsiTheme="minorHAnsi" w:cstheme="minorHAnsi"/>
          <w:sz w:val="16"/>
        </w:rPr>
        <w:t xml:space="preserve"> devised by malevolent teen hackers.</w:t>
      </w:r>
    </w:p>
    <w:p w14:paraId="669FD3F8"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w:t>
      </w:r>
    </w:p>
    <w:p w14:paraId="1C93B906"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Indeed, </w:t>
      </w:r>
      <w:r w:rsidRPr="00090DE9">
        <w:rPr>
          <w:rStyle w:val="StyleUnderline"/>
          <w:rFonts w:asciiTheme="minorHAnsi" w:hAnsiTheme="minorHAnsi" w:cstheme="minorHAnsi"/>
        </w:rPr>
        <w:t xml:space="preserve">from a </w:t>
      </w:r>
      <w:r w:rsidRPr="00090DE9">
        <w:rPr>
          <w:rStyle w:val="Emphasis"/>
          <w:rFonts w:asciiTheme="minorHAnsi" w:hAnsiTheme="minorHAnsi" w:cstheme="minorHAnsi"/>
        </w:rPr>
        <w:t>species-survival</w:t>
      </w:r>
      <w:r w:rsidRPr="00090DE9">
        <w:rPr>
          <w:rStyle w:val="StyleUnderline"/>
          <w:rFonts w:asciiTheme="minorHAnsi" w:hAnsiTheme="minorHAnsi" w:cstheme="minorHAnsi"/>
        </w:rPr>
        <w:t xml:space="preserve"> perspective, the world has grown </w:t>
      </w:r>
      <w:r w:rsidRPr="00090DE9">
        <w:rPr>
          <w:rStyle w:val="Emphasis"/>
          <w:rFonts w:asciiTheme="minorHAnsi" w:hAnsiTheme="minorHAnsi" w:cstheme="minorHAnsi"/>
        </w:rPr>
        <w:t>vastly more dangerous</w:t>
      </w:r>
      <w:r w:rsidRPr="00090DE9">
        <w:rPr>
          <w:rFonts w:asciiTheme="minorHAnsi" w:hAnsiTheme="minorHAnsi" w:cstheme="minorHAnsi"/>
          <w:sz w:val="16"/>
        </w:rPr>
        <w:t xml:space="preserve"> over the last century. Individual humans live longer than ever before, but </w:t>
      </w:r>
      <w:r w:rsidRPr="00090DE9">
        <w:rPr>
          <w:rStyle w:val="StyleUnderline"/>
          <w:rFonts w:asciiTheme="minorHAnsi" w:hAnsiTheme="minorHAnsi" w:cstheme="minorHAnsi"/>
        </w:rPr>
        <w:t xml:space="preserve">a small number of </w:t>
      </w:r>
      <w:r w:rsidRPr="00090DE9">
        <w:rPr>
          <w:rStyle w:val="StyleUnderline"/>
          <w:rFonts w:asciiTheme="minorHAnsi" w:hAnsiTheme="minorHAnsi" w:cstheme="minorHAnsi"/>
          <w:highlight w:val="green"/>
        </w:rPr>
        <w:t>states</w:t>
      </w:r>
      <w:r w:rsidRPr="00090DE9">
        <w:rPr>
          <w:rFonts w:asciiTheme="minorHAnsi" w:hAnsiTheme="minorHAnsi" w:cstheme="minorHAnsi"/>
          <w:sz w:val="16"/>
        </w:rPr>
        <w:t xml:space="preserve"> now </w:t>
      </w:r>
      <w:r w:rsidRPr="00090DE9">
        <w:rPr>
          <w:rStyle w:val="StyleUnderline"/>
          <w:rFonts w:asciiTheme="minorHAnsi" w:hAnsiTheme="minorHAnsi" w:cstheme="minorHAnsi"/>
        </w:rPr>
        <w:t xml:space="preserve">possess the unprecedented ability to </w:t>
      </w:r>
      <w:r w:rsidRPr="00090DE9">
        <w:rPr>
          <w:rStyle w:val="Emphasis"/>
          <w:rFonts w:asciiTheme="minorHAnsi" w:hAnsiTheme="minorHAnsi" w:cstheme="minorHAnsi"/>
          <w:highlight w:val="green"/>
        </w:rPr>
        <w:t>destroy</w:t>
      </w:r>
      <w:r w:rsidRPr="00090DE9">
        <w:rPr>
          <w:rFonts w:asciiTheme="minorHAnsi" w:hAnsiTheme="minorHAnsi" w:cstheme="minorHAnsi"/>
          <w:sz w:val="16"/>
        </w:rPr>
        <w:t xml:space="preserve"> large chunks of </w:t>
      </w:r>
      <w:r w:rsidRPr="00090DE9">
        <w:rPr>
          <w:rStyle w:val="Emphasis"/>
          <w:rFonts w:asciiTheme="minorHAnsi" w:hAnsiTheme="minorHAnsi" w:cstheme="minorHAnsi"/>
          <w:highlight w:val="green"/>
        </w:rPr>
        <w:t>the human race</w:t>
      </w:r>
      <w:r w:rsidRPr="00090DE9">
        <w:rPr>
          <w:rFonts w:asciiTheme="minorHAnsi" w:hAnsiTheme="minorHAnsi" w:cstheme="minorHAnsi"/>
          <w:sz w:val="16"/>
        </w:rPr>
        <w:t xml:space="preserve"> and possibly the Earth itself — </w:t>
      </w:r>
      <w:r w:rsidRPr="00090DE9">
        <w:rPr>
          <w:rStyle w:val="StyleUnderline"/>
          <w:rFonts w:asciiTheme="minorHAnsi" w:hAnsiTheme="minorHAnsi" w:cstheme="minorHAnsi"/>
        </w:rPr>
        <w:t>all in a matter of</w:t>
      </w:r>
      <w:r w:rsidRPr="00090DE9">
        <w:rPr>
          <w:rFonts w:asciiTheme="minorHAnsi" w:hAnsiTheme="minorHAnsi" w:cstheme="minorHAnsi"/>
          <w:sz w:val="16"/>
        </w:rPr>
        <w:t xml:space="preserve"> days or even </w:t>
      </w:r>
      <w:r w:rsidRPr="00090DE9">
        <w:rPr>
          <w:rStyle w:val="StyleUnderline"/>
          <w:rFonts w:asciiTheme="minorHAnsi" w:hAnsiTheme="minorHAnsi" w:cstheme="minorHAnsi"/>
        </w:rPr>
        <w:t>hours</w:t>
      </w:r>
      <w:r w:rsidRPr="00090DE9">
        <w:rPr>
          <w:rFonts w:asciiTheme="minorHAnsi" w:hAnsiTheme="minorHAnsi" w:cstheme="minorHAnsi"/>
          <w:sz w:val="16"/>
        </w:rPr>
        <w:t xml:space="preserve">. What’s more, </w:t>
      </w:r>
      <w:r w:rsidRPr="00090DE9">
        <w:rPr>
          <w:rStyle w:val="StyleUnderline"/>
          <w:rFonts w:asciiTheme="minorHAnsi" w:hAnsiTheme="minorHAnsi" w:cstheme="minorHAnsi"/>
          <w:highlight w:val="green"/>
        </w:rPr>
        <w:t>though</w:t>
      </w:r>
      <w:r w:rsidRPr="00090DE9">
        <w:rPr>
          <w:rStyle w:val="StyleUnderline"/>
          <w:rFonts w:asciiTheme="minorHAnsi" w:hAnsiTheme="minorHAnsi" w:cstheme="minorHAnsi"/>
        </w:rPr>
        <w:t xml:space="preserve"> the near-term threat of </w:t>
      </w:r>
      <w:r w:rsidRPr="00090DE9">
        <w:rPr>
          <w:rStyle w:val="Emphasis"/>
          <w:rFonts w:asciiTheme="minorHAnsi" w:hAnsiTheme="minorHAnsi" w:cstheme="minorHAnsi"/>
        </w:rPr>
        <w:t xml:space="preserve">interstate </w:t>
      </w:r>
      <w:r w:rsidRPr="00090DE9">
        <w:rPr>
          <w:rStyle w:val="Emphasis"/>
          <w:rFonts w:asciiTheme="minorHAnsi" w:hAnsiTheme="minorHAnsi" w:cstheme="minorHAnsi"/>
          <w:highlight w:val="green"/>
        </w:rPr>
        <w:t>nuclear conflict</w:t>
      </w:r>
      <w:r w:rsidRPr="00090DE9">
        <w:rPr>
          <w:rFonts w:asciiTheme="minorHAnsi" w:hAnsiTheme="minorHAnsi" w:cstheme="minorHAnsi"/>
          <w:sz w:val="16"/>
        </w:rPr>
        <w:t xml:space="preserve"> has greatly </w:t>
      </w:r>
      <w:r w:rsidRPr="00090DE9">
        <w:rPr>
          <w:rStyle w:val="StyleUnderline"/>
          <w:rFonts w:asciiTheme="minorHAnsi" w:hAnsiTheme="minorHAnsi" w:cstheme="minorHAnsi"/>
        </w:rPr>
        <w:t>diminished since</w:t>
      </w:r>
      <w:r w:rsidRPr="00090DE9">
        <w:rPr>
          <w:rFonts w:asciiTheme="minorHAnsi" w:hAnsiTheme="minorHAnsi" w:cstheme="minorHAnsi"/>
          <w:sz w:val="16"/>
        </w:rPr>
        <w:t xml:space="preserve"> the end of </w:t>
      </w:r>
      <w:r w:rsidRPr="00090DE9">
        <w:rPr>
          <w:rStyle w:val="StyleUnderline"/>
          <w:rFonts w:asciiTheme="minorHAnsi" w:hAnsiTheme="minorHAnsi" w:cstheme="minorHAnsi"/>
        </w:rPr>
        <w:t>the Cold War, nuclear material and know-how are</w:t>
      </w:r>
      <w:r w:rsidRPr="00090DE9">
        <w:rPr>
          <w:rFonts w:asciiTheme="minorHAnsi" w:hAnsiTheme="minorHAnsi" w:cstheme="minorHAnsi"/>
          <w:sz w:val="16"/>
        </w:rPr>
        <w:t xml:space="preserve"> now both </w:t>
      </w:r>
      <w:r w:rsidRPr="00090DE9">
        <w:rPr>
          <w:rStyle w:val="StyleUnderline"/>
          <w:rFonts w:asciiTheme="minorHAnsi" w:hAnsiTheme="minorHAnsi" w:cstheme="minorHAnsi"/>
        </w:rPr>
        <w:t>less controlled</w:t>
      </w:r>
      <w:r w:rsidRPr="00090DE9">
        <w:rPr>
          <w:rFonts w:asciiTheme="minorHAnsi" w:hAnsiTheme="minorHAnsi" w:cstheme="minorHAnsi"/>
          <w:sz w:val="16"/>
        </w:rPr>
        <w:t xml:space="preserve"> and less controllable.</w:t>
      </w:r>
    </w:p>
    <w:p w14:paraId="6A2DCC2E"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Amid all these changes, our world has also grown far more uncertain.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w:t>
      </w:r>
    </w:p>
    <w:p w14:paraId="79FEF8F8" w14:textId="77777777" w:rsidR="00B96DF7" w:rsidRPr="00E62838" w:rsidRDefault="00B96DF7" w:rsidP="00B96DF7">
      <w:pPr>
        <w:ind w:left="720"/>
        <w:rPr>
          <w:rFonts w:asciiTheme="minorHAnsi" w:hAnsiTheme="minorHAnsi" w:cstheme="minorHAnsi"/>
          <w:sz w:val="16"/>
        </w:rPr>
      </w:pPr>
      <w:r w:rsidRPr="00E62838">
        <w:rPr>
          <w:rStyle w:val="StyleUnderline"/>
          <w:rFonts w:asciiTheme="minorHAnsi" w:hAnsiTheme="minorHAnsi" w:cstheme="minorHAnsi"/>
        </w:rPr>
        <w:t>We</w:t>
      </w:r>
      <w:r w:rsidRPr="00E62838">
        <w:rPr>
          <w:rFonts w:asciiTheme="minorHAnsi" w:hAnsiTheme="minorHAnsi" w:cstheme="minorHAnsi"/>
          <w:sz w:val="16"/>
          <w:szCs w:val="16"/>
        </w:rPr>
        <w:t xml:space="preserve"> literally </w:t>
      </w:r>
      <w:r w:rsidRPr="00E62838">
        <w:rPr>
          <w:rStyle w:val="StyleUnderline"/>
          <w:rFonts w:asciiTheme="minorHAnsi" w:hAnsiTheme="minorHAnsi" w:cstheme="minorHAnsi"/>
        </w:rPr>
        <w:t xml:space="preserve">have </w:t>
      </w:r>
      <w:r w:rsidRPr="00E62838">
        <w:rPr>
          <w:rStyle w:val="Emphasis"/>
          <w:rFonts w:asciiTheme="minorHAnsi" w:hAnsiTheme="minorHAnsi" w:cstheme="minorHAnsi"/>
        </w:rPr>
        <w:t>no points of comparison</w:t>
      </w:r>
      <w:r w:rsidRPr="00E62838">
        <w:rPr>
          <w:rStyle w:val="StyleUnderline"/>
          <w:rFonts w:asciiTheme="minorHAnsi" w:hAnsiTheme="minorHAnsi" w:cstheme="minorHAnsi"/>
        </w:rPr>
        <w:t xml:space="preserve"> for understanding the </w:t>
      </w:r>
      <w:r w:rsidRPr="00E62838">
        <w:rPr>
          <w:rStyle w:val="Emphasis"/>
          <w:rFonts w:asciiTheme="minorHAnsi" w:hAnsiTheme="minorHAnsi" w:cstheme="minorHAnsi"/>
        </w:rPr>
        <w:t>scale</w:t>
      </w:r>
      <w:r w:rsidRPr="00E62838">
        <w:rPr>
          <w:rStyle w:val="StyleUnderline"/>
          <w:rFonts w:asciiTheme="minorHAnsi" w:hAnsiTheme="minorHAnsi" w:cstheme="minorHAnsi"/>
        </w:rPr>
        <w:t xml:space="preserve"> and </w:t>
      </w:r>
      <w:r w:rsidRPr="00E62838">
        <w:rPr>
          <w:rStyle w:val="Emphasis"/>
          <w:rFonts w:asciiTheme="minorHAnsi" w:hAnsiTheme="minorHAnsi" w:cstheme="minorHAnsi"/>
        </w:rPr>
        <w:t>scope of the risks</w:t>
      </w:r>
      <w:r w:rsidRPr="00E62838">
        <w:rPr>
          <w:rStyle w:val="StyleUnderline"/>
          <w:rFonts w:asciiTheme="minorHAnsi" w:hAnsiTheme="minorHAnsi" w:cstheme="minorHAnsi"/>
        </w:rPr>
        <w:t xml:space="preserve"> faced by humanity today</w:t>
      </w:r>
      <w:r w:rsidRPr="00E62838">
        <w:rPr>
          <w:rFonts w:asciiTheme="minorHAnsi" w:hAnsiTheme="minorHAnsi" w:cstheme="minorHAnsi"/>
          <w:sz w:val="16"/>
        </w:rPr>
        <w:t xml:space="preserve">. Compared to the long, slow sweep of human history, </w:t>
      </w:r>
      <w:r w:rsidRPr="00E62838">
        <w:rPr>
          <w:rStyle w:val="StyleUnderline"/>
          <w:rFonts w:asciiTheme="minorHAnsi" w:hAnsiTheme="minorHAnsi" w:cstheme="minorHAnsi"/>
        </w:rPr>
        <w:t>the events of the</w:t>
      </w:r>
      <w:r w:rsidRPr="00E62838">
        <w:rPr>
          <w:rFonts w:asciiTheme="minorHAnsi" w:hAnsiTheme="minorHAnsi" w:cstheme="minorHAnsi"/>
          <w:sz w:val="16"/>
        </w:rPr>
        <w:t xml:space="preserve"> last </w:t>
      </w:r>
      <w:r w:rsidRPr="00E62838">
        <w:rPr>
          <w:rStyle w:val="StyleUnderline"/>
          <w:rFonts w:asciiTheme="minorHAnsi" w:hAnsiTheme="minorHAnsi" w:cstheme="minorHAnsi"/>
        </w:rPr>
        <w:t xml:space="preserve">century have taken place in the </w:t>
      </w:r>
      <w:r w:rsidRPr="00E62838">
        <w:rPr>
          <w:rStyle w:val="Emphasis"/>
          <w:rFonts w:asciiTheme="minorHAnsi" w:hAnsiTheme="minorHAnsi" w:cstheme="minorHAnsi"/>
        </w:rPr>
        <w:t>blink of an eye</w:t>
      </w:r>
      <w:r w:rsidRPr="00E62838">
        <w:rPr>
          <w:rStyle w:val="StyleUnderline"/>
          <w:rFonts w:asciiTheme="minorHAnsi" w:hAnsiTheme="minorHAnsi" w:cstheme="minorHAnsi"/>
        </w:rPr>
        <w:t>. This should</w:t>
      </w:r>
      <w:r w:rsidRPr="00E62838">
        <w:rPr>
          <w:rFonts w:asciiTheme="minorHAnsi" w:hAnsiTheme="minorHAnsi" w:cstheme="minorHAnsi"/>
          <w:sz w:val="16"/>
        </w:rPr>
        <w:t xml:space="preserve"> … </w:t>
      </w:r>
      <w:r w:rsidRPr="00E62838">
        <w:rPr>
          <w:rStyle w:val="StyleUnderline"/>
          <w:rFonts w:asciiTheme="minorHAnsi" w:hAnsiTheme="minorHAnsi" w:cstheme="minorHAnsi"/>
        </w:rPr>
        <w:t>give</w:t>
      </w:r>
      <w:r w:rsidRPr="00E62838">
        <w:rPr>
          <w:rFonts w:asciiTheme="minorHAnsi" w:hAnsiTheme="minorHAnsi" w:cstheme="minorHAnsi"/>
          <w:sz w:val="16"/>
        </w:rPr>
        <w:t xml:space="preserve"> us pause </w:t>
      </w:r>
      <w:r w:rsidRPr="00E62838">
        <w:rPr>
          <w:rStyle w:val="StyleUnderline"/>
          <w:rFonts w:asciiTheme="minorHAnsi" w:hAnsiTheme="minorHAnsi" w:cstheme="minorHAnsi"/>
        </w:rPr>
        <w:t>when we’re tempted to conclude</w:t>
      </w:r>
      <w:r w:rsidRPr="00E62838">
        <w:rPr>
          <w:rFonts w:asciiTheme="minorHAnsi" w:hAnsiTheme="minorHAnsi" w:cstheme="minorHAnsi"/>
          <w:sz w:val="16"/>
        </w:rPr>
        <w:t xml:space="preserve"> that today’s </w:t>
      </w:r>
      <w:r w:rsidRPr="00E62838">
        <w:rPr>
          <w:rStyle w:val="StyleUnderline"/>
          <w:rFonts w:asciiTheme="minorHAnsi" w:hAnsiTheme="minorHAnsi" w:cstheme="minorHAnsi"/>
        </w:rPr>
        <w:t>trends are likely to continue</w:t>
      </w:r>
      <w:r w:rsidRPr="00E62838">
        <w:rPr>
          <w:rFonts w:asciiTheme="minorHAnsi" w:hAnsiTheme="minorHAnsi" w:cstheme="minorHAnsi"/>
          <w:sz w:val="16"/>
        </w:rPr>
        <w:t xml:space="preserve">. Rising life expectancy? That’s great, but if climate change has consequences as nasty as some predict, </w:t>
      </w:r>
      <w:r w:rsidRPr="00E62838">
        <w:rPr>
          <w:rStyle w:val="StyleUnderline"/>
          <w:rFonts w:asciiTheme="minorHAnsi" w:hAnsiTheme="minorHAnsi" w:cstheme="minorHAnsi"/>
        </w:rPr>
        <w:t>a century of rising life expectancy could</w:t>
      </w:r>
      <w:r w:rsidRPr="00E62838">
        <w:rPr>
          <w:rFonts w:asciiTheme="minorHAnsi" w:hAnsiTheme="minorHAnsi" w:cstheme="minorHAnsi"/>
          <w:sz w:val="16"/>
        </w:rPr>
        <w:t xml:space="preserve"> turn out to </w:t>
      </w:r>
      <w:r w:rsidRPr="00E62838">
        <w:rPr>
          <w:rStyle w:val="StyleUnderline"/>
          <w:rFonts w:asciiTheme="minorHAnsi" w:hAnsiTheme="minorHAnsi" w:cstheme="minorHAnsi"/>
        </w:rPr>
        <w:t xml:space="preserve">be a </w:t>
      </w:r>
      <w:r w:rsidRPr="00E62838">
        <w:rPr>
          <w:rStyle w:val="Emphasis"/>
          <w:rFonts w:asciiTheme="minorHAnsi" w:hAnsiTheme="minorHAnsi" w:cstheme="minorHAnsi"/>
        </w:rPr>
        <w:t>mere blip on the charts</w:t>
      </w:r>
      <w:r w:rsidRPr="00E62838">
        <w:rPr>
          <w:rFonts w:asciiTheme="minorHAnsi" w:hAnsiTheme="minorHAnsi" w:cstheme="minorHAnsi"/>
          <w:sz w:val="16"/>
        </w:rPr>
        <w:t>. A steep decline in interstate conflicts? Fantastic, but less than 70 years of human history isn’t much to go on….</w:t>
      </w:r>
    </w:p>
    <w:p w14:paraId="45A23063" w14:textId="77777777" w:rsidR="00B96DF7" w:rsidRPr="00090DE9" w:rsidRDefault="00B96DF7" w:rsidP="00B96DF7">
      <w:pPr>
        <w:ind w:left="720"/>
        <w:rPr>
          <w:rFonts w:asciiTheme="minorHAnsi" w:hAnsiTheme="minorHAnsi" w:cstheme="minorHAnsi"/>
          <w:sz w:val="16"/>
        </w:rPr>
      </w:pPr>
      <w:r w:rsidRPr="00E62838">
        <w:rPr>
          <w:rStyle w:val="StyleUnderline"/>
          <w:rFonts w:asciiTheme="minorHAnsi" w:hAnsiTheme="minorHAnsi" w:cstheme="minorHAnsi"/>
        </w:rPr>
        <w:t xml:space="preserve">That’s why one </w:t>
      </w:r>
      <w:r w:rsidRPr="00E62838">
        <w:rPr>
          <w:rStyle w:val="Emphasis"/>
          <w:rFonts w:asciiTheme="minorHAnsi" w:hAnsiTheme="minorHAnsi" w:cstheme="minorHAnsi"/>
        </w:rPr>
        <w:t>can’t dismiss the risk</w:t>
      </w:r>
      <w:r w:rsidRPr="00E62838">
        <w:rPr>
          <w:rStyle w:val="StyleUnderline"/>
          <w:rFonts w:asciiTheme="minorHAnsi" w:hAnsiTheme="minorHAnsi" w:cstheme="minorHAnsi"/>
        </w:rPr>
        <w:t xml:space="preserve"> of catastrophic</w:t>
      </w:r>
      <w:r w:rsidRPr="00090DE9">
        <w:rPr>
          <w:rStyle w:val="StyleUnderline"/>
          <w:rFonts w:asciiTheme="minorHAnsi" w:hAnsiTheme="minorHAnsi" w:cstheme="minorHAnsi"/>
        </w:rPr>
        <w:t xml:space="preserve"> events</w:t>
      </w:r>
      <w:r w:rsidRPr="00090DE9">
        <w:rPr>
          <w:rFonts w:asciiTheme="minorHAnsi" w:hAnsiTheme="minorHAnsi" w:cstheme="minorHAnsi"/>
          <w:sz w:val="16"/>
        </w:rPr>
        <w:t xml:space="preserve"> [such as disastrous climate change or nuclear conflict] </w:t>
      </w:r>
      <w:r w:rsidRPr="00090DE9">
        <w:rPr>
          <w:rStyle w:val="StyleUnderline"/>
          <w:rFonts w:asciiTheme="minorHAnsi" w:hAnsiTheme="minorHAnsi" w:cstheme="minorHAnsi"/>
        </w:rPr>
        <w:t>as “high consequence, low probability.”</w:t>
      </w:r>
      <w:r w:rsidRPr="00090DE9">
        <w:rPr>
          <w:rFonts w:asciiTheme="minorHAnsi" w:hAnsiTheme="minorHAnsi" w:cstheme="minorHAnsi"/>
          <w:sz w:val="16"/>
        </w:rPr>
        <w:t xml:space="preserve"> How do we compute the probability of catastrophic events of a type that has never happened? Does 70 years without nuclear annihilation tell us that there’s a low probability of nuclear catastrophe — or just tell us that we haven’t had a nuclear catastrophe yet?…</w:t>
      </w:r>
    </w:p>
    <w:p w14:paraId="7A272E30" w14:textId="77777777" w:rsidR="00B96DF7" w:rsidRPr="00090DE9" w:rsidRDefault="00B96DF7" w:rsidP="00B96DF7">
      <w:pPr>
        <w:ind w:left="720"/>
        <w:rPr>
          <w:rFonts w:asciiTheme="minorHAnsi" w:hAnsiTheme="minorHAnsi" w:cstheme="minorHAnsi"/>
          <w:sz w:val="16"/>
        </w:rPr>
      </w:pPr>
      <w:r w:rsidRPr="00090DE9">
        <w:rPr>
          <w:rFonts w:asciiTheme="minorHAnsi" w:hAnsiTheme="minorHAnsi" w:cstheme="minorHAnsi"/>
          <w:sz w:val="16"/>
        </w:rPr>
        <w:t xml:space="preserve">Lack of catastrophic change might signify a system in stable equilibrium, but sometimes — as with earthquakes — </w:t>
      </w:r>
      <w:r w:rsidRPr="00090DE9">
        <w:rPr>
          <w:rStyle w:val="StyleUnderline"/>
          <w:rFonts w:asciiTheme="minorHAnsi" w:hAnsiTheme="minorHAnsi" w:cstheme="minorHAnsi"/>
        </w:rPr>
        <w:t>pressure may be building up over time, undetected</w:t>
      </w:r>
      <w:r w:rsidRPr="00090DE9">
        <w:rPr>
          <w:rFonts w:asciiTheme="minorHAnsi" w:hAnsiTheme="minorHAnsi" w:cstheme="minorHAnsi"/>
          <w:sz w:val="16"/>
        </w:rPr>
        <w:t>….</w:t>
      </w:r>
    </w:p>
    <w:p w14:paraId="4C23DAAD" w14:textId="77777777" w:rsidR="00B96DF7" w:rsidRPr="00090DE9" w:rsidRDefault="00B96DF7" w:rsidP="00B96DF7">
      <w:pPr>
        <w:ind w:left="720"/>
        <w:rPr>
          <w:rFonts w:asciiTheme="minorHAnsi" w:hAnsiTheme="minorHAnsi" w:cstheme="minorHAnsi"/>
          <w:sz w:val="16"/>
        </w:rPr>
      </w:pPr>
      <w:r w:rsidRPr="00090DE9">
        <w:rPr>
          <w:rFonts w:asciiTheme="minorHAnsi" w:hAnsiTheme="minorHAnsi" w:cstheme="minorHAnsi"/>
          <w:sz w:val="16"/>
        </w:rPr>
        <w:t>Most analysts assumed the Soviet Union was stable — until it collapsed. Analysts predicted that Egypt’s Hosni Mubarak would retain his firm grip on power — until he was ousted. How much of what we currently file under “Stable” should be recategorized under “Hasn’t Collapsed Yet”?</w:t>
      </w:r>
    </w:p>
    <w:p w14:paraId="168906C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This, then, is the character of world messiness in this first quarter of the 21st century. So on to the next question: Where, in all this messiness, does the United States find itself?</w:t>
      </w:r>
    </w:p>
    <w:p w14:paraId="21D5B14C"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II. The United States in the Mess: Goodbye, Lake Wobegon?</w:t>
      </w:r>
    </w:p>
    <w:p w14:paraId="1DFF8282"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For Americans, </w:t>
      </w:r>
      <w:r w:rsidRPr="00090DE9">
        <w:rPr>
          <w:rStyle w:val="StyleUnderline"/>
          <w:rFonts w:asciiTheme="minorHAnsi" w:hAnsiTheme="minorHAnsi" w:cstheme="minorHAnsi"/>
        </w:rPr>
        <w:t xml:space="preserve">the </w:t>
      </w:r>
      <w:r w:rsidRPr="00090DE9">
        <w:rPr>
          <w:rStyle w:val="Emphasis"/>
          <w:rFonts w:asciiTheme="minorHAnsi" w:hAnsiTheme="minorHAnsi" w:cstheme="minorHAnsi"/>
        </w:rPr>
        <w:t>good news</w:t>
      </w:r>
      <w:r w:rsidRPr="00090DE9">
        <w:rPr>
          <w:rStyle w:val="StyleUnderline"/>
          <w:rFonts w:asciiTheme="minorHAnsi" w:hAnsiTheme="minorHAnsi" w:cstheme="minorHAnsi"/>
        </w:rPr>
        <w:t xml:space="preserve"> is</w:t>
      </w:r>
      <w:r w:rsidRPr="00090DE9">
        <w:rPr>
          <w:rFonts w:asciiTheme="minorHAnsi" w:hAnsiTheme="minorHAnsi" w:cstheme="minorHAnsi"/>
          <w:sz w:val="16"/>
        </w:rPr>
        <w:t xml:space="preserve"> that </w:t>
      </w:r>
      <w:r w:rsidRPr="00090DE9">
        <w:rPr>
          <w:rStyle w:val="StyleUnderline"/>
          <w:rFonts w:asciiTheme="minorHAnsi" w:hAnsiTheme="minorHAnsi" w:cstheme="minorHAnsi"/>
          <w:highlight w:val="green"/>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highlight w:val="green"/>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highlight w:val="green"/>
        </w:rPr>
        <w:t>remains</w:t>
      </w:r>
      <w:r w:rsidRPr="00090DE9">
        <w:rPr>
          <w:rStyle w:val="StyleUnderline"/>
          <w:rFonts w:asciiTheme="minorHAnsi" w:hAnsiTheme="minorHAnsi" w:cstheme="minorHAnsi"/>
        </w:rPr>
        <w:t xml:space="preserve"> an </w:t>
      </w:r>
      <w:r w:rsidRPr="00090DE9">
        <w:rPr>
          <w:rStyle w:val="Emphasis"/>
          <w:rFonts w:asciiTheme="minorHAnsi" w:hAnsiTheme="minorHAnsi" w:cstheme="minorHAnsi"/>
        </w:rPr>
        <w:t xml:space="preserve">extraordinarily </w:t>
      </w:r>
      <w:r w:rsidRPr="00090DE9">
        <w:rPr>
          <w:rStyle w:val="Emphasis"/>
          <w:rFonts w:asciiTheme="minorHAnsi" w:hAnsiTheme="minorHAnsi" w:cstheme="minorHAnsi"/>
          <w:highlight w:val="green"/>
        </w:rPr>
        <w:t>powerful</w:t>
      </w:r>
      <w:r w:rsidRPr="00090DE9">
        <w:rPr>
          <w:rStyle w:val="StyleUnderline"/>
          <w:rFonts w:asciiTheme="minorHAnsi" w:hAnsiTheme="minorHAnsi" w:cstheme="minorHAnsi"/>
        </w:rPr>
        <w:t xml:space="preserve"> nation</w:t>
      </w:r>
      <w:r w:rsidRPr="00090DE9">
        <w:rPr>
          <w:rFonts w:asciiTheme="minorHAnsi" w:hAnsiTheme="minorHAnsi" w:cstheme="minorHAnsi"/>
          <w:sz w:val="16"/>
        </w:rPr>
        <w:t xml:space="preserve">. </w:t>
      </w:r>
      <w:r w:rsidRPr="00090DE9">
        <w:rPr>
          <w:rStyle w:val="StyleUnderline"/>
          <w:rFonts w:asciiTheme="minorHAnsi" w:hAnsiTheme="minorHAnsi" w:cstheme="minorHAnsi"/>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has “the most powerful military in history,”</w:t>
      </w:r>
      <w:r w:rsidRPr="00090DE9">
        <w:rPr>
          <w:rFonts w:asciiTheme="minorHAnsi" w:hAnsiTheme="minorHAnsi" w:cstheme="minorHAnsi"/>
          <w:sz w:val="16"/>
        </w:rPr>
        <w:t xml:space="preserve"> Obama declared in a recent speech. Measured by sheer destructive capacity, he is surely right. The United States spends more on its military than China, Russia, Saudi Arabia, France, the United Kingdom, Germany, Japan, and India combined. </w:t>
      </w:r>
      <w:r w:rsidRPr="00090DE9">
        <w:rPr>
          <w:rStyle w:val="StyleUnderline"/>
          <w:rFonts w:asciiTheme="minorHAnsi" w:hAnsiTheme="minorHAnsi" w:cstheme="minorHAnsi"/>
        </w:rPr>
        <w:t>The U.S. military can get to more places, faster, with more</w:t>
      </w:r>
      <w:r w:rsidRPr="00090DE9">
        <w:rPr>
          <w:rFonts w:asciiTheme="minorHAnsi" w:hAnsiTheme="minorHAnsi" w:cstheme="minorHAnsi"/>
          <w:sz w:val="16"/>
        </w:rPr>
        <w:t xml:space="preserve"> lethal and </w:t>
      </w:r>
      <w:r w:rsidRPr="00090DE9">
        <w:rPr>
          <w:rStyle w:val="StyleUnderline"/>
          <w:rFonts w:asciiTheme="minorHAnsi" w:hAnsiTheme="minorHAnsi" w:cstheme="minorHAnsi"/>
        </w:rPr>
        <w:t>effective weapons, than any military on Earth</w:t>
      </w:r>
      <w:r w:rsidRPr="00090DE9">
        <w:rPr>
          <w:rFonts w:asciiTheme="minorHAnsi" w:hAnsiTheme="minorHAnsi" w:cstheme="minorHAnsi"/>
          <w:sz w:val="16"/>
        </w:rPr>
        <w:t>.</w:t>
      </w:r>
    </w:p>
    <w:p w14:paraId="6E3E7D28"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w:t>
      </w:r>
    </w:p>
    <w:p w14:paraId="6E544FC1"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The bad news for Americans? </w:t>
      </w:r>
      <w:r w:rsidRPr="00090DE9">
        <w:rPr>
          <w:rStyle w:val="StyleUnderline"/>
          <w:rFonts w:asciiTheme="minorHAnsi" w:hAnsiTheme="minorHAnsi" w:cstheme="minorHAnsi"/>
        </w:rPr>
        <w:t xml:space="preserve">U.S. power and global influence have been </w:t>
      </w:r>
      <w:r w:rsidRPr="00090DE9">
        <w:rPr>
          <w:rStyle w:val="Emphasis"/>
          <w:rFonts w:asciiTheme="minorHAnsi" w:hAnsiTheme="minorHAnsi" w:cstheme="minorHAnsi"/>
        </w:rPr>
        <w:t>declining</w:t>
      </w:r>
      <w:r w:rsidRPr="00090DE9">
        <w:rPr>
          <w:rFonts w:asciiTheme="minorHAnsi" w:hAnsiTheme="minorHAnsi" w:cstheme="minorHAnsi"/>
          <w:sz w:val="16"/>
        </w:rPr>
        <w:t xml:space="preserve">. In part, this is </w:t>
      </w:r>
      <w:r w:rsidRPr="00090DE9">
        <w:rPr>
          <w:rStyle w:val="StyleUnderline"/>
          <w:rFonts w:asciiTheme="minorHAnsi" w:hAnsiTheme="minorHAnsi" w:cstheme="minorHAnsi"/>
        </w:rPr>
        <w:t>because various</w:t>
      </w:r>
      <w:r w:rsidRPr="00090DE9">
        <w:rPr>
          <w:rFonts w:asciiTheme="minorHAnsi" w:hAnsiTheme="minorHAnsi" w:cstheme="minorHAnsi"/>
          <w:sz w:val="16"/>
        </w:rPr>
        <w:t xml:space="preserve"> once-</w:t>
      </w:r>
      <w:r w:rsidRPr="00090DE9">
        <w:rPr>
          <w:rStyle w:val="StyleUnderline"/>
          <w:rFonts w:asciiTheme="minorHAnsi" w:hAnsiTheme="minorHAnsi" w:cstheme="minorHAnsi"/>
        </w:rPr>
        <w:t>weak states have been growing stronger, and</w:t>
      </w:r>
      <w:r w:rsidRPr="00090DE9">
        <w:rPr>
          <w:rFonts w:asciiTheme="minorHAnsi" w:hAnsiTheme="minorHAnsi" w:cstheme="minorHAnsi"/>
          <w:sz w:val="16"/>
        </w:rPr>
        <w:t xml:space="preserve"> in part, it’s because </w:t>
      </w:r>
      <w:r w:rsidRPr="00090DE9">
        <w:rPr>
          <w:rStyle w:val="Emphasis"/>
          <w:rFonts w:asciiTheme="minorHAnsi" w:hAnsiTheme="minorHAnsi" w:cstheme="minorHAnsi"/>
        </w:rPr>
        <w:t>no state</w:t>
      </w:r>
      <w:r w:rsidRPr="00090DE9">
        <w:rPr>
          <w:rStyle w:val="StyleUnderline"/>
          <w:rFonts w:asciiTheme="minorHAnsi" w:hAnsiTheme="minorHAnsi" w:cstheme="minorHAnsi"/>
        </w:rPr>
        <w:t xml:space="preserve"> can be </w:t>
      </w:r>
      <w:r w:rsidRPr="00090DE9">
        <w:rPr>
          <w:rFonts w:asciiTheme="minorHAnsi" w:hAnsiTheme="minorHAnsi" w:cstheme="minorHAnsi"/>
          <w:sz w:val="16"/>
        </w:rPr>
        <w:t xml:space="preserve">as </w:t>
      </w:r>
      <w:r w:rsidRPr="00090DE9">
        <w:rPr>
          <w:rStyle w:val="StyleUnderline"/>
          <w:rFonts w:asciiTheme="minorHAnsi" w:hAnsiTheme="minorHAnsi" w:cstheme="minorHAnsi"/>
        </w:rPr>
        <w:t>autonomous</w:t>
      </w:r>
      <w:r w:rsidRPr="00090DE9">
        <w:rPr>
          <w:rFonts w:asciiTheme="minorHAnsi" w:hAnsiTheme="minorHAnsi" w:cstheme="minorHAnsi"/>
          <w:sz w:val="16"/>
        </w:rPr>
        <w:t xml:space="preserve"> today as it might have been in the past. The United States’ geographical position long helped protect it from external interference, while its strong military and economy enabled it to dominate or control numerous less powerful states. But </w:t>
      </w:r>
      <w:r w:rsidRPr="00090DE9">
        <w:rPr>
          <w:rStyle w:val="StyleUnderline"/>
          <w:rFonts w:asciiTheme="minorHAnsi" w:hAnsiTheme="minorHAnsi" w:cstheme="minorHAnsi"/>
        </w:rPr>
        <w:t>globalization</w:t>
      </w:r>
      <w:r w:rsidRPr="00090DE9">
        <w:rPr>
          <w:rFonts w:asciiTheme="minorHAnsi" w:hAnsiTheme="minorHAnsi" w:cstheme="minorHAnsi"/>
          <w:sz w:val="16"/>
        </w:rPr>
        <w:t xml:space="preserve"> has </w:t>
      </w:r>
      <w:r w:rsidRPr="00090DE9">
        <w:rPr>
          <w:rStyle w:val="StyleUnderline"/>
          <w:rFonts w:asciiTheme="minorHAnsi" w:hAnsiTheme="minorHAnsi" w:cstheme="minorHAnsi"/>
        </w:rPr>
        <w:t xml:space="preserve">reduced every state’s autonomy, creating </w:t>
      </w:r>
      <w:r w:rsidRPr="00090DE9">
        <w:rPr>
          <w:rStyle w:val="Emphasis"/>
          <w:rFonts w:asciiTheme="minorHAnsi" w:hAnsiTheme="minorHAnsi" w:cstheme="minorHAnsi"/>
        </w:rPr>
        <w:t>collective challenges</w:t>
      </w:r>
      <w:r w:rsidRPr="00090DE9">
        <w:rPr>
          <w:rStyle w:val="StyleUnderline"/>
          <w:rFonts w:asciiTheme="minorHAnsi" w:hAnsiTheme="minorHAnsi" w:cstheme="minorHAnsi"/>
        </w:rPr>
        <w:t xml:space="preserve"> — from climate change to</w:t>
      </w:r>
      <w:r w:rsidRPr="00090DE9">
        <w:rPr>
          <w:rFonts w:asciiTheme="minorHAnsi" w:hAnsiTheme="minorHAnsi" w:cstheme="minorHAnsi"/>
          <w:sz w:val="16"/>
        </w:rPr>
        <w:t xml:space="preserve"> the regulation of </w:t>
      </w:r>
      <w:r w:rsidRPr="00090DE9">
        <w:rPr>
          <w:rStyle w:val="StyleUnderline"/>
          <w:rFonts w:asciiTheme="minorHAnsi" w:hAnsiTheme="minorHAnsi" w:cstheme="minorHAnsi"/>
        </w:rPr>
        <w:t>capital — that no state can fully address</w:t>
      </w:r>
      <w:r w:rsidRPr="00090DE9">
        <w:rPr>
          <w:rFonts w:asciiTheme="minorHAnsi" w:hAnsiTheme="minorHAnsi" w:cstheme="minorHAnsi"/>
          <w:sz w:val="16"/>
        </w:rPr>
        <w:t xml:space="preserve"> on its own.</w:t>
      </w:r>
    </w:p>
    <w:p w14:paraId="3384926E"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U.S. power and </w:t>
      </w:r>
      <w:r w:rsidRPr="00090DE9">
        <w:rPr>
          <w:rStyle w:val="StyleUnderline"/>
          <w:rFonts w:asciiTheme="minorHAnsi" w:hAnsiTheme="minorHAnsi" w:cstheme="minorHAnsi"/>
        </w:rPr>
        <w:t>global influence</w:t>
      </w:r>
      <w:r w:rsidRPr="00090DE9">
        <w:rPr>
          <w:rFonts w:asciiTheme="minorHAnsi" w:hAnsiTheme="minorHAnsi" w:cstheme="minorHAnsi"/>
          <w:sz w:val="16"/>
        </w:rPr>
        <w:t xml:space="preserve"> have also </w:t>
      </w:r>
      <w:r w:rsidRPr="00090DE9">
        <w:rPr>
          <w:rStyle w:val="StyleUnderline"/>
          <w:rFonts w:asciiTheme="minorHAnsi" w:hAnsiTheme="minorHAnsi" w:cstheme="minorHAnsi"/>
        </w:rPr>
        <w:t xml:space="preserve">declined in </w:t>
      </w:r>
      <w:r w:rsidRPr="00090DE9">
        <w:rPr>
          <w:rStyle w:val="Emphasis"/>
          <w:rFonts w:asciiTheme="minorHAnsi" w:hAnsiTheme="minorHAnsi" w:cstheme="minorHAnsi"/>
        </w:rPr>
        <w:t>absolute terms</w:t>
      </w:r>
      <w:r w:rsidRPr="00090DE9">
        <w:rPr>
          <w:rFonts w:asciiTheme="minorHAnsi" w:hAnsiTheme="minorHAnsi" w:cstheme="minorHAnsi"/>
          <w:sz w:val="16"/>
        </w:rPr>
        <w:t xml:space="preserve">,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w:t>
      </w:r>
      <w:r w:rsidRPr="00090DE9">
        <w:rPr>
          <w:rStyle w:val="StyleUnderline"/>
          <w:rFonts w:asciiTheme="minorHAnsi" w:hAnsiTheme="minorHAnsi" w:cstheme="minorHAnsi"/>
        </w:rPr>
        <w:t xml:space="preserve">This </w:t>
      </w:r>
      <w:r w:rsidRPr="00090DE9">
        <w:rPr>
          <w:rStyle w:val="Emphasis"/>
          <w:rFonts w:asciiTheme="minorHAnsi" w:hAnsiTheme="minorHAnsi" w:cstheme="minorHAnsi"/>
        </w:rPr>
        <w:t>domestic decline</w:t>
      </w:r>
      <w:r w:rsidRPr="00090DE9">
        <w:rPr>
          <w:rFonts w:asciiTheme="minorHAnsi" w:hAnsiTheme="minorHAnsi" w:cstheme="minorHAnsi"/>
          <w:sz w:val="16"/>
        </w:rPr>
        <w:t xml:space="preserve"> jeopardizes the country’s continued ability to innovate and prosper; it also </w:t>
      </w:r>
      <w:r w:rsidRPr="00090DE9">
        <w:rPr>
          <w:rStyle w:val="StyleUnderline"/>
          <w:rFonts w:asciiTheme="minorHAnsi" w:hAnsiTheme="minorHAnsi" w:cstheme="minorHAnsi"/>
        </w:rPr>
        <w:t>makes American</w:t>
      </w:r>
      <w:r w:rsidRPr="00090DE9">
        <w:rPr>
          <w:rFonts w:asciiTheme="minorHAnsi" w:hAnsiTheme="minorHAnsi" w:cstheme="minorHAnsi"/>
          <w:sz w:val="16"/>
        </w:rPr>
        <w:t xml:space="preserve"> values and the American political and economic </w:t>
      </w:r>
      <w:r w:rsidRPr="00090DE9">
        <w:rPr>
          <w:rStyle w:val="StyleUnderline"/>
          <w:rFonts w:asciiTheme="minorHAnsi" w:hAnsiTheme="minorHAnsi" w:cstheme="minorHAnsi"/>
        </w:rPr>
        <w:t>systems less appealing to others</w:t>
      </w:r>
      <w:r w:rsidRPr="00090DE9">
        <w:rPr>
          <w:rFonts w:asciiTheme="minorHAnsi" w:hAnsiTheme="minorHAnsi" w:cstheme="minorHAnsi"/>
          <w:sz w:val="16"/>
        </w:rPr>
        <w:t>.</w:t>
      </w:r>
    </w:p>
    <w:p w14:paraId="7FF24E6A"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 continued or expanded by the Obama administration — and it’s no surprise that the United States has recently become less admired and less emulated around the globe, reducing American “soft power.”</w:t>
      </w:r>
    </w:p>
    <w:p w14:paraId="0DB72B2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No matter how you slice it, it comes to the same thing: Compared with 30 years ago, the United States today has a greatly reduced ability to control its own destiny or the destiny of other states. </w:t>
      </w:r>
      <w:r w:rsidRPr="00090DE9">
        <w:rPr>
          <w:rStyle w:val="StyleUnderline"/>
          <w:rFonts w:asciiTheme="minorHAnsi" w:hAnsiTheme="minorHAnsi" w:cstheme="minorHAnsi"/>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still has unprecedented power to destroy</w:t>
      </w:r>
      <w:r w:rsidRPr="00090DE9">
        <w:rPr>
          <w:rFonts w:asciiTheme="minorHAnsi" w:hAnsiTheme="minorHAnsi" w:cstheme="minorHAnsi"/>
          <w:sz w:val="16"/>
        </w:rPr>
        <w:t xml:space="preserve"> (Saddam Hussein and Osama bin Laden both discovered this, to their detriment). </w:t>
      </w:r>
      <w:r w:rsidRPr="00090DE9">
        <w:rPr>
          <w:rStyle w:val="StyleUnderline"/>
          <w:rFonts w:asciiTheme="minorHAnsi" w:hAnsiTheme="minorHAnsi" w:cstheme="minorHAnsi"/>
        </w:rPr>
        <w:t xml:space="preserve">But the country’s capacity for destruction is </w:t>
      </w:r>
      <w:r w:rsidRPr="00090DE9">
        <w:rPr>
          <w:rStyle w:val="Emphasis"/>
          <w:rFonts w:asciiTheme="minorHAnsi" w:hAnsiTheme="minorHAnsi" w:cstheme="minorHAnsi"/>
        </w:rPr>
        <w:t>not equaled</w:t>
      </w:r>
      <w:r w:rsidRPr="00090DE9">
        <w:rPr>
          <w:rStyle w:val="StyleUnderline"/>
          <w:rFonts w:asciiTheme="minorHAnsi" w:hAnsiTheme="minorHAnsi" w:cstheme="minorHAnsi"/>
        </w:rPr>
        <w:t xml:space="preserve"> by its capacity to </w:t>
      </w:r>
      <w:r w:rsidRPr="00090DE9">
        <w:rPr>
          <w:rStyle w:val="Emphasis"/>
          <w:rFonts w:asciiTheme="minorHAnsi" w:hAnsiTheme="minorHAnsi" w:cstheme="minorHAnsi"/>
        </w:rPr>
        <w:t>shape the behavior</w:t>
      </w:r>
      <w:r w:rsidRPr="00090DE9">
        <w:rPr>
          <w:rStyle w:val="StyleUnderline"/>
          <w:rFonts w:asciiTheme="minorHAnsi" w:hAnsiTheme="minorHAnsi" w:cstheme="minorHAnsi"/>
        </w:rPr>
        <w:t xml:space="preserve"> of other states</w:t>
      </w:r>
      <w:r w:rsidRPr="00090DE9">
        <w:rPr>
          <w:rFonts w:asciiTheme="minorHAnsi" w:hAnsiTheme="minorHAnsi" w:cstheme="minorHAnsi"/>
          <w:sz w:val="16"/>
        </w:rPr>
        <w:t xml:space="preserve"> or their populations, </w:t>
      </w:r>
      <w:r w:rsidRPr="00090DE9">
        <w:rPr>
          <w:rStyle w:val="StyleUnderline"/>
          <w:rFonts w:asciiTheme="minorHAnsi" w:hAnsiTheme="minorHAnsi" w:cstheme="minorHAnsi"/>
        </w:rPr>
        <w:t>and 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 xml:space="preserve">has </w:t>
      </w:r>
      <w:r w:rsidRPr="00090DE9">
        <w:rPr>
          <w:rStyle w:val="Emphasis"/>
          <w:rFonts w:asciiTheme="minorHAnsi" w:hAnsiTheme="minorHAnsi" w:cstheme="minorHAnsi"/>
        </w:rPr>
        <w:t>less and less ability</w:t>
      </w:r>
      <w:r w:rsidRPr="00090DE9">
        <w:rPr>
          <w:rStyle w:val="StyleUnderline"/>
          <w:rFonts w:asciiTheme="minorHAnsi" w:hAnsiTheme="minorHAnsi" w:cstheme="minorHAnsi"/>
        </w:rPr>
        <w:t xml:space="preserve"> to insulate itself from the world’s woes</w:t>
      </w:r>
      <w:r w:rsidRPr="00090DE9">
        <w:rPr>
          <w:rFonts w:asciiTheme="minorHAnsi" w:hAnsiTheme="minorHAnsi" w:cstheme="minorHAnsi"/>
          <w:sz w:val="16"/>
        </w:rPr>
        <w:t>.</w:t>
      </w:r>
    </w:p>
    <w:p w14:paraId="46FF2759"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Unfortunately, American political leaders share a bipartisan inclination to deny these realities. Mostly, they succumb to the Lake Wobegon effect: “</w:t>
      </w:r>
      <w:proofErr w:type="spellStart"/>
      <w:r w:rsidRPr="00090DE9">
        <w:rPr>
          <w:rFonts w:asciiTheme="minorHAnsi" w:hAnsiTheme="minorHAnsi" w:cstheme="minorHAnsi"/>
          <w:sz w:val="16"/>
        </w:rPr>
        <w:t>Declinism</w:t>
      </w:r>
      <w:proofErr w:type="spellEnd"/>
      <w:r w:rsidRPr="00090DE9">
        <w:rPr>
          <w:rFonts w:asciiTheme="minorHAnsi" w:hAnsiTheme="minorHAnsi" w:cstheme="minorHAnsi"/>
          <w:sz w:val="16"/>
        </w:rPr>
        <w:t>” and “declinist” have entered the American political vocabulary, but only as purely pejorative terms.</w:t>
      </w:r>
    </w:p>
    <w:p w14:paraId="4595534E"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This is both stupid and dangerous. How can we adapt our global strategy to compensate for the ways in which U.S. power has been declining if we refuse to admit that decline?</w:t>
      </w:r>
    </w:p>
    <w:p w14:paraId="0CA9A63D" w14:textId="77777777" w:rsidR="00B96DF7" w:rsidRPr="00090DE9" w:rsidRDefault="00B96DF7" w:rsidP="00B96DF7">
      <w:pPr>
        <w:rPr>
          <w:rFonts w:asciiTheme="minorHAnsi" w:hAnsiTheme="minorHAnsi" w:cstheme="minorHAnsi"/>
          <w:sz w:val="16"/>
        </w:rPr>
      </w:pPr>
      <w:r w:rsidRPr="00090DE9">
        <w:rPr>
          <w:rStyle w:val="StyleUnderline"/>
          <w:rFonts w:asciiTheme="minorHAnsi" w:hAnsiTheme="minorHAnsi" w:cstheme="minorHAnsi"/>
        </w:rPr>
        <w:t>Continued U.S. decline is</w:t>
      </w:r>
      <w:r w:rsidRPr="00090DE9">
        <w:rPr>
          <w:rFonts w:asciiTheme="minorHAnsi" w:hAnsiTheme="minorHAnsi" w:cstheme="minorHAnsi"/>
          <w:sz w:val="16"/>
        </w:rPr>
        <w:t xml:space="preserve"> certainly </w:t>
      </w:r>
      <w:r w:rsidRPr="00090DE9">
        <w:rPr>
          <w:rStyle w:val="Emphasis"/>
          <w:rFonts w:asciiTheme="minorHAnsi" w:hAnsiTheme="minorHAnsi" w:cstheme="minorHAnsi"/>
        </w:rPr>
        <w:t>not inevitable</w:t>
      </w:r>
      <w:r w:rsidRPr="00090DE9">
        <w:rPr>
          <w:rFonts w:asciiTheme="minorHAnsi" w:hAnsiTheme="minorHAnsi" w:cstheme="minorHAnsi"/>
          <w:sz w:val="16"/>
        </w:rPr>
        <w:t>,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w:t>
      </w:r>
    </w:p>
    <w:p w14:paraId="635B2FE6"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w:t>
      </w:r>
    </w:p>
    <w:p w14:paraId="3C497E2B"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III. Behind the Veil of Ignorance: Uncertainty as Lodestone</w:t>
      </w:r>
    </w:p>
    <w:p w14:paraId="6A7A1BDF"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w:t>
      </w:r>
    </w:p>
    <w:p w14:paraId="698C3B8F"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But paradoxically, this very </w:t>
      </w:r>
      <w:r w:rsidRPr="00090DE9">
        <w:rPr>
          <w:rStyle w:val="StyleUnderline"/>
          <w:rFonts w:asciiTheme="minorHAnsi" w:hAnsiTheme="minorHAnsi" w:cstheme="minorHAnsi"/>
        </w:rPr>
        <w:t xml:space="preserve">uncertainty should be a </w:t>
      </w:r>
      <w:r w:rsidRPr="00090DE9">
        <w:rPr>
          <w:rStyle w:val="Emphasis"/>
          <w:rFonts w:asciiTheme="minorHAnsi" w:hAnsiTheme="minorHAnsi" w:cstheme="minorHAnsi"/>
        </w:rPr>
        <w:t>lodestone</w:t>
      </w:r>
      <w:r w:rsidRPr="00090DE9">
        <w:rPr>
          <w:rStyle w:val="StyleUnderline"/>
          <w:rFonts w:asciiTheme="minorHAnsi" w:hAnsiTheme="minorHAnsi" w:cstheme="minorHAnsi"/>
        </w:rPr>
        <w:t>, pointing realists</w:t>
      </w:r>
      <w:r w:rsidRPr="00090DE9">
        <w:rPr>
          <w:rFonts w:asciiTheme="minorHAnsi" w:hAnsiTheme="minorHAnsi" w:cstheme="minorHAnsi"/>
          <w:sz w:val="16"/>
        </w:rPr>
        <w:t xml:space="preserve"> and idealists alike </w:t>
      </w:r>
      <w:r w:rsidRPr="00090DE9">
        <w:rPr>
          <w:rStyle w:val="StyleUnderline"/>
          <w:rFonts w:asciiTheme="minorHAnsi" w:hAnsiTheme="minorHAnsi" w:cstheme="minorHAnsi"/>
        </w:rPr>
        <w:t xml:space="preserve">toward a sensible, forward-looking </w:t>
      </w:r>
      <w:r w:rsidRPr="00090DE9">
        <w:rPr>
          <w:rStyle w:val="Emphasis"/>
          <w:rFonts w:asciiTheme="minorHAnsi" w:hAnsiTheme="minorHAnsi" w:cstheme="minorHAnsi"/>
        </w:rPr>
        <w:t>global strategy</w:t>
      </w:r>
      <w:r w:rsidRPr="00090DE9">
        <w:rPr>
          <w:rFonts w:asciiTheme="minorHAnsi" w:hAnsiTheme="minorHAnsi" w:cstheme="minorHAnsi"/>
          <w:sz w:val="16"/>
        </w:rPr>
        <w:t>. In fact, radical uncertainty can be a powerful tool for strategic planning.</w:t>
      </w:r>
    </w:p>
    <w:p w14:paraId="43D5DF53"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That may seem oxymoronic, but consider one of the 20th century’s most influential thought experiments: In his 1971 book, A Theory of Justice, philosopher John Rawls famously sought to use a hypothetical situation involving extreme uncertainty to derive optimal principles of justice.</w:t>
      </w:r>
    </w:p>
    <w:p w14:paraId="7EE54F16"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 xml:space="preserve">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w:t>
      </w:r>
      <w:proofErr w:type="spellStart"/>
      <w:proofErr w:type="gramStart"/>
      <w:r w:rsidRPr="00090DE9">
        <w:rPr>
          <w:rFonts w:asciiTheme="minorHAnsi" w:hAnsiTheme="minorHAnsi" w:cstheme="minorHAnsi"/>
          <w:sz w:val="8"/>
          <w:szCs w:val="14"/>
        </w:rPr>
        <w:t>any one</w:t>
      </w:r>
      <w:proofErr w:type="spellEnd"/>
      <w:proofErr w:type="gramEnd"/>
      <w:r w:rsidRPr="00090DE9">
        <w:rPr>
          <w:rFonts w:asciiTheme="minorHAnsi" w:hAnsiTheme="minorHAnsi" w:cstheme="minorHAnsi"/>
          <w:sz w:val="8"/>
          <w:szCs w:val="14"/>
        </w:rPr>
        <w:t xml:space="preserve"> know his fortune in the distribution of natural assets and abilities, his intelligence, strength, and the like.”</w:t>
      </w:r>
    </w:p>
    <w:p w14:paraId="3E17FA53"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w:t>
      </w:r>
    </w:p>
    <w:p w14:paraId="38EB1B65"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w:t>
      </w:r>
    </w:p>
    <w:p w14:paraId="2E86B1FB"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w:t>
      </w:r>
    </w:p>
    <w:p w14:paraId="0066BE2F"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In the international arena, the same is true.</w:t>
      </w:r>
    </w:p>
    <w:p w14:paraId="009AB5F1" w14:textId="77777777" w:rsidR="00B96DF7" w:rsidRPr="00090DE9" w:rsidRDefault="00B96DF7" w:rsidP="00B96DF7">
      <w:pPr>
        <w:rPr>
          <w:rFonts w:asciiTheme="minorHAnsi" w:hAnsiTheme="minorHAnsi" w:cstheme="minorHAnsi"/>
          <w:sz w:val="16"/>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obvious implications</w:t>
      </w:r>
      <w:r w:rsidRPr="00090DE9">
        <w:rPr>
          <w:rStyle w:val="StyleUnderline"/>
          <w:rFonts w:asciiTheme="minorHAnsi" w:hAnsiTheme="minorHAnsi" w:cstheme="minorHAnsi"/>
        </w:rPr>
        <w:t xml:space="preserve"> for global strategy</w:t>
      </w:r>
      <w:r w:rsidRPr="00090DE9">
        <w:rPr>
          <w:rFonts w:asciiTheme="minorHAnsi" w:hAnsiTheme="minorHAnsi" w:cstheme="minorHAnsi"/>
          <w:sz w:val="16"/>
        </w:rPr>
        <w:t>. Empires, like individuals, can sink into poverty, illness, or simple old age — and in an era of uncertainty, empires, like individuals, would do well to hedge against the possibility of future misfortune.</w:t>
      </w:r>
    </w:p>
    <w:p w14:paraId="4A42A01D"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w:t>
      </w:r>
    </w:p>
    <w:p w14:paraId="79055E46"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Here’s my thought experiment.</w:t>
      </w:r>
    </w:p>
    <w:p w14:paraId="5DFE8B81"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w:t>
      </w:r>
    </w:p>
    <w:p w14:paraId="093AB93F"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w:t>
      </w:r>
    </w:p>
    <w:p w14:paraId="2CE15026"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 xml:space="preserve">Of course, this shouldn’t really be called a “thought experiment” at all: The United States already operates behind a veil of </w:t>
      </w:r>
      <w:proofErr w:type="gramStart"/>
      <w:r w:rsidRPr="00090DE9">
        <w:rPr>
          <w:rFonts w:asciiTheme="minorHAnsi" w:hAnsiTheme="minorHAnsi" w:cstheme="minorHAnsi"/>
          <w:sz w:val="8"/>
          <w:szCs w:val="14"/>
        </w:rPr>
        <w:t>ignorance, if</w:t>
      </w:r>
      <w:proofErr w:type="gramEnd"/>
      <w:r w:rsidRPr="00090DE9">
        <w:rPr>
          <w:rFonts w:asciiTheme="minorHAnsi" w:hAnsiTheme="minorHAnsi" w:cstheme="minorHAnsi"/>
          <w:sz w:val="8"/>
          <w:szCs w:val="14"/>
        </w:rPr>
        <w:t xml:space="preserve">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w:t>
      </w:r>
    </w:p>
    <w:p w14:paraId="5ACC865D" w14:textId="77777777" w:rsidR="00B96DF7" w:rsidRPr="00090DE9" w:rsidRDefault="00B96DF7" w:rsidP="00B96DF7">
      <w:pPr>
        <w:rPr>
          <w:rFonts w:asciiTheme="minorHAnsi" w:hAnsiTheme="minorHAnsi" w:cstheme="minorHAnsi"/>
          <w:sz w:val="8"/>
          <w:szCs w:val="14"/>
        </w:rPr>
      </w:pPr>
      <w:r w:rsidRPr="00090DE9">
        <w:rPr>
          <w:rFonts w:asciiTheme="minorHAnsi" w:hAnsiTheme="minorHAnsi" w:cstheme="minorHAnsi"/>
          <w:sz w:val="8"/>
          <w:szCs w:val="14"/>
        </w:rPr>
        <w:t>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w:t>
      </w:r>
    </w:p>
    <w:p w14:paraId="734B7F5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But this is shortsighted and dangerous. </w:t>
      </w:r>
      <w:r w:rsidRPr="00090DE9">
        <w:rPr>
          <w:rStyle w:val="StyleUnderline"/>
          <w:rFonts w:asciiTheme="minorHAnsi" w:hAnsiTheme="minorHAnsi" w:cstheme="minorHAnsi"/>
        </w:rPr>
        <w:t xml:space="preserve">Empires that </w:t>
      </w:r>
      <w:r w:rsidRPr="00090DE9">
        <w:rPr>
          <w:rStyle w:val="Emphasis"/>
          <w:rFonts w:asciiTheme="minorHAnsi" w:hAnsiTheme="minorHAnsi" w:cstheme="minorHAnsi"/>
        </w:rPr>
        <w:t>refuse to accept reality</w:t>
      </w:r>
      <w:r w:rsidRPr="00090DE9">
        <w:rPr>
          <w:rStyle w:val="StyleUnderline"/>
          <w:rFonts w:asciiTheme="minorHAnsi" w:hAnsiTheme="minorHAnsi" w:cstheme="minorHAnsi"/>
        </w:rPr>
        <w:t xml:space="preserve"> tend to </w:t>
      </w:r>
      <w:r w:rsidRPr="00090DE9">
        <w:rPr>
          <w:rStyle w:val="Emphasis"/>
          <w:rFonts w:asciiTheme="minorHAnsi" w:hAnsiTheme="minorHAnsi" w:cstheme="minorHAnsi"/>
        </w:rPr>
        <w:t>rapidly decline</w:t>
      </w:r>
      <w:r w:rsidRPr="00090DE9">
        <w:rPr>
          <w:rStyle w:val="StyleUnderline"/>
          <w:rFonts w:asciiTheme="minorHAnsi" w:hAnsiTheme="minorHAnsi" w:cstheme="minorHAnsi"/>
        </w:rPr>
        <w:t>. A clear-eyed acceptance of uncertainty</w:t>
      </w:r>
      <w:r w:rsidRPr="00090DE9">
        <w:rPr>
          <w:rFonts w:asciiTheme="minorHAnsi" w:hAnsiTheme="minorHAnsi" w:cstheme="minorHAnsi"/>
          <w:sz w:val="16"/>
        </w:rPr>
        <w:t xml:space="preserve"> and risk </w:t>
      </w:r>
      <w:r w:rsidRPr="00090DE9">
        <w:rPr>
          <w:rStyle w:val="StyleUnderline"/>
          <w:rFonts w:asciiTheme="minorHAnsi" w:hAnsiTheme="minorHAnsi" w:cstheme="minorHAnsi"/>
        </w:rPr>
        <w:t xml:space="preserve">is the </w:t>
      </w:r>
      <w:r w:rsidRPr="00090DE9">
        <w:rPr>
          <w:rStyle w:val="Emphasis"/>
          <w:rFonts w:asciiTheme="minorHAnsi" w:hAnsiTheme="minorHAnsi" w:cstheme="minorHAnsi"/>
        </w:rPr>
        <w:t>surest route</w:t>
      </w:r>
      <w:r w:rsidRPr="00090DE9">
        <w:rPr>
          <w:rStyle w:val="StyleUnderline"/>
          <w:rFonts w:asciiTheme="minorHAnsi" w:hAnsiTheme="minorHAnsi" w:cstheme="minorHAnsi"/>
        </w:rPr>
        <w:t xml:space="preserve"> to a more secure future</w:t>
      </w:r>
      <w:r w:rsidRPr="00090DE9">
        <w:rPr>
          <w:rFonts w:asciiTheme="minorHAnsi" w:hAnsiTheme="minorHAnsi" w:cstheme="minorHAnsi"/>
          <w:sz w:val="16"/>
        </w:rPr>
        <w:t xml:space="preserve">. Instead of blinding us or paralyzing us, the </w:t>
      </w:r>
      <w:r w:rsidRPr="00090DE9">
        <w:rPr>
          <w:rStyle w:val="StyleUnderline"/>
          <w:rFonts w:asciiTheme="minorHAnsi" w:hAnsiTheme="minorHAnsi" w:cstheme="minorHAnsi"/>
        </w:rPr>
        <w:t>uncertainty</w:t>
      </w:r>
      <w:r w:rsidRPr="00090DE9">
        <w:rPr>
          <w:rFonts w:asciiTheme="minorHAnsi" w:hAnsiTheme="minorHAnsi" w:cstheme="minorHAnsi"/>
          <w:sz w:val="16"/>
        </w:rPr>
        <w:t xml:space="preserve"> of our future </w:t>
      </w:r>
      <w:r w:rsidRPr="00090DE9">
        <w:rPr>
          <w:rStyle w:val="StyleUnderline"/>
          <w:rFonts w:asciiTheme="minorHAnsi" w:hAnsiTheme="minorHAnsi" w:cstheme="minorHAnsi"/>
        </w:rPr>
        <w:t>should motivate</w:t>
      </w:r>
      <w:r w:rsidRPr="00090DE9">
        <w:rPr>
          <w:rFonts w:asciiTheme="minorHAnsi" w:hAnsiTheme="minorHAnsi" w:cstheme="minorHAnsi"/>
          <w:sz w:val="16"/>
        </w:rPr>
        <w:t xml:space="preserve"> us to engage in more responsible </w:t>
      </w:r>
      <w:r w:rsidRPr="00090DE9">
        <w:rPr>
          <w:rStyle w:val="StyleUnderline"/>
          <w:rFonts w:asciiTheme="minorHAnsi" w:hAnsiTheme="minorHAnsi" w:cstheme="minorHAnsi"/>
        </w:rPr>
        <w:t>strategic planning</w:t>
      </w:r>
      <w:r w:rsidRPr="00090DE9">
        <w:rPr>
          <w:rFonts w:asciiTheme="minorHAnsi" w:hAnsiTheme="minorHAnsi" w:cstheme="minorHAnsi"/>
          <w:sz w:val="16"/>
        </w:rPr>
        <w:t>.</w:t>
      </w:r>
    </w:p>
    <w:p w14:paraId="3261197A"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If </w:t>
      </w:r>
      <w:r w:rsidRPr="00090DE9">
        <w:rPr>
          <w:rStyle w:val="StyleUnderline"/>
          <w:rFonts w:asciiTheme="minorHAnsi" w:hAnsiTheme="minorHAnsi" w:cstheme="minorHAnsi"/>
        </w:rPr>
        <w:t>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can manage to be as rational as Rawls’s hypothetical decision-makers, it should adopt a similar maximin rule of decision: It </w:t>
      </w:r>
      <w:r w:rsidRPr="00090DE9">
        <w:rPr>
          <w:rStyle w:val="StyleUnderline"/>
          <w:rFonts w:asciiTheme="minorHAnsi" w:hAnsiTheme="minorHAnsi" w:cstheme="minorHAnsi"/>
        </w:rPr>
        <w:t xml:space="preserve">should prefer </w:t>
      </w:r>
      <w:r w:rsidRPr="00090DE9">
        <w:rPr>
          <w:rStyle w:val="Emphasis"/>
          <w:rFonts w:asciiTheme="minorHAnsi" w:hAnsiTheme="minorHAnsi" w:cstheme="minorHAnsi"/>
        </w:rPr>
        <w:t>international rules</w:t>
      </w:r>
      <w:r w:rsidRPr="00090DE9">
        <w:rPr>
          <w:rStyle w:val="StyleUnderline"/>
          <w:rFonts w:asciiTheme="minorHAnsi" w:hAnsiTheme="minorHAnsi" w:cstheme="minorHAnsi"/>
        </w:rPr>
        <w:t xml:space="preserve"> and institutions that will </w:t>
      </w:r>
      <w:r w:rsidRPr="00090DE9">
        <w:rPr>
          <w:rStyle w:val="Emphasis"/>
          <w:rFonts w:asciiTheme="minorHAnsi" w:hAnsiTheme="minorHAnsi" w:cstheme="minorHAnsi"/>
        </w:rPr>
        <w:t>maximize America’s odds</w:t>
      </w:r>
      <w:r w:rsidRPr="00090DE9">
        <w:rPr>
          <w:rStyle w:val="StyleUnderline"/>
          <w:rFonts w:asciiTheme="minorHAnsi" w:hAnsiTheme="minorHAnsi" w:cstheme="minorHAnsi"/>
        </w:rPr>
        <w:t xml:space="preserve"> of thriving</w:t>
      </w:r>
      <w:r w:rsidRPr="00090DE9">
        <w:rPr>
          <w:rFonts w:asciiTheme="minorHAnsi" w:hAnsiTheme="minorHAnsi" w:cstheme="minorHAnsi"/>
          <w:sz w:val="16"/>
        </w:rPr>
        <w:t xml:space="preserve">, even </w:t>
      </w:r>
      <w:r w:rsidRPr="00090DE9">
        <w:rPr>
          <w:rStyle w:val="StyleUnderline"/>
          <w:rFonts w:asciiTheme="minorHAnsi" w:hAnsiTheme="minorHAnsi" w:cstheme="minorHAnsi"/>
        </w:rPr>
        <w:t>in a worst-case future scenario</w:t>
      </w:r>
      <w:r w:rsidRPr="00090DE9">
        <w:rPr>
          <w:rFonts w:asciiTheme="minorHAnsi" w:hAnsiTheme="minorHAnsi" w:cstheme="minorHAnsi"/>
          <w:sz w:val="16"/>
        </w:rPr>
        <w:t>. In fact, we should wish for international rules and institutions that will be kindest to the individuals living in what is now the United States and their descendants, even if the United States should someday cease to exist entirely.</w:t>
      </w:r>
    </w:p>
    <w:p w14:paraId="521B3450"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Could happen, folks. Look around you. Do you see the Roman Empire, or the Aztec Empire, or the Ottoman Empire?</w:t>
      </w:r>
    </w:p>
    <w:p w14:paraId="78B2B67A"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IV. From Messiness to Strategy: A Preliminary Sketch</w:t>
      </w:r>
    </w:p>
    <w:p w14:paraId="7B0F6937" w14:textId="77777777" w:rsidR="00B96DF7" w:rsidRPr="00090DE9" w:rsidRDefault="00B96DF7" w:rsidP="00B96DF7">
      <w:pPr>
        <w:rPr>
          <w:rFonts w:asciiTheme="minorHAnsi" w:hAnsiTheme="minorHAnsi" w:cstheme="minorHAnsi"/>
          <w:sz w:val="16"/>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urgent implications</w:t>
      </w:r>
      <w:r w:rsidRPr="00090DE9">
        <w:rPr>
          <w:rStyle w:val="StyleUnderline"/>
          <w:rFonts w:asciiTheme="minorHAnsi" w:hAnsiTheme="minorHAnsi" w:cstheme="minorHAnsi"/>
        </w:rPr>
        <w:t xml:space="preserve"> for</w:t>
      </w:r>
      <w:r w:rsidRPr="00090DE9">
        <w:rPr>
          <w:rFonts w:asciiTheme="minorHAnsi" w:hAnsiTheme="minorHAnsi" w:cstheme="minorHAnsi"/>
          <w:sz w:val="16"/>
        </w:rPr>
        <w:t xml:space="preserve"> U.S. </w:t>
      </w:r>
      <w:r w:rsidRPr="00090DE9">
        <w:rPr>
          <w:rStyle w:val="StyleUnderline"/>
          <w:rFonts w:asciiTheme="minorHAnsi" w:hAnsiTheme="minorHAnsi" w:cstheme="minorHAnsi"/>
        </w:rPr>
        <w:t>strategic planning</w:t>
      </w:r>
      <w:r w:rsidRPr="00090DE9">
        <w:rPr>
          <w:rFonts w:asciiTheme="minorHAnsi" w:hAnsiTheme="minorHAnsi" w:cstheme="minorHAnsi"/>
          <w:sz w:val="16"/>
        </w:rPr>
        <w:t xml:space="preserve">. Precisely </w:t>
      </w:r>
      <w:r w:rsidRPr="00090DE9">
        <w:rPr>
          <w:rStyle w:val="StyleUnderline"/>
          <w:rFonts w:asciiTheme="minorHAnsi" w:hAnsiTheme="minorHAnsi" w:cstheme="minorHAnsi"/>
        </w:rPr>
        <w:t>because U.S. global power may</w:t>
      </w:r>
      <w:r w:rsidRPr="00090DE9">
        <w:rPr>
          <w:rFonts w:asciiTheme="minorHAnsi" w:hAnsiTheme="minorHAnsi" w:cstheme="minorHAnsi"/>
          <w:sz w:val="16"/>
        </w:rPr>
        <w:t xml:space="preserve"> very well </w:t>
      </w:r>
      <w:r w:rsidRPr="00090DE9">
        <w:rPr>
          <w:rStyle w:val="StyleUnderline"/>
          <w:rFonts w:asciiTheme="minorHAnsi" w:hAnsiTheme="minorHAnsi" w:cstheme="minorHAnsi"/>
        </w:rPr>
        <w:t>continue to decline, the U</w:t>
      </w:r>
      <w:r w:rsidRPr="00090DE9">
        <w:rPr>
          <w:rFonts w:asciiTheme="minorHAnsi" w:hAnsiTheme="minorHAnsi" w:cstheme="minorHAnsi"/>
          <w:sz w:val="16"/>
        </w:rPr>
        <w:t xml:space="preserve">nited </w:t>
      </w:r>
      <w:r w:rsidRPr="00090DE9">
        <w:rPr>
          <w:rStyle w:val="StyleUnderline"/>
          <w:rFonts w:asciiTheme="minorHAnsi" w:hAnsiTheme="minorHAnsi" w:cstheme="minorHAnsi"/>
        </w:rPr>
        <w:t>S</w:t>
      </w:r>
      <w:r w:rsidRPr="00090DE9">
        <w:rPr>
          <w:rFonts w:asciiTheme="minorHAnsi" w:hAnsiTheme="minorHAnsi" w:cstheme="minorHAnsi"/>
          <w:sz w:val="16"/>
        </w:rPr>
        <w:t xml:space="preserve">tates </w:t>
      </w:r>
      <w:r w:rsidRPr="00090DE9">
        <w:rPr>
          <w:rStyle w:val="StyleUnderline"/>
          <w:rFonts w:asciiTheme="minorHAnsi" w:hAnsiTheme="minorHAnsi" w:cstheme="minorHAnsi"/>
        </w:rPr>
        <w:t>should use</w:t>
      </w:r>
      <w:r w:rsidRPr="00090DE9">
        <w:rPr>
          <w:rFonts w:asciiTheme="minorHAnsi" w:hAnsiTheme="minorHAnsi" w:cstheme="minorHAnsi"/>
          <w:sz w:val="16"/>
        </w:rPr>
        <w:t xml:space="preserve"> the very considerable military, political, cultural, and economic </w:t>
      </w:r>
      <w:r w:rsidRPr="00090DE9">
        <w:rPr>
          <w:rStyle w:val="StyleUnderline"/>
          <w:rFonts w:asciiTheme="minorHAnsi" w:hAnsiTheme="minorHAnsi" w:cstheme="minorHAnsi"/>
        </w:rPr>
        <w:t>power</w:t>
      </w:r>
      <w:r w:rsidRPr="00090DE9">
        <w:rPr>
          <w:rFonts w:asciiTheme="minorHAnsi" w:hAnsiTheme="minorHAnsi" w:cstheme="minorHAnsi"/>
          <w:sz w:val="16"/>
        </w:rPr>
        <w:t xml:space="preserve"> it still has </w:t>
      </w:r>
      <w:r w:rsidRPr="00090DE9">
        <w:rPr>
          <w:rStyle w:val="StyleUnderline"/>
          <w:rFonts w:asciiTheme="minorHAnsi" w:hAnsiTheme="minorHAnsi" w:cstheme="minorHAnsi"/>
        </w:rPr>
        <w:t xml:space="preserve">to foster the </w:t>
      </w:r>
      <w:r w:rsidRPr="00090DE9">
        <w:rPr>
          <w:rStyle w:val="Emphasis"/>
          <w:rFonts w:asciiTheme="minorHAnsi" w:hAnsiTheme="minorHAnsi" w:cstheme="minorHAnsi"/>
        </w:rPr>
        <w:t>international order</w:t>
      </w:r>
      <w:r w:rsidRPr="00090DE9">
        <w:rPr>
          <w:rFonts w:asciiTheme="minorHAnsi" w:hAnsiTheme="minorHAnsi" w:cstheme="minorHAnsi"/>
          <w:sz w:val="16"/>
        </w:rPr>
        <w:t xml:space="preserve"> most </w:t>
      </w:r>
      <w:r w:rsidRPr="00090DE9">
        <w:rPr>
          <w:rStyle w:val="StyleUnderline"/>
          <w:rFonts w:asciiTheme="minorHAnsi" w:hAnsiTheme="minorHAnsi" w:cstheme="minorHAnsi"/>
        </w:rPr>
        <w:t>likely to benefit the country if it</w:t>
      </w:r>
      <w:r w:rsidRPr="00090DE9">
        <w:rPr>
          <w:rFonts w:asciiTheme="minorHAnsi" w:hAnsiTheme="minorHAnsi" w:cstheme="minorHAnsi"/>
          <w:sz w:val="16"/>
        </w:rPr>
        <w:t xml:space="preserve"> someday </w:t>
      </w:r>
      <w:r w:rsidRPr="00090DE9">
        <w:rPr>
          <w:rStyle w:val="StyleUnderline"/>
          <w:rFonts w:asciiTheme="minorHAnsi" w:hAnsiTheme="minorHAnsi" w:cstheme="minorHAnsi"/>
        </w:rPr>
        <w:t>loses that power</w:t>
      </w:r>
      <w:r w:rsidRPr="00090DE9">
        <w:rPr>
          <w:rFonts w:asciiTheme="minorHAnsi" w:hAnsiTheme="minorHAnsi" w:cstheme="minorHAnsi"/>
          <w:sz w:val="16"/>
        </w:rPr>
        <w:t>.</w:t>
      </w:r>
    </w:p>
    <w:p w14:paraId="19446FC6" w14:textId="77777777" w:rsidR="00B96DF7" w:rsidRPr="00090DE9" w:rsidRDefault="00B96DF7" w:rsidP="00B96DF7">
      <w:pPr>
        <w:rPr>
          <w:rFonts w:asciiTheme="minorHAnsi" w:hAnsiTheme="minorHAnsi" w:cstheme="minorHAnsi"/>
          <w:sz w:val="16"/>
        </w:rPr>
      </w:pPr>
      <w:r w:rsidRPr="00090DE9">
        <w:rPr>
          <w:rStyle w:val="StyleUnderline"/>
          <w:rFonts w:asciiTheme="minorHAnsi" w:hAnsiTheme="minorHAnsi" w:cstheme="minorHAnsi"/>
        </w:rPr>
        <w:t>The ultimate objective of U.S. grand strategy should be</w:t>
      </w:r>
      <w:r w:rsidRPr="00090DE9">
        <w:rPr>
          <w:rFonts w:asciiTheme="minorHAnsi" w:hAnsiTheme="minorHAnsi" w:cstheme="minorHAnsi"/>
          <w:sz w:val="16"/>
        </w:rPr>
        <w:t xml:space="preserve"> the </w:t>
      </w:r>
      <w:r w:rsidRPr="00090DE9">
        <w:rPr>
          <w:rStyle w:val="StyleUnderline"/>
          <w:rFonts w:asciiTheme="minorHAnsi" w:hAnsiTheme="minorHAnsi" w:cstheme="minorHAnsi"/>
        </w:rPr>
        <w:t xml:space="preserve">creation of an </w:t>
      </w:r>
      <w:r w:rsidRPr="00090DE9">
        <w:rPr>
          <w:rStyle w:val="Emphasis"/>
          <w:rFonts w:asciiTheme="minorHAnsi" w:hAnsiTheme="minorHAnsi" w:cstheme="minorHAnsi"/>
        </w:rPr>
        <w:t>equitable</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peaceful</w:t>
      </w:r>
      <w:r w:rsidRPr="00090DE9">
        <w:rPr>
          <w:rStyle w:val="StyleUnderline"/>
          <w:rFonts w:asciiTheme="minorHAnsi" w:hAnsiTheme="minorHAnsi" w:cstheme="minorHAnsi"/>
        </w:rPr>
        <w:t xml:space="preserve"> international order with an </w:t>
      </w:r>
      <w:r w:rsidRPr="00090DE9">
        <w:rPr>
          <w:rStyle w:val="Emphasis"/>
          <w:rFonts w:asciiTheme="minorHAnsi" w:hAnsiTheme="minorHAnsi" w:cstheme="minorHAnsi"/>
        </w:rPr>
        <w:t>effective system</w:t>
      </w:r>
      <w:r w:rsidRPr="00090DE9">
        <w:rPr>
          <w:rStyle w:val="StyleUnderline"/>
          <w:rFonts w:asciiTheme="minorHAnsi" w:hAnsiTheme="minorHAnsi" w:cstheme="minorHAnsi"/>
        </w:rPr>
        <w:t xml:space="preserve"> of </w:t>
      </w:r>
      <w:r w:rsidRPr="00090DE9">
        <w:rPr>
          <w:rStyle w:val="Emphasis"/>
          <w:rFonts w:asciiTheme="minorHAnsi" w:hAnsiTheme="minorHAnsi" w:cstheme="minorHAnsi"/>
        </w:rPr>
        <w:t>global governance</w:t>
      </w:r>
      <w:r w:rsidRPr="00090DE9">
        <w:rPr>
          <w:rStyle w:val="StyleUnderline"/>
          <w:rFonts w:asciiTheme="minorHAnsi" w:hAnsiTheme="minorHAnsi" w:cstheme="minorHAnsi"/>
        </w:rPr>
        <w:t xml:space="preserve"> — one</w:t>
      </w:r>
      <w:r w:rsidRPr="00090DE9">
        <w:rPr>
          <w:rFonts w:asciiTheme="minorHAnsi" w:hAnsiTheme="minorHAnsi" w:cstheme="minorHAnsi"/>
          <w:sz w:val="16"/>
        </w:rPr>
        <w:t xml:space="preserve"> that is </w:t>
      </w:r>
      <w:r w:rsidRPr="00090DE9">
        <w:rPr>
          <w:rStyle w:val="Emphasis"/>
          <w:rFonts w:asciiTheme="minorHAnsi" w:hAnsiTheme="minorHAnsi" w:cstheme="minorHAnsi"/>
        </w:rPr>
        <w:t>built upon respect</w:t>
      </w:r>
      <w:r w:rsidRPr="00090DE9">
        <w:rPr>
          <w:rStyle w:val="StyleUnderline"/>
          <w:rFonts w:asciiTheme="minorHAnsi" w:hAnsiTheme="minorHAnsi" w:cstheme="minorHAnsi"/>
        </w:rPr>
        <w:t xml:space="preserve"> for </w:t>
      </w:r>
      <w:r w:rsidRPr="00090DE9">
        <w:rPr>
          <w:rStyle w:val="Emphasis"/>
          <w:rFonts w:asciiTheme="minorHAnsi" w:hAnsiTheme="minorHAnsi" w:cstheme="minorHAnsi"/>
        </w:rPr>
        <w:t>human dignity</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human rights</w:t>
      </w:r>
      <w:r w:rsidRPr="00090DE9">
        <w:rPr>
          <w:rStyle w:val="StyleUnderline"/>
          <w:rFonts w:asciiTheme="minorHAnsi" w:hAnsiTheme="minorHAnsi" w:cstheme="minorHAnsi"/>
        </w:rPr>
        <w:t xml:space="preserve">, and the </w:t>
      </w:r>
      <w:r w:rsidRPr="00090DE9">
        <w:rPr>
          <w:rStyle w:val="Emphasis"/>
          <w:rFonts w:asciiTheme="minorHAnsi" w:hAnsiTheme="minorHAnsi" w:cstheme="minorHAnsi"/>
        </w:rPr>
        <w:t>rule of law</w:t>
      </w:r>
      <w:r w:rsidRPr="00090DE9">
        <w:rPr>
          <w:rStyle w:val="StyleUnderline"/>
          <w:rFonts w:asciiTheme="minorHAnsi" w:hAnsiTheme="minorHAnsi" w:cstheme="minorHAnsi"/>
        </w:rPr>
        <w:t>, with robust mechanisms for resolving</w:t>
      </w:r>
      <w:r w:rsidRPr="00090DE9">
        <w:rPr>
          <w:rFonts w:asciiTheme="minorHAnsi" w:hAnsiTheme="minorHAnsi" w:cstheme="minorHAnsi"/>
          <w:sz w:val="16"/>
        </w:rPr>
        <w:t xml:space="preserve"> thorny </w:t>
      </w:r>
      <w:r w:rsidRPr="00090DE9">
        <w:rPr>
          <w:rStyle w:val="Emphasis"/>
          <w:rFonts w:asciiTheme="minorHAnsi" w:hAnsiTheme="minorHAnsi" w:cstheme="minorHAnsi"/>
        </w:rPr>
        <w:t>collective problems</w:t>
      </w:r>
      <w:r w:rsidRPr="00090DE9">
        <w:rPr>
          <w:rFonts w:asciiTheme="minorHAnsi" w:hAnsiTheme="minorHAnsi" w:cstheme="minorHAnsi"/>
          <w:sz w:val="16"/>
        </w:rPr>
        <w:t>.</w:t>
      </w:r>
    </w:p>
    <w:p w14:paraId="7180BE1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w:t>
      </w:r>
    </w:p>
    <w:p w14:paraId="73097D47"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But, one might argue, the United States already tries to promote such a global order — right?</w:t>
      </w:r>
    </w:p>
    <w:p w14:paraId="4E17EF9F" w14:textId="77777777" w:rsidR="00B96DF7" w:rsidRPr="00090DE9" w:rsidRDefault="00B96DF7" w:rsidP="00B96DF7">
      <w:pPr>
        <w:rPr>
          <w:rFonts w:asciiTheme="minorHAnsi" w:hAnsiTheme="minorHAnsi" w:cstheme="minorHAnsi"/>
          <w:sz w:val="16"/>
        </w:rPr>
      </w:pPr>
      <w:r w:rsidRPr="00090DE9">
        <w:rPr>
          <w:rFonts w:asciiTheme="minorHAnsi" w:hAnsiTheme="minorHAnsi" w:cstheme="minorHAnsi"/>
          <w:sz w:val="16"/>
        </w:rPr>
        <w:t xml:space="preserve">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090DE9">
        <w:rPr>
          <w:rStyle w:val="StyleUnderline"/>
          <w:rFonts w:asciiTheme="minorHAnsi" w:hAnsiTheme="minorHAnsi" w:cstheme="minorHAnsi"/>
        </w:rPr>
        <w:t xml:space="preserve">If we take seriously the many </w:t>
      </w:r>
      <w:r w:rsidRPr="00090DE9">
        <w:rPr>
          <w:rStyle w:val="Emphasis"/>
          <w:rFonts w:asciiTheme="minorHAnsi" w:hAnsiTheme="minorHAnsi" w:cstheme="minorHAnsi"/>
        </w:rPr>
        <w:t>potential dangers</w:t>
      </w:r>
      <w:r w:rsidRPr="00090DE9">
        <w:rPr>
          <w:rStyle w:val="StyleUnderline"/>
          <w:rFonts w:asciiTheme="minorHAnsi" w:hAnsiTheme="minorHAnsi" w:cstheme="minorHAnsi"/>
        </w:rPr>
        <w:t xml:space="preserve"> lurking in the</w:t>
      </w:r>
      <w:r w:rsidRPr="00090DE9">
        <w:rPr>
          <w:rFonts w:asciiTheme="minorHAnsi" w:hAnsiTheme="minorHAnsi" w:cstheme="minorHAnsi"/>
          <w:sz w:val="16"/>
        </w:rPr>
        <w:t xml:space="preserve"> unknowable </w:t>
      </w:r>
      <w:r w:rsidRPr="00090DE9">
        <w:rPr>
          <w:rStyle w:val="StyleUnderline"/>
          <w:rFonts w:asciiTheme="minorHAnsi" w:hAnsiTheme="minorHAnsi" w:cstheme="minorHAnsi"/>
        </w:rPr>
        <w:t>future</w:t>
      </w:r>
      <w:r w:rsidRPr="00090DE9">
        <w:rPr>
          <w:rFonts w:asciiTheme="minorHAnsi" w:hAnsiTheme="minorHAnsi" w:cstheme="minorHAnsi"/>
          <w:sz w:val="16"/>
        </w:rPr>
        <w:t xml:space="preserve">, however, </w:t>
      </w:r>
      <w:r w:rsidRPr="00090DE9">
        <w:rPr>
          <w:rStyle w:val="StyleUnderline"/>
          <w:rFonts w:asciiTheme="minorHAnsi" w:hAnsiTheme="minorHAnsi" w:cstheme="minorHAnsi"/>
        </w:rPr>
        <w:t xml:space="preserve">fostering a </w:t>
      </w:r>
      <w:r w:rsidRPr="00090DE9">
        <w:rPr>
          <w:rStyle w:val="Emphasis"/>
          <w:rFonts w:asciiTheme="minorHAnsi" w:hAnsiTheme="minorHAnsi" w:cstheme="minorHAnsi"/>
        </w:rPr>
        <w:t>stronger</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fairer</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more effective</w:t>
      </w:r>
      <w:r w:rsidRPr="00090DE9">
        <w:rPr>
          <w:rStyle w:val="StyleUnderline"/>
          <w:rFonts w:asciiTheme="minorHAnsi" w:hAnsiTheme="minorHAnsi" w:cstheme="minorHAnsi"/>
        </w:rPr>
        <w:t xml:space="preserve"> system of </w:t>
      </w:r>
      <w:r w:rsidRPr="00090DE9">
        <w:rPr>
          <w:rStyle w:val="Emphasis"/>
          <w:rFonts w:asciiTheme="minorHAnsi" w:hAnsiTheme="minorHAnsi" w:cstheme="minorHAnsi"/>
          <w:highlight w:val="green"/>
        </w:rPr>
        <w:t>international governance</w:t>
      </w:r>
      <w:r w:rsidRPr="00090DE9">
        <w:rPr>
          <w:rStyle w:val="StyleUnderline"/>
          <w:rFonts w:asciiTheme="minorHAnsi" w:hAnsiTheme="minorHAnsi" w:cstheme="minorHAnsi"/>
          <w:highlight w:val="green"/>
        </w:rPr>
        <w:t xml:space="preserve"> would become</w:t>
      </w:r>
      <w:r w:rsidRPr="00090DE9">
        <w:rPr>
          <w:rFonts w:asciiTheme="minorHAnsi" w:hAnsiTheme="minorHAnsi" w:cstheme="minorHAnsi"/>
          <w:sz w:val="16"/>
        </w:rPr>
        <w:t xml:space="preserve"> a matter of urgent national self-interest and </w:t>
      </w:r>
      <w:r w:rsidRPr="00090DE9">
        <w:rPr>
          <w:rStyle w:val="StyleUnderline"/>
          <w:rFonts w:asciiTheme="minorHAnsi" w:hAnsiTheme="minorHAnsi" w:cstheme="minorHAnsi"/>
          <w:highlight w:val="green"/>
        </w:rPr>
        <w:t xml:space="preserve">our </w:t>
      </w:r>
      <w:r w:rsidRPr="00090DE9">
        <w:rPr>
          <w:rStyle w:val="Emphasis"/>
          <w:rFonts w:asciiTheme="minorHAnsi" w:hAnsiTheme="minorHAnsi" w:cstheme="minorHAnsi"/>
          <w:highlight w:val="green"/>
        </w:rPr>
        <w:t>highest</w:t>
      </w:r>
      <w:r w:rsidRPr="00090DE9">
        <w:rPr>
          <w:rStyle w:val="Emphasis"/>
          <w:rFonts w:asciiTheme="minorHAnsi" w:hAnsiTheme="minorHAnsi" w:cstheme="minorHAnsi"/>
        </w:rPr>
        <w:t xml:space="preserve"> strategic </w:t>
      </w:r>
      <w:r w:rsidRPr="00090DE9">
        <w:rPr>
          <w:rStyle w:val="Emphasis"/>
          <w:rFonts w:asciiTheme="minorHAnsi" w:hAnsiTheme="minorHAnsi" w:cstheme="minorHAnsi"/>
          <w:highlight w:val="green"/>
        </w:rPr>
        <w:t>priority</w:t>
      </w:r>
      <w:r w:rsidRPr="00090DE9">
        <w:rPr>
          <w:rFonts w:asciiTheme="minorHAnsi" w:hAnsiTheme="minorHAnsi" w:cstheme="minorHAnsi"/>
          <w:sz w:val="16"/>
        </w:rPr>
        <w:t xml:space="preserve"> — something that should be reflected both in our policies and in our budgetary decisions.</w:t>
      </w:r>
    </w:p>
    <w:p w14:paraId="07509715" w14:textId="77777777" w:rsidR="00B96DF7" w:rsidRPr="003530AE" w:rsidRDefault="00B96DF7" w:rsidP="00B96DF7">
      <w:pPr>
        <w:rPr>
          <w:rFonts w:asciiTheme="minorHAnsi" w:hAnsiTheme="minorHAnsi" w:cstheme="minorHAnsi"/>
          <w:sz w:val="16"/>
        </w:rPr>
      </w:pPr>
      <w:r w:rsidRPr="00090DE9">
        <w:rPr>
          <w:rStyle w:val="StyleUnderline"/>
          <w:rFonts w:asciiTheme="minorHAnsi" w:hAnsiTheme="minorHAnsi" w:cstheme="minorHAnsi"/>
        </w:rPr>
        <w:t xml:space="preserve">An effective </w:t>
      </w:r>
      <w:r w:rsidRPr="00090DE9">
        <w:rPr>
          <w:rStyle w:val="Emphasis"/>
          <w:rFonts w:asciiTheme="minorHAnsi" w:hAnsiTheme="minorHAnsi" w:cstheme="minorHAnsi"/>
        </w:rPr>
        <w:t>global governance system</w:t>
      </w:r>
      <w:r w:rsidRPr="00090DE9">
        <w:rPr>
          <w:rStyle w:val="StyleUnderline"/>
          <w:rFonts w:asciiTheme="minorHAnsi" w:hAnsiTheme="minorHAnsi" w:cstheme="minorHAnsi"/>
        </w:rPr>
        <w:t xml:space="preserve"> would need to be built upon the recognition that states remain the primary mode of</w:t>
      </w:r>
      <w:r w:rsidRPr="00090DE9">
        <w:rPr>
          <w:rFonts w:asciiTheme="minorHAnsi" w:hAnsiTheme="minorHAnsi" w:cstheme="minorHAnsi"/>
          <w:sz w:val="16"/>
        </w:rPr>
        <w:t xml:space="preserve"> political and social </w:t>
      </w:r>
      <w:r w:rsidRPr="00090DE9">
        <w:rPr>
          <w:rStyle w:val="StyleUnderline"/>
          <w:rFonts w:asciiTheme="minorHAnsi" w:hAnsiTheme="minorHAnsi" w:cstheme="minorHAnsi"/>
        </w:rPr>
        <w:t>organization in the international sphere</w:t>
      </w:r>
      <w:r w:rsidRPr="00090DE9">
        <w:rPr>
          <w:rFonts w:asciiTheme="minorHAnsi" w:hAnsiTheme="minorHAnsi" w:cstheme="minorHAnsi"/>
          <w:sz w:val="16"/>
        </w:rPr>
        <w:t xml:space="preserve">, but also upon the recognition that new forms of social organization continue to evolve and may ultimately displace at least some states. </w:t>
      </w:r>
      <w:r w:rsidRPr="00090DE9">
        <w:rPr>
          <w:rStyle w:val="StyleUnderline"/>
          <w:rFonts w:asciiTheme="minorHAnsi" w:hAnsiTheme="minorHAnsi" w:cstheme="minorHAnsi"/>
        </w:rPr>
        <w:t>An effective</w:t>
      </w:r>
      <w:r w:rsidRPr="00090DE9">
        <w:rPr>
          <w:rFonts w:asciiTheme="minorHAnsi" w:hAnsiTheme="minorHAnsi" w:cstheme="minorHAnsi"/>
          <w:sz w:val="16"/>
        </w:rPr>
        <w:t xml:space="preserve"> and dynamic </w:t>
      </w:r>
      <w:r w:rsidRPr="00090DE9">
        <w:rPr>
          <w:rStyle w:val="StyleUnderline"/>
          <w:rFonts w:asciiTheme="minorHAnsi" w:hAnsiTheme="minorHAnsi" w:cstheme="minorHAnsi"/>
        </w:rPr>
        <w:t>international system will</w:t>
      </w:r>
      <w:r w:rsidRPr="00090DE9">
        <w:rPr>
          <w:rFonts w:asciiTheme="minorHAnsi" w:hAnsiTheme="minorHAnsi" w:cstheme="minorHAnsi"/>
          <w:sz w:val="16"/>
        </w:rPr>
        <w:t xml:space="preserve"> need to </w:t>
      </w:r>
      <w:r w:rsidRPr="00090DE9">
        <w:rPr>
          <w:rStyle w:val="StyleUnderline"/>
          <w:rFonts w:asciiTheme="minorHAnsi" w:hAnsiTheme="minorHAnsi" w:cstheme="minorHAnsi"/>
        </w:rPr>
        <w:t>develop innovative ways to bring</w:t>
      </w:r>
      <w:r w:rsidRPr="00090DE9">
        <w:rPr>
          <w:rFonts w:asciiTheme="minorHAnsi" w:hAnsiTheme="minorHAnsi" w:cstheme="minorHAnsi"/>
          <w:sz w:val="16"/>
        </w:rPr>
        <w:t xml:space="preserve"> such new </w:t>
      </w:r>
      <w:r w:rsidRPr="00090DE9">
        <w:rPr>
          <w:rStyle w:val="StyleUnderline"/>
          <w:rFonts w:asciiTheme="minorHAnsi" w:hAnsiTheme="minorHAnsi" w:cstheme="minorHAnsi"/>
        </w:rPr>
        <w:t>actors</w:t>
      </w:r>
      <w:r w:rsidRPr="00090DE9">
        <w:rPr>
          <w:rFonts w:asciiTheme="minorHAnsi" w:hAnsiTheme="minorHAnsi" w:cstheme="minorHAnsi"/>
          <w:sz w:val="16"/>
        </w:rPr>
        <w:t xml:space="preserve"> and organizations </w:t>
      </w:r>
      <w:r w:rsidRPr="00090DE9">
        <w:rPr>
          <w:rStyle w:val="Emphasis"/>
          <w:rFonts w:asciiTheme="minorHAnsi" w:hAnsiTheme="minorHAnsi" w:cstheme="minorHAnsi"/>
        </w:rPr>
        <w:t>within the ambit</w:t>
      </w:r>
      <w:r w:rsidRPr="00090DE9">
        <w:rPr>
          <w:rStyle w:val="StyleUnderline"/>
          <w:rFonts w:asciiTheme="minorHAnsi" w:hAnsiTheme="minorHAnsi" w:cstheme="minorHAnsi"/>
        </w:rPr>
        <w:t xml:space="preserve"> of international law</w:t>
      </w:r>
      <w:r w:rsidRPr="00090DE9">
        <w:rPr>
          <w:rFonts w:asciiTheme="minorHAnsi" w:hAnsiTheme="minorHAnsi" w:cstheme="minorHAnsi"/>
          <w:sz w:val="16"/>
        </w:rPr>
        <w:t xml:space="preserve"> and institutions, both </w:t>
      </w:r>
      <w:r w:rsidRPr="00090DE9">
        <w:rPr>
          <w:rStyle w:val="StyleUnderline"/>
          <w:rFonts w:asciiTheme="minorHAnsi" w:hAnsiTheme="minorHAnsi" w:cstheme="minorHAnsi"/>
        </w:rPr>
        <w:t>as responsible</w:t>
      </w:r>
      <w:r w:rsidRPr="00090DE9">
        <w:rPr>
          <w:rFonts w:asciiTheme="minorHAnsi" w:hAnsiTheme="minorHAnsi" w:cstheme="minorHAnsi"/>
          <w:sz w:val="16"/>
        </w:rPr>
        <w:t xml:space="preserve"> creators of law and </w:t>
      </w:r>
      <w:r w:rsidRPr="00090DE9">
        <w:rPr>
          <w:rStyle w:val="StyleUnderline"/>
          <w:rFonts w:asciiTheme="minorHAnsi" w:hAnsiTheme="minorHAnsi" w:cstheme="minorHAnsi"/>
        </w:rPr>
        <w:t>institutions</w:t>
      </w:r>
      <w:r w:rsidRPr="00090DE9">
        <w:rPr>
          <w:rFonts w:asciiTheme="minorHAnsi" w:hAnsiTheme="minorHAnsi" w:cstheme="minorHAnsi"/>
          <w:sz w:val="16"/>
        </w:rPr>
        <w:t xml:space="preserve"> and as responsible subjects.</w:t>
      </w:r>
    </w:p>
    <w:p w14:paraId="39C0BED2" w14:textId="009008E6" w:rsidR="00B96DF7" w:rsidRDefault="00B96DF7" w:rsidP="00B96DF7">
      <w:pPr>
        <w:pStyle w:val="Heading2"/>
      </w:pPr>
      <w:r>
        <w:t>3</w:t>
      </w:r>
    </w:p>
    <w:p w14:paraId="2BDA849C" w14:textId="0E150ECE" w:rsidR="00B96DF7" w:rsidRPr="00B96DF7" w:rsidRDefault="00B96DF7" w:rsidP="00B96DF7">
      <w:pPr>
        <w:pStyle w:val="Heading3"/>
      </w:pPr>
      <w:r>
        <w:t>PIC</w:t>
      </w:r>
    </w:p>
    <w:p w14:paraId="32654EFD" w14:textId="77777777" w:rsidR="00B96DF7" w:rsidRDefault="00B96DF7" w:rsidP="00B96DF7">
      <w:pPr>
        <w:pStyle w:val="Heading4"/>
      </w:pPr>
      <w:r>
        <w:t>CP Text - The Federative Republic of Brazil ought to:</w:t>
      </w:r>
    </w:p>
    <w:p w14:paraId="73940B6F" w14:textId="77777777" w:rsidR="00B96DF7" w:rsidRDefault="00B96DF7" w:rsidP="00B96DF7">
      <w:pPr>
        <w:pStyle w:val="Heading4"/>
        <w:numPr>
          <w:ilvl w:val="0"/>
          <w:numId w:val="17"/>
        </w:numPr>
      </w:pPr>
      <w:r>
        <w:t xml:space="preserve">recognize an unconditional right of non-Trucker workers to strike. </w:t>
      </w:r>
    </w:p>
    <w:p w14:paraId="1187A520" w14:textId="77777777" w:rsidR="00B96DF7" w:rsidRPr="00015EF3" w:rsidRDefault="00B96DF7" w:rsidP="00B96DF7">
      <w:pPr>
        <w:pStyle w:val="Heading4"/>
        <w:numPr>
          <w:ilvl w:val="0"/>
          <w:numId w:val="17"/>
        </w:numPr>
      </w:pPr>
      <w:r>
        <w:t xml:space="preserve">make striking by all Trucker workers a federal crime and implement penalties modelled after New York City Taylor Law including two-for-one fines, lifetime bans from federal jobs, and jail time. </w:t>
      </w:r>
    </w:p>
    <w:p w14:paraId="1BD68396" w14:textId="77777777" w:rsidR="00B96DF7" w:rsidRDefault="00B96DF7" w:rsidP="00B96DF7">
      <w:pPr>
        <w:pStyle w:val="Heading4"/>
      </w:pPr>
      <w:r>
        <w:t xml:space="preserve">Trucker Strikes </w:t>
      </w:r>
      <w:r>
        <w:rPr>
          <w:u w:val="single"/>
        </w:rPr>
        <w:t>obliterate Food Security</w:t>
      </w:r>
      <w:r>
        <w:t xml:space="preserve"> and </w:t>
      </w:r>
      <w:r>
        <w:rPr>
          <w:u w:val="single"/>
        </w:rPr>
        <w:t>turns the Economy</w:t>
      </w:r>
      <w:r>
        <w:t>.</w:t>
      </w:r>
    </w:p>
    <w:p w14:paraId="0F82C57F" w14:textId="77777777" w:rsidR="00B96DF7" w:rsidRPr="007F3440" w:rsidRDefault="00B96DF7" w:rsidP="00B96DF7">
      <w:r w:rsidRPr="007F3440">
        <w:rPr>
          <w:rStyle w:val="Style13ptBold"/>
        </w:rPr>
        <w:t>Woody 18</w:t>
      </w:r>
      <w:r>
        <w:t xml:space="preserve"> </w:t>
      </w:r>
      <w:r w:rsidRPr="007F3440">
        <w:t>Katherine Woody 7-3-2018 "Economic Impact of the Brazilian Trucker Strike"</w:t>
      </w:r>
      <w:r>
        <w:t xml:space="preserve"> </w:t>
      </w:r>
      <w:hyperlink r:id="rId9" w:history="1">
        <w:r w:rsidRPr="0079773E">
          <w:rPr>
            <w:rStyle w:val="Hyperlink"/>
          </w:rPr>
          <w:t>https://apps.fas.usda.gov/newgainapi/api/report/downloadreportbyfilename?filename=Economic%20Impact%20of%20the%20Brazilian%20Trucker%20Strike_Brasilia_Brazil_7-3-2018.pdf</w:t>
        </w:r>
      </w:hyperlink>
      <w:r>
        <w:t xml:space="preserve"> (Agricultural Attaché at US Foreign Agriculture Service)//Elmer </w:t>
      </w:r>
    </w:p>
    <w:p w14:paraId="26DF4EDD" w14:textId="77777777" w:rsidR="00B96DF7" w:rsidRDefault="00B96DF7" w:rsidP="00B96DF7">
      <w:pPr>
        <w:rPr>
          <w:sz w:val="16"/>
        </w:rPr>
      </w:pPr>
      <w:r w:rsidRPr="00A929CF">
        <w:rPr>
          <w:sz w:val="16"/>
        </w:rPr>
        <w:t xml:space="preserve">Report Highlights: On May 21, 2018, </w:t>
      </w:r>
      <w:r w:rsidRPr="00A929CF">
        <w:rPr>
          <w:u w:val="single"/>
        </w:rPr>
        <w:t xml:space="preserve">hundreds of thousands of </w:t>
      </w:r>
      <w:r w:rsidRPr="00A929CF">
        <w:rPr>
          <w:b/>
          <w:sz w:val="26"/>
          <w:highlight w:val="green"/>
          <w:u w:val="single"/>
        </w:rPr>
        <w:t>Brazil’s</w:t>
      </w:r>
      <w:r w:rsidRPr="00A929CF">
        <w:rPr>
          <w:highlight w:val="green"/>
          <w:u w:val="single"/>
        </w:rPr>
        <w:t xml:space="preserve"> </w:t>
      </w:r>
      <w:r w:rsidRPr="00A929CF">
        <w:rPr>
          <w:u w:val="single"/>
        </w:rPr>
        <w:t xml:space="preserve">nearly 2 million </w:t>
      </w:r>
      <w:r w:rsidRPr="00A929CF">
        <w:rPr>
          <w:b/>
          <w:sz w:val="26"/>
          <w:highlight w:val="green"/>
          <w:u w:val="single"/>
        </w:rPr>
        <w:t>truck drivers began</w:t>
      </w:r>
      <w:r w:rsidRPr="00A929CF">
        <w:rPr>
          <w:highlight w:val="green"/>
          <w:u w:val="single"/>
        </w:rPr>
        <w:t xml:space="preserve"> </w:t>
      </w:r>
      <w:r w:rsidRPr="00A929CF">
        <w:rPr>
          <w:u w:val="single"/>
        </w:rPr>
        <w:t xml:space="preserve">an 11-day </w:t>
      </w:r>
      <w:r w:rsidRPr="00A929CF">
        <w:rPr>
          <w:b/>
          <w:sz w:val="26"/>
          <w:highlight w:val="green"/>
          <w:u w:val="single"/>
        </w:rPr>
        <w:t>strike</w:t>
      </w:r>
      <w:r w:rsidRPr="00A929CF">
        <w:rPr>
          <w:highlight w:val="green"/>
          <w:u w:val="single"/>
        </w:rPr>
        <w:t xml:space="preserve"> </w:t>
      </w:r>
      <w:r w:rsidRPr="00A929CF">
        <w:rPr>
          <w:u w:val="single"/>
        </w:rPr>
        <w:t xml:space="preserve">to protest high diesel prices, a move that </w:t>
      </w:r>
      <w:r w:rsidRPr="00A929CF">
        <w:rPr>
          <w:b/>
          <w:sz w:val="26"/>
          <w:highlight w:val="green"/>
          <w:u w:val="single"/>
          <w:bdr w:val="single" w:sz="18" w:space="0" w:color="auto"/>
        </w:rPr>
        <w:t xml:space="preserve">slowed </w:t>
      </w:r>
      <w:r w:rsidRPr="00CB384A">
        <w:rPr>
          <w:b/>
          <w:sz w:val="26"/>
          <w:u w:val="single"/>
          <w:bdr w:val="single" w:sz="18" w:space="0" w:color="auto"/>
        </w:rPr>
        <w:t xml:space="preserve">Brazil’s </w:t>
      </w:r>
      <w:r w:rsidRPr="00A929CF">
        <w:rPr>
          <w:b/>
          <w:sz w:val="26"/>
          <w:highlight w:val="green"/>
          <w:u w:val="single"/>
          <w:bdr w:val="single" w:sz="18" w:space="0" w:color="auto"/>
        </w:rPr>
        <w:t>economy</w:t>
      </w:r>
      <w:r w:rsidRPr="00A929CF">
        <w:rPr>
          <w:u w:val="single"/>
        </w:rPr>
        <w:t xml:space="preserve">, </w:t>
      </w:r>
      <w:r w:rsidRPr="00A929CF">
        <w:rPr>
          <w:b/>
          <w:sz w:val="26"/>
          <w:highlight w:val="green"/>
          <w:u w:val="single"/>
        </w:rPr>
        <w:t>crippled</w:t>
      </w:r>
      <w:r w:rsidRPr="00A929CF">
        <w:rPr>
          <w:highlight w:val="green"/>
          <w:u w:val="single"/>
        </w:rPr>
        <w:t xml:space="preserve"> </w:t>
      </w:r>
      <w:r w:rsidRPr="00CB384A">
        <w:rPr>
          <w:b/>
          <w:sz w:val="26"/>
          <w:u w:val="single"/>
          <w:bdr w:val="single" w:sz="18" w:space="0" w:color="auto"/>
        </w:rPr>
        <w:t xml:space="preserve">transportation-dependent </w:t>
      </w:r>
      <w:r w:rsidRPr="00A929CF">
        <w:rPr>
          <w:b/>
          <w:sz w:val="26"/>
          <w:highlight w:val="green"/>
          <w:u w:val="single"/>
          <w:bdr w:val="single" w:sz="18" w:space="0" w:color="auto"/>
        </w:rPr>
        <w:t>industries</w:t>
      </w:r>
      <w:r w:rsidRPr="00A929CF">
        <w:rPr>
          <w:u w:val="single"/>
        </w:rPr>
        <w:t xml:space="preserve">, and </w:t>
      </w:r>
      <w:r w:rsidRPr="00A929CF">
        <w:rPr>
          <w:b/>
          <w:sz w:val="26"/>
          <w:highlight w:val="green"/>
          <w:u w:val="single"/>
        </w:rPr>
        <w:t>caused</w:t>
      </w:r>
      <w:r w:rsidRPr="00A929CF">
        <w:rPr>
          <w:highlight w:val="green"/>
          <w:u w:val="single"/>
        </w:rPr>
        <w:t xml:space="preserve"> </w:t>
      </w:r>
      <w:r w:rsidRPr="00A929CF">
        <w:rPr>
          <w:u w:val="single"/>
        </w:rPr>
        <w:t xml:space="preserve">estimated </w:t>
      </w:r>
      <w:r w:rsidRPr="00A929CF">
        <w:rPr>
          <w:b/>
          <w:sz w:val="26"/>
          <w:highlight w:val="green"/>
          <w:u w:val="single"/>
        </w:rPr>
        <w:t xml:space="preserve">losses of </w:t>
      </w:r>
      <w:r w:rsidRPr="00CB384A">
        <w:rPr>
          <w:b/>
          <w:sz w:val="26"/>
          <w:u w:val="single"/>
        </w:rPr>
        <w:t xml:space="preserve">US$ </w:t>
      </w:r>
      <w:r w:rsidRPr="00A929CF">
        <w:rPr>
          <w:b/>
          <w:sz w:val="26"/>
          <w:highlight w:val="green"/>
          <w:u w:val="single"/>
        </w:rPr>
        <w:t xml:space="preserve">1.75 billion </w:t>
      </w:r>
      <w:r w:rsidRPr="00A929CF">
        <w:rPr>
          <w:b/>
          <w:sz w:val="26"/>
          <w:highlight w:val="green"/>
          <w:u w:val="single"/>
          <w:bdr w:val="single" w:sz="18" w:space="0" w:color="auto"/>
        </w:rPr>
        <w:t xml:space="preserve">to </w:t>
      </w:r>
      <w:r w:rsidRPr="00CB384A">
        <w:rPr>
          <w:b/>
          <w:sz w:val="26"/>
          <w:u w:val="single"/>
          <w:bdr w:val="single" w:sz="18" w:space="0" w:color="auto"/>
        </w:rPr>
        <w:t xml:space="preserve">Brazil’s </w:t>
      </w:r>
      <w:r w:rsidRPr="00A929CF">
        <w:rPr>
          <w:b/>
          <w:sz w:val="26"/>
          <w:highlight w:val="green"/>
          <w:u w:val="single"/>
          <w:bdr w:val="single" w:sz="18" w:space="0" w:color="auto"/>
        </w:rPr>
        <w:t>agricultural sector</w:t>
      </w:r>
      <w:r w:rsidRPr="00A929CF">
        <w:rPr>
          <w:sz w:val="16"/>
        </w:rPr>
        <w:t xml:space="preserve">. </w:t>
      </w:r>
      <w:r w:rsidRPr="00A929CF">
        <w:rPr>
          <w:b/>
          <w:sz w:val="26"/>
          <w:highlight w:val="green"/>
          <w:u w:val="single"/>
        </w:rPr>
        <w:t>A month after</w:t>
      </w:r>
      <w:r w:rsidRPr="00A929CF">
        <w:rPr>
          <w:sz w:val="16"/>
          <w:highlight w:val="green"/>
        </w:rPr>
        <w:t xml:space="preserve"> </w:t>
      </w:r>
      <w:r w:rsidRPr="00A929CF">
        <w:rPr>
          <w:sz w:val="16"/>
        </w:rPr>
        <w:t xml:space="preserve">Brazil’s longest trucker strike (and one of the country’s most effective strikes in history), </w:t>
      </w:r>
      <w:r w:rsidRPr="00A929CF">
        <w:rPr>
          <w:b/>
          <w:sz w:val="26"/>
          <w:highlight w:val="green"/>
          <w:u w:val="single"/>
        </w:rPr>
        <w:t>transportation and logistics challenges still persist</w:t>
      </w:r>
      <w:r w:rsidRPr="00A929CF">
        <w:rPr>
          <w:sz w:val="16"/>
          <w:highlight w:val="green"/>
        </w:rPr>
        <w:t xml:space="preserve"> </w:t>
      </w:r>
      <w:r w:rsidRPr="00CB384A">
        <w:rPr>
          <w:b/>
          <w:sz w:val="26"/>
          <w:u w:val="single"/>
          <w:bdr w:val="single" w:sz="18" w:space="0" w:color="auto"/>
        </w:rPr>
        <w:t>for Brazil’s exporters</w:t>
      </w:r>
      <w:r w:rsidRPr="00CB384A">
        <w:rPr>
          <w:u w:val="single"/>
        </w:rPr>
        <w:t>, as</w:t>
      </w:r>
      <w:r w:rsidRPr="00A929CF">
        <w:rPr>
          <w:u w:val="single"/>
        </w:rPr>
        <w:t xml:space="preserve"> </w:t>
      </w:r>
      <w:r w:rsidRPr="00CB384A">
        <w:rPr>
          <w:u w:val="single"/>
        </w:rPr>
        <w:t>shi</w:t>
      </w:r>
      <w:r w:rsidRPr="00A929CF">
        <w:rPr>
          <w:u w:val="single"/>
        </w:rPr>
        <w:t xml:space="preserve">pments of Brazilian commodities are still delayed, </w:t>
      </w:r>
      <w:r w:rsidRPr="00A929CF">
        <w:rPr>
          <w:b/>
          <w:sz w:val="26"/>
          <w:highlight w:val="green"/>
          <w:u w:val="single"/>
        </w:rPr>
        <w:t xml:space="preserve">supply chains </w:t>
      </w:r>
      <w:r w:rsidRPr="00A929CF">
        <w:rPr>
          <w:b/>
          <w:sz w:val="26"/>
          <w:highlight w:val="green"/>
          <w:u w:val="single"/>
          <w:bdr w:val="single" w:sz="18" w:space="0" w:color="auto"/>
        </w:rPr>
        <w:t xml:space="preserve">are </w:t>
      </w:r>
      <w:r w:rsidRPr="00CB384A">
        <w:rPr>
          <w:b/>
          <w:sz w:val="26"/>
          <w:u w:val="single"/>
          <w:bdr w:val="single" w:sz="18" w:space="0" w:color="auto"/>
        </w:rPr>
        <w:t xml:space="preserve">still </w:t>
      </w:r>
      <w:r w:rsidRPr="00A929CF">
        <w:rPr>
          <w:b/>
          <w:sz w:val="26"/>
          <w:highlight w:val="green"/>
          <w:u w:val="single"/>
          <w:bdr w:val="single" w:sz="18" w:space="0" w:color="auto"/>
        </w:rPr>
        <w:t>experiencing bottlenecks</w:t>
      </w:r>
      <w:r w:rsidRPr="00A929CF">
        <w:rPr>
          <w:u w:val="single"/>
        </w:rPr>
        <w:t xml:space="preserve">, and debate and </w:t>
      </w:r>
      <w:r w:rsidRPr="00A929CF">
        <w:rPr>
          <w:b/>
          <w:sz w:val="26"/>
          <w:highlight w:val="green"/>
          <w:u w:val="single"/>
        </w:rPr>
        <w:t>uncertainty about</w:t>
      </w:r>
      <w:r w:rsidRPr="00A929CF">
        <w:rPr>
          <w:u w:val="single"/>
        </w:rPr>
        <w:t xml:space="preserve"> Brazil’s transportation </w:t>
      </w:r>
      <w:r w:rsidRPr="00A929CF">
        <w:rPr>
          <w:b/>
          <w:sz w:val="26"/>
          <w:highlight w:val="green"/>
          <w:u w:val="single"/>
        </w:rPr>
        <w:t xml:space="preserve">policies and prices </w:t>
      </w:r>
      <w:r w:rsidRPr="00CB384A">
        <w:rPr>
          <w:b/>
          <w:sz w:val="26"/>
          <w:u w:val="single"/>
        </w:rPr>
        <w:t xml:space="preserve">continue to </w:t>
      </w:r>
      <w:r w:rsidRPr="00A929CF">
        <w:rPr>
          <w:b/>
          <w:sz w:val="26"/>
          <w:highlight w:val="green"/>
          <w:u w:val="single"/>
        </w:rPr>
        <w:t>plague the agricultural sector</w:t>
      </w:r>
      <w:r w:rsidRPr="00A929CF">
        <w:rPr>
          <w:sz w:val="16"/>
          <w:highlight w:val="green"/>
        </w:rPr>
        <w:t xml:space="preserve"> </w:t>
      </w:r>
      <w:r w:rsidRPr="00A929CF">
        <w:rPr>
          <w:sz w:val="16"/>
        </w:rPr>
        <w:t xml:space="preserve">Background On May 21, 2018, hundreds of thousands of Brazil’s nearly 2 million truck drivers began an 11-day strike to protest high diesel prices, </w:t>
      </w:r>
      <w:r w:rsidRPr="00A929CF">
        <w:rPr>
          <w:u w:val="single"/>
        </w:rPr>
        <w:t>a move that slowed Brazil’s economy, crippled transportation-dependent industries, and caused estimated losses of US$ 1.75 billion to Brazil’s agricultural sector</w:t>
      </w:r>
      <w:r w:rsidRPr="00A929CF">
        <w:rPr>
          <w:sz w:val="16"/>
        </w:rPr>
        <w:t xml:space="preserve">. Truck drivers parked their rigs along roads across the country, refusing to make deliveries of cargo and creating roadblocks on more than half of Brazil’s 500 busiest </w:t>
      </w:r>
      <w:r w:rsidRPr="00CB384A">
        <w:rPr>
          <w:sz w:val="16"/>
        </w:rPr>
        <w:t xml:space="preserve">highways. Within a few days, the </w:t>
      </w:r>
      <w:r w:rsidRPr="00CB384A">
        <w:rPr>
          <w:b/>
          <w:sz w:val="26"/>
          <w:u w:val="single"/>
        </w:rPr>
        <w:t>effects</w:t>
      </w:r>
      <w:r w:rsidRPr="00CB384A">
        <w:rPr>
          <w:sz w:val="16"/>
        </w:rPr>
        <w:t xml:space="preserve"> of the strike were </w:t>
      </w:r>
      <w:r w:rsidRPr="00CB384A">
        <w:rPr>
          <w:b/>
          <w:sz w:val="26"/>
          <w:u w:val="single"/>
        </w:rPr>
        <w:t>widespread</w:t>
      </w:r>
      <w:r w:rsidRPr="00CB384A">
        <w:rPr>
          <w:sz w:val="16"/>
        </w:rPr>
        <w:t xml:space="preserve"> and painful, as gas stations ran out of fuel, drivers waited for hours in lines for what small fuel supplies rem</w:t>
      </w:r>
      <w:r w:rsidRPr="00A929CF">
        <w:rPr>
          <w:sz w:val="16"/>
        </w:rPr>
        <w:t xml:space="preserve">ained, </w:t>
      </w:r>
      <w:r w:rsidRPr="00A929CF">
        <w:rPr>
          <w:b/>
          <w:sz w:val="26"/>
          <w:highlight w:val="green"/>
          <w:u w:val="single"/>
        </w:rPr>
        <w:t xml:space="preserve">supermarket shelves </w:t>
      </w:r>
      <w:r w:rsidRPr="00CB384A">
        <w:rPr>
          <w:b/>
          <w:sz w:val="26"/>
          <w:u w:val="single"/>
        </w:rPr>
        <w:t xml:space="preserve">began to </w:t>
      </w:r>
      <w:r w:rsidRPr="00A929CF">
        <w:rPr>
          <w:b/>
          <w:sz w:val="26"/>
          <w:highlight w:val="green"/>
          <w:u w:val="single"/>
        </w:rPr>
        <w:t>empty</w:t>
      </w:r>
      <w:r w:rsidRPr="00A929CF">
        <w:rPr>
          <w:sz w:val="16"/>
          <w:highlight w:val="green"/>
        </w:rPr>
        <w:t xml:space="preserve"> </w:t>
      </w:r>
      <w:r w:rsidRPr="00A929CF">
        <w:rPr>
          <w:sz w:val="16"/>
        </w:rPr>
        <w:t xml:space="preserve">and some </w:t>
      </w:r>
      <w:r w:rsidRPr="00A929CF">
        <w:rPr>
          <w:b/>
          <w:sz w:val="26"/>
          <w:highlight w:val="green"/>
          <w:u w:val="single"/>
        </w:rPr>
        <w:t xml:space="preserve">stores rationed </w:t>
      </w:r>
      <w:r w:rsidRPr="00CB384A">
        <w:rPr>
          <w:b/>
          <w:sz w:val="26"/>
          <w:u w:val="single"/>
        </w:rPr>
        <w:t xml:space="preserve">perishable </w:t>
      </w:r>
      <w:r w:rsidRPr="00A929CF">
        <w:rPr>
          <w:b/>
          <w:sz w:val="26"/>
          <w:highlight w:val="green"/>
          <w:u w:val="single"/>
        </w:rPr>
        <w:t>products</w:t>
      </w:r>
      <w:r w:rsidRPr="00A929CF">
        <w:rPr>
          <w:sz w:val="16"/>
        </w:rPr>
        <w:t xml:space="preserve">, and airports began cancelling flights as fuel supplies dwindled. Virtually </w:t>
      </w:r>
      <w:r w:rsidRPr="00A929CF">
        <w:rPr>
          <w:b/>
          <w:sz w:val="26"/>
          <w:highlight w:val="green"/>
          <w:u w:val="single"/>
        </w:rPr>
        <w:t xml:space="preserve">all segments </w:t>
      </w:r>
      <w:r w:rsidRPr="00CB384A">
        <w:rPr>
          <w:b/>
          <w:sz w:val="26"/>
          <w:u w:val="single"/>
        </w:rPr>
        <w:t xml:space="preserve">of Brazil’s </w:t>
      </w:r>
      <w:r w:rsidRPr="00CB384A">
        <w:rPr>
          <w:b/>
          <w:sz w:val="26"/>
          <w:u w:val="single"/>
          <w:bdr w:val="single" w:sz="18" w:space="0" w:color="auto"/>
        </w:rPr>
        <w:t xml:space="preserve">agricultural sector were </w:t>
      </w:r>
      <w:r w:rsidRPr="00A929CF">
        <w:rPr>
          <w:b/>
          <w:sz w:val="26"/>
          <w:highlight w:val="green"/>
          <w:u w:val="single"/>
          <w:bdr w:val="single" w:sz="18" w:space="0" w:color="auto"/>
        </w:rPr>
        <w:t xml:space="preserve">affected </w:t>
      </w:r>
      <w:r w:rsidRPr="00CB384A">
        <w:rPr>
          <w:b/>
          <w:sz w:val="26"/>
          <w:u w:val="single"/>
          <w:bdr w:val="single" w:sz="18" w:space="0" w:color="auto"/>
        </w:rPr>
        <w:t>in some way</w:t>
      </w:r>
      <w:r w:rsidRPr="00A929CF">
        <w:rPr>
          <w:sz w:val="16"/>
        </w:rPr>
        <w:t xml:space="preserve">, but livestock and poultry operations were particularly hard hit by feed delivery disruptions, idled slaughterhouses, export stoppages, and ultimately the culling of tens of millions of animals. A month after Brazil’s longest trucker strike (and one of the country’s most effective strikes in history), transportation and logistics challenges still persist for Brazil’s exporters, as shipments of Brazilian commodities are still delayed, supply chains are still experiencing bottlenecks, and debate and uncertainty about Brazil’s transportation policies and prices continue to plague the agricultural sector. The truckers’ rebellion was particularly painful for Brazil because the country lacks </w:t>
      </w:r>
      <w:r w:rsidRPr="00A929CF">
        <w:rPr>
          <w:u w:val="single"/>
        </w:rPr>
        <w:t>extensive rail and waterway infrastructure to transport goods, instead relying on trucks to carry more than 90 percent of all freight (excluding crude oil and iron ore).</w:t>
      </w:r>
      <w:r w:rsidRPr="00A929CF">
        <w:rPr>
          <w:sz w:val="16"/>
        </w:rPr>
        <w:t xml:space="preserve"> Additionally, </w:t>
      </w:r>
      <w:r w:rsidRPr="00A929CF">
        <w:rPr>
          <w:u w:val="single"/>
        </w:rPr>
        <w:t>Brazil’s limited road infrastructure meant that it was easy for striking truckers to create massive bottlenecks by setting up roadblocks along major roads, many of which are only one lane in each direction</w:t>
      </w:r>
      <w:r w:rsidRPr="00A929CF">
        <w:rPr>
          <w:sz w:val="16"/>
        </w:rPr>
        <w:t xml:space="preserve">. Unlike the United States, where many </w:t>
      </w:r>
      <w:r w:rsidRPr="00A929CF">
        <w:rPr>
          <w:b/>
          <w:sz w:val="26"/>
          <w:highlight w:val="green"/>
          <w:u w:val="single"/>
        </w:rPr>
        <w:t>agricultural goods</w:t>
      </w:r>
      <w:r w:rsidRPr="00A929CF">
        <w:rPr>
          <w:sz w:val="16"/>
          <w:highlight w:val="green"/>
        </w:rPr>
        <w:t xml:space="preserve"> </w:t>
      </w:r>
      <w:r w:rsidRPr="00A929CF">
        <w:rPr>
          <w:sz w:val="16"/>
        </w:rPr>
        <w:t xml:space="preserve">are transported to export terminals by railways or river barges, </w:t>
      </w:r>
      <w:r w:rsidRPr="00A929CF">
        <w:rPr>
          <w:u w:val="single"/>
        </w:rPr>
        <w:t xml:space="preserve">Brazil’s farmers are </w:t>
      </w:r>
      <w:r w:rsidRPr="00A929CF">
        <w:rPr>
          <w:b/>
          <w:sz w:val="26"/>
          <w:highlight w:val="green"/>
          <w:u w:val="single"/>
        </w:rPr>
        <w:t>dependent on trucks</w:t>
      </w:r>
      <w:r w:rsidRPr="00A929CF">
        <w:rPr>
          <w:highlight w:val="green"/>
          <w:u w:val="single"/>
        </w:rPr>
        <w:t xml:space="preserve"> </w:t>
      </w:r>
      <w:r w:rsidRPr="00A929CF">
        <w:rPr>
          <w:u w:val="single"/>
        </w:rPr>
        <w:t xml:space="preserve">to move their goods within the domestic market and to ports for sale to the international market. The effects of the strike were wide-ranging, especially as gas stations ran out of fuel, </w:t>
      </w:r>
      <w:r w:rsidRPr="00CB384A">
        <w:rPr>
          <w:u w:val="single"/>
        </w:rPr>
        <w:t>supermarket</w:t>
      </w:r>
      <w:r w:rsidRPr="00A929CF">
        <w:rPr>
          <w:u w:val="single"/>
        </w:rPr>
        <w:t xml:space="preserve"> shelves began to empty of fresh foods, and ports ran low on commodities to load for export</w:t>
      </w:r>
      <w:r w:rsidRPr="00A929CF">
        <w:rPr>
          <w:sz w:val="16"/>
        </w:rPr>
        <w:t xml:space="preserve">. At the Port of </w:t>
      </w:r>
      <w:proofErr w:type="spellStart"/>
      <w:r w:rsidRPr="00A929CF">
        <w:rPr>
          <w:sz w:val="16"/>
        </w:rPr>
        <w:t>Paranagua</w:t>
      </w:r>
      <w:proofErr w:type="spellEnd"/>
      <w:r w:rsidRPr="00A929CF">
        <w:rPr>
          <w:sz w:val="16"/>
        </w:rPr>
        <w:t xml:space="preserve"> in the state of Paraná, one of the main soybean routes was interrupted. At the </w:t>
      </w:r>
      <w:r w:rsidRPr="00CB384A">
        <w:rPr>
          <w:sz w:val="16"/>
        </w:rPr>
        <w:t>beginning of</w:t>
      </w:r>
      <w:r w:rsidRPr="00A929CF">
        <w:rPr>
          <w:sz w:val="16"/>
        </w:rPr>
        <w:t xml:space="preserve"> the strike, </w:t>
      </w:r>
      <w:r w:rsidRPr="00A929CF">
        <w:rPr>
          <w:u w:val="single"/>
        </w:rPr>
        <w:t>authorities warned that the blockage obstructed the arrival of a thousand soybean trucks per day in the terminal. According to the Sao Paulo State Supermarket Association (APAS), Brazilian retailers lost R$1.3 billion due to shortages of perishable items</w:t>
      </w:r>
      <w:r w:rsidRPr="00A929CF">
        <w:rPr>
          <w:sz w:val="16"/>
        </w:rPr>
        <w:t xml:space="preserve">. In Sao Paulo alone, supermarkets losses were estimated at R$400 million. Causes The strike was spurred by rapidly rising fuel prices (diesel prices were up 43 percent since July 2017), combined with the effects of the Brazil real continuing to weaken against the U.S. dollar. Last year, Brazil’s state-controlled oil company, Petrobras, changed its pricing policies allow daily fluctuations of fuel prices pegged to the international oil market and scrapped subsidies that had kept domestic fuel prices lower. Most Brazilian truck drivers are largely self-employed and daily increases in fuel costs had begun to cut deeply into their incomes. Brazilian citizens of all economic classes supported the truck drivers, and by the eighth day of the strike, 87 percent of the population approved of the strike and sympathized with what many saw as another example of the injustice of government taxes, according to one public opinion poll by Brazilian firm Datafolha. However, the same firm on June 11 published results of a separate opinion poll that showed that 69 percent of Brazilians thought the trucker strike was harmful for the Brazilian economy. The survey also showed that Brazilians want more control of gas and fuel prices. Even before the strike, high fuel prices were affecting the competitiveness of Brazilian agricultural exports. Brazil’s transportation lobby, the National Confederation of Transport, estimated that before the strike Brazilian diesel prices were about 15 higher than in the United States, and argued that diesel fuel in Brazil was more expensive than in similarly developed countries such as Mexico and Russia. Roughly half of the Brazilian fuel price paid by consumers goes to government taxes. A study by the College of Agriculture at the University of Sao Paulo (ESALQ) found that farmers were paying an average of 9.05 reals (US$ 2.42) more per ton than early 2017 to transport oilseeds and grains from Mato Grosso to the Port of Santos in Sao Paulo. ESALQ estimated that in 2017, the cost to move Brazilian agricultural goods around the country reached 120 billion reals, with 87.5 percent going to transportation costs. Diesel prices at the pump in the major agriculture-producing states of Mato Grosso, Sao Paulo, and Paraná increased by 13-15 percent between January 2017 and May 2018, according to the ESALQ study. Resolution As the strike dragged on Brazilian President Michel Temer authorized intervention by military and federal police to clear roadblocks and begin escorting some trucks to their destinations, especially rigs carrying fuel to airports and other strategic locations. Desperate to jumpstart the country’s economy, Brazilian officials met with the leaders of several trucker unions, but a deal with union leaders to temporarily cut fuel prices was rejected by large numbers of independent truckers, who used social media apps to coordinate their response and garner public support for the continued strike. On the ninth day of the strike, the Brazilian government agreed to reduce diesel prices by 0.46 reals per liter, hold prices stable for 60 days, reduce tolls for large trucks, and suspend or eliminate some taxes in an effort to coax drivers back to the roads. The measures largely worked, with most truckers returning to the road and deliveries of food, fuel, and medicine beginning to flow again, albeit at a slower, more unreliable pace. Still, the concessions reportedly cost the Brazilian government 9.5 billion reals (US$ 2.48 billion) and contributed to the resignation of the Petrobras CEO. Market analysts have revised upward Brazil’s budget deficit for the year, now estimated at R$151 billion (US$ 40 billion), up more than R$12.5 billion (US$ 3.3 billion) from the previous month’s estimate due to the increased cost of fuel subsidies agreed to under negotiations to end the strike. Effects Although goods of all kinds, including agricultural products, started flowing again by the beginning of June, the strike left lasting scars on the Brazilian economy. Forecasters are estimating total losses of between US$ 25-30 billion to Brazil’s economy as a result of the strike. </w:t>
      </w:r>
      <w:r w:rsidRPr="00A929CF">
        <w:rPr>
          <w:u w:val="single"/>
        </w:rPr>
        <w:t xml:space="preserve">Brazil’s National Confederation of Agriculture and Livestock (CNA) estimated losses to the agricultural sector due to the trucker strike at 6.6 billion reals (about US$ 1.75 billion). CNA also estimated that it </w:t>
      </w:r>
      <w:r w:rsidRPr="00A929CF">
        <w:rPr>
          <w:b/>
          <w:sz w:val="26"/>
          <w:highlight w:val="green"/>
          <w:u w:val="single"/>
        </w:rPr>
        <w:t>could take</w:t>
      </w:r>
      <w:r w:rsidRPr="00A929CF">
        <w:rPr>
          <w:highlight w:val="green"/>
          <w:u w:val="single"/>
        </w:rPr>
        <w:t xml:space="preserve"> </w:t>
      </w:r>
      <w:r w:rsidRPr="00A929CF">
        <w:rPr>
          <w:u w:val="single"/>
        </w:rPr>
        <w:t xml:space="preserve">Brazilian agricultural producers 6 months to </w:t>
      </w:r>
      <w:r w:rsidRPr="00A929CF">
        <w:rPr>
          <w:b/>
          <w:sz w:val="26"/>
          <w:highlight w:val="green"/>
          <w:u w:val="single"/>
        </w:rPr>
        <w:t xml:space="preserve">a year </w:t>
      </w:r>
      <w:r w:rsidRPr="00A929CF">
        <w:rPr>
          <w:b/>
          <w:sz w:val="26"/>
          <w:highlight w:val="green"/>
          <w:u w:val="single"/>
          <w:bdr w:val="single" w:sz="18" w:space="0" w:color="auto"/>
        </w:rPr>
        <w:t>to recover fully</w:t>
      </w:r>
      <w:r w:rsidRPr="00A929CF">
        <w:rPr>
          <w:highlight w:val="green"/>
          <w:u w:val="single"/>
        </w:rPr>
        <w:t xml:space="preserve"> </w:t>
      </w:r>
      <w:r w:rsidRPr="00A929CF">
        <w:rPr>
          <w:u w:val="single"/>
        </w:rPr>
        <w:t xml:space="preserve">from the effects of the strike. Brazil’s central bank released its June report and </w:t>
      </w:r>
      <w:r w:rsidRPr="00A929CF">
        <w:rPr>
          <w:b/>
          <w:sz w:val="26"/>
          <w:highlight w:val="green"/>
          <w:u w:val="single"/>
        </w:rPr>
        <w:t>cut</w:t>
      </w:r>
      <w:r w:rsidRPr="00A929CF">
        <w:rPr>
          <w:highlight w:val="green"/>
          <w:u w:val="single"/>
        </w:rPr>
        <w:t xml:space="preserve"> </w:t>
      </w:r>
      <w:r w:rsidRPr="00CB384A">
        <w:rPr>
          <w:b/>
          <w:sz w:val="26"/>
          <w:u w:val="single"/>
        </w:rPr>
        <w:t>projected</w:t>
      </w:r>
      <w:r w:rsidRPr="00CB384A">
        <w:rPr>
          <w:u w:val="single"/>
        </w:rPr>
        <w:t xml:space="preserve"> </w:t>
      </w:r>
      <w:r w:rsidRPr="00A929CF">
        <w:rPr>
          <w:u w:val="single"/>
        </w:rPr>
        <w:t xml:space="preserve">2018 </w:t>
      </w:r>
      <w:r w:rsidRPr="00A929CF">
        <w:rPr>
          <w:b/>
          <w:sz w:val="26"/>
          <w:highlight w:val="green"/>
          <w:u w:val="single"/>
        </w:rPr>
        <w:t>GDP</w:t>
      </w:r>
      <w:r w:rsidRPr="00A929CF">
        <w:rPr>
          <w:highlight w:val="green"/>
          <w:u w:val="single"/>
        </w:rPr>
        <w:t xml:space="preserve"> </w:t>
      </w:r>
      <w:r w:rsidRPr="00A929CF">
        <w:rPr>
          <w:u w:val="single"/>
        </w:rPr>
        <w:t xml:space="preserve">growth </w:t>
      </w:r>
      <w:r w:rsidRPr="00A929CF">
        <w:rPr>
          <w:b/>
          <w:sz w:val="26"/>
          <w:highlight w:val="green"/>
          <w:u w:val="single"/>
          <w:bdr w:val="single" w:sz="18" w:space="0" w:color="auto"/>
        </w:rPr>
        <w:t>to 1.6 percent</w:t>
      </w:r>
      <w:r w:rsidRPr="00A929CF">
        <w:rPr>
          <w:sz w:val="16"/>
        </w:rPr>
        <w:t xml:space="preserve">. One of the Brazilian government’s concessions to end the strike, a minimum freight rate guaranteed to truckers, is continuing to wreak havoc on the agricultural industry. The policy, which was implemented by presidential decree on May 30, was immediately criticized by a number of transportation-dependent industries, chief among them agriculture. </w:t>
      </w:r>
      <w:r w:rsidRPr="00A929CF">
        <w:rPr>
          <w:u w:val="single"/>
        </w:rPr>
        <w:t xml:space="preserve">CNA argued that the policy is unconstitutional and completely </w:t>
      </w:r>
      <w:r w:rsidRPr="00A929CF">
        <w:rPr>
          <w:b/>
          <w:sz w:val="26"/>
          <w:highlight w:val="green"/>
          <w:u w:val="single"/>
        </w:rPr>
        <w:t>upends</w:t>
      </w:r>
      <w:r w:rsidRPr="00A929CF">
        <w:rPr>
          <w:highlight w:val="green"/>
          <w:u w:val="single"/>
        </w:rPr>
        <w:t xml:space="preserve"> </w:t>
      </w:r>
      <w:r w:rsidRPr="00A929CF">
        <w:rPr>
          <w:b/>
          <w:sz w:val="26"/>
          <w:highlight w:val="green"/>
          <w:u w:val="single"/>
        </w:rPr>
        <w:t xml:space="preserve">logistics </w:t>
      </w:r>
      <w:r w:rsidRPr="00CB384A">
        <w:rPr>
          <w:b/>
          <w:sz w:val="26"/>
          <w:u w:val="single"/>
        </w:rPr>
        <w:t>for agricultural producers</w:t>
      </w:r>
      <w:r w:rsidRPr="00CB384A">
        <w:rPr>
          <w:u w:val="single"/>
        </w:rPr>
        <w:t>, many of whom</w:t>
      </w:r>
      <w:r w:rsidRPr="00A929CF">
        <w:rPr>
          <w:u w:val="single"/>
        </w:rPr>
        <w:t xml:space="preserve"> have already concluded marketing contracts for 2018 crops. CNA reports that </w:t>
      </w:r>
      <w:r w:rsidRPr="00A929CF">
        <w:rPr>
          <w:b/>
          <w:sz w:val="26"/>
          <w:highlight w:val="green"/>
          <w:u w:val="single"/>
        </w:rPr>
        <w:t>soy and corn</w:t>
      </w:r>
      <w:r w:rsidRPr="00A929CF">
        <w:rPr>
          <w:u w:val="single"/>
        </w:rPr>
        <w:t xml:space="preserve"> producers and traders are already </w:t>
      </w:r>
      <w:r w:rsidRPr="00A929CF">
        <w:rPr>
          <w:b/>
          <w:sz w:val="26"/>
          <w:highlight w:val="green"/>
          <w:u w:val="single"/>
        </w:rPr>
        <w:t>paying</w:t>
      </w:r>
      <w:r w:rsidRPr="00A929CF">
        <w:rPr>
          <w:highlight w:val="green"/>
          <w:u w:val="single"/>
        </w:rPr>
        <w:t xml:space="preserve"> </w:t>
      </w:r>
      <w:r w:rsidRPr="00A929CF">
        <w:rPr>
          <w:u w:val="single"/>
        </w:rPr>
        <w:t xml:space="preserve">an </w:t>
      </w:r>
      <w:r w:rsidRPr="00A929CF">
        <w:rPr>
          <w:b/>
          <w:sz w:val="26"/>
          <w:highlight w:val="green"/>
          <w:u w:val="single"/>
        </w:rPr>
        <w:t>additional</w:t>
      </w:r>
      <w:r w:rsidRPr="00A929CF">
        <w:rPr>
          <w:highlight w:val="green"/>
          <w:u w:val="single"/>
        </w:rPr>
        <w:t xml:space="preserve"> </w:t>
      </w:r>
      <w:r w:rsidRPr="00A929CF">
        <w:rPr>
          <w:u w:val="single"/>
        </w:rPr>
        <w:t>R$ 500 million (US</w:t>
      </w:r>
      <w:r w:rsidRPr="00A929CF">
        <w:rPr>
          <w:b/>
          <w:sz w:val="26"/>
          <w:highlight w:val="green"/>
          <w:u w:val="single"/>
        </w:rPr>
        <w:t>$ 132 million</w:t>
      </w:r>
      <w:r w:rsidRPr="00A929CF">
        <w:rPr>
          <w:u w:val="single"/>
        </w:rPr>
        <w:t xml:space="preserve">) for transportation </w:t>
      </w:r>
      <w:r w:rsidRPr="00A929CF">
        <w:rPr>
          <w:b/>
          <w:sz w:val="26"/>
          <w:highlight w:val="green"/>
          <w:u w:val="single"/>
        </w:rPr>
        <w:t>every day,</w:t>
      </w:r>
      <w:r w:rsidRPr="00A929CF">
        <w:rPr>
          <w:highlight w:val="green"/>
          <w:u w:val="single"/>
        </w:rPr>
        <w:t xml:space="preserve"> </w:t>
      </w:r>
      <w:r w:rsidRPr="00A929CF">
        <w:rPr>
          <w:u w:val="single"/>
        </w:rPr>
        <w:t>for a total of more than R$ 10 billion (US$ 2.65 billion) so far</w:t>
      </w:r>
      <w:r w:rsidRPr="00A929CF">
        <w:rPr>
          <w:sz w:val="16"/>
        </w:rPr>
        <w:t xml:space="preserve">. Analysis by CNA forecasts that the policy is increasing freight rates by approximately 50-150 percent throughout the country, </w:t>
      </w:r>
      <w:r w:rsidRPr="00CB384A">
        <w:rPr>
          <w:u w:val="single"/>
        </w:rPr>
        <w:t>with Brazil’s powerhouse agricultural region in the interior of the country being hit the hardest.</w:t>
      </w:r>
      <w:r w:rsidRPr="00CB384A">
        <w:rPr>
          <w:sz w:val="16"/>
        </w:rPr>
        <w:t xml:space="preserve"> CNA and other players in the agricultural sector have challenged the measure in court through more than 50 lawsuits. Brazilian Supreme Court Justice Luiz </w:t>
      </w:r>
      <w:proofErr w:type="spellStart"/>
      <w:r w:rsidRPr="00CB384A">
        <w:rPr>
          <w:sz w:val="16"/>
        </w:rPr>
        <w:t>Fux</w:t>
      </w:r>
      <w:proofErr w:type="spellEnd"/>
      <w:r w:rsidRPr="00CB384A">
        <w:rPr>
          <w:sz w:val="16"/>
        </w:rPr>
        <w:t xml:space="preserve"> has been trying to mediate a solution satisfactory to both the transportation sector and the agricultural and industrial sectors dependent on those services. In the meantime, he suspended the pending lawsuits and left in effect the minimum freight rate table published on May 30 by the National Agency for Terrestrial Transportation (ANTT). President Temer has said he will abide by the court’s decision, truck drivers have threatened to strike again if the minimum price policy is invalidated. ANTT has </w:t>
      </w:r>
      <w:proofErr w:type="spellStart"/>
      <w:r w:rsidRPr="00CB384A">
        <w:rPr>
          <w:sz w:val="16"/>
        </w:rPr>
        <w:t>publically</w:t>
      </w:r>
      <w:proofErr w:type="spellEnd"/>
      <w:r w:rsidRPr="00CB384A">
        <w:rPr>
          <w:sz w:val="16"/>
        </w:rPr>
        <w:t xml:space="preserve"> estimated that judicial</w:t>
      </w:r>
      <w:r w:rsidRPr="00A929CF">
        <w:rPr>
          <w:sz w:val="16"/>
        </w:rPr>
        <w:t xml:space="preserve"> proceedings will continue through at least early August. Count Justice </w:t>
      </w:r>
      <w:proofErr w:type="spellStart"/>
      <w:r w:rsidRPr="00A929CF">
        <w:rPr>
          <w:sz w:val="16"/>
        </w:rPr>
        <w:t>Fux</w:t>
      </w:r>
      <w:proofErr w:type="spellEnd"/>
      <w:r w:rsidRPr="00A929CF">
        <w:rPr>
          <w:sz w:val="16"/>
        </w:rPr>
        <w:t xml:space="preserve"> confirmed that a new round of negotiations on this topic is scheduled for August 27, after the Supreme Court recess. The Brazilian Ministry of Agriculture (MAPA) has warned that the lack of certainty over truck freight rates has hindered transportation of commodities to the ports and subsequently caused shipping delays. Nearly two weeks after the end of the strike, MAPA Minister </w:t>
      </w:r>
      <w:proofErr w:type="spellStart"/>
      <w:r w:rsidRPr="00A929CF">
        <w:rPr>
          <w:sz w:val="16"/>
        </w:rPr>
        <w:t>Blairo</w:t>
      </w:r>
      <w:proofErr w:type="spellEnd"/>
      <w:r w:rsidRPr="00A929CF">
        <w:rPr>
          <w:sz w:val="16"/>
        </w:rPr>
        <w:t xml:space="preserve"> Maggi told reporters, “There are a lot of products waiting for transportation. We should be moving 450,000 tons of goods to ports every day, but we are not.” </w:t>
      </w:r>
      <w:r w:rsidRPr="00A929CF">
        <w:rPr>
          <w:u w:val="single"/>
        </w:rPr>
        <w:t>He also noted that the situation has affected forward sales of agricultural commodities since traders cannot accurate price the contracts without knowing how much will need to be spent on transportation</w:t>
      </w:r>
      <w:r w:rsidRPr="00A929CF">
        <w:rPr>
          <w:sz w:val="16"/>
        </w:rPr>
        <w:t xml:space="preserve">. CNA argues that since the policy went into effect, </w:t>
      </w:r>
      <w:r w:rsidRPr="00A929CF">
        <w:rPr>
          <w:b/>
          <w:sz w:val="26"/>
          <w:highlight w:val="green"/>
          <w:u w:val="single"/>
        </w:rPr>
        <w:t xml:space="preserve">productivity of </w:t>
      </w:r>
      <w:r w:rsidRPr="00CB384A">
        <w:rPr>
          <w:b/>
          <w:sz w:val="26"/>
          <w:u w:val="single"/>
        </w:rPr>
        <w:t xml:space="preserve">Brazil’s </w:t>
      </w:r>
      <w:r w:rsidRPr="00A929CF">
        <w:rPr>
          <w:b/>
          <w:sz w:val="26"/>
          <w:highlight w:val="green"/>
          <w:u w:val="single"/>
          <w:bdr w:val="single" w:sz="18" w:space="0" w:color="auto"/>
        </w:rPr>
        <w:t xml:space="preserve">agricultural </w:t>
      </w:r>
      <w:r w:rsidRPr="00CB384A">
        <w:rPr>
          <w:b/>
          <w:sz w:val="26"/>
          <w:u w:val="single"/>
          <w:bdr w:val="single" w:sz="18" w:space="0" w:color="auto"/>
        </w:rPr>
        <w:t xml:space="preserve">sector has </w:t>
      </w:r>
      <w:r w:rsidRPr="00A929CF">
        <w:rPr>
          <w:b/>
          <w:sz w:val="26"/>
          <w:highlight w:val="green"/>
          <w:u w:val="single"/>
          <w:bdr w:val="single" w:sz="18" w:space="0" w:color="auto"/>
        </w:rPr>
        <w:t>slowed by half</w:t>
      </w:r>
      <w:r w:rsidRPr="00A929CF">
        <w:rPr>
          <w:sz w:val="16"/>
        </w:rPr>
        <w:t xml:space="preserve">, </w:t>
      </w:r>
      <w:r w:rsidRPr="00A929CF">
        <w:rPr>
          <w:u w:val="single"/>
        </w:rPr>
        <w:t>as producers have slowed the volume of shipments they are sending to ports while they wait for a resolution</w:t>
      </w:r>
      <w:r w:rsidRPr="00A929CF">
        <w:rPr>
          <w:sz w:val="16"/>
        </w:rPr>
        <w:t xml:space="preserve">. Meanwhile, the number of ships waiting to load at Brazilian ports has continued to grow. According to shipping agency Williams, the number of ships berthed and loading in mid-June was about 40 percent lower than the same period last year, while the ship line-ups had grown to be about 60 percent larger than 2017, with as many as 70 ships waiting, according to some industry sources. CNA estimated that the shipping delays have cost about R$ 135 million (US$ 36 million) in demurrage charges for ships that have been delayed in loading at Brazilian ports. </w:t>
      </w:r>
      <w:r w:rsidRPr="00A929CF">
        <w:rPr>
          <w:u w:val="single"/>
        </w:rPr>
        <w:t>Moreover, the problems created by continued uncertainty about the policy are expected to worsen as Brazil’s second-crop corn harvest progresses</w:t>
      </w:r>
      <w:r w:rsidRPr="00A929CF">
        <w:rPr>
          <w:sz w:val="16"/>
        </w:rPr>
        <w:t xml:space="preserve">. Brazil’s second-crop corn is currently less than 10 percent harvested, but limited silo capacity in the country means that commodities must generally start flowing to the ports as it comes out of the ground. With a record soybean crop this year and slow delivery to the ports in June, Brazilian corn will be forced to compete with soy for transportation and storage capacity, and freight rates are expected to rise as more Brazilian corn comes onto the market. Impact on the Agricultural Sector Livestock Swine and Poultry: The most significant losses from the strike were born by the chicken and pork production sector. Shortages of fuel and animal feed affected farms and feedlots, while slaughterhouses idled their production lines when transportation to the ports was cut off and refrigerated warehouses filled to capacity. Analysts estimated a loss of R$4 billion (US$ 1.05 billion) in exports, with 120,000 metric tons of chicken and pork meat not exported because of the strike. The Brazilian Association of Animal Protein reported that the strike caused the closure of 137 poultry plants and 30 swine slaughterhouses, forcing 220,000 industry workers to go on temporary leave. As feed rations ran low, some poultry operations were only feeding birds once every 48 hours, considered starvation rations, according to MAPA Minister Maggi. Particularly worrisome for the world’s largest exporter of chicken was the fact that poultry operations were forced to cull an estimated 70 million birds (about 7 percent of Brazil’s flock of 1 billion birds), bringing the level of chicks on breeder farms down to their lowest levels in a decade. Minister Maggi called on President Temer during the strike to ensure security forces were escorting trucks of feed rations to poultry farms. By mid-June, all affected processing plants had resumed operations, according to the Brazilian Association of Animal Protein. However, the disruption in supply was expected to cause a spike in Brazilian chicken prices as the sector could take more than 2 months to fully recover. Wholesale prices for frozen chicken in Brazil were up more than 40 percent. Moreover, Rabobank revised downward their forecast of the Brazilian poultry sector to an estimated 3 percent decline for the year (down from a forecasted 2-percent expansion). Cattle: The trucker strike came at a very unfortunate time for the beef sector. With the beginning of winter in Brazil, cattle on pasture begin to lose weight and needed to be sent to slaughter, but the strike forced the closure of virtually all of Brazil’s more than 100 cattle slaughterhouses. Most of the losses in the beef industry occurred not through the mortality of animals on farm, but rather through estimated lost exports of R$ 620 million (US$ 164 million). More than 40,000 metric tons of beef were unable to reach ports, and the domestic market saw an uncalculated amount of beef spoiled on the road as an estimated 3,750 refrigerated trucks sat idle during the strike, according to meatpacking trade association ABIEC. The industry calculates total losses to the sector could reach R$ 8 billion (US$ 2.1 billion). ABIEC noted that 90 percent of animal protein production was interrupted. On a positive note for beef producers, some analysts expect beef prices to rise in response to lower chicken meat volumes. Dairy </w:t>
      </w:r>
      <w:proofErr w:type="spellStart"/>
      <w:r w:rsidRPr="00A929CF">
        <w:rPr>
          <w:sz w:val="16"/>
        </w:rPr>
        <w:t>Dairy</w:t>
      </w:r>
      <w:proofErr w:type="spellEnd"/>
      <w:r w:rsidRPr="00A929CF">
        <w:rPr>
          <w:sz w:val="16"/>
        </w:rPr>
        <w:t xml:space="preserve"> producers across Brazil were severely affected by the transportation paralysis, with news media depicting dire scenes of the disposal of hundreds of millions of liters of milk by farmers who could not store their perishable products. The discarded milk alone was valued at more than R$ 1 billion (US$ 260 million). Milk supply in Brazil is expected to decline 9 percent year over year in the second quarter of 2018 as a consequence of the strike. Moreover, production will take a while to recover and will likely drop 6 percent year-over-year in the third quarter. Market analysts evaluate that milk prices paid to producers are expected to peak in the third quarter of 2018. Following 12 months of low profitability, farmers and processors were forced at a particularly difficult time to absorb the losses caused by the May strike. </w:t>
      </w:r>
      <w:r w:rsidRPr="00A929CF">
        <w:rPr>
          <w:b/>
          <w:sz w:val="26"/>
          <w:highlight w:val="green"/>
          <w:u w:val="single"/>
        </w:rPr>
        <w:t>Grains</w:t>
      </w:r>
      <w:r w:rsidRPr="00A929CF">
        <w:rPr>
          <w:sz w:val="16"/>
          <w:highlight w:val="green"/>
        </w:rPr>
        <w:t xml:space="preserve"> </w:t>
      </w:r>
      <w:r w:rsidRPr="00A929CF">
        <w:rPr>
          <w:sz w:val="16"/>
        </w:rPr>
        <w:t xml:space="preserve">and </w:t>
      </w:r>
      <w:r w:rsidRPr="00A929CF">
        <w:rPr>
          <w:b/>
          <w:sz w:val="26"/>
          <w:highlight w:val="green"/>
          <w:u w:val="single"/>
        </w:rPr>
        <w:t>Oilseeds</w:t>
      </w:r>
      <w:r w:rsidRPr="00A929CF">
        <w:rPr>
          <w:sz w:val="16"/>
          <w:highlight w:val="green"/>
        </w:rPr>
        <w:t xml:space="preserve"> </w:t>
      </w:r>
      <w:r w:rsidRPr="00A929CF">
        <w:rPr>
          <w:sz w:val="16"/>
        </w:rPr>
        <w:t>When the strike began in late May, Brazil’s soybean harvest was nearly finished and the harvest for second-crop “</w:t>
      </w:r>
      <w:proofErr w:type="spellStart"/>
      <w:r w:rsidRPr="00A929CF">
        <w:rPr>
          <w:sz w:val="16"/>
        </w:rPr>
        <w:t>safrinha</w:t>
      </w:r>
      <w:proofErr w:type="spellEnd"/>
      <w:r w:rsidRPr="00A929CF">
        <w:rPr>
          <w:sz w:val="16"/>
        </w:rPr>
        <w:t xml:space="preserve">” corn was just beginning. The largest producing area for both of these crops is Brazil’s center-west region in the interior of the country, located very far from points of export in Brazil’s southeast and north arc regions. Loading at some of Brazil’s largest </w:t>
      </w:r>
      <w:r w:rsidRPr="00A929CF">
        <w:rPr>
          <w:b/>
          <w:sz w:val="26"/>
          <w:highlight w:val="green"/>
          <w:u w:val="single"/>
        </w:rPr>
        <w:t>soybean</w:t>
      </w:r>
      <w:r w:rsidRPr="00A929CF">
        <w:rPr>
          <w:sz w:val="16"/>
        </w:rPr>
        <w:t xml:space="preserve">-exporting ports, including Santos, </w:t>
      </w:r>
      <w:proofErr w:type="spellStart"/>
      <w:r w:rsidRPr="00A929CF">
        <w:rPr>
          <w:sz w:val="16"/>
        </w:rPr>
        <w:t>Paranagua</w:t>
      </w:r>
      <w:proofErr w:type="spellEnd"/>
      <w:r w:rsidRPr="00A929CF">
        <w:rPr>
          <w:sz w:val="16"/>
        </w:rPr>
        <w:t xml:space="preserve">, Rio Grande, and Santarem, ground to a halt during the strike, as on-port stocks emptied and roadblocks kept trucks from delivering commodities for export. Most export terminals ran out of soybeans for shipment about 8 days into the strike, with soybeans reportedly arriving to the Port of </w:t>
      </w:r>
      <w:proofErr w:type="spellStart"/>
      <w:r w:rsidRPr="00A929CF">
        <w:rPr>
          <w:sz w:val="16"/>
        </w:rPr>
        <w:t>Paranagua</w:t>
      </w:r>
      <w:proofErr w:type="spellEnd"/>
      <w:r w:rsidRPr="00A929CF">
        <w:rPr>
          <w:sz w:val="16"/>
        </w:rPr>
        <w:t xml:space="preserve"> in Paraná state on the afternoon of the tenth day when trucks were able to reach the port complex for the first time since the strike had begun. Trucks reportedly unloaded more than 40,000 tons of soybeans at the port in the first 24 hours after the strike concluded. The Port of Santos, Latin America’s largest port, was also idled when trucks could no longer make deliveries. Cargo transported by rail were unaffected by the strike, but this makes up only a small portion of exports from the Port of Santos. Brazil’s soybean crushers association, ABIOVE, reported that all 63 of Brazil’s soy-crushing facilities came to a standstill during the strike due to a lack of supplies. The Mato Grosso Institute for Agricultural Economics (IMEA) reported that the corn harvest stalled out as fuel supplies in the state ran low. The aftermath of the strike and uncertainty about the minimum freight rate have stifled forward sales for soybeans, with traders complaining that they are unable to accurately set prices for futures contracts without a reliable estimate of transportation costs. As of late June, some of the country’s largest grain traders have virtually stopped buying soybeans and </w:t>
      </w:r>
      <w:r w:rsidRPr="00A929CF">
        <w:rPr>
          <w:b/>
          <w:sz w:val="26"/>
          <w:highlight w:val="green"/>
          <w:u w:val="single"/>
        </w:rPr>
        <w:t>corn</w:t>
      </w:r>
      <w:r w:rsidRPr="00A929CF">
        <w:rPr>
          <w:sz w:val="16"/>
          <w:highlight w:val="green"/>
        </w:rPr>
        <w:t xml:space="preserve"> </w:t>
      </w:r>
      <w:r w:rsidRPr="00A929CF">
        <w:rPr>
          <w:sz w:val="16"/>
        </w:rPr>
        <w:t xml:space="preserve">for export, even though IMEA reported that about one-third of Mato Grosso’s </w:t>
      </w:r>
      <w:proofErr w:type="spellStart"/>
      <w:r w:rsidRPr="00A929CF">
        <w:rPr>
          <w:sz w:val="16"/>
        </w:rPr>
        <w:t>safrinha</w:t>
      </w:r>
      <w:proofErr w:type="spellEnd"/>
      <w:r w:rsidRPr="00A929CF">
        <w:rPr>
          <w:sz w:val="16"/>
        </w:rPr>
        <w:t xml:space="preserve"> corn is still unsold. Grain and oilseed traders are also reportedly delaying picking up commodities from farmers’ storage facilities while they angle to avoid paying rapidly rising freight rates and wait to see what happens to the government’s minimum transportation price policy. This could be a major problem for a country whose agricultural producers have a lack of on-farm storage and will be faced with tough decisions of where to place </w:t>
      </w:r>
      <w:proofErr w:type="spellStart"/>
      <w:r w:rsidRPr="00A929CF">
        <w:rPr>
          <w:sz w:val="16"/>
        </w:rPr>
        <w:t>safrinha</w:t>
      </w:r>
      <w:proofErr w:type="spellEnd"/>
      <w:r w:rsidRPr="00A929CF">
        <w:rPr>
          <w:sz w:val="16"/>
        </w:rPr>
        <w:t xml:space="preserve"> corn. Brazil’s National Association of Cereal Exporters estimated that as of mid-June, about 10 million tons of soybeans were paralyzed in the interior of the country while more than 50 vessels were waiting to be loaded at ports. CNA reported that exports of at least 6.8 million tons of soybeans and soybean meal have been delayed due to surging freight prices under the government’s minimum price policy. Meanwhile, the number of trucks arriving at the Port of Santos was down more than 20 percent from a month earlier, despite abundant soybean supplies in the country ready for export. At the Port of </w:t>
      </w:r>
      <w:proofErr w:type="spellStart"/>
      <w:r w:rsidRPr="00A929CF">
        <w:rPr>
          <w:sz w:val="16"/>
        </w:rPr>
        <w:t>Paranagua</w:t>
      </w:r>
      <w:proofErr w:type="spellEnd"/>
      <w:r w:rsidRPr="00A929CF">
        <w:rPr>
          <w:sz w:val="16"/>
        </w:rPr>
        <w:t xml:space="preserve">, truck volume was down more than 10 percent and while the port has been receiving enough soybean volume to load waiting vessels, it has not been able to begin rebuilding its 1.5 million metric tons of on-port stocks, which were completely depleted during the 11-day strike. This makes the port particularly vulnerable if there is a second truck driver strike if the government’s minimum freight rate policy is rescinded. The backlog of ships at Brazil’s ports are not merely waiting to load commodities for export; they are waiting to unload cargoes of agricultural inputs, especially fertilizer needed by Brazil’s farmers for the wheat planting currently underway, as well as preparing fields for soybean planting, which will commence in a few months. CNA estimated that about 35 ships are currently lined up and waiting to unload fertilizer at Brazilian ports, more than half at the Port of </w:t>
      </w:r>
      <w:proofErr w:type="spellStart"/>
      <w:r w:rsidRPr="00A929CF">
        <w:rPr>
          <w:sz w:val="16"/>
        </w:rPr>
        <w:t>Paranagua</w:t>
      </w:r>
      <w:proofErr w:type="spellEnd"/>
      <w:r w:rsidRPr="00A929CF">
        <w:rPr>
          <w:sz w:val="16"/>
        </w:rPr>
        <w:t xml:space="preserve"> in the state of Paraná in southern Brazil. According to Brazil’s Fertilizer Blenders Association, 60 percent of fertilizer deliveries have been delayed as a result of the backlog. Sugarcane and Ethanol The strike began just as the harvest kicked off in the world’s largest sugarcane-growing regions, Brazil’s center-south. Progress on the sugarcane harvest slowed as fuel supplies dwindled and at least 220 sugar mills were forced to close, according to trade group Forum National </w:t>
      </w:r>
      <w:proofErr w:type="spellStart"/>
      <w:r w:rsidRPr="00A929CF">
        <w:rPr>
          <w:sz w:val="16"/>
        </w:rPr>
        <w:t>Sucroenergetico</w:t>
      </w:r>
      <w:proofErr w:type="spellEnd"/>
      <w:r w:rsidRPr="00A929CF">
        <w:rPr>
          <w:sz w:val="16"/>
        </w:rPr>
        <w:t>. Meanwhile, UNICA, Brazil’s Sugar Growers Association, reported that 150 sugar mills closed in the state of Sao Paulo alone, where 60 percent of Brazil’s sugar and ethanol production occurs. The state of Sao Paulo produces about 150,000 tons of sugar and 100 million liters of ethanol daily, and the sugar industry in that state suffered losses in revenue of about US$ 48 million daily during the strike. The disruption caused international sugar futures to rise as sugar exports were unable to reach the ports. Once fuel supplies began flowing again, harvest and crushing operations were able to quickly get back up to speed. Losses in the sector are calculated at R$ 740 million (US$ 196 million). However, this calculation does not include lost/delayed sales of ethanol stored at the mills for exports or use in the domestic market, as no data of this type has been released. Brazil is the world’s largest exporter of sugar, with more than 20 million tons exported in the previous season. Coffee Brazil is the world’s largest coffee grower and exporter, and the trucker strike hit just as the country’s main Arabica harvest was commencing, which caused international Arabica futures prices to increase by about 2 percent. According to Brazil’s Coffee Exporters Council (</w:t>
      </w:r>
      <w:proofErr w:type="spellStart"/>
      <w:r w:rsidRPr="00A929CF">
        <w:rPr>
          <w:sz w:val="16"/>
        </w:rPr>
        <w:t>CeCafe</w:t>
      </w:r>
      <w:proofErr w:type="spellEnd"/>
      <w:r w:rsidRPr="00A929CF">
        <w:rPr>
          <w:sz w:val="16"/>
        </w:rPr>
        <w:t xml:space="preserve">), the strike affected issuance of export certificates and delayed shipments, but </w:t>
      </w:r>
      <w:proofErr w:type="spellStart"/>
      <w:r w:rsidRPr="00A929CF">
        <w:rPr>
          <w:sz w:val="16"/>
        </w:rPr>
        <w:t>CeCafe</w:t>
      </w:r>
      <w:proofErr w:type="spellEnd"/>
      <w:r w:rsidRPr="00A929CF">
        <w:rPr>
          <w:sz w:val="16"/>
        </w:rPr>
        <w:t xml:space="preserve"> noted that most sales were already concluded and overall exports for the season are expected to remain at roughly the same levels estimated before the strike. According to the Brazilian Coffee Industry Association, coffee producers lost an estimated R$ 70 million (US$ 18.5 million) per day during the protests, while </w:t>
      </w:r>
      <w:proofErr w:type="spellStart"/>
      <w:r w:rsidRPr="00A929CF">
        <w:rPr>
          <w:sz w:val="16"/>
        </w:rPr>
        <w:t>CeCafe</w:t>
      </w:r>
      <w:proofErr w:type="spellEnd"/>
      <w:r w:rsidRPr="00A929CF">
        <w:rPr>
          <w:sz w:val="16"/>
        </w:rPr>
        <w:t xml:space="preserve"> estimated export losses and extra port costs of R$ 560 million (US$ 148 million). Seafood Brazil’s seafood industry was affected by a disruption of deliveries between producers and processing centers, according to trade group </w:t>
      </w:r>
      <w:proofErr w:type="spellStart"/>
      <w:r w:rsidRPr="00A929CF">
        <w:rPr>
          <w:sz w:val="16"/>
        </w:rPr>
        <w:t>Peixe</w:t>
      </w:r>
      <w:proofErr w:type="spellEnd"/>
      <w:r w:rsidRPr="00A929CF">
        <w:rPr>
          <w:sz w:val="16"/>
        </w:rPr>
        <w:t xml:space="preserve"> BR. The state of Paraná is Brazil’s largest producer of fish, raising more than 100,000 tons of tilapia last year, while the state of Sao Paulo has seen rapid growth of the industry, producing more than 65,000 tons of tilapia last year. These two states’ aquaculture sectors were the hardest hit, according to </w:t>
      </w:r>
      <w:proofErr w:type="spellStart"/>
      <w:r w:rsidRPr="00A929CF">
        <w:rPr>
          <w:sz w:val="16"/>
        </w:rPr>
        <w:t>Peixe</w:t>
      </w:r>
      <w:proofErr w:type="spellEnd"/>
      <w:r w:rsidRPr="00A929CF">
        <w:rPr>
          <w:sz w:val="16"/>
        </w:rPr>
        <w:t xml:space="preserve"> BR. At one point during the strike, a large, multi-commodity agricultural cooperative in southern Brazil, was forced to halt tilapia processing operations when truck drivers blocked roadways and cut off supplies for processing, as well as the route for distributing the final product. Fruits and Vegetables As a result of the strike, many of Brazil’s wholesale markets saw supplies of fresh products dwindle and spoilage of other products in cases where usual customers were unable to make routine purchases. The Sao Paulo Warehouse Company (CEAGESP), Latin America’s largest and the world’s third-largest wholesale market, reported losses of nearly R$ 100 million (US$ 26 million) of fruits, vegetables, and nuts, including imported products. During a normal day, CEAGESP would normally see about 1,800- 2,000 trucks come and go from the market with fresh and perishable products. However, during the strike this was reduced to less than 100 trucks per day. In addition to losses of perishable products, the prices of remaining products sored because CEAGESP prices serve as a reference for states in Brazil. Supermarkets The Brazilian Supermarket Association (ABRAS) reported total losses of R$ 2.7 billion (US$ 712 million) due to the truckers strike. In addition to losses with fresh, frozen, and perishable products, ABRAS reported shortages of other consumer goods that could not be delivered to stores. According to the Sao Paulo State Supermarket Association, in Sao Paulo alone supermarkets losses reached R$ 400 million (US$ 105 million).</w:t>
      </w:r>
    </w:p>
    <w:p w14:paraId="5FE130D3" w14:textId="77777777" w:rsidR="00B96DF7" w:rsidRDefault="00B96DF7" w:rsidP="00B96DF7">
      <w:pPr>
        <w:pStyle w:val="Heading4"/>
      </w:pPr>
      <w:r>
        <w:t xml:space="preserve">The Counterplan </w:t>
      </w:r>
      <w:r>
        <w:rPr>
          <w:u w:val="single"/>
        </w:rPr>
        <w:t>shuts down</w:t>
      </w:r>
      <w:r>
        <w:t xml:space="preserve"> Trucker Strikes. </w:t>
      </w:r>
    </w:p>
    <w:p w14:paraId="5D1B05DD" w14:textId="77777777" w:rsidR="00B96DF7" w:rsidRPr="00142469" w:rsidRDefault="00B96DF7" w:rsidP="00B96DF7">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70BCC8BF" w14:textId="77777777" w:rsidR="00B96DF7" w:rsidRPr="00A929CF" w:rsidRDefault="00B96DF7" w:rsidP="00B96DF7">
      <w:pPr>
        <w:rPr>
          <w:sz w:val="16"/>
        </w:rPr>
      </w:pPr>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rPr>
          <w:sz w:val="16"/>
        </w:rPr>
        <w:t xml:space="preserve">. Since its inception in 1967, the Taylor Law has generated a lot of controversy. To proponents, it was </w:t>
      </w:r>
      <w:r w:rsidRPr="009A7D0D">
        <w:rPr>
          <w:b/>
          <w:sz w:val="26"/>
          <w:highlight w:val="green"/>
          <w:u w:val="single"/>
          <w:bdr w:val="single" w:sz="18" w:space="0" w:color="auto"/>
        </w:rPr>
        <w:t>successful in averting several potential transit strikes</w:t>
      </w:r>
      <w:r w:rsidRPr="009A7D0D">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156E42F2" w14:textId="77777777" w:rsidR="00B96DF7" w:rsidRDefault="00B96DF7" w:rsidP="00B96DF7">
      <w:pPr>
        <w:pStyle w:val="Heading4"/>
      </w:pPr>
      <w:r>
        <w:t>Brazil key to Global Food Supply</w:t>
      </w:r>
    </w:p>
    <w:p w14:paraId="420B059F" w14:textId="77777777" w:rsidR="00B96DF7" w:rsidRPr="007F3440" w:rsidRDefault="00B96DF7" w:rsidP="00B96DF7">
      <w:r w:rsidRPr="00DF70A9">
        <w:rPr>
          <w:rStyle w:val="Style13ptBold"/>
        </w:rPr>
        <w:t>Moreira 21</w:t>
      </w:r>
      <w:r>
        <w:t xml:space="preserve"> </w:t>
      </w:r>
      <w:r w:rsidRPr="007F3440">
        <w:t>Assis Moreira 7-5-2021 "Brazil to remain world leader in food supply, OECD and FAO say"</w:t>
      </w:r>
      <w:r>
        <w:t xml:space="preserve"> </w:t>
      </w:r>
      <w:hyperlink r:id="rId10" w:history="1">
        <w:r w:rsidRPr="0079773E">
          <w:rPr>
            <w:rStyle w:val="Hyperlink"/>
          </w:rPr>
          <w:t>https://valorinternational.globo.com/agribusiness/news/2021/07/05/brazil-to-remain-world-leader-in-food-supply-oecd-and-fao-say.ghtml</w:t>
        </w:r>
      </w:hyperlink>
      <w:r>
        <w:t xml:space="preserve"> (Geneva Correspondent on Agribusiness)//Elmer </w:t>
      </w:r>
    </w:p>
    <w:p w14:paraId="3BE37815" w14:textId="77777777" w:rsidR="00B96DF7" w:rsidRPr="0086209E" w:rsidRDefault="00B96DF7" w:rsidP="00B96DF7">
      <w:pPr>
        <w:rPr>
          <w:sz w:val="16"/>
        </w:rPr>
      </w:pPr>
      <w:r w:rsidRPr="0086209E">
        <w:rPr>
          <w:b/>
          <w:sz w:val="26"/>
          <w:highlight w:val="green"/>
          <w:u w:val="single"/>
        </w:rPr>
        <w:t>Brazil</w:t>
      </w:r>
      <w:r w:rsidRPr="0086209E">
        <w:rPr>
          <w:highlight w:val="green"/>
          <w:u w:val="single"/>
        </w:rPr>
        <w:t xml:space="preserve"> </w:t>
      </w:r>
      <w:r w:rsidRPr="0086209E">
        <w:rPr>
          <w:u w:val="single"/>
        </w:rPr>
        <w:t xml:space="preserve">will </w:t>
      </w:r>
      <w:r w:rsidRPr="0086209E">
        <w:rPr>
          <w:b/>
          <w:sz w:val="26"/>
          <w:highlight w:val="green"/>
          <w:u w:val="single"/>
        </w:rPr>
        <w:t>continue</w:t>
      </w:r>
      <w:r w:rsidRPr="0086209E">
        <w:rPr>
          <w:highlight w:val="green"/>
          <w:u w:val="single"/>
        </w:rPr>
        <w:t xml:space="preserve"> </w:t>
      </w:r>
      <w:r w:rsidRPr="0086209E">
        <w:rPr>
          <w:u w:val="single"/>
        </w:rPr>
        <w:t xml:space="preserve">to increase its </w:t>
      </w:r>
      <w:r w:rsidRPr="0086209E">
        <w:rPr>
          <w:b/>
          <w:sz w:val="26"/>
          <w:highlight w:val="green"/>
          <w:u w:val="single"/>
        </w:rPr>
        <w:t xml:space="preserve">role as </w:t>
      </w:r>
      <w:r w:rsidRPr="0086209E">
        <w:rPr>
          <w:b/>
          <w:sz w:val="26"/>
          <w:highlight w:val="green"/>
          <w:u w:val="single"/>
          <w:bdr w:val="single" w:sz="18" w:space="0" w:color="auto"/>
        </w:rPr>
        <w:t>a major global food supplier</w:t>
      </w:r>
      <w:r w:rsidRPr="0086209E">
        <w:rPr>
          <w:sz w:val="16"/>
        </w:rPr>
        <w:t xml:space="preserve">, including in products such as beef and even with a slower pace of growth in demand from China. </w:t>
      </w:r>
      <w:r w:rsidRPr="0086209E">
        <w:rPr>
          <w:u w:val="single"/>
        </w:rPr>
        <w:t xml:space="preserve">These projections are </w:t>
      </w:r>
      <w:r w:rsidRPr="0086209E">
        <w:rPr>
          <w:b/>
          <w:bCs/>
          <w:u w:val="single"/>
        </w:rPr>
        <w:t>in the report on agricultural outlook</w:t>
      </w:r>
      <w:r w:rsidRPr="0086209E">
        <w:rPr>
          <w:u w:val="single"/>
        </w:rPr>
        <w:t xml:space="preserve"> 2021-2030 released Monday by the Food and Agriculture Organization of the United Nations (FAO) and the Organization for Economic Cooperation and Development (OECD).</w:t>
      </w:r>
      <w:r w:rsidRPr="0086209E">
        <w:rPr>
          <w:sz w:val="16"/>
        </w:rPr>
        <w:t xml:space="preserve"> China will continue to have enormous influence on agricultural markets. The Chinese deficit in agricultural trade has grown to $86 billion in 2020 from $2.6 billion in 2000. For the next ten years, Beijing will continue to expand imports, but at a slower pace due to lower population growth, saturation in consumption of some commodities, and efficiency gains in its own production. In addition, the Chinese market will pose tougher competition as trade tensions with the United States ease. The report predicts that China could once again become the main market for U.S. agricultural exports. </w:t>
      </w:r>
      <w:r w:rsidRPr="0086209E">
        <w:rPr>
          <w:u w:val="single"/>
        </w:rPr>
        <w:t xml:space="preserve">In this scenario, </w:t>
      </w:r>
      <w:r w:rsidRPr="0086209E">
        <w:rPr>
          <w:b/>
          <w:sz w:val="26"/>
          <w:highlight w:val="green"/>
          <w:u w:val="single"/>
        </w:rPr>
        <w:t xml:space="preserve">abundant land and water </w:t>
      </w:r>
      <w:r w:rsidRPr="0086209E">
        <w:rPr>
          <w:u w:val="single"/>
        </w:rPr>
        <w:t xml:space="preserve">will </w:t>
      </w:r>
      <w:r w:rsidRPr="0086209E">
        <w:rPr>
          <w:b/>
          <w:sz w:val="26"/>
          <w:highlight w:val="green"/>
          <w:u w:val="single"/>
          <w:bdr w:val="single" w:sz="18" w:space="0" w:color="auto"/>
        </w:rPr>
        <w:t>make Brazil the dominant producer</w:t>
      </w:r>
      <w:r w:rsidRPr="0086209E">
        <w:rPr>
          <w:u w:val="single"/>
        </w:rPr>
        <w:t xml:space="preserve">, and Latin America as a whole </w:t>
      </w:r>
      <w:r w:rsidRPr="0086209E">
        <w:rPr>
          <w:b/>
          <w:sz w:val="26"/>
          <w:highlight w:val="green"/>
          <w:u w:val="single"/>
        </w:rPr>
        <w:t>will see</w:t>
      </w:r>
      <w:r w:rsidRPr="0086209E">
        <w:rPr>
          <w:highlight w:val="green"/>
          <w:u w:val="single"/>
        </w:rPr>
        <w:t xml:space="preserve"> </w:t>
      </w:r>
      <w:r w:rsidRPr="0086209E">
        <w:rPr>
          <w:u w:val="single"/>
        </w:rPr>
        <w:t xml:space="preserve">its </w:t>
      </w:r>
      <w:r w:rsidRPr="0086209E">
        <w:rPr>
          <w:b/>
          <w:sz w:val="26"/>
          <w:highlight w:val="green"/>
          <w:u w:val="single"/>
        </w:rPr>
        <w:t>agricultural production grow by 14%</w:t>
      </w:r>
      <w:r w:rsidRPr="0086209E">
        <w:rPr>
          <w:u w:val="single"/>
        </w:rPr>
        <w:t xml:space="preserve"> over the next ten years.</w:t>
      </w:r>
      <w:r w:rsidRPr="0086209E">
        <w:rPr>
          <w:sz w:val="16"/>
        </w:rPr>
        <w:t xml:space="preserve"> </w:t>
      </w:r>
      <w:r w:rsidRPr="0086209E">
        <w:rPr>
          <w:u w:val="single"/>
        </w:rPr>
        <w:t xml:space="preserve">The </w:t>
      </w:r>
      <w:r w:rsidRPr="0086209E">
        <w:rPr>
          <w:b/>
          <w:sz w:val="26"/>
          <w:highlight w:val="green"/>
          <w:u w:val="single"/>
        </w:rPr>
        <w:t xml:space="preserve">net value of the region’s exports is </w:t>
      </w:r>
      <w:r w:rsidRPr="0086209E">
        <w:rPr>
          <w:b/>
          <w:sz w:val="26"/>
          <w:highlight w:val="green"/>
          <w:u w:val="single"/>
          <w:bdr w:val="single" w:sz="18" w:space="0" w:color="auto"/>
        </w:rPr>
        <w:t xml:space="preserve">expected to expand by 31% </w:t>
      </w:r>
      <w:r w:rsidRPr="0086209E">
        <w:rPr>
          <w:u w:val="single"/>
        </w:rPr>
        <w:t>— just over half the rate achieved between 2011 and 2020. By 2030, the region will continue to grow its share of global markets for key commodities.</w:t>
      </w:r>
      <w:r w:rsidRPr="0086209E">
        <w:rPr>
          <w:sz w:val="16"/>
        </w:rPr>
        <w:t xml:space="preserve"> It may have 63% of world soybean exports, 56% of sugar exports, 44% of fish, 42% of beef exports, and 33% of chicken shipments. </w:t>
      </w:r>
    </w:p>
    <w:p w14:paraId="17C8DF15" w14:textId="77777777" w:rsidR="00B96DF7" w:rsidRPr="00A17C83" w:rsidRDefault="00B96DF7" w:rsidP="00B96DF7">
      <w:pPr>
        <w:pStyle w:val="Heading4"/>
      </w:pPr>
      <w:r w:rsidRPr="00A17C83">
        <w:t xml:space="preserve">It’s a </w:t>
      </w:r>
      <w:r w:rsidRPr="00A17C83">
        <w:rPr>
          <w:u w:val="single"/>
        </w:rPr>
        <w:t>threat multiplier</w:t>
      </w:r>
      <w:r w:rsidRPr="00A17C83">
        <w:t xml:space="preserve"> that causes </w:t>
      </w:r>
      <w:r w:rsidRPr="00A17C83">
        <w:rPr>
          <w:u w:val="single"/>
        </w:rPr>
        <w:t>extinction</w:t>
      </w:r>
      <w:r w:rsidRPr="00A17C83">
        <w:t>.</w:t>
      </w:r>
    </w:p>
    <w:p w14:paraId="1022E0AE" w14:textId="77777777" w:rsidR="00B96DF7" w:rsidRPr="00A17C83" w:rsidRDefault="00B96DF7" w:rsidP="00B96DF7">
      <w:r w:rsidRPr="00A17C83">
        <w:rPr>
          <w:rStyle w:val="Style13ptBold"/>
        </w:rPr>
        <w:t xml:space="preserve">Cribb 19 </w:t>
      </w:r>
      <w:r w:rsidRPr="00A17C83">
        <w:rPr>
          <w:rStyle w:val="Style13ptBold"/>
          <w:b w:val="0"/>
          <w:sz w:val="22"/>
        </w:rPr>
        <w:t>[Julian;</w:t>
      </w:r>
      <w:r w:rsidRPr="00A17C83">
        <w:t xml:space="preserve"> Author,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11" w:history="1">
        <w:r w:rsidRPr="00A17C83">
          <w:rPr>
            <w:rStyle w:val="Hyperlink"/>
          </w:rPr>
          <w:t>https://www.cambridge.org/core/books/food-or-war/food-as-an-existential-risk/8C45279588CD572FE805B7E240DE7368</w:t>
        </w:r>
      </w:hyperlink>
      <w:r w:rsidRPr="00A17C83">
        <w:t>] Recut Justin</w:t>
      </w:r>
    </w:p>
    <w:p w14:paraId="25122198" w14:textId="77777777" w:rsidR="00B96DF7" w:rsidRPr="00A17C83" w:rsidRDefault="00B96DF7" w:rsidP="00B96DF7">
      <w:pPr>
        <w:rPr>
          <w:sz w:val="16"/>
        </w:rPr>
      </w:pPr>
      <w:r w:rsidRPr="00A17C83">
        <w:rPr>
          <w:sz w:val="16"/>
          <w:szCs w:val="16"/>
        </w:rPr>
        <w:t>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A17C83">
        <w:rPr>
          <w:sz w:val="16"/>
          <w:szCs w:val="16"/>
        </w:rPr>
        <w:t>Ommited</w:t>
      </w:r>
      <w:proofErr w:type="spellEnd"/>
      <w:r w:rsidRPr="00A17C83">
        <w:rPr>
          <w:sz w:val="16"/>
          <w:szCs w:val="16"/>
        </w:rPr>
        <w:t xml:space="preserve"> 178-180] </w:t>
      </w:r>
      <w:r w:rsidRPr="00A17C83">
        <w:rPr>
          <w:sz w:val="16"/>
        </w:rPr>
        <w:t xml:space="preserve">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A17C83">
        <w:rPr>
          <w:u w:val="single"/>
        </w:rPr>
        <w:t xml:space="preserve">The </w:t>
      </w:r>
      <w:r w:rsidRPr="00A17C83">
        <w:rPr>
          <w:rStyle w:val="Emphasis"/>
          <w:highlight w:val="green"/>
        </w:rPr>
        <w:t>significance</w:t>
      </w:r>
      <w:r w:rsidRPr="00A17C83">
        <w:rPr>
          <w:highlight w:val="green"/>
          <w:u w:val="single"/>
        </w:rPr>
        <w:t xml:space="preserve"> of</w:t>
      </w:r>
      <w:r w:rsidRPr="00A17C83">
        <w:rPr>
          <w:u w:val="single"/>
        </w:rPr>
        <w:t xml:space="preserve"> this blind spot around </w:t>
      </w:r>
      <w:r w:rsidRPr="00A17C83">
        <w:rPr>
          <w:rStyle w:val="Emphasis"/>
        </w:rPr>
        <w:t>consumption</w:t>
      </w:r>
      <w:r w:rsidRPr="00A17C83">
        <w:rPr>
          <w:u w:val="single"/>
        </w:rPr>
        <w:t xml:space="preserve"> for </w:t>
      </w:r>
      <w:r w:rsidRPr="00A17C83">
        <w:rPr>
          <w:rStyle w:val="Emphasis"/>
        </w:rPr>
        <w:t xml:space="preserve">global </w:t>
      </w:r>
      <w:r w:rsidRPr="00A17C83">
        <w:rPr>
          <w:rStyle w:val="Emphasis"/>
          <w:highlight w:val="green"/>
        </w:rPr>
        <w:t>food</w:t>
      </w:r>
      <w:r w:rsidRPr="00A17C83">
        <w:rPr>
          <w:rStyle w:val="Emphasis"/>
        </w:rPr>
        <w:t xml:space="preserve"> security</w:t>
      </w:r>
      <w:r w:rsidRPr="00A17C83">
        <w:rPr>
          <w:u w:val="single"/>
        </w:rPr>
        <w:t xml:space="preserve"> </w:t>
      </w:r>
      <w:r w:rsidRPr="00A17C83">
        <w:rPr>
          <w:highlight w:val="green"/>
          <w:u w:val="single"/>
        </w:rPr>
        <w:t>is</w:t>
      </w:r>
      <w:r w:rsidRPr="00A17C83">
        <w:rPr>
          <w:u w:val="single"/>
        </w:rPr>
        <w:t xml:space="preserve"> </w:t>
      </w:r>
      <w:r w:rsidRPr="00A17C83">
        <w:rPr>
          <w:rStyle w:val="Emphasis"/>
        </w:rPr>
        <w:t xml:space="preserve">very </w:t>
      </w:r>
      <w:r w:rsidRPr="00A17C83">
        <w:rPr>
          <w:rStyle w:val="Emphasis"/>
          <w:highlight w:val="green"/>
        </w:rPr>
        <w:t>great</w:t>
      </w:r>
      <w:r w:rsidRPr="00A17C83">
        <w:rPr>
          <w:sz w:val="16"/>
        </w:rPr>
        <w:t xml:space="preserve">. As described in earlier chapters, the </w:t>
      </w:r>
      <w:r w:rsidRPr="00A17C83">
        <w:rPr>
          <w:u w:val="single"/>
        </w:rPr>
        <w:t xml:space="preserve">world food system depends </w:t>
      </w:r>
      <w:r w:rsidRPr="00A17C83">
        <w:rPr>
          <w:rStyle w:val="Emphasis"/>
        </w:rPr>
        <w:t>critically</w:t>
      </w:r>
      <w:r w:rsidRPr="00A17C83">
        <w:rPr>
          <w:u w:val="single"/>
        </w:rPr>
        <w:t xml:space="preserve"> on soil, water, nutrients and a stable climate, to supply </w:t>
      </w:r>
      <w:r w:rsidRPr="00A17C83">
        <w:rPr>
          <w:rStyle w:val="Emphasis"/>
        </w:rPr>
        <w:t>humanity’s daily need for nutriment</w:t>
      </w:r>
      <w:r w:rsidRPr="00A17C83">
        <w:rPr>
          <w:sz w:val="16"/>
        </w:rPr>
        <w:t xml:space="preserve"> – and </w:t>
      </w:r>
      <w:r w:rsidRPr="00A17C83">
        <w:rPr>
          <w:u w:val="single"/>
        </w:rPr>
        <w:t>all of these essential resources are in increasingly short supply</w:t>
      </w:r>
      <w:r w:rsidRPr="00A17C83">
        <w:rPr>
          <w:sz w:val="16"/>
        </w:rPr>
        <w:t xml:space="preserve">, </w:t>
      </w:r>
      <w:r w:rsidRPr="00A17C83">
        <w:rPr>
          <w:u w:val="single"/>
        </w:rPr>
        <w:t>chiefly because of our own mismanagement</w:t>
      </w:r>
      <w:r w:rsidRPr="00A17C83">
        <w:rPr>
          <w:sz w:val="16"/>
        </w:rPr>
        <w:t xml:space="preserve"> of them and our collective failure to appreciate that they are finite. </w:t>
      </w:r>
      <w:r w:rsidRPr="00A17C83">
        <w:rPr>
          <w:u w:val="single"/>
        </w:rPr>
        <w:t>On current trends</w:t>
      </w:r>
      <w:r w:rsidRPr="00A17C83">
        <w:rPr>
          <w:sz w:val="16"/>
        </w:rPr>
        <w:t xml:space="preserve">, the </w:t>
      </w:r>
      <w:r w:rsidRPr="00A17C83">
        <w:rPr>
          <w:u w:val="single"/>
        </w:rPr>
        <w:t xml:space="preserve">existing </w:t>
      </w:r>
      <w:r w:rsidRPr="00A17C83">
        <w:rPr>
          <w:highlight w:val="green"/>
          <w:u w:val="single"/>
        </w:rPr>
        <w:t>food system</w:t>
      </w:r>
      <w:r w:rsidRPr="00A17C83">
        <w:rPr>
          <w:u w:val="single"/>
        </w:rPr>
        <w:t xml:space="preserve"> will </w:t>
      </w:r>
      <w:r w:rsidRPr="00A17C83">
        <w:rPr>
          <w:rStyle w:val="Emphasis"/>
        </w:rPr>
        <w:t xml:space="preserve">tend to </w:t>
      </w:r>
      <w:r w:rsidRPr="00A17C83">
        <w:rPr>
          <w:rStyle w:val="Emphasis"/>
          <w:highlight w:val="green"/>
        </w:rPr>
        <w:t>break down</w:t>
      </w:r>
      <w:r w:rsidRPr="00A17C83">
        <w:rPr>
          <w:sz w:val="16"/>
        </w:rPr>
        <w:t xml:space="preserve">, first </w:t>
      </w:r>
      <w:r w:rsidRPr="00A17C83">
        <w:rPr>
          <w:rStyle w:val="Emphasis"/>
        </w:rPr>
        <w:t>regionally</w:t>
      </w:r>
      <w:r w:rsidRPr="00A17C83">
        <w:rPr>
          <w:u w:val="single"/>
        </w:rPr>
        <w:t xml:space="preserve"> and then </w:t>
      </w:r>
      <w:r w:rsidRPr="00A17C83">
        <w:rPr>
          <w:rStyle w:val="Emphasis"/>
        </w:rPr>
        <w:t>globally</w:t>
      </w:r>
      <w:r w:rsidRPr="00A17C83">
        <w:rPr>
          <w:u w:val="single"/>
        </w:rPr>
        <w:t>,</w:t>
      </w:r>
      <w:r w:rsidRPr="00A17C83">
        <w:rPr>
          <w:sz w:val="16"/>
        </w:rPr>
        <w:t xml:space="preserve"> owing to resource scarcity from the 2020s onward, and especially towards the </w:t>
      </w:r>
      <w:proofErr w:type="spellStart"/>
      <w:r w:rsidRPr="00A17C83">
        <w:rPr>
          <w:sz w:val="16"/>
        </w:rPr>
        <w:t>mid century</w:t>
      </w:r>
      <w:proofErr w:type="spellEnd"/>
      <w:r w:rsidRPr="00A17C83">
        <w:rPr>
          <w:sz w:val="16"/>
        </w:rPr>
        <w:t xml:space="preserve"> – unless there is radical change in the world diet and the means by which we feed ourselves. </w:t>
      </w:r>
      <w:r w:rsidRPr="00A17C83">
        <w:rPr>
          <w:u w:val="single"/>
        </w:rPr>
        <w:t xml:space="preserve">This will </w:t>
      </w:r>
      <w:r w:rsidRPr="00A17C83">
        <w:rPr>
          <w:highlight w:val="green"/>
          <w:u w:val="single"/>
        </w:rPr>
        <w:t>lead to</w:t>
      </w:r>
      <w:r w:rsidRPr="00A17C83">
        <w:rPr>
          <w:u w:val="single"/>
        </w:rPr>
        <w:t xml:space="preserve"> </w:t>
      </w:r>
      <w:r w:rsidRPr="00A17C83">
        <w:rPr>
          <w:rStyle w:val="Emphasis"/>
        </w:rPr>
        <w:t>increasing outbreaks</w:t>
      </w:r>
      <w:r w:rsidRPr="00A17C83">
        <w:rPr>
          <w:u w:val="single"/>
        </w:rPr>
        <w:t xml:space="preserve"> of </w:t>
      </w:r>
      <w:r w:rsidRPr="00A17C83">
        <w:rPr>
          <w:rStyle w:val="Emphasis"/>
          <w:highlight w:val="green"/>
        </w:rPr>
        <w:t>violence and war</w:t>
      </w:r>
      <w:r w:rsidRPr="00A17C83">
        <w:rPr>
          <w:rStyle w:val="Emphasis"/>
        </w:rPr>
        <w:t xml:space="preserve">. Nobody, neither rich nor poor, will </w:t>
      </w:r>
      <w:r w:rsidRPr="00A17C83">
        <w:rPr>
          <w:rStyle w:val="Emphasis"/>
          <w:sz w:val="24"/>
          <w:szCs w:val="24"/>
        </w:rPr>
        <w:t>escape the consequences</w:t>
      </w:r>
      <w:r w:rsidRPr="00A17C83">
        <w:rPr>
          <w:sz w:val="16"/>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A17C83">
        <w:rPr>
          <w:u w:val="single"/>
        </w:rPr>
        <w:t xml:space="preserve">Food insecurity is </w:t>
      </w:r>
      <w:r w:rsidRPr="00A17C83">
        <w:rPr>
          <w:sz w:val="16"/>
        </w:rPr>
        <w:t xml:space="preserve">therefore </w:t>
      </w:r>
      <w:r w:rsidRPr="00A17C83">
        <w:rPr>
          <w:u w:val="single"/>
        </w:rPr>
        <w:t xml:space="preserve">a </w:t>
      </w:r>
      <w:r w:rsidRPr="00A17C83">
        <w:rPr>
          <w:rStyle w:val="Emphasis"/>
        </w:rPr>
        <w:t>driver in the preconditions</w:t>
      </w:r>
      <w:r w:rsidRPr="00A17C83">
        <w:rPr>
          <w:u w:val="single"/>
        </w:rPr>
        <w:t xml:space="preserve"> for the </w:t>
      </w:r>
      <w:r w:rsidRPr="00A17C83">
        <w:rPr>
          <w:rStyle w:val="Emphasis"/>
          <w:highlight w:val="green"/>
        </w:rPr>
        <w:t>use of nuclear weapons</w:t>
      </w:r>
      <w:r w:rsidRPr="00A17C83">
        <w:rPr>
          <w:sz w:val="16"/>
        </w:rPr>
        <w:t xml:space="preserve">, whether </w:t>
      </w:r>
      <w:r w:rsidRPr="00A17C83">
        <w:rPr>
          <w:u w:val="single"/>
        </w:rPr>
        <w:t>limited or unlimited</w:t>
      </w:r>
      <w:r w:rsidRPr="00A17C83">
        <w:rPr>
          <w:sz w:val="16"/>
        </w:rPr>
        <w:t xml:space="preserve">. A global famine is a likely outcome of limited use of nuclear weapons by any country or countries – and would be </w:t>
      </w:r>
      <w:r w:rsidRPr="00A17C83">
        <w:rPr>
          <w:rStyle w:val="Emphasis"/>
          <w:highlight w:val="green"/>
        </w:rPr>
        <w:t>unavoidable</w:t>
      </w:r>
      <w:r w:rsidRPr="00A17C83">
        <w:rPr>
          <w:u w:val="single"/>
        </w:rPr>
        <w:t xml:space="preserve"> in the event of an </w:t>
      </w:r>
      <w:r w:rsidRPr="00A17C83">
        <w:rPr>
          <w:rStyle w:val="Emphasis"/>
          <w:sz w:val="24"/>
          <w:szCs w:val="24"/>
          <w:highlight w:val="green"/>
        </w:rPr>
        <w:t>unlimited nuclear war</w:t>
      </w:r>
      <w:r w:rsidRPr="00A17C83">
        <w:rPr>
          <w:sz w:val="24"/>
          <w:szCs w:val="24"/>
          <w:u w:val="single"/>
        </w:rPr>
        <w:t xml:space="preserve"> </w:t>
      </w:r>
      <w:r w:rsidRPr="00A17C83">
        <w:rPr>
          <w:u w:val="single"/>
        </w:rPr>
        <w:t xml:space="preserve">between America and Russia, making it </w:t>
      </w:r>
      <w:r w:rsidRPr="00A17C83">
        <w:rPr>
          <w:rStyle w:val="Emphasis"/>
        </w:rPr>
        <w:t>unwinnable</w:t>
      </w:r>
      <w:r w:rsidRPr="00A17C83">
        <w:rPr>
          <w:sz w:val="16"/>
        </w:rPr>
        <w:t xml:space="preserve"> for either. And that, as the mute hands of the ‘Doomsday Clock’ so eloquently admonish, is also </w:t>
      </w:r>
      <w:r w:rsidRPr="00A17C83">
        <w:rPr>
          <w:u w:val="single"/>
        </w:rPr>
        <w:t xml:space="preserve">the </w:t>
      </w:r>
      <w:r w:rsidRPr="00A17C83">
        <w:rPr>
          <w:rStyle w:val="Emphasis"/>
          <w:highlight w:val="green"/>
        </w:rPr>
        <w:t>most likely scenario</w:t>
      </w:r>
      <w:r w:rsidRPr="00A17C83">
        <w:rPr>
          <w:highlight w:val="green"/>
          <w:u w:val="single"/>
        </w:rPr>
        <w:t xml:space="preserve"> for</w:t>
      </w:r>
      <w:r w:rsidRPr="00A17C83">
        <w:rPr>
          <w:u w:val="single"/>
        </w:rPr>
        <w:t xml:space="preserve"> the </w:t>
      </w:r>
      <w:r w:rsidRPr="00A17C83">
        <w:rPr>
          <w:rStyle w:val="Emphasis"/>
        </w:rPr>
        <w:t xml:space="preserve">premature </w:t>
      </w:r>
      <w:r w:rsidRPr="00A17C83">
        <w:rPr>
          <w:rStyle w:val="Emphasis"/>
          <w:highlight w:val="green"/>
        </w:rPr>
        <w:t>termination of</w:t>
      </w:r>
      <w:r w:rsidRPr="00A17C83">
        <w:rPr>
          <w:rStyle w:val="Emphasis"/>
        </w:rPr>
        <w:t xml:space="preserve"> the </w:t>
      </w:r>
      <w:r w:rsidRPr="00A17C83">
        <w:rPr>
          <w:rStyle w:val="Emphasis"/>
          <w:highlight w:val="green"/>
        </w:rPr>
        <w:t>human</w:t>
      </w:r>
      <w:r w:rsidRPr="00A17C83">
        <w:rPr>
          <w:rStyle w:val="Emphasis"/>
        </w:rPr>
        <w:t xml:space="preserve"> species</w:t>
      </w:r>
      <w:r w:rsidRPr="00A17C83">
        <w:rPr>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w:t>
      </w:r>
      <w:r w:rsidRPr="00A17C83">
        <w:rPr>
          <w:sz w:val="16"/>
          <w:szCs w:val="16"/>
        </w:rPr>
        <w:t xml:space="preserve">Food Security </w:t>
      </w:r>
      <w:r w:rsidRPr="00A17C83">
        <w:rPr>
          <w:sz w:val="16"/>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A17C83">
        <w:rPr>
          <w:highlight w:val="green"/>
          <w:u w:val="single"/>
        </w:rPr>
        <w:t xml:space="preserve">food </w:t>
      </w:r>
      <w:r w:rsidRPr="00A17C83">
        <w:rPr>
          <w:u w:val="single"/>
        </w:rPr>
        <w:t xml:space="preserve">insecurity </w:t>
      </w:r>
      <w:r w:rsidRPr="00A17C83">
        <w:rPr>
          <w:highlight w:val="green"/>
          <w:u w:val="single"/>
        </w:rPr>
        <w:t>is</w:t>
      </w:r>
      <w:r w:rsidRPr="00A17C83">
        <w:rPr>
          <w:u w:val="single"/>
        </w:rPr>
        <w:t xml:space="preserve"> an </w:t>
      </w:r>
      <w:r w:rsidRPr="00A17C83">
        <w:rPr>
          <w:rStyle w:val="Emphasis"/>
          <w:highlight w:val="green"/>
        </w:rPr>
        <w:t>existential threat</w:t>
      </w:r>
      <w:r w:rsidRPr="00A17C83">
        <w:rPr>
          <w:rStyle w:val="Emphasis"/>
        </w:rPr>
        <w:t xml:space="preserve"> to humanity</w:t>
      </w:r>
      <w:r w:rsidRPr="00A17C83">
        <w:rPr>
          <w:sz w:val="16"/>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A17C83">
        <w:rPr>
          <w:u w:val="single"/>
        </w:rPr>
        <w:t xml:space="preserve">food insecurity plays into many, if not all, of the </w:t>
      </w:r>
      <w:r w:rsidRPr="00A17C83">
        <w:rPr>
          <w:rStyle w:val="Emphasis"/>
        </w:rPr>
        <w:t>other existential threats facing humanity</w:t>
      </w:r>
      <w:r w:rsidRPr="00A17C83">
        <w:rPr>
          <w:sz w:val="16"/>
        </w:rPr>
        <w:t xml:space="preserve">. The </w:t>
      </w:r>
      <w:r w:rsidRPr="00A17C83">
        <w:rPr>
          <w:rStyle w:val="Emphasis"/>
          <w:highlight w:val="green"/>
        </w:rPr>
        <w:t>food sector’s role</w:t>
      </w:r>
      <w:r w:rsidRPr="00A17C83">
        <w:rPr>
          <w:highlight w:val="green"/>
          <w:u w:val="single"/>
        </w:rPr>
        <w:t xml:space="preserve"> in </w:t>
      </w:r>
      <w:r w:rsidRPr="00A17C83">
        <w:rPr>
          <w:rStyle w:val="Emphasis"/>
          <w:sz w:val="24"/>
          <w:szCs w:val="24"/>
          <w:highlight w:val="green"/>
        </w:rPr>
        <w:t>extinction</w:t>
      </w:r>
      <w:r w:rsidRPr="00A17C83">
        <w:rPr>
          <w:rStyle w:val="Emphasis"/>
          <w:sz w:val="24"/>
          <w:szCs w:val="24"/>
        </w:rPr>
        <w:t xml:space="preserve">, resource </w:t>
      </w:r>
      <w:r w:rsidRPr="00A17C83">
        <w:rPr>
          <w:rStyle w:val="Emphasis"/>
          <w:sz w:val="24"/>
          <w:szCs w:val="24"/>
          <w:highlight w:val="green"/>
        </w:rPr>
        <w:t>scarcity</w:t>
      </w:r>
      <w:r w:rsidRPr="00A17C83">
        <w:rPr>
          <w:rStyle w:val="Emphasis"/>
          <w:sz w:val="24"/>
          <w:szCs w:val="24"/>
        </w:rPr>
        <w:t xml:space="preserve">, global </w:t>
      </w:r>
      <w:r w:rsidRPr="00A17C83">
        <w:rPr>
          <w:rStyle w:val="Emphasis"/>
          <w:sz w:val="24"/>
          <w:szCs w:val="24"/>
          <w:highlight w:val="green"/>
        </w:rPr>
        <w:t>toxicity and</w:t>
      </w:r>
      <w:r w:rsidRPr="00A17C83">
        <w:rPr>
          <w:rStyle w:val="Emphasis"/>
          <w:sz w:val="24"/>
          <w:szCs w:val="24"/>
        </w:rPr>
        <w:t xml:space="preserve"> potential </w:t>
      </w:r>
      <w:r w:rsidRPr="00A17C83">
        <w:rPr>
          <w:rStyle w:val="Emphasis"/>
          <w:sz w:val="24"/>
          <w:szCs w:val="24"/>
          <w:highlight w:val="green"/>
        </w:rPr>
        <w:t>nuclear war</w:t>
      </w:r>
      <w:r w:rsidRPr="00A17C83">
        <w:rPr>
          <w:sz w:val="24"/>
          <w:szCs w:val="24"/>
          <w:u w:val="single"/>
        </w:rPr>
        <w:t xml:space="preserve"> </w:t>
      </w:r>
      <w:r w:rsidRPr="00A17C83">
        <w:rPr>
          <w:u w:val="single"/>
        </w:rPr>
        <w:t xml:space="preserve">has </w:t>
      </w:r>
      <w:r w:rsidRPr="00A17C83">
        <w:rPr>
          <w:rStyle w:val="Emphasis"/>
        </w:rPr>
        <w:t>already been explained</w:t>
      </w:r>
      <w:r w:rsidRPr="00A17C83">
        <w:rPr>
          <w:sz w:val="16"/>
        </w:rPr>
        <w:t xml:space="preserve">. Its role in the suppression of conflict is discussed in the next chapter. Its role in securing the future of the megacities, and of a largely </w:t>
      </w:r>
      <w:proofErr w:type="spellStart"/>
      <w:r w:rsidRPr="00A17C83">
        <w:rPr>
          <w:sz w:val="16"/>
        </w:rPr>
        <w:t>urbanised</w:t>
      </w:r>
      <w:proofErr w:type="spellEnd"/>
      <w:r w:rsidRPr="00A17C83">
        <w:rPr>
          <w:sz w:val="16"/>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A17C83">
        <w:rPr>
          <w:u w:val="single"/>
        </w:rPr>
        <w:t xml:space="preserve">Food insecurity </w:t>
      </w:r>
      <w:r w:rsidRPr="00A17C83">
        <w:rPr>
          <w:highlight w:val="green"/>
          <w:u w:val="single"/>
        </w:rPr>
        <w:t>affects</w:t>
      </w:r>
      <w:r w:rsidRPr="00A17C83">
        <w:rPr>
          <w:u w:val="single"/>
        </w:rPr>
        <w:t xml:space="preserve"> the </w:t>
      </w:r>
      <w:r w:rsidRPr="00A17C83">
        <w:rPr>
          <w:rStyle w:val="Emphasis"/>
          <w:sz w:val="24"/>
          <w:szCs w:val="24"/>
        </w:rPr>
        <w:t xml:space="preserve">progression of </w:t>
      </w:r>
      <w:r w:rsidRPr="00A17C83">
        <w:rPr>
          <w:rStyle w:val="Emphasis"/>
          <w:sz w:val="24"/>
          <w:szCs w:val="24"/>
          <w:highlight w:val="green"/>
        </w:rPr>
        <w:t>pandemic diseases</w:t>
      </w:r>
      <w:r w:rsidRPr="00A17C83">
        <w:rPr>
          <w:sz w:val="16"/>
        </w:rPr>
        <w:t xml:space="preserve">, often in ways that are not entirely obvious. First, </w:t>
      </w:r>
      <w:r w:rsidRPr="00A17C83">
        <w:rPr>
          <w:u w:val="single"/>
        </w:rPr>
        <w:t>new pandemics</w:t>
      </w:r>
      <w:r w:rsidRPr="00A17C83">
        <w:rPr>
          <w:sz w:val="16"/>
        </w:rPr>
        <w:t xml:space="preserve"> of infectious disease tend to </w:t>
      </w:r>
      <w:r w:rsidRPr="00A17C83">
        <w:rPr>
          <w:u w:val="single"/>
        </w:rPr>
        <w:t xml:space="preserve">originate in developing regions </w:t>
      </w:r>
      <w:r w:rsidRPr="00A17C83">
        <w:rPr>
          <w:highlight w:val="green"/>
          <w:u w:val="single"/>
        </w:rPr>
        <w:t xml:space="preserve">where </w:t>
      </w:r>
      <w:r w:rsidRPr="00A17C83">
        <w:rPr>
          <w:rStyle w:val="Emphasis"/>
          <w:highlight w:val="green"/>
        </w:rPr>
        <w:t>nutritional levels are poor</w:t>
      </w:r>
      <w:r w:rsidRPr="00A17C83">
        <w:rPr>
          <w:sz w:val="16"/>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A17C83">
        <w:rPr>
          <w:u w:val="single"/>
        </w:rPr>
        <w:t xml:space="preserve">totally </w:t>
      </w:r>
      <w:r w:rsidRPr="00A17C83">
        <w:rPr>
          <w:rStyle w:val="Emphasis"/>
          <w:highlight w:val="green"/>
        </w:rPr>
        <w:t>unknown diseases</w:t>
      </w:r>
      <w:r w:rsidRPr="00A17C83">
        <w:rPr>
          <w:u w:val="single"/>
        </w:rPr>
        <w:t xml:space="preserve"> tend to </w:t>
      </w:r>
      <w:r w:rsidRPr="00A17C83">
        <w:rPr>
          <w:highlight w:val="green"/>
          <w:u w:val="single"/>
        </w:rPr>
        <w:t>arise first</w:t>
      </w:r>
      <w:r w:rsidRPr="00A17C83">
        <w:rPr>
          <w:u w:val="single"/>
        </w:rPr>
        <w:t xml:space="preserve"> in places </w:t>
      </w:r>
      <w:r w:rsidRPr="00A17C83">
        <w:rPr>
          <w:highlight w:val="green"/>
          <w:u w:val="single"/>
        </w:rPr>
        <w:t xml:space="preserve">where </w:t>
      </w:r>
      <w:r w:rsidRPr="00A17C83">
        <w:rPr>
          <w:rStyle w:val="Emphasis"/>
          <w:highlight w:val="green"/>
        </w:rPr>
        <w:t>rainforests are</w:t>
      </w:r>
      <w:r w:rsidRPr="00A17C83">
        <w:rPr>
          <w:rStyle w:val="Emphasis"/>
        </w:rPr>
        <w:t xml:space="preserve"> being </w:t>
      </w:r>
      <w:r w:rsidRPr="00A17C83">
        <w:rPr>
          <w:rStyle w:val="Emphasis"/>
          <w:highlight w:val="green"/>
        </w:rPr>
        <w:t>cut down for farming</w:t>
      </w:r>
      <w:r w:rsidRPr="00A17C83">
        <w:rPr>
          <w:rStyle w:val="Emphasis"/>
        </w:rPr>
        <w:t xml:space="preserve"> and viruses</w:t>
      </w:r>
      <w:r w:rsidRPr="00A17C83">
        <w:rPr>
          <w:u w:val="single"/>
        </w:rPr>
        <w:t xml:space="preserve"> hitherto confined to </w:t>
      </w:r>
      <w:r w:rsidRPr="00A17C83">
        <w:rPr>
          <w:rStyle w:val="Emphasis"/>
        </w:rPr>
        <w:t>wild animals and birds</w:t>
      </w:r>
      <w:r w:rsidRPr="00A17C83">
        <w:rPr>
          <w:u w:val="single"/>
        </w:rPr>
        <w:t xml:space="preserve"> make an </w:t>
      </w:r>
      <w:r w:rsidRPr="00A17C83">
        <w:rPr>
          <w:rStyle w:val="Emphasis"/>
        </w:rPr>
        <w:t>enforced transition into humans</w:t>
      </w:r>
      <w:r w:rsidRPr="00A17C83">
        <w:rPr>
          <w:sz w:val="16"/>
        </w:rPr>
        <w:t xml:space="preserve">. Examples of novel human diseases escaping from the rainforest and tropical savannah in recent times include HIV/AIDS, Hendra, </w:t>
      </w:r>
      <w:proofErr w:type="spellStart"/>
      <w:r w:rsidRPr="00A17C83">
        <w:rPr>
          <w:sz w:val="16"/>
        </w:rPr>
        <w:t>Nipah</w:t>
      </w:r>
      <w:proofErr w:type="spellEnd"/>
      <w:r w:rsidRPr="00A17C83">
        <w:rPr>
          <w:sz w:val="16"/>
        </w:rPr>
        <w:t xml:space="preserve">, Ebola, Marburg, Lassa and </w:t>
      </w:r>
      <w:proofErr w:type="spellStart"/>
      <w:r w:rsidRPr="00A17C83">
        <w:rPr>
          <w:sz w:val="16"/>
        </w:rPr>
        <w:t>Hanta</w:t>
      </w:r>
      <w:proofErr w:type="spellEnd"/>
      <w:r w:rsidRPr="00A17C83">
        <w:rPr>
          <w:sz w:val="16"/>
        </w:rPr>
        <w:t xml:space="preserve">, </w:t>
      </w:r>
      <w:proofErr w:type="spellStart"/>
      <w:r w:rsidRPr="00A17C83">
        <w:rPr>
          <w:sz w:val="16"/>
        </w:rPr>
        <w:t>Lujo</w:t>
      </w:r>
      <w:proofErr w:type="spellEnd"/>
      <w:r w:rsidRPr="00A17C83">
        <w:rPr>
          <w:sz w:val="16"/>
        </w:rPr>
        <w:t xml:space="preserve">, </w:t>
      </w:r>
      <w:proofErr w:type="spellStart"/>
      <w:r w:rsidRPr="00A17C83">
        <w:rPr>
          <w:sz w:val="16"/>
        </w:rPr>
        <w:t>Junin</w:t>
      </w:r>
      <w:proofErr w:type="spellEnd"/>
      <w:r w:rsidRPr="00A17C83">
        <w:rPr>
          <w:sz w:val="16"/>
        </w:rPr>
        <w:t xml:space="preserve">, </w:t>
      </w:r>
      <w:proofErr w:type="spellStart"/>
      <w:r w:rsidRPr="00A17C83">
        <w:rPr>
          <w:sz w:val="16"/>
        </w:rPr>
        <w:t>Machupo</w:t>
      </w:r>
      <w:proofErr w:type="spellEnd"/>
      <w:r w:rsidRPr="00A17C83">
        <w:rPr>
          <w:sz w:val="16"/>
        </w:rPr>
        <w:t xml:space="preserve">, Rift Valley, Congo and Zika.29 And thirdly, because the </w:t>
      </w:r>
      <w:r w:rsidRPr="00A17C83">
        <w:rPr>
          <w:u w:val="single"/>
        </w:rPr>
        <w:t xml:space="preserve">loss of </w:t>
      </w:r>
      <w:r w:rsidRPr="00A17C83">
        <w:rPr>
          <w:rStyle w:val="Emphasis"/>
        </w:rPr>
        <w:t>vital micronutrients from heavily farmed soils</w:t>
      </w:r>
      <w:r w:rsidRPr="00A17C83">
        <w:rPr>
          <w:sz w:val="16"/>
        </w:rPr>
        <w:t xml:space="preserve"> and from food itself </w:t>
      </w:r>
      <w:r w:rsidRPr="00A17C83">
        <w:rPr>
          <w:u w:val="single"/>
        </w:rPr>
        <w:t>predisposes</w:t>
      </w:r>
      <w:r w:rsidRPr="00A17C83">
        <w:rPr>
          <w:sz w:val="16"/>
        </w:rPr>
        <w:t xml:space="preserve"> </w:t>
      </w:r>
      <w:r w:rsidRPr="00A17C83">
        <w:rPr>
          <w:u w:val="single"/>
        </w:rPr>
        <w:t xml:space="preserve">many populations to </w:t>
      </w:r>
      <w:r w:rsidRPr="00A17C83">
        <w:rPr>
          <w:rStyle w:val="Emphasis"/>
        </w:rPr>
        <w:t>various deficiency diseases</w:t>
      </w:r>
      <w:r w:rsidRPr="00A17C83">
        <w:rPr>
          <w:sz w:val="16"/>
        </w:rPr>
        <w:t xml:space="preserve"> – for example, a lack of selenium in the diet has been linked with increased risk from both HIV/AIDS and bowel cancer.30 A key synergy is the way </w:t>
      </w:r>
      <w:r w:rsidRPr="00A17C83">
        <w:rPr>
          <w:b/>
          <w:bCs/>
          <w:highlight w:val="green"/>
          <w:u w:val="single"/>
        </w:rPr>
        <w:t>hunger</w:t>
      </w:r>
      <w:r w:rsidRPr="00A17C83">
        <w:rPr>
          <w:highlight w:val="green"/>
          <w:u w:val="single"/>
        </w:rPr>
        <w:t xml:space="preserve"> and </w:t>
      </w:r>
      <w:r w:rsidRPr="00A17C83">
        <w:rPr>
          <w:b/>
          <w:bCs/>
          <w:highlight w:val="green"/>
          <w:u w:val="single"/>
        </w:rPr>
        <w:t>malnourishment</w:t>
      </w:r>
      <w:r w:rsidRPr="00A17C83">
        <w:rPr>
          <w:highlight w:val="green"/>
          <w:u w:val="single"/>
        </w:rPr>
        <w:t xml:space="preserve"> </w:t>
      </w:r>
      <w:r w:rsidRPr="00A17C83">
        <w:rPr>
          <w:b/>
          <w:bCs/>
          <w:highlight w:val="green"/>
          <w:u w:val="single"/>
        </w:rPr>
        <w:t>exacerbate</w:t>
      </w:r>
      <w:r w:rsidRPr="00A17C83">
        <w:rPr>
          <w:u w:val="single"/>
        </w:rPr>
        <w:t xml:space="preserve"> the </w:t>
      </w:r>
      <w:r w:rsidRPr="00A17C83">
        <w:rPr>
          <w:b/>
          <w:bCs/>
          <w:u w:val="single"/>
        </w:rPr>
        <w:t>spread</w:t>
      </w:r>
      <w:r w:rsidRPr="00A17C83">
        <w:rPr>
          <w:u w:val="single"/>
        </w:rPr>
        <w:t xml:space="preserve"> </w:t>
      </w:r>
      <w:r w:rsidRPr="00A17C83">
        <w:rPr>
          <w:b/>
          <w:bCs/>
          <w:u w:val="single"/>
        </w:rPr>
        <w:t>of</w:t>
      </w:r>
      <w:r w:rsidRPr="00A17C83">
        <w:rPr>
          <w:u w:val="single"/>
        </w:rPr>
        <w:t xml:space="preserve"> </w:t>
      </w:r>
      <w:r w:rsidRPr="00A17C83">
        <w:rPr>
          <w:b/>
          <w:bCs/>
          <w:highlight w:val="green"/>
          <w:u w:val="single"/>
        </w:rPr>
        <w:t>disease</w:t>
      </w:r>
      <w:r w:rsidRPr="00A17C83">
        <w:rPr>
          <w:sz w:val="16"/>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8C18A2E" w14:textId="357719F6" w:rsidR="00A95652" w:rsidRDefault="00A95652" w:rsidP="00B55AD5"/>
    <w:p w14:paraId="6B9E2843" w14:textId="774D4047" w:rsidR="00B96DF7" w:rsidRDefault="00B96DF7" w:rsidP="00B96DF7">
      <w:pPr>
        <w:pStyle w:val="Heading2"/>
      </w:pPr>
      <w:r>
        <w:t>5</w:t>
      </w:r>
    </w:p>
    <w:p w14:paraId="69A7D070" w14:textId="19BFC5DB" w:rsidR="00B96DF7" w:rsidRDefault="00B96DF7" w:rsidP="00B96DF7">
      <w:pPr>
        <w:pStyle w:val="Heading3"/>
      </w:pPr>
      <w:r>
        <w:t>CP</w:t>
      </w:r>
    </w:p>
    <w:p w14:paraId="0F495642" w14:textId="77777777" w:rsidR="00B96DF7" w:rsidRDefault="00B96DF7" w:rsidP="00B96DF7">
      <w:pPr>
        <w:pStyle w:val="Heading4"/>
      </w:pPr>
      <w:r>
        <w:t>CP Text – [</w:t>
      </w:r>
      <w:r w:rsidRPr="00E664EA">
        <w:rPr>
          <w:highlight w:val="green"/>
        </w:rPr>
        <w:t>States</w:t>
      </w:r>
      <w:r>
        <w:t>]</w:t>
      </w:r>
      <w:r w:rsidRPr="00A4262F">
        <w:t xml:space="preserve"> should substantially increase </w:t>
      </w:r>
      <w:r>
        <w:t>their</w:t>
      </w:r>
      <w:r w:rsidRPr="00A4262F">
        <w:t xml:space="preserve"> research and deployment of a solar radiation management policy</w:t>
      </w:r>
      <w:r>
        <w:t>.</w:t>
      </w:r>
    </w:p>
    <w:p w14:paraId="0B7EDD06" w14:textId="77777777" w:rsidR="00B96DF7" w:rsidRPr="009074F0" w:rsidRDefault="00B96DF7" w:rsidP="00B96DF7">
      <w:pPr>
        <w:pStyle w:val="ListParagraph"/>
        <w:numPr>
          <w:ilvl w:val="0"/>
          <w:numId w:val="19"/>
        </w:numPr>
      </w:pPr>
      <w:r>
        <w:t xml:space="preserve">Solar Radiation Management </w:t>
      </w:r>
    </w:p>
    <w:p w14:paraId="1CF1E7C1" w14:textId="77777777" w:rsidR="00B96DF7" w:rsidRPr="009074F0" w:rsidRDefault="00B96DF7" w:rsidP="00B96DF7">
      <w:pPr>
        <w:pStyle w:val="Heading4"/>
      </w:pPr>
      <w:r>
        <w:t xml:space="preserve">SRM is </w:t>
      </w:r>
      <w:r>
        <w:rPr>
          <w:u w:val="single"/>
        </w:rPr>
        <w:t>highly effective</w:t>
      </w:r>
      <w:r>
        <w:t xml:space="preserve"> and cools to pre-industrial levels </w:t>
      </w:r>
      <w:r>
        <w:rPr>
          <w:u w:val="single"/>
        </w:rPr>
        <w:t>incredibly fast</w:t>
      </w:r>
      <w:r>
        <w:t xml:space="preserve"> – it avoids the Impact Turns since it doesn’t </w:t>
      </w:r>
      <w:r>
        <w:rPr>
          <w:u w:val="single"/>
        </w:rPr>
        <w:t>reduce Carbon Emissions</w:t>
      </w:r>
    </w:p>
    <w:p w14:paraId="07548FEA" w14:textId="77777777" w:rsidR="00B96DF7" w:rsidRPr="009074F0" w:rsidRDefault="00B96DF7" w:rsidP="00B96DF7">
      <w:r w:rsidRPr="009074F0">
        <w:rPr>
          <w:rStyle w:val="Style13ptBold"/>
        </w:rPr>
        <w:t>Bickel</w:t>
      </w:r>
      <w:r>
        <w:rPr>
          <w:rStyle w:val="Style13ptBold"/>
        </w:rPr>
        <w:t xml:space="preserve"> 13</w:t>
      </w:r>
      <w:r w:rsidRPr="009074F0">
        <w:t>, J. Eric. "Climate engineering and climate tipping-point scenarios." Environment Systems &amp; Decisions 33.1 (2013): 152-167.</w:t>
      </w:r>
      <w:r>
        <w:t xml:space="preserve"> (PhD in Engineering-Economic Systems @ Stanford University, Associate Professor @ the University of Texas at Austin School of Engineering)//Elmer </w:t>
      </w:r>
    </w:p>
    <w:p w14:paraId="5221AB58" w14:textId="77777777" w:rsidR="00B96DF7" w:rsidRPr="009074F0" w:rsidRDefault="00B96DF7" w:rsidP="00B96DF7">
      <w:pPr>
        <w:rPr>
          <w:sz w:val="16"/>
          <w:szCs w:val="24"/>
        </w:rPr>
      </w:pPr>
      <w:r w:rsidRPr="009074F0">
        <w:rPr>
          <w:rStyle w:val="StyleUnderline"/>
          <w:sz w:val="24"/>
          <w:szCs w:val="24"/>
        </w:rPr>
        <w:t>SRM differs from air capture in that it seeks to reverse the energy imbalance caused by increased</w:t>
      </w:r>
      <w:r w:rsidRPr="009074F0">
        <w:rPr>
          <w:sz w:val="16"/>
          <w:szCs w:val="24"/>
        </w:rPr>
        <w:t xml:space="preserve"> greenhouse gas (</w:t>
      </w:r>
      <w:r w:rsidRPr="009074F0">
        <w:rPr>
          <w:rStyle w:val="StyleUnderline"/>
          <w:sz w:val="24"/>
          <w:szCs w:val="24"/>
        </w:rPr>
        <w:t>GHG</w:t>
      </w:r>
      <w:r w:rsidRPr="009074F0">
        <w:rPr>
          <w:sz w:val="16"/>
          <w:szCs w:val="24"/>
        </w:rPr>
        <w:t xml:space="preserve">) </w:t>
      </w:r>
      <w:r w:rsidRPr="009074F0">
        <w:rPr>
          <w:rStyle w:val="StyleUnderline"/>
          <w:sz w:val="24"/>
          <w:szCs w:val="24"/>
        </w:rPr>
        <w:t>concentrations</w:t>
      </w:r>
      <w:r w:rsidRPr="009074F0">
        <w:rPr>
          <w:sz w:val="16"/>
          <w:szCs w:val="24"/>
        </w:rPr>
        <w:t xml:space="preserve">. This is achieved by reflecting back into space some fraction of the incoming shortwave radiation from the Sun. </w:t>
      </w:r>
      <w:r w:rsidRPr="00E664EA">
        <w:rPr>
          <w:rStyle w:val="StyleUnderline"/>
          <w:sz w:val="24"/>
          <w:szCs w:val="24"/>
          <w:highlight w:val="green"/>
        </w:rPr>
        <w:t>Calculations show</w:t>
      </w:r>
      <w:r w:rsidRPr="009074F0">
        <w:rPr>
          <w:rStyle w:val="StyleUnderline"/>
          <w:sz w:val="24"/>
          <w:szCs w:val="24"/>
        </w:rPr>
        <w:t xml:space="preserve"> that </w:t>
      </w:r>
      <w:r w:rsidRPr="00E664EA">
        <w:rPr>
          <w:rStyle w:val="StyleUnderline"/>
          <w:sz w:val="24"/>
          <w:szCs w:val="24"/>
          <w:highlight w:val="green"/>
        </w:rPr>
        <w:t>reflecting</w:t>
      </w:r>
      <w:r w:rsidRPr="009074F0">
        <w:rPr>
          <w:rStyle w:val="StyleUnderline"/>
          <w:sz w:val="24"/>
          <w:szCs w:val="24"/>
        </w:rPr>
        <w:t xml:space="preserve"> </w:t>
      </w:r>
      <w:r w:rsidRPr="00E664EA">
        <w:rPr>
          <w:rStyle w:val="Emphasis"/>
          <w:sz w:val="24"/>
          <w:szCs w:val="24"/>
          <w:highlight w:val="green"/>
        </w:rPr>
        <w:t>one</w:t>
      </w:r>
      <w:r w:rsidRPr="009074F0">
        <w:rPr>
          <w:rStyle w:val="Emphasis"/>
          <w:sz w:val="24"/>
          <w:szCs w:val="24"/>
        </w:rPr>
        <w:t xml:space="preserve"> to two </w:t>
      </w:r>
      <w:r w:rsidRPr="00E664EA">
        <w:rPr>
          <w:rStyle w:val="Emphasis"/>
          <w:sz w:val="24"/>
          <w:szCs w:val="24"/>
          <w:highlight w:val="green"/>
        </w:rPr>
        <w:t>percent</w:t>
      </w:r>
      <w:r w:rsidRPr="009074F0">
        <w:rPr>
          <w:rStyle w:val="StyleUnderline"/>
          <w:sz w:val="24"/>
          <w:szCs w:val="24"/>
        </w:rPr>
        <w:t xml:space="preserve"> </w:t>
      </w:r>
      <w:r w:rsidRPr="00E664EA">
        <w:rPr>
          <w:rStyle w:val="StyleUnderline"/>
          <w:sz w:val="24"/>
          <w:szCs w:val="24"/>
          <w:highlight w:val="green"/>
        </w:rPr>
        <w:t>of</w:t>
      </w:r>
      <w:r w:rsidRPr="009074F0">
        <w:rPr>
          <w:rStyle w:val="StyleUnderline"/>
          <w:sz w:val="24"/>
          <w:szCs w:val="24"/>
        </w:rPr>
        <w:t xml:space="preserve"> the </w:t>
      </w:r>
      <w:r w:rsidRPr="00E664EA">
        <w:rPr>
          <w:rStyle w:val="StyleUnderline"/>
          <w:sz w:val="24"/>
          <w:szCs w:val="24"/>
          <w:highlight w:val="green"/>
        </w:rPr>
        <w:t>sunlight</w:t>
      </w:r>
      <w:r w:rsidRPr="009074F0">
        <w:rPr>
          <w:rStyle w:val="StyleUnderline"/>
          <w:sz w:val="24"/>
          <w:szCs w:val="24"/>
        </w:rPr>
        <w:t xml:space="preserve"> that strikes the Earth </w:t>
      </w:r>
      <w:r w:rsidRPr="00E664EA">
        <w:rPr>
          <w:rStyle w:val="StyleUnderline"/>
          <w:sz w:val="24"/>
          <w:szCs w:val="24"/>
          <w:highlight w:val="green"/>
        </w:rPr>
        <w:t>would cool the planet by an amount</w:t>
      </w:r>
      <w:r w:rsidRPr="009074F0">
        <w:rPr>
          <w:rStyle w:val="StyleUnderline"/>
          <w:sz w:val="24"/>
          <w:szCs w:val="24"/>
        </w:rPr>
        <w:t xml:space="preserve"> roughly </w:t>
      </w:r>
      <w:r w:rsidRPr="00E664EA">
        <w:rPr>
          <w:rStyle w:val="Emphasis"/>
          <w:sz w:val="24"/>
          <w:szCs w:val="24"/>
          <w:highlight w:val="green"/>
          <w:bdr w:val="single" w:sz="4" w:space="0" w:color="auto"/>
        </w:rPr>
        <w:t>equal to the warming</w:t>
      </w:r>
      <w:r w:rsidRPr="009074F0">
        <w:rPr>
          <w:rStyle w:val="StyleUnderline"/>
          <w:sz w:val="24"/>
          <w:szCs w:val="24"/>
        </w:rPr>
        <w:t xml:space="preserve"> that is likely </w:t>
      </w:r>
      <w:r w:rsidRPr="00E664EA">
        <w:rPr>
          <w:rStyle w:val="StyleUnderline"/>
          <w:sz w:val="24"/>
          <w:szCs w:val="24"/>
          <w:highlight w:val="green"/>
        </w:rPr>
        <w:t>from</w:t>
      </w:r>
      <w:r w:rsidRPr="009074F0">
        <w:rPr>
          <w:rStyle w:val="StyleUnderline"/>
          <w:sz w:val="24"/>
          <w:szCs w:val="24"/>
        </w:rPr>
        <w:t xml:space="preserve"> </w:t>
      </w:r>
      <w:r w:rsidRPr="00E664EA">
        <w:rPr>
          <w:rStyle w:val="StyleUnderline"/>
          <w:b/>
          <w:bCs/>
          <w:sz w:val="24"/>
          <w:szCs w:val="24"/>
          <w:highlight w:val="green"/>
        </w:rPr>
        <w:t>doubling</w:t>
      </w:r>
      <w:r w:rsidRPr="009074F0">
        <w:rPr>
          <w:rStyle w:val="StyleUnderline"/>
          <w:sz w:val="24"/>
          <w:szCs w:val="24"/>
        </w:rPr>
        <w:t xml:space="preserve"> the concentration of </w:t>
      </w:r>
      <w:r w:rsidRPr="00E664EA">
        <w:rPr>
          <w:rStyle w:val="StyleUnderline"/>
          <w:b/>
          <w:bCs/>
          <w:sz w:val="24"/>
          <w:szCs w:val="24"/>
          <w:highlight w:val="green"/>
        </w:rPr>
        <w:t>GHGs</w:t>
      </w:r>
      <w:r w:rsidRPr="009074F0">
        <w:rPr>
          <w:sz w:val="16"/>
          <w:szCs w:val="24"/>
        </w:rPr>
        <w:t xml:space="preserve"> (</w:t>
      </w:r>
      <w:proofErr w:type="spellStart"/>
      <w:r w:rsidRPr="009074F0">
        <w:rPr>
          <w:sz w:val="16"/>
          <w:szCs w:val="24"/>
        </w:rPr>
        <w:t>Lenton</w:t>
      </w:r>
      <w:proofErr w:type="spellEnd"/>
      <w:r w:rsidRPr="009074F0">
        <w:rPr>
          <w:sz w:val="16"/>
          <w:szCs w:val="24"/>
        </w:rPr>
        <w:t xml:space="preserve"> and Vaughan 2009). </w:t>
      </w:r>
      <w:r w:rsidRPr="00E664EA">
        <w:rPr>
          <w:rStyle w:val="StyleUnderline"/>
          <w:sz w:val="24"/>
          <w:szCs w:val="24"/>
          <w:highlight w:val="green"/>
        </w:rPr>
        <w:t>Scattering</w:t>
      </w:r>
      <w:r w:rsidRPr="009074F0">
        <w:rPr>
          <w:rStyle w:val="StyleUnderline"/>
          <w:sz w:val="24"/>
          <w:szCs w:val="24"/>
        </w:rPr>
        <w:t xml:space="preserve"> this amount of sunlight </w:t>
      </w:r>
      <w:r w:rsidRPr="00E664EA">
        <w:rPr>
          <w:rStyle w:val="Emphasis"/>
          <w:sz w:val="24"/>
          <w:szCs w:val="24"/>
          <w:highlight w:val="green"/>
        </w:rPr>
        <w:t>appears to be possible</w:t>
      </w:r>
      <w:r w:rsidRPr="009074F0">
        <w:rPr>
          <w:sz w:val="16"/>
          <w:szCs w:val="24"/>
        </w:rPr>
        <w:t xml:space="preserve"> (</w:t>
      </w:r>
      <w:proofErr w:type="spellStart"/>
      <w:r w:rsidRPr="009074F0">
        <w:rPr>
          <w:sz w:val="16"/>
          <w:szCs w:val="24"/>
        </w:rPr>
        <w:t>Novim</w:t>
      </w:r>
      <w:proofErr w:type="spellEnd"/>
      <w:r w:rsidRPr="009074F0">
        <w:rPr>
          <w:sz w:val="16"/>
          <w:szCs w:val="24"/>
        </w:rPr>
        <w:t xml:space="preserve"> 2009). </w:t>
      </w:r>
      <w:r w:rsidRPr="00E664EA">
        <w:rPr>
          <w:rStyle w:val="StyleUnderline"/>
          <w:sz w:val="24"/>
          <w:szCs w:val="24"/>
          <w:highlight w:val="green"/>
        </w:rPr>
        <w:t>SRM</w:t>
      </w:r>
      <w:r w:rsidRPr="009074F0">
        <w:rPr>
          <w:rStyle w:val="StyleUnderline"/>
          <w:sz w:val="24"/>
          <w:szCs w:val="24"/>
        </w:rPr>
        <w:t xml:space="preserve"> holds the possibility of </w:t>
      </w:r>
      <w:r w:rsidRPr="00E664EA">
        <w:rPr>
          <w:rStyle w:val="StyleUnderline"/>
          <w:sz w:val="24"/>
          <w:szCs w:val="24"/>
          <w:highlight w:val="green"/>
        </w:rPr>
        <w:t>acting on the</w:t>
      </w:r>
      <w:r w:rsidRPr="009074F0">
        <w:rPr>
          <w:rStyle w:val="StyleUnderline"/>
          <w:sz w:val="24"/>
          <w:szCs w:val="24"/>
        </w:rPr>
        <w:t xml:space="preserve"> climate </w:t>
      </w:r>
      <w:r w:rsidRPr="00E664EA">
        <w:rPr>
          <w:rStyle w:val="StyleUnderline"/>
          <w:sz w:val="24"/>
          <w:szCs w:val="24"/>
          <w:highlight w:val="green"/>
        </w:rPr>
        <w:t>system on a</w:t>
      </w:r>
      <w:r w:rsidRPr="009074F0">
        <w:rPr>
          <w:rStyle w:val="StyleUnderline"/>
          <w:sz w:val="24"/>
          <w:szCs w:val="24"/>
        </w:rPr>
        <w:t xml:space="preserve"> </w:t>
      </w:r>
      <w:r w:rsidRPr="00E664EA">
        <w:rPr>
          <w:rStyle w:val="Emphasis"/>
          <w:sz w:val="24"/>
          <w:szCs w:val="24"/>
          <w:highlight w:val="green"/>
        </w:rPr>
        <w:t>time-scale</w:t>
      </w:r>
      <w:r w:rsidRPr="009074F0">
        <w:rPr>
          <w:rStyle w:val="StyleUnderline"/>
          <w:sz w:val="24"/>
          <w:szCs w:val="24"/>
        </w:rPr>
        <w:t xml:space="preserve"> </w:t>
      </w:r>
      <w:r w:rsidRPr="00E664EA">
        <w:rPr>
          <w:rStyle w:val="StyleUnderline"/>
          <w:sz w:val="24"/>
          <w:szCs w:val="24"/>
          <w:highlight w:val="green"/>
        </w:rPr>
        <w:t>that could</w:t>
      </w:r>
      <w:r w:rsidRPr="009074F0">
        <w:rPr>
          <w:rStyle w:val="StyleUnderline"/>
          <w:sz w:val="24"/>
          <w:szCs w:val="24"/>
        </w:rPr>
        <w:t xml:space="preserve"> </w:t>
      </w:r>
      <w:r w:rsidRPr="00E664EA">
        <w:rPr>
          <w:rStyle w:val="Emphasis"/>
          <w:sz w:val="24"/>
          <w:szCs w:val="24"/>
          <w:highlight w:val="green"/>
        </w:rPr>
        <w:t>prevent</w:t>
      </w:r>
      <w:r w:rsidRPr="009074F0">
        <w:rPr>
          <w:rStyle w:val="Emphasis"/>
          <w:sz w:val="24"/>
          <w:szCs w:val="24"/>
        </w:rPr>
        <w:t xml:space="preserve"> the </w:t>
      </w:r>
      <w:r w:rsidRPr="00E664EA">
        <w:rPr>
          <w:rStyle w:val="Emphasis"/>
          <w:sz w:val="24"/>
          <w:szCs w:val="24"/>
          <w:highlight w:val="green"/>
        </w:rPr>
        <w:t>abrupt</w:t>
      </w:r>
      <w:r w:rsidRPr="009074F0">
        <w:rPr>
          <w:rStyle w:val="Emphasis"/>
          <w:sz w:val="24"/>
          <w:szCs w:val="24"/>
        </w:rPr>
        <w:t xml:space="preserve"> and harmful </w:t>
      </w:r>
      <w:r w:rsidRPr="00E664EA">
        <w:rPr>
          <w:rStyle w:val="Emphasis"/>
          <w:sz w:val="24"/>
          <w:szCs w:val="24"/>
          <w:highlight w:val="green"/>
        </w:rPr>
        <w:t>changes</w:t>
      </w:r>
      <w:r w:rsidRPr="009074F0">
        <w:rPr>
          <w:rStyle w:val="StyleUnderline"/>
          <w:sz w:val="24"/>
          <w:szCs w:val="24"/>
        </w:rPr>
        <w:t xml:space="preserve"> discussed above</w:t>
      </w:r>
      <w:r w:rsidRPr="009074F0">
        <w:rPr>
          <w:sz w:val="16"/>
          <w:szCs w:val="24"/>
        </w:rPr>
        <w:t xml:space="preserve"> (</w:t>
      </w:r>
      <w:proofErr w:type="spellStart"/>
      <w:r w:rsidRPr="009074F0">
        <w:rPr>
          <w:sz w:val="16"/>
          <w:szCs w:val="24"/>
        </w:rPr>
        <w:t>Novim</w:t>
      </w:r>
      <w:proofErr w:type="spellEnd"/>
      <w:r w:rsidRPr="009074F0">
        <w:rPr>
          <w:sz w:val="16"/>
          <w:szCs w:val="24"/>
        </w:rPr>
        <w:t xml:space="preserve"> 2009). In fact, </w:t>
      </w:r>
      <w:r w:rsidRPr="00E664EA">
        <w:rPr>
          <w:rStyle w:val="StyleUnderline"/>
          <w:sz w:val="24"/>
          <w:szCs w:val="24"/>
          <w:highlight w:val="green"/>
        </w:rPr>
        <w:t>SRM may be the</w:t>
      </w:r>
      <w:r w:rsidRPr="009074F0">
        <w:rPr>
          <w:rStyle w:val="StyleUnderline"/>
          <w:sz w:val="24"/>
          <w:szCs w:val="24"/>
        </w:rPr>
        <w:t xml:space="preserve"> </w:t>
      </w:r>
      <w:r w:rsidRPr="00E664EA">
        <w:rPr>
          <w:rStyle w:val="Emphasis"/>
          <w:sz w:val="24"/>
          <w:szCs w:val="24"/>
          <w:highlight w:val="green"/>
        </w:rPr>
        <w:t>only</w:t>
      </w:r>
      <w:r w:rsidRPr="009074F0">
        <w:rPr>
          <w:rStyle w:val="Emphasis"/>
          <w:sz w:val="24"/>
          <w:szCs w:val="24"/>
        </w:rPr>
        <w:t xml:space="preserve"> human </w:t>
      </w:r>
      <w:r w:rsidRPr="00E664EA">
        <w:rPr>
          <w:rStyle w:val="Emphasis"/>
          <w:sz w:val="24"/>
          <w:szCs w:val="24"/>
          <w:highlight w:val="green"/>
        </w:rPr>
        <w:t>action</w:t>
      </w:r>
      <w:r w:rsidRPr="009074F0">
        <w:rPr>
          <w:rStyle w:val="StyleUnderline"/>
          <w:sz w:val="24"/>
          <w:szCs w:val="24"/>
        </w:rPr>
        <w:t xml:space="preserve"> </w:t>
      </w:r>
      <w:r w:rsidRPr="00E664EA">
        <w:rPr>
          <w:rStyle w:val="StyleUnderline"/>
          <w:b/>
          <w:bCs/>
          <w:sz w:val="24"/>
          <w:szCs w:val="24"/>
          <w:highlight w:val="green"/>
        </w:rPr>
        <w:t>that can cool the planet</w:t>
      </w:r>
      <w:r w:rsidRPr="009074F0">
        <w:rPr>
          <w:rStyle w:val="StyleUnderline"/>
          <w:sz w:val="24"/>
          <w:szCs w:val="24"/>
        </w:rPr>
        <w:t xml:space="preserve"> in an emergency</w:t>
      </w:r>
      <w:r w:rsidRPr="009074F0">
        <w:rPr>
          <w:sz w:val="16"/>
          <w:szCs w:val="24"/>
        </w:rPr>
        <w:t xml:space="preserve">. As </w:t>
      </w:r>
      <w:proofErr w:type="spellStart"/>
      <w:r w:rsidRPr="009074F0">
        <w:rPr>
          <w:sz w:val="16"/>
          <w:szCs w:val="24"/>
        </w:rPr>
        <w:t>Lenton</w:t>
      </w:r>
      <w:proofErr w:type="spellEnd"/>
      <w:r w:rsidRPr="009074F0">
        <w:rPr>
          <w:sz w:val="16"/>
          <w:szCs w:val="24"/>
        </w:rPr>
        <w:t xml:space="preserve"> and Vaughan (2009) note, “</w:t>
      </w:r>
      <w:r w:rsidRPr="009074F0">
        <w:rPr>
          <w:rStyle w:val="StyleUnderline"/>
          <w:sz w:val="24"/>
          <w:szCs w:val="24"/>
        </w:rPr>
        <w:t xml:space="preserve">It would appear that </w:t>
      </w:r>
      <w:r w:rsidRPr="00E664EA">
        <w:rPr>
          <w:rStyle w:val="StyleUnderline"/>
          <w:sz w:val="24"/>
          <w:szCs w:val="24"/>
          <w:highlight w:val="green"/>
        </w:rPr>
        <w:t>only rapid</w:t>
      </w:r>
      <w:r w:rsidRPr="009074F0">
        <w:rPr>
          <w:rStyle w:val="StyleUnderline"/>
          <w:sz w:val="24"/>
          <w:szCs w:val="24"/>
        </w:rPr>
        <w:t xml:space="preserve">, repeated, large-scale </w:t>
      </w:r>
      <w:r w:rsidRPr="00E664EA">
        <w:rPr>
          <w:rStyle w:val="StyleUnderline"/>
          <w:sz w:val="24"/>
          <w:szCs w:val="24"/>
          <w:highlight w:val="green"/>
        </w:rPr>
        <w:t>deployment of</w:t>
      </w:r>
      <w:r w:rsidRPr="009074F0">
        <w:rPr>
          <w:rStyle w:val="StyleUnderline"/>
          <w:sz w:val="24"/>
          <w:szCs w:val="24"/>
        </w:rPr>
        <w:t xml:space="preserve"> potent shortwave </w:t>
      </w:r>
      <w:r w:rsidRPr="00E664EA">
        <w:rPr>
          <w:rStyle w:val="StyleUnderline"/>
          <w:sz w:val="24"/>
          <w:szCs w:val="24"/>
          <w:highlight w:val="green"/>
        </w:rPr>
        <w:t>geoengineering</w:t>
      </w:r>
      <w:r w:rsidRPr="009074F0">
        <w:rPr>
          <w:rStyle w:val="StyleUnderline"/>
          <w:sz w:val="24"/>
          <w:szCs w:val="24"/>
        </w:rPr>
        <w:t xml:space="preserve"> options</w:t>
      </w:r>
      <w:r w:rsidRPr="009074F0">
        <w:rPr>
          <w:sz w:val="16"/>
          <w:szCs w:val="24"/>
        </w:rPr>
        <w:t xml:space="preserve"> (e.g., stratospheric aerosols) </w:t>
      </w:r>
      <w:r w:rsidRPr="00E664EA">
        <w:rPr>
          <w:rStyle w:val="StyleUnderline"/>
          <w:sz w:val="24"/>
          <w:szCs w:val="24"/>
          <w:highlight w:val="green"/>
        </w:rPr>
        <w:t>could</w:t>
      </w:r>
      <w:r w:rsidRPr="009074F0">
        <w:rPr>
          <w:rStyle w:val="StyleUnderline"/>
          <w:sz w:val="24"/>
          <w:szCs w:val="24"/>
        </w:rPr>
        <w:t xml:space="preserve"> </w:t>
      </w:r>
      <w:r w:rsidRPr="009074F0">
        <w:rPr>
          <w:rStyle w:val="Emphasis"/>
          <w:sz w:val="24"/>
          <w:szCs w:val="24"/>
        </w:rPr>
        <w:t xml:space="preserve">conceivably </w:t>
      </w:r>
      <w:r w:rsidRPr="00E664EA">
        <w:rPr>
          <w:rStyle w:val="Emphasis"/>
          <w:sz w:val="24"/>
          <w:szCs w:val="24"/>
          <w:highlight w:val="green"/>
        </w:rPr>
        <w:t>cool the climate</w:t>
      </w:r>
      <w:r w:rsidRPr="009074F0">
        <w:rPr>
          <w:rStyle w:val="StyleUnderline"/>
          <w:sz w:val="24"/>
          <w:szCs w:val="24"/>
        </w:rPr>
        <w:t xml:space="preserve"> to near its preindustrial state </w:t>
      </w:r>
      <w:r w:rsidRPr="00E664EA">
        <w:rPr>
          <w:rStyle w:val="StyleUnderline"/>
          <w:sz w:val="24"/>
          <w:szCs w:val="24"/>
          <w:highlight w:val="green"/>
        </w:rPr>
        <w:t xml:space="preserve">on the </w:t>
      </w:r>
      <w:r w:rsidRPr="00E664EA">
        <w:rPr>
          <w:rStyle w:val="Emphasis"/>
          <w:sz w:val="24"/>
          <w:szCs w:val="24"/>
          <w:highlight w:val="green"/>
          <w:bdr w:val="single" w:sz="4" w:space="0" w:color="auto"/>
        </w:rPr>
        <w:t>2050 timescale</w:t>
      </w:r>
      <w:r w:rsidRPr="009074F0">
        <w:rPr>
          <w:sz w:val="16"/>
          <w:szCs w:val="24"/>
        </w:rPr>
        <w:t>.”</w:t>
      </w:r>
    </w:p>
    <w:p w14:paraId="6D162026" w14:textId="77777777" w:rsidR="00B96DF7" w:rsidRPr="00B96DF7" w:rsidRDefault="00B96DF7" w:rsidP="00B96DF7"/>
    <w:p w14:paraId="6207FEAF" w14:textId="0082BCE3" w:rsidR="00B96DF7" w:rsidRDefault="00B96DF7" w:rsidP="00B96DF7">
      <w:pPr>
        <w:pStyle w:val="Heading1"/>
      </w:pPr>
      <w:r>
        <w:t>Case</w:t>
      </w:r>
    </w:p>
    <w:p w14:paraId="32950777" w14:textId="6D51EC0D" w:rsidR="00B96DF7" w:rsidRDefault="00B96DF7" w:rsidP="00B96DF7">
      <w:pPr>
        <w:pStyle w:val="Heading3"/>
      </w:pPr>
      <w:r>
        <w:t>Advantage 1</w:t>
      </w:r>
    </w:p>
    <w:p w14:paraId="0C5AA8F3" w14:textId="77777777" w:rsidR="00B96DF7" w:rsidRDefault="00B96DF7" w:rsidP="00B96DF7">
      <w:pPr>
        <w:pStyle w:val="Heading4"/>
      </w:pPr>
      <w:r>
        <w:rPr>
          <w:u w:val="single"/>
        </w:rPr>
        <w:t>Turning the Economy Internal Links</w:t>
      </w:r>
      <w:r>
        <w:t xml:space="preserve"> –</w:t>
      </w:r>
    </w:p>
    <w:p w14:paraId="0D102143" w14:textId="77777777" w:rsidR="00B96DF7" w:rsidRDefault="00B96DF7" w:rsidP="00B96DF7">
      <w:pPr>
        <w:pStyle w:val="Heading4"/>
      </w:pPr>
      <w:r>
        <w:t xml:space="preserve">1] Right to Strike has </w:t>
      </w:r>
      <w:r>
        <w:rPr>
          <w:u w:val="single"/>
        </w:rPr>
        <w:t>unintended effects</w:t>
      </w:r>
      <w:r>
        <w:t xml:space="preserve"> that threaten </w:t>
      </w:r>
      <w:r>
        <w:rPr>
          <w:u w:val="single"/>
        </w:rPr>
        <w:t>growth</w:t>
      </w:r>
      <w:r>
        <w:t xml:space="preserve"> and </w:t>
      </w:r>
      <w:r>
        <w:rPr>
          <w:u w:val="single"/>
        </w:rPr>
        <w:t>business confidence</w:t>
      </w:r>
      <w:r>
        <w:t>.</w:t>
      </w:r>
    </w:p>
    <w:p w14:paraId="3ED8B68C" w14:textId="77777777" w:rsidR="00B96DF7" w:rsidRPr="00A664F3" w:rsidRDefault="00B96DF7" w:rsidP="00B96DF7">
      <w:r w:rsidRPr="00A664F3">
        <w:rPr>
          <w:rStyle w:val="Style13ptBold"/>
        </w:rPr>
        <w:t>Tenza</w:t>
      </w:r>
      <w:r>
        <w:rPr>
          <w:rStyle w:val="Style13ptBold"/>
        </w:rPr>
        <w:t xml:space="preserve"> 20</w:t>
      </w:r>
      <w:r w:rsidRPr="00A664F3">
        <w:t xml:space="preserve">, </w:t>
      </w:r>
      <w:proofErr w:type="spellStart"/>
      <w:r w:rsidRPr="00A664F3">
        <w:t>Mlungisi</w:t>
      </w:r>
      <w:proofErr w:type="spellEnd"/>
      <w:r w:rsidRPr="00A664F3">
        <w:t>. "The effects of violent strikes on the economy of a developing country: a case of South Africa." Obiter 41.3 (2020): 519-537.</w:t>
      </w:r>
      <w:r>
        <w:t xml:space="preserve"> (</w:t>
      </w:r>
      <w:r w:rsidRPr="00A664F3">
        <w:t>lecturer in the field of Labour Law at the School of Law. He holds a LLM Degree.</w:t>
      </w:r>
      <w:r>
        <w:t xml:space="preserve">)//Elmer </w:t>
      </w:r>
    </w:p>
    <w:p w14:paraId="1ADFDCF9" w14:textId="77777777" w:rsidR="00B96DF7" w:rsidRDefault="00B96DF7" w:rsidP="00B96DF7">
      <w:pPr>
        <w:rPr>
          <w:sz w:val="16"/>
        </w:rPr>
      </w:pPr>
      <w:r w:rsidRPr="00AF1842">
        <w:rPr>
          <w:sz w:val="16"/>
        </w:rPr>
        <w:t xml:space="preserve">2 BACKGROUND When South Africa obtained democracy in 1994, there was a dream of a better country with a new vision for industrial relations.5 </w:t>
      </w:r>
      <w:r w:rsidRPr="00A664F3">
        <w:rPr>
          <w:u w:val="single"/>
        </w:rPr>
        <w:t xml:space="preserve">However, the number of </w:t>
      </w:r>
      <w:r w:rsidRPr="00027D6D">
        <w:rPr>
          <w:b/>
          <w:sz w:val="26"/>
          <w:highlight w:val="green"/>
          <w:u w:val="single"/>
        </w:rPr>
        <w:t>violent strikes</w:t>
      </w:r>
      <w:r w:rsidRPr="00027D6D">
        <w:rPr>
          <w:highlight w:val="green"/>
          <w:u w:val="single"/>
        </w:rPr>
        <w:t xml:space="preserve"> </w:t>
      </w:r>
      <w:r w:rsidRPr="00A664F3">
        <w:rPr>
          <w:u w:val="single"/>
        </w:rPr>
        <w:t xml:space="preserve">that have </w:t>
      </w:r>
      <w:proofErr w:type="spellStart"/>
      <w:r w:rsidRPr="00A664F3">
        <w:rPr>
          <w:u w:val="single"/>
        </w:rPr>
        <w:t>bedevilled</w:t>
      </w:r>
      <w:proofErr w:type="spellEnd"/>
      <w:r w:rsidRPr="00A664F3">
        <w:rPr>
          <w:u w:val="single"/>
        </w:rPr>
        <w:t xml:space="preserve"> this country in recent years seems to have </w:t>
      </w:r>
      <w:r w:rsidRPr="00027D6D">
        <w:rPr>
          <w:b/>
          <w:sz w:val="26"/>
          <w:highlight w:val="green"/>
          <w:u w:val="single"/>
        </w:rPr>
        <w:t>shattered-down</w:t>
      </w:r>
      <w:r w:rsidRPr="00027D6D">
        <w:rPr>
          <w:highlight w:val="green"/>
          <w:u w:val="single"/>
        </w:rPr>
        <w:t xml:space="preserve"> </w:t>
      </w:r>
      <w:r w:rsidRPr="00A664F3">
        <w:rPr>
          <w:u w:val="single"/>
        </w:rPr>
        <w:t xml:space="preserve">the </w:t>
      </w:r>
      <w:r w:rsidRPr="00027D6D">
        <w:rPr>
          <w:b/>
          <w:sz w:val="26"/>
          <w:highlight w:val="green"/>
          <w:u w:val="single"/>
        </w:rPr>
        <w:t>aspirations of a better South Africa</w:t>
      </w:r>
      <w:r w:rsidRPr="00A664F3">
        <w:rPr>
          <w:u w:val="single"/>
        </w:rPr>
        <w:t xml:space="preserve">. South Africa recorded 114 strikes in 2013 and 88 strikes in 2014, which </w:t>
      </w:r>
      <w:r w:rsidRPr="00027D6D">
        <w:rPr>
          <w:b/>
          <w:sz w:val="26"/>
          <w:highlight w:val="green"/>
          <w:u w:val="single"/>
        </w:rPr>
        <w:t>cost</w:t>
      </w:r>
      <w:r w:rsidRPr="00027D6D">
        <w:rPr>
          <w:highlight w:val="green"/>
          <w:u w:val="single"/>
        </w:rPr>
        <w:t xml:space="preserve"> </w:t>
      </w:r>
      <w:r w:rsidRPr="00A664F3">
        <w:rPr>
          <w:u w:val="single"/>
        </w:rPr>
        <w:t xml:space="preserve">the country about </w:t>
      </w:r>
      <w:r w:rsidRPr="00027D6D">
        <w:rPr>
          <w:b/>
          <w:sz w:val="26"/>
          <w:highlight w:val="green"/>
          <w:u w:val="single"/>
        </w:rPr>
        <w:t>R6.1 billion</w:t>
      </w:r>
      <w:r w:rsidRPr="00027D6D">
        <w:rPr>
          <w:highlight w:val="green"/>
          <w:u w:val="single"/>
        </w:rPr>
        <w:t xml:space="preserve"> </w:t>
      </w:r>
      <w:r w:rsidRPr="00A664F3">
        <w:rPr>
          <w:u w:val="single"/>
        </w:rPr>
        <w:t>according to the Department of Labour</w:t>
      </w:r>
      <w:r w:rsidRPr="00AF1842">
        <w:rPr>
          <w:sz w:val="16"/>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664F3">
        <w:rPr>
          <w:u w:val="single"/>
        </w:rPr>
        <w:t xml:space="preserve">. All these strikes (and those not mentioned here) were characterised with violence accompanied by damage to property, intimidation, assault and sometimes the killing of people. </w:t>
      </w:r>
      <w:r w:rsidRPr="00AF1842">
        <w:rPr>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AF1842">
        <w:rPr>
          <w:sz w:val="16"/>
        </w:rPr>
        <w:t>characterise</w:t>
      </w:r>
      <w:proofErr w:type="spellEnd"/>
      <w:r w:rsidRPr="00AF1842">
        <w:rPr>
          <w:sz w:val="16"/>
        </w:rPr>
        <w:t xml:space="preserve"> the South African labour market provide a broad explanation for strike violence.9 </w:t>
      </w:r>
      <w:r w:rsidRPr="00A664F3">
        <w:rPr>
          <w:u w:val="single"/>
        </w:rPr>
        <w:t xml:space="preserve">While participating in a strike, workers’ stress levels leave them feeling frustrated at their seeming powerlessness, which in turn provokes further violent behaviour.10 These </w:t>
      </w:r>
      <w:r w:rsidRPr="00027D6D">
        <w:rPr>
          <w:b/>
          <w:sz w:val="26"/>
          <w:highlight w:val="green"/>
          <w:u w:val="single"/>
        </w:rPr>
        <w:t>strikes</w:t>
      </w:r>
      <w:r w:rsidRPr="00027D6D">
        <w:rPr>
          <w:highlight w:val="green"/>
          <w:u w:val="single"/>
        </w:rPr>
        <w:t xml:space="preserve"> </w:t>
      </w:r>
      <w:r w:rsidRPr="00A664F3">
        <w:rPr>
          <w:u w:val="single"/>
        </w:rPr>
        <w:t xml:space="preserve">are not only violent but </w:t>
      </w:r>
      <w:r w:rsidRPr="00027D6D">
        <w:rPr>
          <w:b/>
          <w:sz w:val="26"/>
          <w:highlight w:val="green"/>
          <w:u w:val="single"/>
        </w:rPr>
        <w:t>take long to resolve</w:t>
      </w:r>
      <w:r w:rsidRPr="00A664F3">
        <w:rPr>
          <w:u w:val="single"/>
        </w:rPr>
        <w:t xml:space="preserve">. Generally, a lengthy strike has a </w:t>
      </w:r>
      <w:r w:rsidRPr="00027D6D">
        <w:rPr>
          <w:b/>
          <w:sz w:val="26"/>
          <w:highlight w:val="green"/>
          <w:u w:val="single"/>
          <w:bdr w:val="single" w:sz="18" w:space="0" w:color="auto"/>
        </w:rPr>
        <w:t>negative effect on employment</w:t>
      </w:r>
      <w:r w:rsidRPr="00A664F3">
        <w:rPr>
          <w:u w:val="single"/>
          <w:bdr w:val="single" w:sz="18" w:space="0" w:color="auto"/>
        </w:rPr>
        <w:t xml:space="preserve">, </w:t>
      </w:r>
      <w:r w:rsidRPr="00027D6D">
        <w:rPr>
          <w:b/>
          <w:sz w:val="26"/>
          <w:highlight w:val="green"/>
          <w:u w:val="single"/>
          <w:bdr w:val="single" w:sz="18" w:space="0" w:color="auto"/>
        </w:rPr>
        <w:t>reduces business confidence</w:t>
      </w:r>
      <w:r w:rsidRPr="00027D6D">
        <w:rPr>
          <w:highlight w:val="green"/>
          <w:u w:val="single"/>
          <w:bdr w:val="single" w:sz="18" w:space="0" w:color="auto"/>
        </w:rPr>
        <w:t xml:space="preserve"> </w:t>
      </w:r>
      <w:r w:rsidRPr="00027D6D">
        <w:rPr>
          <w:b/>
          <w:sz w:val="26"/>
          <w:highlight w:val="green"/>
          <w:u w:val="single"/>
          <w:bdr w:val="single" w:sz="18" w:space="0" w:color="auto"/>
        </w:rPr>
        <w:t>and increases the risk of economic stagflation</w:t>
      </w:r>
      <w:r w:rsidRPr="00A664F3">
        <w:rPr>
          <w:u w:val="single"/>
        </w:rPr>
        <w:t xml:space="preserve">. In addition, such strikes have a </w:t>
      </w:r>
      <w:r w:rsidRPr="00027D6D">
        <w:rPr>
          <w:b/>
          <w:sz w:val="26"/>
          <w:highlight w:val="green"/>
          <w:u w:val="single"/>
        </w:rPr>
        <w:t>major setback on</w:t>
      </w:r>
      <w:r w:rsidRPr="00027D6D">
        <w:rPr>
          <w:highlight w:val="green"/>
          <w:u w:val="single"/>
        </w:rPr>
        <w:t xml:space="preserve"> </w:t>
      </w:r>
      <w:r w:rsidRPr="00A664F3">
        <w:rPr>
          <w:u w:val="single"/>
        </w:rPr>
        <w:t xml:space="preserve">the growth of the economy and </w:t>
      </w:r>
      <w:r w:rsidRPr="00027D6D">
        <w:rPr>
          <w:b/>
          <w:sz w:val="26"/>
          <w:highlight w:val="green"/>
          <w:u w:val="single"/>
        </w:rPr>
        <w:t xml:space="preserve">investment </w:t>
      </w:r>
      <w:r w:rsidRPr="008D32B6">
        <w:rPr>
          <w:b/>
          <w:sz w:val="26"/>
          <w:u w:val="single"/>
        </w:rPr>
        <w:t>opportunities</w:t>
      </w:r>
      <w:r w:rsidRPr="00A664F3">
        <w:rPr>
          <w:u w:val="single"/>
        </w:rPr>
        <w:t>. It is common knowledge that consumer spending is directly linked to economic growth. At the same time, if the economy is not showing signs of growth, employment opportunities are shed, and poverty becomes the end result</w:t>
      </w:r>
      <w:r w:rsidRPr="00AF1842">
        <w:rPr>
          <w:sz w:val="16"/>
        </w:rPr>
        <w:t xml:space="preserve">. The economy of South Africa </w:t>
      </w:r>
      <w:proofErr w:type="gramStart"/>
      <w:r w:rsidRPr="00AF1842">
        <w:rPr>
          <w:sz w:val="16"/>
        </w:rPr>
        <w:t>is in need of</w:t>
      </w:r>
      <w:proofErr w:type="gramEnd"/>
      <w:r w:rsidRPr="00AF1842">
        <w:rPr>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027D6D">
        <w:rPr>
          <w:b/>
          <w:sz w:val="26"/>
          <w:highlight w:val="green"/>
          <w:u w:val="single"/>
        </w:rPr>
        <w:t>investors</w:t>
      </w:r>
      <w:r w:rsidRPr="00027D6D">
        <w:rPr>
          <w:sz w:val="16"/>
          <w:highlight w:val="green"/>
        </w:rPr>
        <w:t xml:space="preserve"> </w:t>
      </w:r>
      <w:r w:rsidRPr="00AF1842">
        <w:rPr>
          <w:sz w:val="16"/>
        </w:rPr>
        <w:t xml:space="preserve">would want to invest in a country where there is a likelihood of getting returns for their investments. </w:t>
      </w:r>
      <w:r w:rsidRPr="00A664F3">
        <w:rPr>
          <w:u w:val="single"/>
        </w:rPr>
        <w:t xml:space="preserve">The wish of getting returns for investment </w:t>
      </w:r>
      <w:r w:rsidRPr="00027D6D">
        <w:rPr>
          <w:b/>
          <w:sz w:val="26"/>
          <w:highlight w:val="green"/>
          <w:u w:val="single"/>
        </w:rPr>
        <w:t>may not materialise</w:t>
      </w:r>
      <w:r w:rsidRPr="00027D6D">
        <w:rPr>
          <w:highlight w:val="green"/>
          <w:u w:val="single"/>
        </w:rPr>
        <w:t xml:space="preserve"> </w:t>
      </w:r>
      <w:r w:rsidRPr="00027D6D">
        <w:rPr>
          <w:b/>
          <w:sz w:val="26"/>
          <w:highlight w:val="green"/>
          <w:u w:val="single"/>
        </w:rPr>
        <w:t xml:space="preserve">if </w:t>
      </w:r>
      <w:r w:rsidRPr="008D32B6">
        <w:rPr>
          <w:b/>
          <w:sz w:val="26"/>
          <w:u w:val="single"/>
        </w:rPr>
        <w:t xml:space="preserve">the </w:t>
      </w:r>
      <w:r w:rsidRPr="00027D6D">
        <w:rPr>
          <w:b/>
          <w:sz w:val="26"/>
          <w:highlight w:val="green"/>
          <w:u w:val="single"/>
        </w:rPr>
        <w:t xml:space="preserve">labour </w:t>
      </w:r>
      <w:r w:rsidRPr="008D32B6">
        <w:rPr>
          <w:b/>
          <w:sz w:val="26"/>
          <w:u w:val="single"/>
        </w:rPr>
        <w:t>environment</w:t>
      </w:r>
      <w:r w:rsidRPr="008D32B6">
        <w:rPr>
          <w:u w:val="single"/>
        </w:rPr>
        <w:t xml:space="preserve"> </w:t>
      </w:r>
      <w:r w:rsidRPr="00027D6D">
        <w:rPr>
          <w:b/>
          <w:sz w:val="26"/>
          <w:highlight w:val="green"/>
          <w:u w:val="single"/>
        </w:rPr>
        <w:t>is not fertile</w:t>
      </w:r>
      <w:r w:rsidRPr="00027D6D">
        <w:rPr>
          <w:highlight w:val="green"/>
          <w:u w:val="single"/>
        </w:rPr>
        <w:t xml:space="preserve"> </w:t>
      </w:r>
      <w:r w:rsidRPr="00A664F3">
        <w:rPr>
          <w:u w:val="single"/>
        </w:rPr>
        <w:t xml:space="preserve">for such investments </w:t>
      </w:r>
      <w:r w:rsidRPr="008D32B6">
        <w:rPr>
          <w:b/>
          <w:sz w:val="26"/>
          <w:u w:val="single"/>
        </w:rPr>
        <w:t>as a result</w:t>
      </w:r>
      <w:r w:rsidRPr="008D32B6">
        <w:rPr>
          <w:u w:val="single"/>
        </w:rPr>
        <w:t xml:space="preserve"> </w:t>
      </w:r>
      <w:r w:rsidRPr="008D32B6">
        <w:rPr>
          <w:b/>
          <w:sz w:val="26"/>
          <w:u w:val="single"/>
        </w:rPr>
        <w:t>of</w:t>
      </w:r>
      <w:r w:rsidRPr="008D32B6">
        <w:rPr>
          <w:u w:val="single"/>
        </w:rPr>
        <w:t>, for example</w:t>
      </w:r>
      <w:r w:rsidRPr="00A664F3">
        <w:rPr>
          <w:u w:val="single"/>
        </w:rPr>
        <w:t xml:space="preserve">, </w:t>
      </w:r>
      <w:r w:rsidRPr="00027D6D">
        <w:rPr>
          <w:b/>
          <w:sz w:val="26"/>
          <w:highlight w:val="green"/>
          <w:u w:val="single"/>
          <w:bdr w:val="single" w:sz="18" w:space="0" w:color="auto"/>
        </w:rPr>
        <w:t>unstable labour relations</w:t>
      </w:r>
      <w:r w:rsidRPr="00A664F3">
        <w:rPr>
          <w:u w:val="single"/>
        </w:rPr>
        <w:t>.</w:t>
      </w:r>
      <w:r w:rsidRPr="00AF1842">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w:t>
      </w:r>
      <w:r w:rsidRPr="00A664F3">
        <w:rPr>
          <w:u w:val="single"/>
        </w:rPr>
        <w:t>However, the right to strike and any other conduct in contemplation or furtherance of a strike such as a picket13 can only be exercised by workers acting collectively</w:t>
      </w:r>
      <w:r w:rsidRPr="00AF1842">
        <w:rPr>
          <w:sz w:val="16"/>
        </w:rPr>
        <w:t xml:space="preserve">.14 The right to strike and participation in the activities of a trade union were given more effect through the enactment of the Labour Relations Act 66 of 199515 (LRA). The main purpose of the LRA is to “advance economic development, social justice, labour peace and the </w:t>
      </w:r>
      <w:proofErr w:type="spellStart"/>
      <w:r w:rsidRPr="00AF1842">
        <w:rPr>
          <w:sz w:val="16"/>
        </w:rPr>
        <w:t>democratisation</w:t>
      </w:r>
      <w:proofErr w:type="spellEnd"/>
      <w:r w:rsidRPr="00AF1842">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AF1842">
        <w:rPr>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8D32B6">
        <w:rPr>
          <w:b/>
          <w:sz w:val="26"/>
          <w:u w:val="single"/>
        </w:rPr>
        <w:t xml:space="preserve">the </w:t>
      </w:r>
      <w:r w:rsidRPr="00027D6D">
        <w:rPr>
          <w:b/>
          <w:sz w:val="26"/>
          <w:highlight w:val="green"/>
          <w:u w:val="single"/>
        </w:rPr>
        <w:t>right to strike</w:t>
      </w:r>
      <w:r w:rsidRPr="008D32B6">
        <w:rPr>
          <w:b/>
          <w:sz w:val="26"/>
          <w:u w:val="single"/>
        </w:rPr>
        <w:t xml:space="preserve"> is exercised</w:t>
      </w:r>
      <w:r w:rsidRPr="008D32B6">
        <w:rPr>
          <w:u w:val="single"/>
        </w:rPr>
        <w:t xml:space="preserve"> </w:t>
      </w:r>
      <w:r w:rsidRPr="008D32B6">
        <w:rPr>
          <w:b/>
          <w:sz w:val="26"/>
          <w:u w:val="single"/>
          <w:bdr w:val="single" w:sz="18" w:space="0" w:color="auto"/>
        </w:rPr>
        <w:t>for pur</w:t>
      </w:r>
      <w:r w:rsidRPr="00027D6D">
        <w:rPr>
          <w:b/>
          <w:sz w:val="26"/>
          <w:highlight w:val="green"/>
          <w:u w:val="single"/>
          <w:bdr w:val="single" w:sz="18" w:space="0" w:color="auto"/>
        </w:rPr>
        <w:t>poses not intended</w:t>
      </w:r>
      <w:r w:rsidRPr="008D32B6">
        <w:rPr>
          <w:u w:val="single"/>
        </w:rPr>
        <w:t xml:space="preserve"> by the Constitution and the LRA, g</w:t>
      </w:r>
      <w:r w:rsidRPr="00AF1842">
        <w:rPr>
          <w:u w:val="single"/>
        </w:rPr>
        <w:t>enerally. 18 For example, it was not the intention of the Constitutional Assembly and the legislature that violence should be used during strikes or pickets</w:t>
      </w:r>
      <w:r w:rsidRPr="00AF1842">
        <w:rPr>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AF1842">
        <w:rPr>
          <w:sz w:val="16"/>
        </w:rPr>
        <w:t>emphasise</w:t>
      </w:r>
      <w:proofErr w:type="spellEnd"/>
      <w:r w:rsidRPr="00AF1842">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sidRPr="00AF1842">
        <w:rPr>
          <w:u w:val="single"/>
        </w:rPr>
        <w:t xml:space="preserve">The use of violence during industrial action </w:t>
      </w:r>
      <w:r w:rsidRPr="00027D6D">
        <w:rPr>
          <w:b/>
          <w:sz w:val="26"/>
          <w:highlight w:val="green"/>
          <w:u w:val="single"/>
        </w:rPr>
        <w:t>affects</w:t>
      </w:r>
      <w:r w:rsidRPr="00027D6D">
        <w:rPr>
          <w:highlight w:val="green"/>
          <w:u w:val="single"/>
        </w:rPr>
        <w:t xml:space="preserve"> </w:t>
      </w:r>
      <w:r w:rsidRPr="00AF1842">
        <w:rPr>
          <w:u w:val="single"/>
        </w:rPr>
        <w:t xml:space="preserve">not only the strikers or picketers, the </w:t>
      </w:r>
      <w:r w:rsidRPr="00027D6D">
        <w:rPr>
          <w:b/>
          <w:sz w:val="26"/>
          <w:highlight w:val="green"/>
          <w:u w:val="single"/>
        </w:rPr>
        <w:t>employer</w:t>
      </w:r>
      <w:r w:rsidRPr="00027D6D">
        <w:rPr>
          <w:highlight w:val="green"/>
          <w:u w:val="single"/>
        </w:rPr>
        <w:t xml:space="preserve"> </w:t>
      </w:r>
      <w:r w:rsidRPr="00AF1842">
        <w:rPr>
          <w:u w:val="single"/>
        </w:rPr>
        <w:t xml:space="preserve">and his or her </w:t>
      </w:r>
      <w:r w:rsidRPr="00027D6D">
        <w:rPr>
          <w:b/>
          <w:sz w:val="26"/>
          <w:highlight w:val="green"/>
          <w:u w:val="single"/>
        </w:rPr>
        <w:t>business</w:t>
      </w:r>
      <w:r w:rsidRPr="00027D6D">
        <w:rPr>
          <w:highlight w:val="green"/>
          <w:u w:val="single"/>
        </w:rPr>
        <w:t xml:space="preserve"> </w:t>
      </w:r>
      <w:r w:rsidRPr="00AF1842">
        <w:rPr>
          <w:u w:val="single"/>
        </w:rPr>
        <w:t xml:space="preserve">but it also affects </w:t>
      </w:r>
      <w:r w:rsidRPr="00027D6D">
        <w:rPr>
          <w:b/>
          <w:sz w:val="26"/>
          <w:highlight w:val="green"/>
          <w:u w:val="single"/>
          <w:bdr w:val="single" w:sz="18" w:space="0" w:color="auto"/>
        </w:rPr>
        <w:t xml:space="preserve">innocent </w:t>
      </w:r>
      <w:r w:rsidRPr="008D32B6">
        <w:rPr>
          <w:b/>
          <w:sz w:val="26"/>
          <w:u w:val="single"/>
          <w:bdr w:val="single" w:sz="18" w:space="0" w:color="auto"/>
        </w:rPr>
        <w:t xml:space="preserve">members of the </w:t>
      </w:r>
      <w:r w:rsidRPr="00027D6D">
        <w:rPr>
          <w:b/>
          <w:sz w:val="26"/>
          <w:highlight w:val="green"/>
          <w:u w:val="single"/>
          <w:bdr w:val="single" w:sz="18" w:space="0" w:color="auto"/>
        </w:rPr>
        <w:t>public</w:t>
      </w:r>
      <w:r w:rsidRPr="00AF1842">
        <w:rPr>
          <w:u w:val="single"/>
        </w:rPr>
        <w:t xml:space="preserve">, </w:t>
      </w:r>
      <w:r w:rsidRPr="00027D6D">
        <w:rPr>
          <w:b/>
          <w:sz w:val="26"/>
          <w:highlight w:val="green"/>
          <w:u w:val="single"/>
          <w:bdr w:val="single" w:sz="18" w:space="0" w:color="auto"/>
        </w:rPr>
        <w:t>non-striking employees</w:t>
      </w:r>
      <w:r w:rsidRPr="00AF1842">
        <w:rPr>
          <w:u w:val="single"/>
        </w:rPr>
        <w:t xml:space="preserve">, the </w:t>
      </w:r>
      <w:r w:rsidRPr="008D32B6">
        <w:rPr>
          <w:b/>
          <w:sz w:val="26"/>
          <w:u w:val="single"/>
        </w:rPr>
        <w:t>environment</w:t>
      </w:r>
      <w:r w:rsidRPr="008D32B6">
        <w:rPr>
          <w:u w:val="single"/>
        </w:rPr>
        <w:t xml:space="preserve"> </w:t>
      </w:r>
      <w:r w:rsidRPr="00027D6D">
        <w:rPr>
          <w:b/>
          <w:sz w:val="26"/>
          <w:highlight w:val="green"/>
          <w:u w:val="single"/>
        </w:rPr>
        <w:t xml:space="preserve">and </w:t>
      </w:r>
      <w:r w:rsidRPr="008D32B6">
        <w:rPr>
          <w:b/>
          <w:sz w:val="26"/>
          <w:u w:val="single"/>
        </w:rPr>
        <w:t xml:space="preserve">the </w:t>
      </w:r>
      <w:r w:rsidRPr="00027D6D">
        <w:rPr>
          <w:b/>
          <w:sz w:val="26"/>
          <w:highlight w:val="green"/>
          <w:u w:val="single"/>
        </w:rPr>
        <w:t>econ</w:t>
      </w:r>
      <w:r w:rsidRPr="008D32B6">
        <w:rPr>
          <w:b/>
          <w:sz w:val="26"/>
          <w:u w:val="single"/>
        </w:rPr>
        <w:t>omy at large</w:t>
      </w:r>
      <w:r w:rsidRPr="00AF1842">
        <w:rPr>
          <w:sz w:val="16"/>
        </w:rPr>
        <w:t xml:space="preserv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w:t>
      </w:r>
      <w:proofErr w:type="spellStart"/>
      <w:r w:rsidRPr="00AF1842">
        <w:rPr>
          <w:sz w:val="16"/>
        </w:rPr>
        <w:t>Nqoko</w:t>
      </w:r>
      <w:proofErr w:type="spellEnd"/>
      <w:r w:rsidRPr="00AF1842">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192CF435" w14:textId="77777777" w:rsidR="00B96DF7" w:rsidRDefault="00B96DF7" w:rsidP="00B96DF7">
      <w:pPr>
        <w:pStyle w:val="Heading4"/>
      </w:pPr>
      <w:r>
        <w:t xml:space="preserve">Business confidence is the </w:t>
      </w:r>
      <w:r>
        <w:rPr>
          <w:u w:val="single"/>
        </w:rPr>
        <w:t>best indicator</w:t>
      </w:r>
      <w:r>
        <w:t xml:space="preserve"> for growth.</w:t>
      </w:r>
    </w:p>
    <w:p w14:paraId="6CA14E1F" w14:textId="77777777" w:rsidR="00B96DF7" w:rsidRPr="00E05BA6" w:rsidRDefault="00B96DF7" w:rsidP="00B96DF7">
      <w:r w:rsidRPr="00E05BA6">
        <w:rPr>
          <w:rStyle w:val="Style13ptBold"/>
        </w:rPr>
        <w:t>Khan</w:t>
      </w:r>
      <w:r>
        <w:rPr>
          <w:rStyle w:val="Style13ptBold"/>
        </w:rPr>
        <w:t xml:space="preserve"> 20</w:t>
      </w:r>
      <w:r w:rsidRPr="00E05BA6">
        <w:t xml:space="preserve">, </w:t>
      </w:r>
      <w:proofErr w:type="spellStart"/>
      <w:r w:rsidRPr="00E05BA6">
        <w:t>Hashmat</w:t>
      </w:r>
      <w:proofErr w:type="spellEnd"/>
      <w:r w:rsidRPr="00E05BA6">
        <w:t xml:space="preserve">, and Santosh </w:t>
      </w:r>
      <w:proofErr w:type="spellStart"/>
      <w:r w:rsidRPr="00E05BA6">
        <w:t>Upadhayaya</w:t>
      </w:r>
      <w:proofErr w:type="spellEnd"/>
      <w:r w:rsidRPr="00E05BA6">
        <w:t>. "Does business confidence matter for investment?." Empirical Economics 59.4 (2020): 1633-1665.</w:t>
      </w:r>
      <w:r>
        <w:t xml:space="preserve"> (Economics Professor at Carleton University)//Elmer</w:t>
      </w:r>
    </w:p>
    <w:p w14:paraId="033EF64C" w14:textId="77777777" w:rsidR="00B96DF7" w:rsidRDefault="00B96DF7" w:rsidP="00B96DF7">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 xml:space="preserve">Our main findings are: (i) </w:t>
      </w:r>
      <w:r w:rsidRPr="00027D6D">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027D6D">
        <w:rPr>
          <w:b/>
          <w:sz w:val="26"/>
          <w:highlight w:val="green"/>
          <w:u w:val="single"/>
        </w:rPr>
        <w:t>superior</w:t>
      </w:r>
      <w:r w:rsidRPr="00027D6D">
        <w:rPr>
          <w:highlight w:val="green"/>
          <w:u w:val="single"/>
        </w:rPr>
        <w:t xml:space="preserve"> </w:t>
      </w:r>
      <w:r w:rsidRPr="00E05BA6">
        <w:rPr>
          <w:u w:val="single"/>
        </w:rPr>
        <w:t xml:space="preserve">forecasting power, relative </w:t>
      </w:r>
      <w:r w:rsidRPr="00027D6D">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027D6D">
        <w:rPr>
          <w:b/>
          <w:sz w:val="26"/>
          <w:highlight w:val="green"/>
          <w:u w:val="single"/>
        </w:rPr>
        <w:t>controlling for</w:t>
      </w:r>
      <w:r w:rsidRPr="00027D6D">
        <w:rPr>
          <w:highlight w:val="green"/>
          <w:u w:val="single"/>
        </w:rPr>
        <w:t xml:space="preserve"> </w:t>
      </w:r>
      <w:r w:rsidRPr="00E05BA6">
        <w:rPr>
          <w:u w:val="single"/>
        </w:rPr>
        <w:t xml:space="preserve">the conventional determinants such as </w:t>
      </w:r>
      <w:r w:rsidRPr="00027D6D">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027D6D">
        <w:rPr>
          <w:b/>
          <w:sz w:val="26"/>
          <w:highlight w:val="green"/>
          <w:u w:val="single"/>
        </w:rPr>
        <w:t>business confidence</w:t>
      </w:r>
      <w:r w:rsidRPr="00E05BA6">
        <w:rPr>
          <w:u w:val="single"/>
        </w:rPr>
        <w:t xml:space="preserve">—either </w:t>
      </w:r>
      <w:r w:rsidRPr="00027D6D">
        <w:rPr>
          <w:b/>
          <w:sz w:val="26"/>
          <w:highlight w:val="green"/>
          <w:u w:val="single"/>
        </w:rPr>
        <w:t>as causal or</w:t>
      </w:r>
      <w:r w:rsidRPr="00027D6D">
        <w:rPr>
          <w:highlight w:val="green"/>
          <w:u w:val="single"/>
        </w:rPr>
        <w:t xml:space="preserve"> </w:t>
      </w:r>
      <w:r w:rsidRPr="00E05BA6">
        <w:rPr>
          <w:u w:val="single"/>
        </w:rPr>
        <w:t xml:space="preserve">as </w:t>
      </w:r>
      <w:r w:rsidRPr="00027D6D">
        <w:rPr>
          <w:b/>
          <w:sz w:val="26"/>
          <w:highlight w:val="green"/>
          <w:u w:val="single"/>
        </w:rPr>
        <w:t>anticipatory</w:t>
      </w:r>
      <w:r w:rsidRPr="00E05BA6">
        <w:rPr>
          <w:u w:val="single"/>
        </w:rPr>
        <w:t>—</w:t>
      </w:r>
      <w:r w:rsidRPr="00027D6D">
        <w:rPr>
          <w:b/>
          <w:sz w:val="26"/>
          <w:highlight w:val="green"/>
          <w:u w:val="single"/>
        </w:rPr>
        <w:t>in</w:t>
      </w:r>
      <w:r w:rsidRPr="00027D6D">
        <w:rPr>
          <w:highlight w:val="green"/>
          <w:u w:val="single"/>
        </w:rPr>
        <w:t xml:space="preserve"> </w:t>
      </w:r>
      <w:r w:rsidRPr="00E05BA6">
        <w:rPr>
          <w:u w:val="single"/>
        </w:rPr>
        <w:t xml:space="preserve">theoretical models of </w:t>
      </w:r>
      <w:r w:rsidRPr="00027D6D">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E05BA6">
        <w:rPr>
          <w:sz w:val="16"/>
        </w:rPr>
        <w:t>Heye</w:t>
      </w:r>
      <w:proofErr w:type="spellEnd"/>
      <w:r w:rsidRPr="00E05BA6">
        <w:rPr>
          <w:sz w:val="16"/>
        </w:rPr>
        <w:t xml:space="preserve"> (1993) examines the relationship between business confidence and labour market conditions in the USA and other industrialized countries. Dasgupta and </w:t>
      </w:r>
      <w:proofErr w:type="spellStart"/>
      <w:r w:rsidRPr="00E05BA6">
        <w:rPr>
          <w:sz w:val="16"/>
        </w:rPr>
        <w:t>Lahiri</w:t>
      </w:r>
      <w:proofErr w:type="spellEnd"/>
      <w:r w:rsidRPr="00E05BA6">
        <w:rPr>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w:t>
      </w:r>
      <w:proofErr w:type="gramStart"/>
      <w:r w:rsidRPr="00E05BA6">
        <w:rPr>
          <w:sz w:val="16"/>
        </w:rPr>
        <w:t>taken into account</w:t>
      </w:r>
      <w:proofErr w:type="gramEnd"/>
      <w:r w:rsidRPr="00E05BA6">
        <w:rPr>
          <w:sz w:val="16"/>
        </w:rPr>
        <w:t xml:space="preserve">. On the other hand, </w:t>
      </w:r>
      <w:proofErr w:type="spellStart"/>
      <w:r w:rsidRPr="00E05BA6">
        <w:rPr>
          <w:sz w:val="16"/>
        </w:rPr>
        <w:t>Matsusaka</w:t>
      </w:r>
      <w:proofErr w:type="spellEnd"/>
      <w:r w:rsidRPr="00E05BA6">
        <w:rPr>
          <w:sz w:val="16"/>
        </w:rPr>
        <w:t xml:space="preserve"> and </w:t>
      </w:r>
      <w:proofErr w:type="spellStart"/>
      <w:r w:rsidRPr="00E05BA6">
        <w:rPr>
          <w:sz w:val="16"/>
        </w:rPr>
        <w:t>Sbordone</w:t>
      </w:r>
      <w:proofErr w:type="spellEnd"/>
      <w:r w:rsidRPr="00E05BA6">
        <w:rPr>
          <w:sz w:val="16"/>
        </w:rPr>
        <w:t xml:space="preserve"> (1995) reject the hypothesis that consumer sentiment does not predict output. Carroll et al. (1994), Fuhrer (1993), Bram and </w:t>
      </w:r>
      <w:proofErr w:type="spellStart"/>
      <w:r w:rsidRPr="00E05BA6">
        <w:rPr>
          <w:sz w:val="16"/>
        </w:rPr>
        <w:t>Ludvigson</w:t>
      </w:r>
      <w:proofErr w:type="spellEnd"/>
      <w:r w:rsidRPr="00E05BA6">
        <w:rPr>
          <w:sz w:val="16"/>
        </w:rPr>
        <w:t xml:space="preserve"> (1998), </w:t>
      </w:r>
      <w:proofErr w:type="spellStart"/>
      <w:r w:rsidRPr="00E05BA6">
        <w:rPr>
          <w:sz w:val="16"/>
        </w:rPr>
        <w:t>Ludvigson</w:t>
      </w:r>
      <w:proofErr w:type="spellEnd"/>
      <w:r w:rsidRPr="00E05BA6">
        <w:rPr>
          <w:sz w:val="16"/>
        </w:rPr>
        <w:t xml:space="preserve"> (2004) and </w:t>
      </w:r>
      <w:proofErr w:type="spellStart"/>
      <w:r w:rsidRPr="00E05BA6">
        <w:rPr>
          <w:sz w:val="16"/>
        </w:rPr>
        <w:t>Cotsomitis</w:t>
      </w:r>
      <w:proofErr w:type="spellEnd"/>
      <w:r w:rsidRPr="00E05BA6">
        <w:rPr>
          <w:sz w:val="16"/>
        </w:rPr>
        <w:t xml:space="preserve"> and Kwan (2006) find that the consumer attitudes have some additional information about predicting household spending behaviour. </w:t>
      </w:r>
      <w:proofErr w:type="spellStart"/>
      <w:r w:rsidRPr="00E05BA6">
        <w:rPr>
          <w:sz w:val="16"/>
        </w:rPr>
        <w:t>Lahiri</w:t>
      </w:r>
      <w:proofErr w:type="spellEnd"/>
      <w:r w:rsidRPr="00E05BA6">
        <w:rPr>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E05BA6">
        <w:rPr>
          <w:sz w:val="16"/>
        </w:rPr>
        <w:t>Angeletos</w:t>
      </w:r>
      <w:proofErr w:type="spellEnd"/>
      <w:r w:rsidRPr="00E05BA6">
        <w:rPr>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027D6D">
        <w:rPr>
          <w:b/>
          <w:sz w:val="26"/>
          <w:highlight w:val="green"/>
          <w:u w:val="single"/>
        </w:rPr>
        <w:t>empirical analysis shows</w:t>
      </w:r>
      <w:r w:rsidRPr="00027D6D">
        <w:rPr>
          <w:highlight w:val="green"/>
          <w:u w:val="single"/>
        </w:rPr>
        <w:t xml:space="preserve"> </w:t>
      </w:r>
      <w:r w:rsidRPr="00E05BA6">
        <w:rPr>
          <w:u w:val="single"/>
        </w:rPr>
        <w:t xml:space="preserve">that </w:t>
      </w:r>
      <w:r w:rsidRPr="00027D6D">
        <w:rPr>
          <w:b/>
          <w:sz w:val="26"/>
          <w:highlight w:val="green"/>
          <w:u w:val="single"/>
        </w:rPr>
        <w:t>investors’ confidence has</w:t>
      </w:r>
      <w:r w:rsidRPr="00027D6D">
        <w:rPr>
          <w:highlight w:val="green"/>
          <w:u w:val="single"/>
        </w:rPr>
        <w:t xml:space="preserve"> </w:t>
      </w:r>
      <w:r w:rsidRPr="00E05BA6">
        <w:rPr>
          <w:u w:val="single"/>
        </w:rPr>
        <w:t xml:space="preserve">statistically </w:t>
      </w:r>
      <w:r w:rsidRPr="00027D6D">
        <w:rPr>
          <w:b/>
          <w:sz w:val="26"/>
          <w:highlight w:val="green"/>
          <w:u w:val="single"/>
        </w:rPr>
        <w:t>significant predictive power for</w:t>
      </w:r>
      <w:r w:rsidRPr="00027D6D">
        <w:rPr>
          <w:highlight w:val="green"/>
          <w:u w:val="single"/>
        </w:rPr>
        <w:t xml:space="preserve"> </w:t>
      </w:r>
      <w:r w:rsidRPr="00E05BA6">
        <w:rPr>
          <w:u w:val="single"/>
        </w:rPr>
        <w:t xml:space="preserve">US business investment </w:t>
      </w:r>
      <w:r w:rsidRPr="00027D6D">
        <w:rPr>
          <w:b/>
          <w:sz w:val="26"/>
          <w:highlight w:val="green"/>
          <w:u w:val="single"/>
        </w:rPr>
        <w:t>growth</w:t>
      </w:r>
      <w:r w:rsidRPr="00027D6D">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xml:space="preserve">.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w:t>
      </w:r>
      <w:proofErr w:type="spellStart"/>
      <w:r w:rsidRPr="00E05BA6">
        <w:rPr>
          <w:sz w:val="16"/>
        </w:rPr>
        <w:t>probit</w:t>
      </w:r>
      <w:proofErr w:type="spellEnd"/>
      <w:r w:rsidRPr="00E05BA6">
        <w:rPr>
          <w:sz w:val="16"/>
        </w:rPr>
        <w:t xml:space="preserve">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w:t>
      </w:r>
      <w:proofErr w:type="spellStart"/>
      <w:r w:rsidRPr="00E05BA6">
        <w:rPr>
          <w:sz w:val="16"/>
        </w:rPr>
        <w:t>Saikkonen</w:t>
      </w:r>
      <w:proofErr w:type="spellEnd"/>
      <w:r w:rsidRPr="00E05BA6">
        <w:rPr>
          <w:sz w:val="16"/>
        </w:rPr>
        <w:t xml:space="preserve">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217B7EFA" w14:textId="77777777" w:rsidR="00B96DF7" w:rsidRDefault="00B96DF7" w:rsidP="00B96DF7">
      <w:pPr>
        <w:pStyle w:val="Heading4"/>
      </w:pPr>
      <w:r>
        <w:t xml:space="preserve">2] 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19C30D99" w14:textId="77777777" w:rsidR="00B96DF7" w:rsidRDefault="00B96DF7" w:rsidP="00B96DF7">
      <w:r>
        <w:rPr>
          <w:rStyle w:val="Style13ptBold"/>
        </w:rPr>
        <w:t xml:space="preserve">Grabianowski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12" w:history="1">
        <w:r>
          <w:rPr>
            <w:rStyle w:val="Hyperlink"/>
            <w:color w:val="000000"/>
            <w:u w:val="single"/>
          </w:rPr>
          <w:t>https://money.howstuffworks.com/strike.htm</w:t>
        </w:r>
      </w:hyperlink>
      <w:r>
        <w:t>] Justin</w:t>
      </w:r>
    </w:p>
    <w:p w14:paraId="6AED69B7" w14:textId="77777777" w:rsidR="00B96DF7" w:rsidRDefault="00B96DF7" w:rsidP="00B96DF7">
      <w:pPr>
        <w:rPr>
          <w:sz w:val="16"/>
        </w:rPr>
      </w:pPr>
      <w:r w:rsidRPr="00027D6D">
        <w:rPr>
          <w:highlight w:val="green"/>
          <w:u w:val="single"/>
        </w:rPr>
        <w:t>Labor strikes</w:t>
      </w:r>
      <w:r>
        <w:rPr>
          <w:u w:val="single"/>
        </w:rPr>
        <w:t xml:space="preserve"> can </w:t>
      </w:r>
      <w:r w:rsidRPr="00027D6D">
        <w:rPr>
          <w:highlight w:val="green"/>
          <w:u w:val="single"/>
        </w:rPr>
        <w:t xml:space="preserve">cause </w:t>
      </w:r>
      <w:r w:rsidRPr="00027D6D">
        <w:rPr>
          <w:rStyle w:val="Emphasis"/>
          <w:highlight w:val="green"/>
        </w:rPr>
        <w:t>major disruptions to industry</w:t>
      </w:r>
      <w:r w:rsidRPr="00027D6D">
        <w:rPr>
          <w:highlight w:val="green"/>
          <w:u w:val="single"/>
        </w:rPr>
        <w:t xml:space="preserve">, </w:t>
      </w:r>
      <w:r w:rsidRPr="00027D6D">
        <w:rPr>
          <w:rStyle w:val="Emphasis"/>
          <w:highlight w:val="green"/>
        </w:rPr>
        <w:t>commerce</w:t>
      </w:r>
      <w:r w:rsidRPr="00027D6D">
        <w:rPr>
          <w:highlight w:val="green"/>
          <w:u w:val="single"/>
        </w:rPr>
        <w:t xml:space="preserve"> and</w:t>
      </w:r>
      <w:r>
        <w:rPr>
          <w:u w:val="single"/>
        </w:rPr>
        <w:t xml:space="preserve"> the </w:t>
      </w:r>
      <w:r w:rsidRPr="00027D6D">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sidRPr="00027D6D">
        <w:rPr>
          <w:highlight w:val="green"/>
          <w:u w:val="single"/>
        </w:rPr>
        <w:t>Air Traffic Controllers Association strike</w:t>
      </w:r>
      <w:r>
        <w:rPr>
          <w:sz w:val="16"/>
        </w:rPr>
        <w:t xml:space="preserve"> in 1981 resulted in the firing of thousands of air traffic controllers, and the New York City transit strike in late 2005 </w:t>
      </w:r>
      <w:r w:rsidRPr="00027D6D">
        <w:rPr>
          <w:highlight w:val="green"/>
          <w:u w:val="single"/>
        </w:rPr>
        <w:t xml:space="preserve">affected </w:t>
      </w:r>
      <w:r w:rsidRPr="00027D6D">
        <w:rPr>
          <w:rStyle w:val="Emphasis"/>
          <w:highlight w:val="green"/>
        </w:rPr>
        <w:t>millions</w:t>
      </w:r>
      <w:r>
        <w:rPr>
          <w:u w:val="single"/>
        </w:rPr>
        <w:t xml:space="preserve"> of people</w:t>
      </w:r>
      <w:r>
        <w:rPr>
          <w:sz w:val="16"/>
        </w:rPr>
        <w:t>. The history of strikes and labor unions is a key chapter in the story of the Industrial Revolution.</w:t>
      </w:r>
    </w:p>
    <w:p w14:paraId="30FD8818" w14:textId="77777777" w:rsidR="00B96DF7" w:rsidRDefault="00B96DF7" w:rsidP="00B96DF7">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95AC8E1" w14:textId="77777777" w:rsidR="00B96DF7" w:rsidRDefault="00B96DF7" w:rsidP="00B96DF7">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7AD91024" w14:textId="77777777" w:rsidR="00B96DF7" w:rsidRDefault="00B96DF7" w:rsidP="00B96DF7">
      <w:pPr>
        <w:rPr>
          <w:sz w:val="16"/>
        </w:rPr>
      </w:pPr>
      <w:r>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744D1BF4" w14:textId="77777777" w:rsidR="00B96DF7" w:rsidRDefault="00B96DF7" w:rsidP="00B96DF7">
      <w:pPr>
        <w:rPr>
          <w:u w:val="single"/>
        </w:rPr>
      </w:pPr>
      <w:r>
        <w:rPr>
          <w:sz w:val="16"/>
        </w:rPr>
        <w:t xml:space="preserve">At its most basic level, </w:t>
      </w:r>
      <w:r>
        <w:rPr>
          <w:u w:val="single"/>
        </w:rPr>
        <w:t xml:space="preserve">a </w:t>
      </w:r>
      <w:r w:rsidRPr="00027D6D">
        <w:rPr>
          <w:highlight w:val="green"/>
          <w:u w:val="single"/>
        </w:rPr>
        <w:t>strike occurs when</w:t>
      </w:r>
      <w:r>
        <w:rPr>
          <w:u w:val="single"/>
        </w:rPr>
        <w:t xml:space="preserve"> all the </w:t>
      </w:r>
      <w:r w:rsidRPr="00027D6D">
        <w:rPr>
          <w:highlight w:val="green"/>
          <w:u w:val="single"/>
        </w:rPr>
        <w:t>workers</w:t>
      </w:r>
      <w:r>
        <w:rPr>
          <w:u w:val="single"/>
        </w:rPr>
        <w:t xml:space="preserve"> in the union </w:t>
      </w:r>
      <w:r w:rsidRPr="00027D6D">
        <w:rPr>
          <w:rStyle w:val="Emphasis"/>
          <w:highlight w:val="green"/>
        </w:rPr>
        <w:t>stop coming to work</w:t>
      </w:r>
      <w:r>
        <w:rPr>
          <w:rStyle w:val="Emphasis"/>
        </w:rPr>
        <w:t>.</w:t>
      </w:r>
      <w:r>
        <w:rPr>
          <w:sz w:val="16"/>
        </w:rPr>
        <w:t xml:space="preserve"> </w:t>
      </w:r>
      <w:r>
        <w:rPr>
          <w:u w:val="single"/>
        </w:rPr>
        <w:t xml:space="preserve">With no workers, </w:t>
      </w:r>
      <w:r w:rsidRPr="00027D6D">
        <w:rPr>
          <w:highlight w:val="green"/>
          <w:u w:val="single"/>
        </w:rPr>
        <w:t xml:space="preserve">the business </w:t>
      </w:r>
      <w:r w:rsidRPr="00027D6D">
        <w:rPr>
          <w:rStyle w:val="Emphasis"/>
          <w:highlight w:val="green"/>
        </w:rPr>
        <w:t>shuts down</w:t>
      </w:r>
      <w:r>
        <w:rPr>
          <w:sz w:val="16"/>
        </w:rPr>
        <w:t xml:space="preserve">. </w:t>
      </w:r>
      <w:r>
        <w:rPr>
          <w:u w:val="single"/>
        </w:rPr>
        <w:t xml:space="preserve">The </w:t>
      </w:r>
      <w:r w:rsidRPr="00027D6D">
        <w:rPr>
          <w:highlight w:val="green"/>
          <w:u w:val="single"/>
        </w:rPr>
        <w:t xml:space="preserve">employer </w:t>
      </w:r>
      <w:r w:rsidRPr="00027D6D">
        <w:rPr>
          <w:rStyle w:val="Emphasis"/>
          <w:highlight w:val="green"/>
        </w:rPr>
        <w:t>stops making money</w:t>
      </w:r>
      <w:r w:rsidRPr="00027D6D">
        <w:rPr>
          <w:highlight w:val="green"/>
          <w:u w:val="single"/>
        </w:rPr>
        <w:t xml:space="preserve">, though it is still </w:t>
      </w:r>
      <w:r w:rsidRPr="00027D6D">
        <w:rPr>
          <w:rStyle w:val="Emphasis"/>
          <w:highlight w:val="green"/>
        </w:rPr>
        <w:t>spending</w:t>
      </w:r>
      <w:r>
        <w:rPr>
          <w:rStyle w:val="Emphasis"/>
        </w:rPr>
        <w:t xml:space="preserve"> money </w:t>
      </w:r>
      <w:r w:rsidRPr="00027D6D">
        <w:rPr>
          <w:rStyle w:val="Emphasis"/>
          <w:highlight w:val="green"/>
        </w:rPr>
        <w:t>on taxes</w:t>
      </w:r>
      <w:r w:rsidRPr="00027D6D">
        <w:rPr>
          <w:highlight w:val="green"/>
          <w:u w:val="single"/>
        </w:rPr>
        <w:t xml:space="preserve">, </w:t>
      </w:r>
      <w:r w:rsidRPr="00027D6D">
        <w:rPr>
          <w:rStyle w:val="Emphasis"/>
          <w:highlight w:val="green"/>
        </w:rPr>
        <w:t>rent</w:t>
      </w:r>
      <w:r w:rsidRPr="00027D6D">
        <w:rPr>
          <w:highlight w:val="green"/>
          <w:u w:val="single"/>
        </w:rPr>
        <w:t xml:space="preserve">, </w:t>
      </w:r>
      <w:r w:rsidRPr="00027D6D">
        <w:rPr>
          <w:rStyle w:val="Emphasis"/>
          <w:highlight w:val="green"/>
        </w:rPr>
        <w:t>electricity</w:t>
      </w:r>
      <w:r w:rsidRPr="00027D6D">
        <w:rPr>
          <w:highlight w:val="green"/>
          <w:u w:val="single"/>
        </w:rPr>
        <w:t xml:space="preserve"> and </w:t>
      </w:r>
      <w:r w:rsidRPr="00027D6D">
        <w:rPr>
          <w:rStyle w:val="Emphasis"/>
          <w:highlight w:val="green"/>
        </w:rPr>
        <w:t>maintenance</w:t>
      </w:r>
      <w:r>
        <w:rPr>
          <w:sz w:val="16"/>
        </w:rPr>
        <w:t xml:space="preserve">. </w:t>
      </w:r>
      <w:r w:rsidRPr="00027D6D">
        <w:rPr>
          <w:highlight w:val="green"/>
          <w:u w:val="single"/>
        </w:rPr>
        <w:t>The longer the strike</w:t>
      </w:r>
      <w:r>
        <w:rPr>
          <w:u w:val="single"/>
        </w:rPr>
        <w:t xml:space="preserve"> lasts, </w:t>
      </w:r>
      <w:r w:rsidRPr="00027D6D">
        <w:rPr>
          <w:highlight w:val="green"/>
          <w:u w:val="single"/>
        </w:rPr>
        <w:t xml:space="preserve">the </w:t>
      </w:r>
      <w:r w:rsidRPr="00027D6D">
        <w:rPr>
          <w:rStyle w:val="Emphasis"/>
          <w:highlight w:val="green"/>
        </w:rPr>
        <w:t>more money the employer loses</w:t>
      </w:r>
      <w:r w:rsidRPr="00027D6D">
        <w:rPr>
          <w:highlight w:val="green"/>
          <w:u w:val="single"/>
        </w:rPr>
        <w:t>.</w:t>
      </w:r>
      <w:r>
        <w:rPr>
          <w:sz w:val="16"/>
        </w:rPr>
        <w:t xml:space="preserve"> Of course, </w:t>
      </w:r>
      <w:r>
        <w:rPr>
          <w:u w:val="single"/>
        </w:rPr>
        <w:t xml:space="preserve">the </w:t>
      </w:r>
      <w:r w:rsidRPr="00027D6D">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4D36489D" w14:textId="77777777" w:rsidR="00B96DF7" w:rsidRPr="00D4274E" w:rsidRDefault="00B96DF7" w:rsidP="00B96DF7">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328B9639" w14:textId="77777777" w:rsidR="00B96DF7" w:rsidRPr="00DB6DA0" w:rsidRDefault="00B96DF7" w:rsidP="00B96DF7">
      <w:pPr>
        <w:pStyle w:val="Heading4"/>
      </w:pPr>
      <w:r>
        <w:t xml:space="preserve">Econ Declines doesn’t cause </w:t>
      </w:r>
      <w:r>
        <w:rPr>
          <w:u w:val="single"/>
        </w:rPr>
        <w:t>War</w:t>
      </w:r>
      <w:r>
        <w:t xml:space="preserve"> – prefer post-COVID evidence. </w:t>
      </w:r>
    </w:p>
    <w:p w14:paraId="300EDFC6" w14:textId="77777777" w:rsidR="00B96DF7" w:rsidRPr="00073F20" w:rsidRDefault="00B96DF7" w:rsidP="00B96DF7">
      <w:r w:rsidRPr="00073F20">
        <w:rPr>
          <w:rStyle w:val="Style13ptBold"/>
        </w:rPr>
        <w:t>Walt 20</w:t>
      </w:r>
      <w:r>
        <w:t xml:space="preserve"> </w:t>
      </w:r>
      <w:r w:rsidRPr="00073F20">
        <w:t>Stephen M Walt 5-13-2020 "Will a Global Depression Trigger Another World War?"</w:t>
      </w:r>
      <w:r>
        <w:t xml:space="preserve"> </w:t>
      </w:r>
      <w:hyperlink r:id="rId13" w:history="1">
        <w:r w:rsidRPr="000B047B">
          <w:rPr>
            <w:rStyle w:val="Hyperlink"/>
          </w:rPr>
          <w:t>https://foreignpolicy.com/2020/05/13/coronavirus-pandemic-depression-economy-world-war/</w:t>
        </w:r>
      </w:hyperlink>
      <w:r>
        <w:t xml:space="preserve"> (</w:t>
      </w:r>
      <w:r w:rsidRPr="00073F20">
        <w:t>Stephen M. Walt is the Robert and Renée Belfer professor of international relations at Harvard University.</w:t>
      </w:r>
      <w:r>
        <w:t>)//Elmer</w:t>
      </w:r>
    </w:p>
    <w:p w14:paraId="45AB8B51" w14:textId="77777777" w:rsidR="00B96DF7" w:rsidRDefault="00B96DF7" w:rsidP="00B96DF7">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7A5239">
        <w:rPr>
          <w:highlight w:val="green"/>
          <w:u w:val="single"/>
        </w:rPr>
        <w:t xml:space="preserve">diversionary </w:t>
      </w:r>
      <w:r w:rsidRPr="00D941AD">
        <w:rPr>
          <w:u w:val="single"/>
        </w:rPr>
        <w:t xml:space="preserve">(or “scapegoat”) theory of </w:t>
      </w:r>
      <w:r w:rsidRPr="007A5239">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7A5239">
        <w:rPr>
          <w:highlight w:val="green"/>
          <w:u w:val="single"/>
        </w:rPr>
        <w:t>unlikely</w:t>
      </w:r>
      <w:r w:rsidRPr="00D941AD">
        <w:rPr>
          <w:u w:val="single"/>
        </w:rPr>
        <w:t xml:space="preserve">, even if one ignores the logical and empirical flaws in the theory itself. </w:t>
      </w:r>
      <w:r w:rsidRPr="007A5239">
        <w:rPr>
          <w:highlight w:val="green"/>
          <w:u w:val="single"/>
        </w:rPr>
        <w:t>War is always a gamble</w:t>
      </w:r>
      <w:r w:rsidRPr="00D941AD">
        <w:rPr>
          <w:u w:val="single"/>
        </w:rPr>
        <w:t xml:space="preserve">, and </w:t>
      </w:r>
      <w:r w:rsidRPr="007A5239">
        <w:rPr>
          <w:highlight w:val="green"/>
          <w:u w:val="single"/>
        </w:rPr>
        <w:t>should things go badly</w:t>
      </w:r>
      <w:r w:rsidRPr="00D941AD">
        <w:rPr>
          <w:u w:val="single"/>
        </w:rPr>
        <w:t xml:space="preserve">—even a little bit—it </w:t>
      </w:r>
      <w:r w:rsidRPr="007A5239">
        <w:rPr>
          <w:b/>
          <w:bCs/>
          <w:highlight w:val="green"/>
          <w:u w:val="single"/>
        </w:rPr>
        <w:t>would hammer the last nail</w:t>
      </w:r>
      <w:r w:rsidRPr="007A5239">
        <w:rPr>
          <w:highlight w:val="green"/>
          <w:u w:val="single"/>
        </w:rPr>
        <w:t xml:space="preserve"> </w:t>
      </w:r>
      <w:r w:rsidRPr="00D941AD">
        <w:rPr>
          <w:u w:val="single"/>
        </w:rPr>
        <w:t xml:space="preserve">in the coffin of Trump’s declining fortunes. Moreover, </w:t>
      </w:r>
      <w:r w:rsidRPr="007A5239">
        <w:rPr>
          <w:highlight w:val="green"/>
          <w:u w:val="single"/>
        </w:rPr>
        <w:t xml:space="preserve">none of the countries </w:t>
      </w:r>
      <w:r w:rsidRPr="00D941AD">
        <w:rPr>
          <w:u w:val="single"/>
        </w:rPr>
        <w:t xml:space="preserve">Trump might consider going after </w:t>
      </w:r>
      <w:r w:rsidRPr="007A5239">
        <w:rPr>
          <w:b/>
          <w:bCs/>
          <w:highlight w:val="green"/>
          <w:u w:val="single"/>
        </w:rPr>
        <w:t>pose an imminent threat</w:t>
      </w:r>
      <w:r w:rsidRPr="007A5239">
        <w:rPr>
          <w:highlight w:val="green"/>
          <w:u w:val="single"/>
        </w:rPr>
        <w:t xml:space="preserve"> </w:t>
      </w:r>
      <w:r w:rsidRPr="00D941AD">
        <w:rPr>
          <w:u w:val="single"/>
        </w:rPr>
        <w:t xml:space="preserve">to U.S. security, and even his staunchest supporters may wonder </w:t>
      </w:r>
      <w:r w:rsidRPr="007A5239">
        <w:rPr>
          <w:highlight w:val="green"/>
          <w:u w:val="single"/>
        </w:rPr>
        <w:t xml:space="preserve">why </w:t>
      </w:r>
      <w:r w:rsidRPr="00D941AD">
        <w:rPr>
          <w:u w:val="single"/>
        </w:rPr>
        <w:t xml:space="preserve">he is </w:t>
      </w:r>
      <w:r w:rsidRPr="007A5239">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7A5239">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7A5239">
        <w:rPr>
          <w:highlight w:val="green"/>
          <w:u w:val="single"/>
        </w:rPr>
        <w:t xml:space="preserve">takes a really big war </w:t>
      </w:r>
      <w:r w:rsidRPr="00D941AD">
        <w:rPr>
          <w:u w:val="single"/>
        </w:rPr>
        <w:t xml:space="preserve">to generate a significant stimulus, and it is </w:t>
      </w:r>
      <w:r w:rsidRPr="007A5239">
        <w:rPr>
          <w:b/>
          <w:bCs/>
          <w:highlight w:val="green"/>
          <w:u w:val="single"/>
        </w:rPr>
        <w:t>hard to imagine</w:t>
      </w:r>
      <w:r w:rsidRPr="007A5239">
        <w:rPr>
          <w:highlight w:val="green"/>
          <w:u w:val="single"/>
        </w:rPr>
        <w:t xml:space="preserve"> </w:t>
      </w:r>
      <w:r w:rsidRPr="00D941AD">
        <w:rPr>
          <w:u w:val="single"/>
        </w:rPr>
        <w:t xml:space="preserve">any country launching a large-scale war—with all its attendant risks—at a moment </w:t>
      </w:r>
      <w:r w:rsidRPr="007A5239">
        <w:rPr>
          <w:b/>
          <w:bCs/>
          <w:highlight w:val="green"/>
          <w:u w:val="single"/>
        </w:rPr>
        <w:t>when debt</w:t>
      </w:r>
      <w:r w:rsidRPr="007A5239">
        <w:rPr>
          <w:highlight w:val="green"/>
          <w:u w:val="single"/>
        </w:rPr>
        <w:t xml:space="preserve"> </w:t>
      </w:r>
      <w:r w:rsidRPr="00D941AD">
        <w:rPr>
          <w:u w:val="single"/>
        </w:rPr>
        <w:t xml:space="preserve">levels are already </w:t>
      </w:r>
      <w:r w:rsidRPr="007A5239">
        <w:rPr>
          <w:highlight w:val="green"/>
          <w:u w:val="single"/>
        </w:rPr>
        <w:t>soaring</w:t>
      </w:r>
      <w:r w:rsidRPr="00D941AD">
        <w:rPr>
          <w:u w:val="single"/>
        </w:rPr>
        <w:t xml:space="preserve">. More importantly, there are lots of </w:t>
      </w:r>
      <w:r w:rsidRPr="007A5239">
        <w:rPr>
          <w:highlight w:val="green"/>
          <w:u w:val="single"/>
        </w:rPr>
        <w:t xml:space="preserve">easier </w:t>
      </w:r>
      <w:r w:rsidRPr="00D941AD">
        <w:rPr>
          <w:u w:val="single"/>
        </w:rPr>
        <w:t xml:space="preserve">and more direct </w:t>
      </w:r>
      <w:r w:rsidRPr="007A5239">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has to be one of the least efficient methods available. The threat of </w:t>
      </w:r>
      <w:r w:rsidRPr="007A5239">
        <w:rPr>
          <w:highlight w:val="green"/>
          <w:u w:val="single"/>
        </w:rPr>
        <w:t xml:space="preserve">war </w:t>
      </w:r>
      <w:r w:rsidRPr="00D941AD">
        <w:rPr>
          <w:u w:val="single"/>
        </w:rPr>
        <w:t xml:space="preserve">usually </w:t>
      </w:r>
      <w:r w:rsidRPr="007A5239">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First of all, </w:t>
      </w:r>
      <w:r w:rsidRPr="007A5239">
        <w:rPr>
          <w:highlight w:val="green"/>
          <w:u w:val="single"/>
        </w:rPr>
        <w:t xml:space="preserve">if depressions were </w:t>
      </w:r>
      <w:r w:rsidRPr="00D941AD">
        <w:rPr>
          <w:u w:val="single"/>
        </w:rPr>
        <w:t xml:space="preserve">a powerful </w:t>
      </w:r>
      <w:r w:rsidRPr="007A5239">
        <w:rPr>
          <w:highlight w:val="green"/>
          <w:u w:val="single"/>
        </w:rPr>
        <w:t xml:space="preserve">cause of war, </w:t>
      </w:r>
      <w:r w:rsidRPr="007A5239">
        <w:rPr>
          <w:b/>
          <w:bCs/>
          <w:highlight w:val="green"/>
          <w:u w:val="single"/>
          <w:bdr w:val="single" w:sz="4" w:space="0" w:color="auto"/>
        </w:rPr>
        <w:t>there would be a lot more</w:t>
      </w:r>
      <w:r w:rsidRPr="007A5239">
        <w:rPr>
          <w:highlight w:val="green"/>
          <w:u w:val="single"/>
        </w:rPr>
        <w:t xml:space="preserve"> </w:t>
      </w:r>
      <w:r w:rsidRPr="00D941AD">
        <w:rPr>
          <w:u w:val="single"/>
        </w:rPr>
        <w:t xml:space="preserve">of the latter. To take one example, the United States has suffered </w:t>
      </w:r>
      <w:r w:rsidRPr="007A5239">
        <w:rPr>
          <w:highlight w:val="green"/>
          <w:u w:val="single"/>
        </w:rPr>
        <w:t xml:space="preserve">40 </w:t>
      </w:r>
      <w:r w:rsidRPr="00D941AD">
        <w:rPr>
          <w:u w:val="single"/>
        </w:rPr>
        <w:t xml:space="preserve">or more </w:t>
      </w:r>
      <w:r w:rsidRPr="007A5239">
        <w:rPr>
          <w:highlight w:val="green"/>
          <w:u w:val="single"/>
        </w:rPr>
        <w:t xml:space="preserve">recessions </w:t>
      </w:r>
      <w:r w:rsidRPr="00D941AD">
        <w:rPr>
          <w:u w:val="single"/>
        </w:rPr>
        <w:t xml:space="preserve">since the country was founded, yet it has fought perhaps </w:t>
      </w:r>
      <w:r w:rsidRPr="007A5239">
        <w:rPr>
          <w:highlight w:val="green"/>
          <w:u w:val="single"/>
        </w:rPr>
        <w:t xml:space="preserve">20 </w:t>
      </w:r>
      <w:r w:rsidRPr="00D941AD">
        <w:rPr>
          <w:u w:val="single"/>
        </w:rPr>
        <w:t xml:space="preserve">interstate </w:t>
      </w:r>
      <w:r w:rsidRPr="007A5239">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7A5239">
        <w:rPr>
          <w:b/>
          <w:bCs/>
          <w:highlight w:val="green"/>
          <w:u w:val="single"/>
        </w:rPr>
        <w:t xml:space="preserve">states do not start wars unless they believe they will win </w:t>
      </w:r>
      <w:r w:rsidRPr="00D941AD">
        <w:rPr>
          <w:b/>
          <w:bCs/>
          <w:u w:val="single"/>
        </w:rPr>
        <w:t xml:space="preserve">a </w:t>
      </w:r>
      <w:r w:rsidRPr="007A5239">
        <w:rPr>
          <w:b/>
          <w:bCs/>
          <w:highlight w:val="green"/>
          <w:u w:val="single"/>
        </w:rPr>
        <w:t>quick</w:t>
      </w:r>
      <w:r w:rsidRPr="007A5239">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7A5239">
        <w:rPr>
          <w:b/>
          <w:bCs/>
          <w:highlight w:val="green"/>
          <w:u w:val="single"/>
        </w:rPr>
        <w:t xml:space="preserve">the primary motivation for </w:t>
      </w:r>
      <w:r w:rsidRPr="00D941AD">
        <w:rPr>
          <w:b/>
          <w:bCs/>
          <w:u w:val="single"/>
        </w:rPr>
        <w:t xml:space="preserve">most </w:t>
      </w:r>
      <w:r w:rsidRPr="007A5239">
        <w:rPr>
          <w:b/>
          <w:bCs/>
          <w:highlight w:val="green"/>
          <w:u w:val="single"/>
        </w:rPr>
        <w:t xml:space="preserve">wars is </w:t>
      </w:r>
      <w:r w:rsidRPr="00D941AD">
        <w:rPr>
          <w:b/>
          <w:bCs/>
          <w:u w:val="single"/>
        </w:rPr>
        <w:t xml:space="preserve">the desire for </w:t>
      </w:r>
      <w:r w:rsidRPr="007A5239">
        <w:rPr>
          <w:b/>
          <w:bCs/>
          <w:highlight w:val="green"/>
          <w:u w:val="single"/>
        </w:rPr>
        <w:t>security</w:t>
      </w:r>
      <w:r w:rsidRPr="00D941AD">
        <w:rPr>
          <w:b/>
          <w:bCs/>
          <w:u w:val="single"/>
        </w:rPr>
        <w:t xml:space="preserve">, </w:t>
      </w:r>
      <w:r w:rsidRPr="007A5239">
        <w:rPr>
          <w:b/>
          <w:bCs/>
          <w:highlight w:val="green"/>
          <w:u w:val="single"/>
        </w:rPr>
        <w:t>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To be sure, I can’t rule out another powerful cause of war—stupidity—especially when it is so much in evidence in some quarters these days. So there is no guarantee that we won’t see misguided leaders stumbling into another foolish bloodletting. But given that it’s hard to find any rays of sunshine at this particular moment in history, I’m going to hope I’m right about this one.</w:t>
      </w:r>
      <w:r>
        <w:t xml:space="preserve"> </w:t>
      </w:r>
    </w:p>
    <w:p w14:paraId="24D5BBBA" w14:textId="77777777" w:rsidR="00B96DF7" w:rsidRPr="00132EB0" w:rsidRDefault="00B96DF7" w:rsidP="00B96DF7">
      <w:pPr>
        <w:pStyle w:val="Heading4"/>
        <w:rPr>
          <w:rFonts w:cs="Calibri"/>
          <w:u w:val="single"/>
        </w:rPr>
      </w:pPr>
      <w:r>
        <w:rPr>
          <w:rFonts w:cs="Calibri"/>
        </w:rPr>
        <w:t>D</w:t>
      </w:r>
      <w:r w:rsidRPr="00132EB0">
        <w:rPr>
          <w:rFonts w:cs="Calibri"/>
        </w:rPr>
        <w:t xml:space="preserve">iversionary wars are </w:t>
      </w:r>
      <w:r w:rsidRPr="00132EB0">
        <w:rPr>
          <w:rFonts w:cs="Calibri"/>
          <w:u w:val="single"/>
        </w:rPr>
        <w:t>small</w:t>
      </w:r>
      <w:r w:rsidRPr="00132EB0">
        <w:rPr>
          <w:rFonts w:cs="Calibri"/>
        </w:rPr>
        <w:t xml:space="preserve"> and </w:t>
      </w:r>
      <w:r w:rsidRPr="00132EB0">
        <w:rPr>
          <w:rFonts w:cs="Calibri"/>
          <w:u w:val="single"/>
        </w:rPr>
        <w:t>don’t escalate</w:t>
      </w:r>
      <w:r>
        <w:rPr>
          <w:rFonts w:cs="Calibri"/>
        </w:rPr>
        <w:t xml:space="preserve">, but </w:t>
      </w:r>
      <w:r w:rsidRPr="00132EB0">
        <w:rPr>
          <w:rFonts w:cs="Calibri"/>
        </w:rPr>
        <w:t xml:space="preserve">growth is the </w:t>
      </w:r>
      <w:r w:rsidRPr="00132EB0">
        <w:rPr>
          <w:rFonts w:cs="Calibri"/>
          <w:u w:val="single"/>
        </w:rPr>
        <w:t>implicit trigger</w:t>
      </w:r>
    </w:p>
    <w:p w14:paraId="368FA27E" w14:textId="77777777" w:rsidR="00B96DF7" w:rsidRPr="00132EB0" w:rsidRDefault="00B96DF7" w:rsidP="00B96DF7">
      <w:r w:rsidRPr="00132EB0">
        <w:t xml:space="preserve">Sung </w:t>
      </w:r>
      <w:proofErr w:type="spellStart"/>
      <w:r w:rsidRPr="00132EB0">
        <w:t>Chul</w:t>
      </w:r>
      <w:proofErr w:type="spellEnd"/>
      <w:r w:rsidRPr="00132EB0">
        <w:t xml:space="preserve"> </w:t>
      </w:r>
      <w:r w:rsidRPr="00132EB0">
        <w:rPr>
          <w:rStyle w:val="Style13ptBold"/>
        </w:rPr>
        <w:t>Jung 14</w:t>
      </w:r>
      <w:r w:rsidRPr="00132EB0">
        <w:t xml:space="preserve">. </w:t>
      </w:r>
      <w:proofErr w:type="spellStart"/>
      <w:r w:rsidRPr="00132EB0">
        <w:t>Myongji</w:t>
      </w:r>
      <w:proofErr w:type="spellEnd"/>
      <w:r w:rsidRPr="00132EB0">
        <w:t xml:space="preserve"> University, 2014 “Searching for non-aggressive targets,” November, Research Gate, </w:t>
      </w:r>
      <w:hyperlink r:id="rId14" w:history="1">
        <w:r w:rsidRPr="00132EB0">
          <w:rPr>
            <w:rStyle w:val="Hyperlink"/>
          </w:rPr>
          <w:t>https://www.researchgate.net/publication/278396883_Searching_for_non-aggressive_targets //</w:t>
        </w:r>
      </w:hyperlink>
      <w:r w:rsidRPr="00132EB0">
        <w:t xml:space="preserve"> Re-Cut Justin</w:t>
      </w:r>
    </w:p>
    <w:p w14:paraId="3F598009" w14:textId="77777777" w:rsidR="00B96DF7" w:rsidRPr="00132EB0" w:rsidRDefault="00B96DF7" w:rsidP="00B96DF7">
      <w:pPr>
        <w:rPr>
          <w:sz w:val="16"/>
        </w:rPr>
      </w:pPr>
      <w:r w:rsidRPr="00132EB0">
        <w:rPr>
          <w:sz w:val="16"/>
        </w:rPr>
        <w:t xml:space="preserve">Faced with the possibility of losing their position due to domestic opposition, </w:t>
      </w:r>
      <w:r w:rsidRPr="00132EB0">
        <w:rPr>
          <w:rStyle w:val="StyleUnderline"/>
        </w:rPr>
        <w:t xml:space="preserve">political </w:t>
      </w:r>
      <w:r w:rsidRPr="00E81CF7">
        <w:rPr>
          <w:rStyle w:val="StyleUnderline"/>
          <w:highlight w:val="green"/>
        </w:rPr>
        <w:t xml:space="preserve">leaders </w:t>
      </w:r>
      <w:r w:rsidRPr="00132EB0">
        <w:rPr>
          <w:rStyle w:val="StyleUnderline"/>
        </w:rPr>
        <w:t xml:space="preserve">may sometimes consider </w:t>
      </w:r>
      <w:r w:rsidRPr="00E81CF7">
        <w:rPr>
          <w:rStyle w:val="StyleUnderline"/>
          <w:highlight w:val="green"/>
        </w:rPr>
        <w:t>initiating</w:t>
      </w:r>
      <w:r w:rsidRPr="00132EB0">
        <w:rPr>
          <w:rStyle w:val="StyleUnderline"/>
        </w:rPr>
        <w:t xml:space="preserve"> a foreign </w:t>
      </w:r>
      <w:r w:rsidRPr="00E81CF7">
        <w:rPr>
          <w:rStyle w:val="StyleUnderline"/>
          <w:highlight w:val="green"/>
        </w:rPr>
        <w:t>conflict</w:t>
      </w:r>
      <w:r w:rsidRPr="00132EB0">
        <w:rPr>
          <w:rStyle w:val="StyleUnderline"/>
        </w:rPr>
        <w:t xml:space="preserve"> as a means </w:t>
      </w:r>
      <w:r w:rsidRPr="00E81CF7">
        <w:rPr>
          <w:rStyle w:val="StyleUnderline"/>
          <w:highlight w:val="green"/>
        </w:rPr>
        <w:t>to redirect attention</w:t>
      </w:r>
      <w:r w:rsidRPr="00132EB0">
        <w:rPr>
          <w:rStyle w:val="StyleUnderline"/>
        </w:rPr>
        <w:t xml:space="preserve"> away from domestic issues</w:t>
      </w:r>
      <w:r w:rsidRPr="00132EB0">
        <w:rPr>
          <w:sz w:val="16"/>
        </w:rPr>
        <w:t xml:space="preserve">. In such instances, which states are most likely to become diversionary targets? </w:t>
      </w:r>
      <w:r w:rsidRPr="00132EB0">
        <w:rPr>
          <w:rStyle w:val="StyleUnderline"/>
        </w:rPr>
        <w:t xml:space="preserve">This study assumes that </w:t>
      </w:r>
      <w:r w:rsidRPr="00E81CF7">
        <w:rPr>
          <w:rStyle w:val="StyleUnderline"/>
          <w:highlight w:val="green"/>
        </w:rPr>
        <w:t xml:space="preserve">unpopular leaders prefer </w:t>
      </w:r>
      <w:r w:rsidRPr="00E81CF7">
        <w:rPr>
          <w:rStyle w:val="Emphasis"/>
          <w:highlight w:val="green"/>
        </w:rPr>
        <w:t>small-scale conflicts</w:t>
      </w:r>
      <w:r w:rsidRPr="00132EB0">
        <w:rPr>
          <w:sz w:val="16"/>
        </w:rPr>
        <w:t xml:space="preserve"> </w:t>
      </w:r>
      <w:r w:rsidRPr="00132EB0">
        <w:rPr>
          <w:rStyle w:val="StyleUnderline"/>
        </w:rPr>
        <w:t xml:space="preserve">that can create rally-round-the-flag effects </w:t>
      </w:r>
      <w:r w:rsidRPr="00E81CF7">
        <w:rPr>
          <w:rStyle w:val="Emphasis"/>
          <w:highlight w:val="green"/>
        </w:rPr>
        <w:t xml:space="preserve">without triggering </w:t>
      </w:r>
      <w:r w:rsidRPr="00132EB0">
        <w:rPr>
          <w:rStyle w:val="Emphasis"/>
        </w:rPr>
        <w:t xml:space="preserve">substantial domestic </w:t>
      </w:r>
      <w:r w:rsidRPr="00E81CF7">
        <w:rPr>
          <w:rStyle w:val="Emphasis"/>
          <w:highlight w:val="green"/>
        </w:rPr>
        <w:t>opposition</w:t>
      </w:r>
      <w:r w:rsidRPr="00132EB0">
        <w:rPr>
          <w:sz w:val="16"/>
        </w:rPr>
        <w:t xml:space="preserve"> </w:t>
      </w:r>
      <w:r w:rsidRPr="00132EB0">
        <w:rPr>
          <w:rStyle w:val="StyleUnderline"/>
        </w:rPr>
        <w:t>to the use of military force abroad</w:t>
      </w:r>
      <w:r w:rsidRPr="00132EB0">
        <w:rPr>
          <w:sz w:val="16"/>
        </w:rPr>
        <w:t xml:space="preserve">. Based on this assumption, hypotheses are developed which predict that states under constraint (i.e. states with democratic institutions or showing high trade openness) tend to attract diversionary-motivated actions, while states likely to reciprocate harshly (i.e. states experiencing their own domestic troubles or in relative decline) are less likely to become diversionary targets. </w:t>
      </w:r>
      <w:r w:rsidRPr="00132EB0">
        <w:rPr>
          <w:rStyle w:val="StyleUnderline"/>
        </w:rPr>
        <w:t xml:space="preserve">Logit analyses of directed dyad-years from 1960 to 2001 and illustrations of marginal effects provide </w:t>
      </w:r>
      <w:r w:rsidRPr="00132EB0">
        <w:rPr>
          <w:rStyle w:val="Emphasis"/>
        </w:rPr>
        <w:t>strong support</w:t>
      </w:r>
      <w:r w:rsidRPr="00132EB0">
        <w:rPr>
          <w:rStyle w:val="StyleUnderline"/>
        </w:rPr>
        <w:t xml:space="preserve"> for three of the four hypotheses</w:t>
      </w:r>
      <w:r w:rsidRPr="00132EB0">
        <w:rPr>
          <w:sz w:val="16"/>
        </w:rPr>
        <w:t xml:space="preserve"> - namely, that </w:t>
      </w:r>
      <w:r w:rsidRPr="00132EB0">
        <w:rPr>
          <w:rStyle w:val="StyleUnderline"/>
        </w:rPr>
        <w:t xml:space="preserve">democracies and </w:t>
      </w:r>
      <w:r w:rsidRPr="00E81CF7">
        <w:rPr>
          <w:rStyle w:val="StyleUnderline"/>
          <w:highlight w:val="green"/>
        </w:rPr>
        <w:t>trading</w:t>
      </w:r>
      <w:r w:rsidRPr="00132EB0">
        <w:rPr>
          <w:rStyle w:val="StyleUnderline"/>
        </w:rPr>
        <w:t xml:space="preserve"> </w:t>
      </w:r>
      <w:r w:rsidRPr="00E81CF7">
        <w:rPr>
          <w:rStyle w:val="StyleUnderline"/>
          <w:highlight w:val="green"/>
        </w:rPr>
        <w:t>states</w:t>
      </w:r>
      <w:r w:rsidRPr="00132EB0">
        <w:rPr>
          <w:rStyle w:val="StyleUnderline"/>
        </w:rPr>
        <w:t xml:space="preserve"> are </w:t>
      </w:r>
      <w:r w:rsidRPr="00E81CF7">
        <w:rPr>
          <w:rStyle w:val="Emphasis"/>
          <w:highlight w:val="green"/>
        </w:rPr>
        <w:t>more likely</w:t>
      </w:r>
      <w:r w:rsidRPr="00132EB0">
        <w:rPr>
          <w:sz w:val="16"/>
        </w:rPr>
        <w:t xml:space="preserve">, </w:t>
      </w:r>
      <w:r w:rsidRPr="00132EB0">
        <w:rPr>
          <w:rStyle w:val="StyleUnderline"/>
        </w:rPr>
        <w:t xml:space="preserve">and that declining powers are </w:t>
      </w:r>
      <w:r w:rsidRPr="00132EB0">
        <w:rPr>
          <w:rStyle w:val="Emphasis"/>
        </w:rPr>
        <w:t>less likely</w:t>
      </w:r>
      <w:r w:rsidRPr="00132EB0">
        <w:rPr>
          <w:sz w:val="16"/>
        </w:rPr>
        <w:t xml:space="preserve"> </w:t>
      </w:r>
      <w:r w:rsidRPr="00E81CF7">
        <w:rPr>
          <w:rStyle w:val="StyleUnderline"/>
          <w:highlight w:val="green"/>
        </w:rPr>
        <w:t>to be targets of diversionary actions</w:t>
      </w:r>
      <w:r w:rsidRPr="00132EB0">
        <w:rPr>
          <w:sz w:val="16"/>
        </w:rPr>
        <w:t xml:space="preserve">. This study's findings show that </w:t>
      </w:r>
      <w:r w:rsidRPr="00132EB0">
        <w:rPr>
          <w:rStyle w:val="Emphasis"/>
        </w:rPr>
        <w:t>not all potential targets are equally attractive</w:t>
      </w:r>
      <w:r w:rsidRPr="00132EB0">
        <w:rPr>
          <w:sz w:val="16"/>
        </w:rPr>
        <w:t xml:space="preserve"> for diversionary actions, and that </w:t>
      </w:r>
      <w:r w:rsidRPr="00132EB0">
        <w:rPr>
          <w:rStyle w:val="Emphasis"/>
        </w:rPr>
        <w:t xml:space="preserve">a </w:t>
      </w:r>
      <w:r w:rsidRPr="00E81CF7">
        <w:rPr>
          <w:rStyle w:val="Emphasis"/>
          <w:highlight w:val="green"/>
        </w:rPr>
        <w:t>state's</w:t>
      </w:r>
      <w:r w:rsidRPr="00132EB0">
        <w:rPr>
          <w:sz w:val="16"/>
        </w:rPr>
        <w:t xml:space="preserve"> democratization, </w:t>
      </w:r>
      <w:r w:rsidRPr="00E81CF7">
        <w:rPr>
          <w:rStyle w:val="Emphasis"/>
          <w:highlight w:val="green"/>
        </w:rPr>
        <w:t>economic openness</w:t>
      </w:r>
      <w:r w:rsidRPr="00132EB0">
        <w:rPr>
          <w:rStyle w:val="Emphasis"/>
        </w:rPr>
        <w:t xml:space="preserve">, </w:t>
      </w:r>
      <w:r w:rsidRPr="00E81CF7">
        <w:rPr>
          <w:rStyle w:val="Emphasis"/>
          <w:highlight w:val="green"/>
        </w:rPr>
        <w:t>and</w:t>
      </w:r>
      <w:r w:rsidRPr="00132EB0">
        <w:rPr>
          <w:rStyle w:val="Emphasis"/>
        </w:rPr>
        <w:t xml:space="preserve"> power </w:t>
      </w:r>
      <w:r w:rsidRPr="00E81CF7">
        <w:rPr>
          <w:rStyle w:val="Emphasis"/>
          <w:highlight w:val="green"/>
        </w:rPr>
        <w:t>growth</w:t>
      </w:r>
      <w:r w:rsidRPr="00132EB0">
        <w:rPr>
          <w:rStyle w:val="Emphasis"/>
        </w:rPr>
        <w:t xml:space="preserve"> can </w:t>
      </w:r>
      <w:r w:rsidRPr="00E81CF7">
        <w:rPr>
          <w:rStyle w:val="Emphasis"/>
          <w:highlight w:val="green"/>
        </w:rPr>
        <w:t>worsen</w:t>
      </w:r>
      <w:r w:rsidRPr="00132EB0">
        <w:rPr>
          <w:sz w:val="16"/>
        </w:rPr>
        <w:t xml:space="preserve">, rather than improve, </w:t>
      </w:r>
      <w:r w:rsidRPr="00132EB0">
        <w:rPr>
          <w:rStyle w:val="Emphasis"/>
        </w:rPr>
        <w:t xml:space="preserve">its </w:t>
      </w:r>
      <w:r w:rsidRPr="00E81CF7">
        <w:rPr>
          <w:rStyle w:val="Emphasis"/>
          <w:highlight w:val="green"/>
        </w:rPr>
        <w:t>security</w:t>
      </w:r>
      <w:r w:rsidRPr="00132EB0">
        <w:rPr>
          <w:sz w:val="16"/>
        </w:rPr>
        <w:t xml:space="preserve">. </w:t>
      </w:r>
    </w:p>
    <w:p w14:paraId="28D7549B" w14:textId="77777777" w:rsidR="00B96DF7" w:rsidRPr="00132EB0" w:rsidRDefault="00B96DF7" w:rsidP="00B96DF7">
      <w:pPr>
        <w:pStyle w:val="Heading4"/>
        <w:rPr>
          <w:rFonts w:cs="Calibri"/>
        </w:rPr>
      </w:pPr>
      <w:r w:rsidRPr="00132EB0">
        <w:rPr>
          <w:rFonts w:cs="Calibri"/>
          <w:u w:val="single"/>
        </w:rPr>
        <w:t>Austerity</w:t>
      </w:r>
      <w:r>
        <w:rPr>
          <w:rFonts w:cs="Calibri"/>
        </w:rPr>
        <w:t>.</w:t>
      </w:r>
      <w:r w:rsidRPr="00132EB0">
        <w:rPr>
          <w:rFonts w:cs="Calibri"/>
        </w:rPr>
        <w:t xml:space="preserve"> </w:t>
      </w:r>
      <w:r>
        <w:rPr>
          <w:rFonts w:cs="Calibri"/>
        </w:rPr>
        <w:t>D</w:t>
      </w:r>
      <w:r w:rsidRPr="00132EB0">
        <w:rPr>
          <w:rFonts w:cs="Calibri"/>
        </w:rPr>
        <w:t xml:space="preserve">ecreased </w:t>
      </w:r>
      <w:r w:rsidRPr="00132EB0">
        <w:rPr>
          <w:rFonts w:cs="Calibri"/>
          <w:u w:val="single"/>
        </w:rPr>
        <w:t>military funding</w:t>
      </w:r>
      <w:r w:rsidRPr="00132EB0">
        <w:rPr>
          <w:rFonts w:cs="Calibri"/>
        </w:rPr>
        <w:t xml:space="preserve"> and </w:t>
      </w:r>
      <w:r w:rsidRPr="00132EB0">
        <w:rPr>
          <w:rFonts w:cs="Calibri"/>
          <w:u w:val="single"/>
        </w:rPr>
        <w:t>conciliatory pressures</w:t>
      </w:r>
    </w:p>
    <w:p w14:paraId="67D57E4C" w14:textId="77777777" w:rsidR="00B96DF7" w:rsidRPr="00132EB0" w:rsidRDefault="00B96DF7" w:rsidP="00B96DF7">
      <w:r w:rsidRPr="00132EB0">
        <w:t xml:space="preserve">Christopher </w:t>
      </w:r>
      <w:r w:rsidRPr="00132EB0">
        <w:rPr>
          <w:rStyle w:val="Style13ptBold"/>
        </w:rPr>
        <w:t>Clary 15</w:t>
      </w:r>
      <w:r w:rsidRPr="00132EB0">
        <w:t>. PhD in Political Science from MIT, M.A. in National Security Affairs, Postdoctoral Fellow, Watson Institute for International Studies, Brown University. “Economic Stress and International Cooperation: Evidence from International Rivalries,” April 25</w:t>
      </w:r>
      <w:r w:rsidRPr="00132EB0">
        <w:rPr>
          <w:vertAlign w:val="superscript"/>
        </w:rPr>
        <w:t>th</w:t>
      </w:r>
      <w:r w:rsidRPr="00132EB0">
        <w:t>, Available Online via SSRN Subscription // Re-Cut Justin</w:t>
      </w:r>
    </w:p>
    <w:p w14:paraId="045B0819" w14:textId="77777777" w:rsidR="00B96DF7" w:rsidRPr="00132EB0" w:rsidRDefault="00B96DF7" w:rsidP="00B96DF7">
      <w:pPr>
        <w:rPr>
          <w:sz w:val="16"/>
        </w:rPr>
      </w:pPr>
      <w:r w:rsidRPr="00132EB0">
        <w:rPr>
          <w:u w:val="single"/>
        </w:rPr>
        <w:t>Do economic downturns generate pressure for diversionary conflict? Or might downturns</w:t>
      </w:r>
      <w:r w:rsidRPr="00132EB0">
        <w:rPr>
          <w:sz w:val="16"/>
        </w:rPr>
        <w:t xml:space="preserve"> </w:t>
      </w:r>
      <w:r w:rsidRPr="00132EB0">
        <w:rPr>
          <w:u w:val="single"/>
        </w:rPr>
        <w:t>encourage</w:t>
      </w:r>
      <w:r w:rsidRPr="00132EB0">
        <w:rPr>
          <w:sz w:val="16"/>
        </w:rPr>
        <w:t xml:space="preserve"> </w:t>
      </w:r>
      <w:r w:rsidRPr="00132EB0">
        <w:rPr>
          <w:u w:val="single"/>
        </w:rPr>
        <w:t>austerity</w:t>
      </w:r>
      <w:r w:rsidRPr="00132EB0">
        <w:rPr>
          <w:sz w:val="16"/>
        </w:rPr>
        <w:t xml:space="preserve"> </w:t>
      </w:r>
      <w:r w:rsidRPr="00132EB0">
        <w:rPr>
          <w:u w:val="single"/>
        </w:rPr>
        <w:t>and economizing behavior in foreign policy</w:t>
      </w:r>
      <w:r w:rsidRPr="00132EB0">
        <w:rPr>
          <w:sz w:val="16"/>
        </w:rPr>
        <w:t xml:space="preserve">? </w:t>
      </w:r>
      <w:r w:rsidRPr="00132EB0">
        <w:rPr>
          <w:u w:val="single"/>
        </w:rPr>
        <w:t>This paper provides</w:t>
      </w:r>
      <w:r w:rsidRPr="00132EB0">
        <w:rPr>
          <w:sz w:val="16"/>
        </w:rPr>
        <w:t xml:space="preserve"> </w:t>
      </w:r>
      <w:r w:rsidRPr="00E81CF7">
        <w:rPr>
          <w:rStyle w:val="Emphasis"/>
          <w:highlight w:val="green"/>
        </w:rPr>
        <w:t>new ev</w:t>
      </w:r>
      <w:r w:rsidRPr="00132EB0">
        <w:rPr>
          <w:rStyle w:val="Emphasis"/>
        </w:rPr>
        <w:t>idence</w:t>
      </w:r>
      <w:r w:rsidRPr="00132EB0">
        <w:rPr>
          <w:sz w:val="16"/>
        </w:rPr>
        <w:t xml:space="preserve"> that </w:t>
      </w:r>
      <w:r w:rsidRPr="00132EB0">
        <w:rPr>
          <w:u w:val="single"/>
        </w:rPr>
        <w:t xml:space="preserve">economic stress is associated with </w:t>
      </w:r>
      <w:r w:rsidRPr="00132EB0">
        <w:rPr>
          <w:rStyle w:val="Emphasis"/>
        </w:rPr>
        <w:t>conciliatory policies</w:t>
      </w:r>
      <w:r w:rsidRPr="00132EB0">
        <w:rPr>
          <w:u w:val="single"/>
        </w:rPr>
        <w:t xml:space="preserve"> between strategic rivals</w:t>
      </w:r>
      <w:r w:rsidRPr="00132EB0">
        <w:rPr>
          <w:sz w:val="16"/>
        </w:rPr>
        <w:t xml:space="preserve">. </w:t>
      </w:r>
      <w:r w:rsidRPr="00132EB0">
        <w:rPr>
          <w:u w:val="single"/>
        </w:rPr>
        <w:t xml:space="preserve">For states that view each other as </w:t>
      </w:r>
      <w:r w:rsidRPr="00132EB0">
        <w:rPr>
          <w:rStyle w:val="Emphasis"/>
        </w:rPr>
        <w:t>military threats</w:t>
      </w:r>
      <w:r w:rsidRPr="00132EB0">
        <w:rPr>
          <w:sz w:val="16"/>
        </w:rPr>
        <w:t xml:space="preserve">, the </w:t>
      </w:r>
      <w:r w:rsidRPr="00132EB0">
        <w:rPr>
          <w:u w:val="single"/>
        </w:rPr>
        <w:t>biggest step</w:t>
      </w:r>
      <w:r w:rsidRPr="00132EB0">
        <w:rPr>
          <w:sz w:val="16"/>
        </w:rPr>
        <w:t xml:space="preserve"> possible </w:t>
      </w:r>
      <w:r w:rsidRPr="00132EB0">
        <w:rPr>
          <w:u w:val="single"/>
        </w:rPr>
        <w:t>toward</w:t>
      </w:r>
      <w:r w:rsidRPr="00132EB0">
        <w:rPr>
          <w:sz w:val="16"/>
        </w:rPr>
        <w:t xml:space="preserve"> bilateral </w:t>
      </w:r>
      <w:r w:rsidRPr="00132EB0">
        <w:rPr>
          <w:u w:val="single"/>
        </w:rPr>
        <w:t>cooperation is to terminate</w:t>
      </w:r>
      <w:r w:rsidRPr="00132EB0">
        <w:rPr>
          <w:sz w:val="16"/>
        </w:rPr>
        <w:t xml:space="preserve"> the </w:t>
      </w:r>
      <w:r w:rsidRPr="00132EB0">
        <w:rPr>
          <w:u w:val="single"/>
        </w:rPr>
        <w:t>rivalry by taking political steps to manage the competition</w:t>
      </w:r>
      <w:r w:rsidRPr="00132EB0">
        <w:rPr>
          <w:sz w:val="16"/>
        </w:rPr>
        <w:t xml:space="preserve">. </w:t>
      </w:r>
      <w:r w:rsidRPr="00132EB0">
        <w:rPr>
          <w:u w:val="single"/>
        </w:rPr>
        <w:t>Drawing on data from</w:t>
      </w:r>
      <w:r w:rsidRPr="00132EB0">
        <w:rPr>
          <w:sz w:val="16"/>
        </w:rPr>
        <w:t xml:space="preserve"> </w:t>
      </w:r>
      <w:r w:rsidRPr="00132EB0">
        <w:rPr>
          <w:rStyle w:val="Emphasis"/>
        </w:rPr>
        <w:t>109 distinct rival dyads</w:t>
      </w:r>
      <w:r w:rsidRPr="00132EB0">
        <w:rPr>
          <w:sz w:val="16"/>
        </w:rPr>
        <w:t xml:space="preserve"> since 19i9 50, </w:t>
      </w:r>
      <w:r w:rsidRPr="00132EB0">
        <w:rPr>
          <w:rStyle w:val="Emphasis"/>
        </w:rPr>
        <w:t>67</w:t>
      </w:r>
      <w:r w:rsidRPr="00132EB0">
        <w:rPr>
          <w:sz w:val="16"/>
        </w:rPr>
        <w:t xml:space="preserve"> </w:t>
      </w:r>
      <w:r w:rsidRPr="00132EB0">
        <w:rPr>
          <w:u w:val="single"/>
        </w:rPr>
        <w:t>of which terminated</w:t>
      </w:r>
      <w:r w:rsidRPr="00132EB0">
        <w:rPr>
          <w:sz w:val="16"/>
        </w:rPr>
        <w:t xml:space="preserve">, the </w:t>
      </w:r>
      <w:r w:rsidRPr="00132EB0">
        <w:rPr>
          <w:u w:val="single"/>
        </w:rPr>
        <w:t>evidence suggests rivalries</w:t>
      </w:r>
      <w:r w:rsidRPr="00132EB0">
        <w:rPr>
          <w:sz w:val="16"/>
        </w:rPr>
        <w:t xml:space="preserve"> were approximately </w:t>
      </w:r>
      <w:r w:rsidRPr="00132EB0">
        <w:rPr>
          <w:rStyle w:val="Emphasis"/>
        </w:rPr>
        <w:t>twice as likely to terminate</w:t>
      </w:r>
      <w:r w:rsidRPr="00132EB0">
        <w:rPr>
          <w:sz w:val="16"/>
        </w:rPr>
        <w:t xml:space="preserve"> </w:t>
      </w:r>
      <w:r w:rsidRPr="00132EB0">
        <w:rPr>
          <w:u w:val="single"/>
        </w:rPr>
        <w:t>during</w:t>
      </w:r>
      <w:r w:rsidRPr="00132EB0">
        <w:rPr>
          <w:sz w:val="16"/>
        </w:rPr>
        <w:t xml:space="preserve"> </w:t>
      </w:r>
      <w:r w:rsidRPr="00132EB0">
        <w:rPr>
          <w:rStyle w:val="Emphasis"/>
        </w:rPr>
        <w:t>economic downturns</w:t>
      </w:r>
      <w:r w:rsidRPr="00132EB0">
        <w:rPr>
          <w:sz w:val="16"/>
        </w:rPr>
        <w:t xml:space="preserve"> </w:t>
      </w:r>
      <w:r w:rsidRPr="00132EB0">
        <w:rPr>
          <w:u w:val="single"/>
        </w:rPr>
        <w:t>than</w:t>
      </w:r>
      <w:r w:rsidRPr="00132EB0">
        <w:rPr>
          <w:sz w:val="16"/>
        </w:rPr>
        <w:t xml:space="preserve"> they were </w:t>
      </w:r>
      <w:r w:rsidRPr="00132EB0">
        <w:rPr>
          <w:u w:val="single"/>
        </w:rPr>
        <w:t xml:space="preserve">during periods of economic </w:t>
      </w:r>
      <w:r w:rsidRPr="00132EB0">
        <w:rPr>
          <w:rStyle w:val="Emphasis"/>
        </w:rPr>
        <w:t>normalcy</w:t>
      </w:r>
      <w:r w:rsidRPr="00132EB0">
        <w:rPr>
          <w:sz w:val="16"/>
        </w:rPr>
        <w:t xml:space="preserve">. </w:t>
      </w:r>
      <w:r w:rsidRPr="00132EB0">
        <w:rPr>
          <w:u w:val="single"/>
        </w:rPr>
        <w:t xml:space="preserve">This is true controlling for </w:t>
      </w:r>
      <w:r w:rsidRPr="00132EB0">
        <w:rPr>
          <w:rStyle w:val="Emphasis"/>
        </w:rPr>
        <w:t>all</w:t>
      </w:r>
      <w:r w:rsidRPr="00132EB0">
        <w:rPr>
          <w:sz w:val="16"/>
        </w:rPr>
        <w:t xml:space="preserve"> of the </w:t>
      </w:r>
      <w:r w:rsidRPr="00132EB0">
        <w:rPr>
          <w:rStyle w:val="Emphasis"/>
        </w:rPr>
        <w:t>main alternative explanations</w:t>
      </w:r>
      <w:r w:rsidRPr="00132EB0">
        <w:rPr>
          <w:sz w:val="16"/>
        </w:rPr>
        <w:t xml:space="preserve"> </w:t>
      </w:r>
      <w:r w:rsidRPr="00132EB0">
        <w:rPr>
          <w:u w:val="single"/>
        </w:rPr>
        <w:t>for</w:t>
      </w:r>
      <w:r w:rsidRPr="00132EB0">
        <w:rPr>
          <w:sz w:val="16"/>
        </w:rPr>
        <w:t xml:space="preserve"> </w:t>
      </w:r>
      <w:r w:rsidRPr="00132EB0">
        <w:rPr>
          <w:u w:val="single"/>
        </w:rPr>
        <w:t>peaceful relations</w:t>
      </w:r>
      <w:r w:rsidRPr="00132EB0">
        <w:rPr>
          <w:sz w:val="16"/>
        </w:rPr>
        <w:t xml:space="preserve"> between foes (</w:t>
      </w:r>
      <w:r w:rsidRPr="00132EB0">
        <w:rPr>
          <w:rStyle w:val="Emphasis"/>
        </w:rPr>
        <w:t>democratic status</w:t>
      </w:r>
      <w:r w:rsidRPr="00132EB0">
        <w:rPr>
          <w:sz w:val="16"/>
        </w:rPr>
        <w:t xml:space="preserve">, </w:t>
      </w:r>
      <w:r w:rsidRPr="00132EB0">
        <w:rPr>
          <w:rStyle w:val="Emphasis"/>
        </w:rPr>
        <w:t>nuclear weapons possession</w:t>
      </w:r>
      <w:r w:rsidRPr="00132EB0">
        <w:rPr>
          <w:sz w:val="16"/>
        </w:rPr>
        <w:t xml:space="preserve">, </w:t>
      </w:r>
      <w:r w:rsidRPr="00132EB0">
        <w:rPr>
          <w:rStyle w:val="Emphasis"/>
        </w:rPr>
        <w:t>capability imbalance</w:t>
      </w:r>
      <w:r w:rsidRPr="00132EB0">
        <w:rPr>
          <w:sz w:val="16"/>
        </w:rPr>
        <w:t xml:space="preserve">, </w:t>
      </w:r>
      <w:r w:rsidRPr="00132EB0">
        <w:rPr>
          <w:rStyle w:val="Emphasis"/>
        </w:rPr>
        <w:t>common enemies</w:t>
      </w:r>
      <w:r w:rsidRPr="00132EB0">
        <w:rPr>
          <w:sz w:val="16"/>
        </w:rPr>
        <w:t xml:space="preserve">, and </w:t>
      </w:r>
      <w:r w:rsidRPr="00132EB0">
        <w:rPr>
          <w:rStyle w:val="Emphasis"/>
        </w:rPr>
        <w:t>international systemic changes</w:t>
      </w:r>
      <w:r w:rsidRPr="00132EB0">
        <w:rPr>
          <w:sz w:val="16"/>
        </w:rPr>
        <w:t xml:space="preserve">), as well as many other possible confounding variables. </w:t>
      </w:r>
      <w:r w:rsidRPr="00132EB0">
        <w:rPr>
          <w:u w:val="single"/>
        </w:rPr>
        <w:t>This</w:t>
      </w:r>
      <w:r w:rsidRPr="00132EB0">
        <w:rPr>
          <w:sz w:val="16"/>
        </w:rPr>
        <w:t xml:space="preserve"> </w:t>
      </w:r>
      <w:r w:rsidRPr="00132EB0">
        <w:rPr>
          <w:u w:val="single"/>
        </w:rPr>
        <w:t xml:space="preserve">research </w:t>
      </w:r>
      <w:r w:rsidRPr="00E81CF7">
        <w:rPr>
          <w:highlight w:val="green"/>
          <w:u w:val="single"/>
        </w:rPr>
        <w:t>questions</w:t>
      </w:r>
      <w:r w:rsidRPr="00132EB0">
        <w:rPr>
          <w:sz w:val="16"/>
        </w:rPr>
        <w:t xml:space="preserve"> existing </w:t>
      </w:r>
      <w:r w:rsidRPr="00132EB0">
        <w:rPr>
          <w:u w:val="single"/>
        </w:rPr>
        <w:t xml:space="preserve">theories claiming that economic downturns are associated with </w:t>
      </w:r>
      <w:r w:rsidRPr="00E81CF7">
        <w:rPr>
          <w:rStyle w:val="Emphasis"/>
          <w:highlight w:val="green"/>
        </w:rPr>
        <w:t>diversionary war</w:t>
      </w:r>
      <w:r w:rsidRPr="00132EB0">
        <w:rPr>
          <w:sz w:val="16"/>
        </w:rPr>
        <w:t xml:space="preserve">, </w:t>
      </w:r>
      <w:r w:rsidRPr="00132EB0">
        <w:rPr>
          <w:u w:val="single"/>
        </w:rPr>
        <w:t>and</w:t>
      </w:r>
      <w:r w:rsidRPr="00132EB0">
        <w:rPr>
          <w:sz w:val="16"/>
        </w:rPr>
        <w:t xml:space="preserve"> </w:t>
      </w:r>
      <w:r w:rsidRPr="00132EB0">
        <w:rPr>
          <w:u w:val="single"/>
        </w:rPr>
        <w:t xml:space="preserve">instead argues that in certain circumstances </w:t>
      </w:r>
      <w:r w:rsidRPr="00132EB0">
        <w:rPr>
          <w:rStyle w:val="Emphasis"/>
        </w:rPr>
        <w:t>peace</w:t>
      </w:r>
      <w:r w:rsidRPr="00132EB0">
        <w:rPr>
          <w:u w:val="single"/>
        </w:rPr>
        <w:t xml:space="preserve"> may </w:t>
      </w:r>
      <w:r w:rsidRPr="00132EB0">
        <w:rPr>
          <w:rStyle w:val="Emphasis"/>
        </w:rPr>
        <w:t>result from economic troubles</w:t>
      </w:r>
      <w:r w:rsidRPr="00132EB0">
        <w:rPr>
          <w:sz w:val="16"/>
        </w:rPr>
        <w:t>.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132EB0">
        <w:rPr>
          <w:sz w:val="16"/>
        </w:rPr>
        <w:t>oth</w:t>
      </w:r>
      <w:proofErr w:type="spellEnd"/>
      <w:r w:rsidRPr="00132EB0">
        <w:rPr>
          <w:sz w:val="16"/>
        </w:rPr>
        <w:t xml:space="preserve"> actors view each other as a significant political-military threat and, therefore, an enemy.”2 In other work, Thompson writing with Michael </w:t>
      </w:r>
      <w:proofErr w:type="spellStart"/>
      <w:r w:rsidRPr="00132EB0">
        <w:rPr>
          <w:sz w:val="16"/>
        </w:rPr>
        <w:t>Colaresi</w:t>
      </w:r>
      <w:proofErr w:type="spellEnd"/>
      <w:r w:rsidRPr="00132EB0">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132EB0">
        <w:rPr>
          <w:u w:val="single"/>
        </w:rPr>
        <w:t>Economic crises lead to conciliatory behavior</w:t>
      </w:r>
      <w:r w:rsidRPr="00132EB0">
        <w:rPr>
          <w:sz w:val="16"/>
        </w:rPr>
        <w:t xml:space="preserve"> </w:t>
      </w:r>
      <w:r w:rsidRPr="00132EB0">
        <w:rPr>
          <w:u w:val="single"/>
        </w:rPr>
        <w:t>through</w:t>
      </w:r>
      <w:r w:rsidRPr="00132EB0">
        <w:rPr>
          <w:sz w:val="16"/>
        </w:rPr>
        <w:t xml:space="preserve"> </w:t>
      </w:r>
      <w:r w:rsidRPr="00132EB0">
        <w:rPr>
          <w:u w:val="single"/>
        </w:rPr>
        <w:t>five</w:t>
      </w:r>
      <w:r w:rsidRPr="00132EB0">
        <w:rPr>
          <w:sz w:val="16"/>
        </w:rPr>
        <w:t xml:space="preserve"> primary </w:t>
      </w:r>
      <w:r w:rsidRPr="00132EB0">
        <w:rPr>
          <w:u w:val="single"/>
        </w:rPr>
        <w:t>channels</w:t>
      </w:r>
      <w:r w:rsidRPr="00132EB0">
        <w:rPr>
          <w:sz w:val="16"/>
        </w:rPr>
        <w:t xml:space="preserve">. (1) </w:t>
      </w:r>
      <w:r w:rsidRPr="00132EB0">
        <w:rPr>
          <w:u w:val="single"/>
        </w:rPr>
        <w:t xml:space="preserve">Economic crises lead to </w:t>
      </w:r>
      <w:r w:rsidRPr="00E81CF7">
        <w:rPr>
          <w:rStyle w:val="Emphasis"/>
          <w:highlight w:val="green"/>
        </w:rPr>
        <w:t>austerity pressures</w:t>
      </w:r>
      <w:r w:rsidRPr="00132EB0">
        <w:rPr>
          <w:sz w:val="16"/>
        </w:rPr>
        <w:t xml:space="preserve">, </w:t>
      </w:r>
      <w:r w:rsidRPr="00132EB0">
        <w:rPr>
          <w:u w:val="single"/>
        </w:rPr>
        <w:t>which</w:t>
      </w:r>
      <w:r w:rsidRPr="00132EB0">
        <w:rPr>
          <w:sz w:val="16"/>
        </w:rPr>
        <w:t xml:space="preserve"> in turn </w:t>
      </w:r>
      <w:r w:rsidRPr="00132EB0">
        <w:rPr>
          <w:u w:val="single"/>
        </w:rPr>
        <w:t xml:space="preserve">incent leaders to search for ways to </w:t>
      </w:r>
      <w:r w:rsidRPr="00E81CF7">
        <w:rPr>
          <w:rStyle w:val="Emphasis"/>
          <w:highlight w:val="green"/>
        </w:rPr>
        <w:t>cut defense expenditures</w:t>
      </w:r>
      <w:r w:rsidRPr="00132EB0">
        <w:rPr>
          <w:sz w:val="16"/>
        </w:rPr>
        <w:t xml:space="preserve">. (2) </w:t>
      </w:r>
      <w:r w:rsidRPr="00132EB0">
        <w:rPr>
          <w:u w:val="single"/>
        </w:rPr>
        <w:t xml:space="preserve">Economic crises also encourage </w:t>
      </w:r>
      <w:r w:rsidRPr="00E81CF7">
        <w:rPr>
          <w:rStyle w:val="Emphasis"/>
          <w:highlight w:val="green"/>
        </w:rPr>
        <w:t>strategic reassessment</w:t>
      </w:r>
      <w:r w:rsidRPr="00132EB0">
        <w:rPr>
          <w:sz w:val="16"/>
        </w:rPr>
        <w:t xml:space="preserve">, </w:t>
      </w:r>
      <w:r w:rsidRPr="00132EB0">
        <w:rPr>
          <w:u w:val="single"/>
        </w:rPr>
        <w:t>so</w:t>
      </w:r>
      <w:r w:rsidRPr="00132EB0">
        <w:rPr>
          <w:sz w:val="16"/>
        </w:rPr>
        <w:t xml:space="preserve"> that </w:t>
      </w:r>
      <w:r w:rsidRPr="00132EB0">
        <w:rPr>
          <w:u w:val="single"/>
        </w:rPr>
        <w:t>leaders can argue to</w:t>
      </w:r>
      <w:r w:rsidRPr="00132EB0">
        <w:rPr>
          <w:sz w:val="16"/>
        </w:rPr>
        <w:t xml:space="preserve"> </w:t>
      </w:r>
      <w:r w:rsidRPr="00132EB0">
        <w:rPr>
          <w:u w:val="single"/>
        </w:rPr>
        <w:t>their</w:t>
      </w:r>
      <w:r w:rsidRPr="00132EB0">
        <w:rPr>
          <w:sz w:val="16"/>
        </w:rPr>
        <w:t xml:space="preserve"> peers and their </w:t>
      </w:r>
      <w:r w:rsidRPr="00132EB0">
        <w:rPr>
          <w:u w:val="single"/>
        </w:rPr>
        <w:t>publics</w:t>
      </w:r>
      <w:r w:rsidRPr="00132EB0">
        <w:rPr>
          <w:sz w:val="16"/>
        </w:rPr>
        <w:t xml:space="preserve"> </w:t>
      </w:r>
      <w:r w:rsidRPr="00132EB0">
        <w:rPr>
          <w:u w:val="single"/>
        </w:rPr>
        <w:t xml:space="preserve">that </w:t>
      </w:r>
      <w:r w:rsidRPr="00132EB0">
        <w:rPr>
          <w:rStyle w:val="Emphasis"/>
        </w:rPr>
        <w:t>defense spending can be arrested</w:t>
      </w:r>
      <w:r w:rsidRPr="00132EB0">
        <w:rPr>
          <w:sz w:val="16"/>
        </w:rPr>
        <w:t xml:space="preserve"> </w:t>
      </w:r>
      <w:r w:rsidRPr="00132EB0">
        <w:rPr>
          <w:rStyle w:val="Emphasis"/>
        </w:rPr>
        <w:t>without endangering the state</w:t>
      </w:r>
      <w:r w:rsidRPr="00132EB0">
        <w:rPr>
          <w:sz w:val="16"/>
        </w:rPr>
        <w:t xml:space="preserve">. </w:t>
      </w:r>
      <w:r w:rsidRPr="00132EB0">
        <w:rPr>
          <w:u w:val="single"/>
        </w:rPr>
        <w:t>This</w:t>
      </w:r>
      <w:r w:rsidRPr="00132EB0">
        <w:rPr>
          <w:sz w:val="16"/>
        </w:rPr>
        <w:t xml:space="preserve"> can </w:t>
      </w:r>
      <w:r w:rsidRPr="00E81CF7">
        <w:rPr>
          <w:highlight w:val="green"/>
          <w:u w:val="single"/>
        </w:rPr>
        <w:t xml:space="preserve">lead to </w:t>
      </w:r>
      <w:r w:rsidRPr="00E81CF7">
        <w:rPr>
          <w:rStyle w:val="Emphasis"/>
          <w:highlight w:val="green"/>
        </w:rPr>
        <w:t>threat deflation</w:t>
      </w:r>
      <w:r w:rsidRPr="00132EB0">
        <w:rPr>
          <w:sz w:val="16"/>
        </w:rPr>
        <w:t xml:space="preserve">, </w:t>
      </w:r>
      <w:r w:rsidRPr="00132EB0">
        <w:rPr>
          <w:u w:val="single"/>
        </w:rPr>
        <w:t>where</w:t>
      </w:r>
      <w:r w:rsidRPr="00132EB0">
        <w:rPr>
          <w:sz w:val="16"/>
        </w:rPr>
        <w:t xml:space="preserve"> </w:t>
      </w:r>
      <w:r w:rsidRPr="00132EB0">
        <w:rPr>
          <w:u w:val="single"/>
        </w:rPr>
        <w:t>elites</w:t>
      </w:r>
      <w:r w:rsidRPr="00132EB0">
        <w:rPr>
          <w:sz w:val="16"/>
        </w:rPr>
        <w:t xml:space="preserve"> attempt to </w:t>
      </w:r>
      <w:r w:rsidRPr="00E81CF7">
        <w:rPr>
          <w:rStyle w:val="Emphasis"/>
          <w:highlight w:val="green"/>
        </w:rPr>
        <w:t>downplay</w:t>
      </w:r>
      <w:r w:rsidRPr="00132EB0">
        <w:rPr>
          <w:rStyle w:val="Emphasis"/>
        </w:rPr>
        <w:t xml:space="preserve"> the </w:t>
      </w:r>
      <w:r w:rsidRPr="00E81CF7">
        <w:rPr>
          <w:rStyle w:val="Emphasis"/>
          <w:highlight w:val="green"/>
        </w:rPr>
        <w:t xml:space="preserve">seriousness </w:t>
      </w:r>
      <w:r w:rsidRPr="00132EB0">
        <w:rPr>
          <w:rStyle w:val="Emphasis"/>
        </w:rPr>
        <w:t>of the threat</w:t>
      </w:r>
      <w:r w:rsidRPr="00132EB0">
        <w:rPr>
          <w:sz w:val="16"/>
        </w:rPr>
        <w:t xml:space="preserve"> </w:t>
      </w:r>
      <w:r w:rsidRPr="00132EB0">
        <w:rPr>
          <w:u w:val="single"/>
        </w:rPr>
        <w:t>posed by a former rival</w:t>
      </w:r>
      <w:r w:rsidRPr="00132EB0">
        <w:rPr>
          <w:sz w:val="16"/>
        </w:rPr>
        <w:t xml:space="preserve">. (3) If a state faces multiple threats, economic crises provoke elites to consider threat prioritization, a process that is postponed during periods of economic normalcy. (4) Economic </w:t>
      </w:r>
      <w:r w:rsidRPr="00E81CF7">
        <w:rPr>
          <w:highlight w:val="green"/>
          <w:u w:val="single"/>
        </w:rPr>
        <w:t>crises increase</w:t>
      </w:r>
      <w:r w:rsidRPr="00132EB0">
        <w:rPr>
          <w:u w:val="single"/>
        </w:rPr>
        <w:t xml:space="preserve"> the </w:t>
      </w:r>
      <w:r w:rsidRPr="00132EB0">
        <w:rPr>
          <w:rStyle w:val="Emphasis"/>
        </w:rPr>
        <w:t>political</w:t>
      </w:r>
      <w:r w:rsidRPr="00132EB0">
        <w:rPr>
          <w:u w:val="single"/>
        </w:rPr>
        <w:t xml:space="preserve"> and </w:t>
      </w:r>
      <w:r w:rsidRPr="00132EB0">
        <w:rPr>
          <w:rStyle w:val="Emphasis"/>
        </w:rPr>
        <w:t>economic benefit</w:t>
      </w:r>
      <w:r w:rsidRPr="00132EB0">
        <w:rPr>
          <w:u w:val="single"/>
        </w:rPr>
        <w:t xml:space="preserve"> from </w:t>
      </w:r>
      <w:r w:rsidRPr="00132EB0">
        <w:rPr>
          <w:rStyle w:val="Emphasis"/>
        </w:rPr>
        <w:t xml:space="preserve">international economic </w:t>
      </w:r>
      <w:r w:rsidRPr="00E81CF7">
        <w:rPr>
          <w:rStyle w:val="Emphasis"/>
          <w:highlight w:val="green"/>
        </w:rPr>
        <w:t>cooperation</w:t>
      </w:r>
      <w:r w:rsidRPr="00132EB0">
        <w:rPr>
          <w:sz w:val="16"/>
        </w:rPr>
        <w:t xml:space="preserve">. </w:t>
      </w:r>
      <w:r w:rsidRPr="00E81CF7">
        <w:rPr>
          <w:highlight w:val="green"/>
          <w:u w:val="single"/>
        </w:rPr>
        <w:t xml:space="preserve">Leaders seek </w:t>
      </w:r>
      <w:r w:rsidRPr="00132EB0">
        <w:rPr>
          <w:rStyle w:val="Emphasis"/>
        </w:rPr>
        <w:t xml:space="preserve">foreign </w:t>
      </w:r>
      <w:r w:rsidRPr="00E81CF7">
        <w:rPr>
          <w:rStyle w:val="Emphasis"/>
          <w:highlight w:val="green"/>
        </w:rPr>
        <w:t>aid</w:t>
      </w:r>
      <w:r w:rsidRPr="00132EB0">
        <w:rPr>
          <w:sz w:val="16"/>
        </w:rPr>
        <w:t xml:space="preserve">, </w:t>
      </w:r>
      <w:r w:rsidRPr="00132EB0">
        <w:rPr>
          <w:rStyle w:val="Emphasis"/>
        </w:rPr>
        <w:t>enhanced trade</w:t>
      </w:r>
      <w:r w:rsidRPr="00132EB0">
        <w:rPr>
          <w:sz w:val="16"/>
        </w:rPr>
        <w:t xml:space="preserve">, </w:t>
      </w:r>
      <w:r w:rsidRPr="00132EB0">
        <w:rPr>
          <w:u w:val="single"/>
        </w:rPr>
        <w:t>and</w:t>
      </w:r>
      <w:r w:rsidRPr="00132EB0">
        <w:rPr>
          <w:sz w:val="16"/>
        </w:rPr>
        <w:t xml:space="preserve"> </w:t>
      </w:r>
      <w:r w:rsidRPr="00132EB0">
        <w:rPr>
          <w:rStyle w:val="Emphasis"/>
        </w:rPr>
        <w:t>increased investment</w:t>
      </w:r>
      <w:r w:rsidRPr="00132EB0">
        <w:rPr>
          <w:sz w:val="16"/>
        </w:rPr>
        <w:t xml:space="preserve"> </w:t>
      </w:r>
      <w:r w:rsidRPr="00132EB0">
        <w:rPr>
          <w:u w:val="single"/>
        </w:rPr>
        <w:t>from</w:t>
      </w:r>
      <w:r w:rsidRPr="00132EB0">
        <w:rPr>
          <w:sz w:val="16"/>
        </w:rPr>
        <w:t xml:space="preserve"> </w:t>
      </w:r>
      <w:r w:rsidRPr="00132EB0">
        <w:rPr>
          <w:u w:val="single"/>
        </w:rPr>
        <w:t>abroad</w:t>
      </w:r>
      <w:r w:rsidRPr="00132EB0">
        <w:rPr>
          <w:sz w:val="16"/>
        </w:rPr>
        <w:t xml:space="preserve"> during periods of economic trouble. This </w:t>
      </w:r>
      <w:r w:rsidRPr="00132EB0">
        <w:rPr>
          <w:u w:val="single"/>
        </w:rPr>
        <w:t xml:space="preserve">search is </w:t>
      </w:r>
      <w:r w:rsidRPr="00132EB0">
        <w:rPr>
          <w:rStyle w:val="Emphasis"/>
        </w:rPr>
        <w:t>made easier if tensions are reduced</w:t>
      </w:r>
      <w:r w:rsidRPr="00132EB0">
        <w:rPr>
          <w:sz w:val="16"/>
        </w:rPr>
        <w:t xml:space="preserve"> with historic rivals. (5) Finally, </w:t>
      </w:r>
      <w:r w:rsidRPr="00132EB0">
        <w:rPr>
          <w:u w:val="single"/>
        </w:rPr>
        <w:t>during crises</w:t>
      </w:r>
      <w:r w:rsidRPr="00132EB0">
        <w:rPr>
          <w:sz w:val="16"/>
        </w:rPr>
        <w:t xml:space="preserve">, </w:t>
      </w:r>
      <w:r w:rsidRPr="00E81CF7">
        <w:rPr>
          <w:highlight w:val="green"/>
          <w:u w:val="single"/>
        </w:rPr>
        <w:t>elites</w:t>
      </w:r>
      <w:r w:rsidRPr="00132EB0">
        <w:rPr>
          <w:sz w:val="16"/>
        </w:rPr>
        <w:t xml:space="preserve"> are </w:t>
      </w:r>
      <w:r w:rsidRPr="00132EB0">
        <w:rPr>
          <w:u w:val="single"/>
        </w:rPr>
        <w:t xml:space="preserve">more prone to </w:t>
      </w:r>
      <w:r w:rsidRPr="00E81CF7">
        <w:rPr>
          <w:rStyle w:val="Emphasis"/>
          <w:highlight w:val="green"/>
        </w:rPr>
        <w:t>select leaders</w:t>
      </w:r>
      <w:r w:rsidRPr="00132EB0">
        <w:rPr>
          <w:sz w:val="16"/>
        </w:rPr>
        <w:t xml:space="preserve"> who are </w:t>
      </w:r>
      <w:r w:rsidRPr="00132EB0">
        <w:rPr>
          <w:u w:val="single"/>
        </w:rPr>
        <w:t xml:space="preserve">perceived as </w:t>
      </w:r>
      <w:r w:rsidRPr="00E81CF7">
        <w:rPr>
          <w:highlight w:val="green"/>
          <w:u w:val="single"/>
        </w:rPr>
        <w:t xml:space="preserve">capable of </w:t>
      </w:r>
      <w:r w:rsidRPr="00E81CF7">
        <w:rPr>
          <w:rStyle w:val="Emphasis"/>
          <w:highlight w:val="green"/>
        </w:rPr>
        <w:t>resolving</w:t>
      </w:r>
      <w:r w:rsidRPr="00132EB0">
        <w:rPr>
          <w:rStyle w:val="Emphasis"/>
        </w:rPr>
        <w:t xml:space="preserve"> economic </w:t>
      </w:r>
      <w:r w:rsidRPr="00E81CF7">
        <w:rPr>
          <w:rStyle w:val="Emphasis"/>
          <w:highlight w:val="green"/>
        </w:rPr>
        <w:t>difficulties</w:t>
      </w:r>
      <w:r w:rsidRPr="00132EB0">
        <w:rPr>
          <w:sz w:val="16"/>
        </w:rPr>
        <w:t xml:space="preserve">, </w:t>
      </w:r>
      <w:r w:rsidRPr="00E81CF7">
        <w:rPr>
          <w:highlight w:val="green"/>
          <w:u w:val="single"/>
        </w:rPr>
        <w:t>permitting</w:t>
      </w:r>
      <w:r w:rsidRPr="00132EB0">
        <w:rPr>
          <w:sz w:val="16"/>
        </w:rPr>
        <w:t xml:space="preserve"> the </w:t>
      </w:r>
      <w:r w:rsidRPr="00132EB0">
        <w:rPr>
          <w:u w:val="single"/>
        </w:rPr>
        <w:t xml:space="preserve">emergence of </w:t>
      </w:r>
      <w:r w:rsidRPr="00E81CF7">
        <w:rPr>
          <w:highlight w:val="green"/>
          <w:u w:val="single"/>
        </w:rPr>
        <w:t xml:space="preserve">leaders who hold </w:t>
      </w:r>
      <w:r w:rsidRPr="00E81CF7">
        <w:rPr>
          <w:rStyle w:val="Emphasis"/>
          <w:highlight w:val="green"/>
        </w:rPr>
        <w:t>heterodox</w:t>
      </w:r>
      <w:r w:rsidRPr="00132EB0">
        <w:rPr>
          <w:rStyle w:val="Emphasis"/>
        </w:rPr>
        <w:t xml:space="preserve"> </w:t>
      </w:r>
      <w:r w:rsidRPr="00E81CF7">
        <w:rPr>
          <w:rStyle w:val="Emphasis"/>
          <w:highlight w:val="green"/>
        </w:rPr>
        <w:t>fo</w:t>
      </w:r>
      <w:r w:rsidRPr="00132EB0">
        <w:rPr>
          <w:rStyle w:val="Emphasis"/>
        </w:rPr>
        <w:t xml:space="preserve">reign </w:t>
      </w:r>
      <w:r w:rsidRPr="00E81CF7">
        <w:rPr>
          <w:rStyle w:val="Emphasis"/>
          <w:highlight w:val="green"/>
        </w:rPr>
        <w:t>po</w:t>
      </w:r>
      <w:r w:rsidRPr="00132EB0">
        <w:rPr>
          <w:rStyle w:val="Emphasis"/>
        </w:rPr>
        <w:t xml:space="preserve">licy </w:t>
      </w:r>
      <w:r w:rsidRPr="00E81CF7">
        <w:rPr>
          <w:rStyle w:val="Emphasis"/>
          <w:highlight w:val="green"/>
        </w:rPr>
        <w:t>views</w:t>
      </w:r>
      <w:r w:rsidRPr="00132EB0">
        <w:rPr>
          <w:sz w:val="16"/>
        </w:rPr>
        <w:t xml:space="preserve">. Collectively, </w:t>
      </w:r>
      <w:r w:rsidRPr="00132EB0">
        <w:rPr>
          <w:u w:val="single"/>
        </w:rPr>
        <w:t>these</w:t>
      </w:r>
      <w:r w:rsidRPr="00132EB0">
        <w:rPr>
          <w:sz w:val="16"/>
        </w:rPr>
        <w:t xml:space="preserve"> mechanisms </w:t>
      </w:r>
      <w:r w:rsidRPr="00132EB0">
        <w:rPr>
          <w:u w:val="single"/>
        </w:rPr>
        <w:t>make it much more likely that a leader will prefer conciliatory policies</w:t>
      </w:r>
      <w:r w:rsidRPr="00132EB0">
        <w:rPr>
          <w:sz w:val="16"/>
        </w:rPr>
        <w:t xml:space="preserve"> compared to during periods of economic normalcy. This section reviews this causal logic in greater detail, while also providing historical examples that these mechanisms recur in practice.</w:t>
      </w:r>
    </w:p>
    <w:p w14:paraId="330FC37E" w14:textId="7AA8FFA1" w:rsidR="00F92B80" w:rsidRPr="00A07133" w:rsidRDefault="00F92B80" w:rsidP="00F92B80">
      <w:pPr>
        <w:pStyle w:val="Heading4"/>
      </w:pPr>
      <w:r>
        <w:t>Reject Tonneson—it</w:t>
      </w:r>
      <w:r w:rsidRPr="00A07133">
        <w:t xml:space="preserve"> says unbalanced trade can increase conflict—the examples it cites are the U.S. and China who have extremely unbalanced trade ties and are currently suing each other over steel and other goods in the WTO. </w:t>
      </w:r>
    </w:p>
    <w:p w14:paraId="7ECB7E87" w14:textId="77777777" w:rsidR="00F92B80" w:rsidRPr="00A07133" w:rsidRDefault="00F92B80" w:rsidP="00F92B80">
      <w:r w:rsidRPr="00A07133">
        <w:t xml:space="preserve">Stein </w:t>
      </w:r>
      <w:proofErr w:type="spellStart"/>
      <w:r w:rsidRPr="00A07133">
        <w:rPr>
          <w:rStyle w:val="Style13ptBold"/>
        </w:rPr>
        <w:t>Tønnesson</w:t>
      </w:r>
      <w:proofErr w:type="spellEnd"/>
      <w:r w:rsidRPr="00A07133">
        <w:rPr>
          <w:rStyle w:val="Style13ptBold"/>
        </w:rPr>
        <w:t xml:space="preserve"> 15</w:t>
      </w:r>
      <w:r w:rsidRPr="00A07133">
        <w:t xml:space="preserve">, Research Professor, Peace Research Institute Oslo; Leader of East Asia Peace program, Uppsala University, 2015, “Deterrence, </w:t>
      </w:r>
      <w:r w:rsidRPr="00E81CF7">
        <w:rPr>
          <w:rStyle w:val="Emphasis"/>
          <w:highlight w:val="green"/>
        </w:rPr>
        <w:t>interdependence and Sino–US peace</w:t>
      </w:r>
      <w:r w:rsidRPr="00A07133">
        <w:t>,” International Area Studies Review, Vol. 18, No. 3, p. 297-311</w:t>
      </w:r>
    </w:p>
    <w:p w14:paraId="5FC2055D" w14:textId="77777777" w:rsidR="00F92B80" w:rsidRPr="00A07133" w:rsidRDefault="00F92B80" w:rsidP="00F92B80">
      <w:pPr>
        <w:rPr>
          <w:sz w:val="16"/>
        </w:rPr>
      </w:pPr>
      <w:r w:rsidRPr="00A07133">
        <w:rPr>
          <w:sz w:val="16"/>
        </w:rPr>
        <w:t xml:space="preserve">Several </w:t>
      </w:r>
      <w:r w:rsidRPr="00A07133">
        <w:rPr>
          <w:rStyle w:val="StyleUnderline"/>
        </w:rPr>
        <w:t>recent works</w:t>
      </w:r>
      <w:r w:rsidRPr="00A07133">
        <w:rPr>
          <w:sz w:val="16"/>
        </w:rPr>
        <w:t xml:space="preserve"> on China and Sino–US relations </w:t>
      </w:r>
      <w:r w:rsidRPr="00A07133">
        <w:rPr>
          <w:rStyle w:val="StyleUnderline"/>
        </w:rPr>
        <w:t>have made</w:t>
      </w:r>
      <w:r w:rsidRPr="00A07133">
        <w:rPr>
          <w:sz w:val="16"/>
        </w:rPr>
        <w:t xml:space="preserve"> substantial </w:t>
      </w:r>
      <w:r w:rsidRPr="00A07133">
        <w:rPr>
          <w:rStyle w:val="StyleUnderline"/>
        </w:rPr>
        <w:t>contributions to the current understanding of how and under what circumstances</w:t>
      </w:r>
      <w:r w:rsidRPr="00A07133">
        <w:rPr>
          <w:sz w:val="16"/>
        </w:rPr>
        <w:t xml:space="preserve"> a combination of </w:t>
      </w:r>
      <w:r w:rsidRPr="00A07133">
        <w:rPr>
          <w:rStyle w:val="StyleUnderline"/>
        </w:rPr>
        <w:t>nuclear deterrence and economic interdependence may reduce the risk of war between major powers</w:t>
      </w:r>
      <w:r w:rsidRPr="00A07133">
        <w:rPr>
          <w:sz w:val="16"/>
        </w:rPr>
        <w:t xml:space="preserve">. At least four conclusions can be drawn from the review above: first, those who say that </w:t>
      </w:r>
      <w:r w:rsidRPr="00E81CF7">
        <w:rPr>
          <w:rStyle w:val="StyleUnderline"/>
          <w:highlight w:val="green"/>
        </w:rPr>
        <w:t>interdependence may</w:t>
      </w:r>
      <w:r w:rsidRPr="00A07133">
        <w:rPr>
          <w:rStyle w:val="StyleUnderline"/>
        </w:rPr>
        <w:t xml:space="preserve"> </w:t>
      </w:r>
      <w:r w:rsidRPr="00A07133">
        <w:rPr>
          <w:rStyle w:val="Emphasis"/>
        </w:rPr>
        <w:t xml:space="preserve">both </w:t>
      </w:r>
      <w:r w:rsidRPr="00E81CF7">
        <w:rPr>
          <w:rStyle w:val="Emphasis"/>
          <w:highlight w:val="green"/>
        </w:rPr>
        <w:t>inhibit and drive conflict</w:t>
      </w:r>
      <w:r w:rsidRPr="00A07133">
        <w:rPr>
          <w:sz w:val="16"/>
        </w:rPr>
        <w:t xml:space="preserve"> are right. </w:t>
      </w:r>
      <w:r w:rsidRPr="00A07133">
        <w:rPr>
          <w:rStyle w:val="StyleUnderline"/>
        </w:rPr>
        <w:t>Interdependence raises the cost of conflict</w:t>
      </w:r>
      <w:r w:rsidRPr="00A07133">
        <w:rPr>
          <w:sz w:val="16"/>
        </w:rPr>
        <w:t xml:space="preserve"> for all sides </w:t>
      </w:r>
      <w:r w:rsidRPr="00A07133">
        <w:rPr>
          <w:rStyle w:val="StyleUnderline"/>
        </w:rPr>
        <w:t>but</w:t>
      </w:r>
      <w:r w:rsidRPr="00A07133">
        <w:rPr>
          <w:sz w:val="16"/>
        </w:rPr>
        <w:t xml:space="preserve"> </w:t>
      </w:r>
      <w:r w:rsidRPr="00A07133">
        <w:rPr>
          <w:rStyle w:val="StyleUnderline"/>
        </w:rPr>
        <w:t xml:space="preserve">asymmetrical or </w:t>
      </w:r>
      <w:r w:rsidRPr="00E81CF7">
        <w:rPr>
          <w:rStyle w:val="StyleUnderline"/>
          <w:highlight w:val="green"/>
        </w:rPr>
        <w:t xml:space="preserve">unbalanced dependencies and </w:t>
      </w:r>
      <w:r w:rsidRPr="00E81CF7">
        <w:rPr>
          <w:rStyle w:val="Emphasis"/>
          <w:highlight w:val="green"/>
        </w:rPr>
        <w:t>negative trade expectations</w:t>
      </w:r>
      <w:r w:rsidRPr="00E81CF7">
        <w:rPr>
          <w:rStyle w:val="StyleUnderline"/>
          <w:highlight w:val="green"/>
        </w:rPr>
        <w:t xml:space="preserve"> </w:t>
      </w:r>
      <w:r w:rsidRPr="007B17C3">
        <w:rPr>
          <w:rStyle w:val="StyleUnderline"/>
        </w:rPr>
        <w:t xml:space="preserve">may </w:t>
      </w:r>
      <w:r w:rsidRPr="00E81CF7">
        <w:rPr>
          <w:rStyle w:val="StyleUnderline"/>
          <w:highlight w:val="green"/>
        </w:rPr>
        <w:t xml:space="preserve">generate tensions </w:t>
      </w:r>
      <w:r w:rsidRPr="007B17C3">
        <w:rPr>
          <w:rStyle w:val="StyleUnderline"/>
        </w:rPr>
        <w:t xml:space="preserve">leading to </w:t>
      </w:r>
      <w:r w:rsidRPr="007B17C3">
        <w:rPr>
          <w:rStyle w:val="Emphasis"/>
        </w:rPr>
        <w:t>trade wars</w:t>
      </w:r>
      <w:r w:rsidRPr="007B17C3">
        <w:rPr>
          <w:rStyle w:val="StyleUnderline"/>
        </w:rPr>
        <w:t xml:space="preserve"> among interdependent states</w:t>
      </w:r>
      <w:r w:rsidRPr="00E81CF7">
        <w:rPr>
          <w:rStyle w:val="StyleUnderline"/>
          <w:highlight w:val="green"/>
        </w:rPr>
        <w:t xml:space="preserve"> that</w:t>
      </w:r>
      <w:r w:rsidRPr="00A07133">
        <w:rPr>
          <w:sz w:val="16"/>
        </w:rPr>
        <w:t xml:space="preserve"> in turn </w:t>
      </w:r>
      <w:r w:rsidRPr="00E81CF7">
        <w:rPr>
          <w:rStyle w:val="Emphasis"/>
          <w:highlight w:val="green"/>
        </w:rPr>
        <w:t>increase</w:t>
      </w:r>
      <w:r w:rsidRPr="00A07133">
        <w:rPr>
          <w:rStyle w:val="StyleUnderline"/>
        </w:rPr>
        <w:t xml:space="preserve"> the </w:t>
      </w:r>
      <w:r w:rsidRPr="00A07133">
        <w:rPr>
          <w:rStyle w:val="Emphasis"/>
        </w:rPr>
        <w:t xml:space="preserve">risk of military </w:t>
      </w:r>
      <w:r w:rsidRPr="00E81CF7">
        <w:rPr>
          <w:rStyle w:val="Emphasis"/>
          <w:highlight w:val="green"/>
        </w:rPr>
        <w:t>conflict</w:t>
      </w:r>
      <w:r w:rsidRPr="00A07133">
        <w:rPr>
          <w:sz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07133">
        <w:rPr>
          <w:rStyle w:val="StyleUnderline"/>
        </w:rPr>
        <w:t>decisions for war</w:t>
      </w:r>
      <w:r w:rsidRPr="00A07133">
        <w:rPr>
          <w:sz w:val="16"/>
        </w:rPr>
        <w:t xml:space="preserve"> and peace </w:t>
      </w:r>
      <w:r w:rsidRPr="00A07133">
        <w:rPr>
          <w:rStyle w:val="StyleUnderline"/>
        </w:rPr>
        <w:t>are taken by very few people, who act on the basis of their future expectations</w:t>
      </w:r>
      <w:r w:rsidRPr="00A07133">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A07133">
        <w:rPr>
          <w:rStyle w:val="StyleUnderline"/>
        </w:rPr>
        <w:t>If leaders</w:t>
      </w:r>
      <w:r w:rsidRPr="00A07133">
        <w:rPr>
          <w:sz w:val="16"/>
        </w:rPr>
        <w:t xml:space="preserve"> on either side of the Atlantic </w:t>
      </w:r>
      <w:r w:rsidRPr="00A07133">
        <w:rPr>
          <w:rStyle w:val="StyleUnderline"/>
        </w:rPr>
        <w:t xml:space="preserve">begin to seriously </w:t>
      </w:r>
      <w:r w:rsidRPr="00A07133">
        <w:rPr>
          <w:rStyle w:val="Emphasis"/>
        </w:rPr>
        <w:t>fear or anticipate their own nation’s decline</w:t>
      </w:r>
      <w:r w:rsidRPr="00A07133">
        <w:rPr>
          <w:sz w:val="16"/>
        </w:rPr>
        <w:t xml:space="preserve"> then </w:t>
      </w:r>
      <w:r w:rsidRPr="00A07133">
        <w:rPr>
          <w:rStyle w:val="StyleUnderline"/>
        </w:rPr>
        <w:t>they may blame</w:t>
      </w:r>
      <w:r w:rsidRPr="00A07133">
        <w:rPr>
          <w:sz w:val="16"/>
        </w:rPr>
        <w:t xml:space="preserve"> this on </w:t>
      </w:r>
      <w:r w:rsidRPr="00A07133">
        <w:rPr>
          <w:rStyle w:val="Emphasis"/>
        </w:rPr>
        <w:t>external dependence</w:t>
      </w:r>
      <w:r w:rsidRPr="00A07133">
        <w:rPr>
          <w:rStyle w:val="StyleUnderline"/>
        </w:rPr>
        <w:t xml:space="preserve">, appeal to </w:t>
      </w:r>
      <w:r w:rsidRPr="00A07133">
        <w:rPr>
          <w:rStyle w:val="Emphasis"/>
        </w:rPr>
        <w:t>anti-foreign sentiments</w:t>
      </w:r>
      <w:r w:rsidRPr="00A07133">
        <w:rPr>
          <w:rStyle w:val="StyleUnderline"/>
        </w:rPr>
        <w:t xml:space="preserve">, contemplate the use of </w:t>
      </w:r>
      <w:r w:rsidRPr="00A07133">
        <w:rPr>
          <w:rStyle w:val="Emphasis"/>
        </w:rPr>
        <w:t>force</w:t>
      </w:r>
      <w:r w:rsidRPr="00A07133">
        <w:rPr>
          <w:rStyle w:val="StyleUnderline"/>
        </w:rPr>
        <w:t xml:space="preserve"> to gain</w:t>
      </w:r>
      <w:r w:rsidRPr="00A07133">
        <w:rPr>
          <w:sz w:val="16"/>
        </w:rPr>
        <w:t xml:space="preserve"> respect or </w:t>
      </w:r>
      <w:r w:rsidRPr="00A07133">
        <w:rPr>
          <w:rStyle w:val="StyleUnderline"/>
        </w:rPr>
        <w:t>credibility, adopt protectionist policies, and</w:t>
      </w:r>
      <w:r w:rsidRPr="00A07133">
        <w:rPr>
          <w:sz w:val="16"/>
        </w:rPr>
        <w:t xml:space="preserve"> ultimately </w:t>
      </w:r>
      <w:r w:rsidRPr="00A07133">
        <w:rPr>
          <w:rStyle w:val="Emphasis"/>
        </w:rPr>
        <w:t>refuse to be deterred by</w:t>
      </w:r>
      <w:r w:rsidRPr="00A07133">
        <w:rPr>
          <w:sz w:val="16"/>
        </w:rPr>
        <w:t xml:space="preserve"> either </w:t>
      </w:r>
      <w:r w:rsidRPr="00A07133">
        <w:rPr>
          <w:rStyle w:val="Emphasis"/>
        </w:rPr>
        <w:t>nuclear arms</w:t>
      </w:r>
      <w:r w:rsidRPr="00A07133">
        <w:rPr>
          <w:rStyle w:val="StyleUnderline"/>
        </w:rPr>
        <w:t xml:space="preserve"> or prospects of socioeconomic calamities. Such a dangerous shift could happen </w:t>
      </w:r>
      <w:r w:rsidRPr="00A07133">
        <w:rPr>
          <w:rStyle w:val="Emphasis"/>
        </w:rPr>
        <w:t>abruptly</w:t>
      </w:r>
      <w:r w:rsidRPr="00A07133">
        <w:rPr>
          <w:sz w:val="16"/>
        </w:rPr>
        <w:t>, i.e. under the instigation of actions by a third party – or against a third party.</w:t>
      </w:r>
    </w:p>
    <w:p w14:paraId="3154B899" w14:textId="77777777" w:rsidR="00F92B80" w:rsidRPr="00A07133" w:rsidRDefault="00F92B80" w:rsidP="00F92B80">
      <w:pPr>
        <w:rPr>
          <w:sz w:val="16"/>
        </w:rPr>
      </w:pPr>
      <w:r w:rsidRPr="00A07133">
        <w:rPr>
          <w:sz w:val="16"/>
        </w:rPr>
        <w:t xml:space="preserve">Yet as long as there is both nuclear deterrence and interdependence, the tensions </w:t>
      </w:r>
      <w:r w:rsidRPr="00A07133">
        <w:rPr>
          <w:rStyle w:val="StyleUnderline"/>
        </w:rPr>
        <w:t>in East Asia</w:t>
      </w:r>
      <w:r w:rsidRPr="00A07133">
        <w:rPr>
          <w:sz w:val="16"/>
        </w:rPr>
        <w:t xml:space="preserve"> are unlikely to escalate to war. As Chan (2013) says, all states in the region are aware that they cannot count on support from either China or the US if they make provocative moves. </w:t>
      </w:r>
      <w:r w:rsidRPr="00A07133">
        <w:rPr>
          <w:rStyle w:val="StyleUnderline"/>
        </w:rPr>
        <w:t xml:space="preserve">The greatest risk is </w:t>
      </w:r>
      <w:r w:rsidRPr="00A07133">
        <w:rPr>
          <w:rStyle w:val="Emphasis"/>
        </w:rPr>
        <w:t>not</w:t>
      </w:r>
      <w:r w:rsidRPr="00A07133">
        <w:rPr>
          <w:sz w:val="16"/>
        </w:rPr>
        <w:t xml:space="preserve"> that </w:t>
      </w:r>
      <w:r w:rsidRPr="00A07133">
        <w:rPr>
          <w:rStyle w:val="Emphasis"/>
        </w:rPr>
        <w:t>a territorial dispute</w:t>
      </w:r>
      <w:r w:rsidRPr="00A07133">
        <w:rPr>
          <w:sz w:val="16"/>
        </w:rPr>
        <w:t xml:space="preserve"> leads to war under present circumstances </w:t>
      </w:r>
      <w:r w:rsidRPr="00A07133">
        <w:rPr>
          <w:rStyle w:val="StyleUnderline"/>
        </w:rPr>
        <w:t xml:space="preserve">but that </w:t>
      </w:r>
      <w:r w:rsidRPr="00A07133">
        <w:rPr>
          <w:rStyle w:val="Emphasis"/>
        </w:rPr>
        <w:t>changes in the world economy</w:t>
      </w:r>
      <w:r w:rsidRPr="00A07133">
        <w:rPr>
          <w:rStyle w:val="StyleUnderline"/>
        </w:rPr>
        <w:t xml:space="preserve"> alter those circumstances in ways that render </w:t>
      </w:r>
      <w:r w:rsidRPr="00A07133">
        <w:rPr>
          <w:rStyle w:val="Emphasis"/>
        </w:rPr>
        <w:t>inter-state peace</w:t>
      </w:r>
      <w:r w:rsidRPr="00A07133">
        <w:rPr>
          <w:rStyle w:val="StyleUnderline"/>
        </w:rPr>
        <w:t xml:space="preserve"> more </w:t>
      </w:r>
      <w:r w:rsidRPr="00A07133">
        <w:rPr>
          <w:rStyle w:val="Emphasis"/>
        </w:rPr>
        <w:t>precarious</w:t>
      </w:r>
      <w:r w:rsidRPr="00A07133">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A07133">
        <w:rPr>
          <w:rStyle w:val="StyleUnderline"/>
        </w:rPr>
        <w:t>This could have unforeseen consequences in the field of security, with nuclear deterrence remaining the only factor to protect the world from Armageddon, and unreliably so</w:t>
      </w:r>
      <w:r w:rsidRPr="00A07133">
        <w:rPr>
          <w:sz w:val="16"/>
        </w:rPr>
        <w:t xml:space="preserve">. </w:t>
      </w:r>
      <w:r w:rsidRPr="00A07133">
        <w:rPr>
          <w:rStyle w:val="StyleUnderline"/>
        </w:rPr>
        <w:t xml:space="preserve">Deterrence could </w:t>
      </w:r>
      <w:r w:rsidRPr="00A07133">
        <w:rPr>
          <w:rStyle w:val="Emphasis"/>
        </w:rPr>
        <w:t>lose its credibility</w:t>
      </w:r>
      <w:r w:rsidRPr="00A07133">
        <w:rPr>
          <w:sz w:val="16"/>
        </w:rPr>
        <w:t xml:space="preserve">: one of the two </w:t>
      </w:r>
      <w:r w:rsidRPr="00A07133">
        <w:rPr>
          <w:rStyle w:val="StyleUnderline"/>
        </w:rPr>
        <w:t xml:space="preserve">great powers might </w:t>
      </w:r>
      <w:r w:rsidRPr="00A07133">
        <w:rPr>
          <w:rStyle w:val="Emphasis"/>
        </w:rPr>
        <w:t>gamble</w:t>
      </w:r>
      <w:r w:rsidRPr="00A07133">
        <w:rPr>
          <w:rStyle w:val="StyleUnderline"/>
        </w:rPr>
        <w:t xml:space="preserve"> that the other yield in a cyber-war or conventional</w:t>
      </w:r>
      <w:r w:rsidRPr="00A07133">
        <w:rPr>
          <w:sz w:val="16"/>
        </w:rPr>
        <w:t xml:space="preserve"> limited </w:t>
      </w:r>
      <w:r w:rsidRPr="00A07133">
        <w:rPr>
          <w:rStyle w:val="StyleUnderline"/>
        </w:rPr>
        <w:t>war</w:t>
      </w:r>
      <w:r w:rsidRPr="00A07133">
        <w:rPr>
          <w:sz w:val="16"/>
        </w:rPr>
        <w:t xml:space="preserve">, or </w:t>
      </w:r>
      <w:proofErr w:type="gramStart"/>
      <w:r w:rsidRPr="00A07133">
        <w:rPr>
          <w:sz w:val="16"/>
        </w:rPr>
        <w:t>third party</w:t>
      </w:r>
      <w:proofErr w:type="gramEnd"/>
      <w:r w:rsidRPr="00A07133">
        <w:rPr>
          <w:sz w:val="16"/>
        </w:rPr>
        <w:t xml:space="preserve"> countries might engage in conflict with each other, with a view to obliging Washington or Beijing to intervene.</w:t>
      </w:r>
    </w:p>
    <w:p w14:paraId="7AD9B0A5" w14:textId="5F803BEA" w:rsidR="00B96DF7" w:rsidRDefault="00B96DF7" w:rsidP="00B96DF7"/>
    <w:p w14:paraId="55877139" w14:textId="58EBB35F" w:rsidR="00CB384A" w:rsidRDefault="00CB384A" w:rsidP="00CB384A">
      <w:pPr>
        <w:pStyle w:val="Heading3"/>
      </w:pPr>
      <w:r>
        <w:t>Advantage 2</w:t>
      </w:r>
    </w:p>
    <w:p w14:paraId="599A00CF" w14:textId="77777777" w:rsidR="00CB384A" w:rsidRDefault="00CB384A" w:rsidP="00CB384A">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041DD886" w14:textId="77777777" w:rsidR="00CB384A" w:rsidRDefault="00CB384A" w:rsidP="00CB384A">
      <w:pPr>
        <w:pStyle w:val="ListParagraph"/>
        <w:numPr>
          <w:ilvl w:val="0"/>
          <w:numId w:val="13"/>
        </w:numPr>
      </w:pPr>
      <w:r>
        <w:t>Extinction Tipping Point is implausible – we’re on track for 3 degrees, not 4-5 degrees</w:t>
      </w:r>
    </w:p>
    <w:p w14:paraId="08083F8F" w14:textId="77777777" w:rsidR="00CB384A" w:rsidRPr="00A01EDC" w:rsidRDefault="00CB384A" w:rsidP="00CB384A">
      <w:pPr>
        <w:pStyle w:val="ListParagraph"/>
        <w:numPr>
          <w:ilvl w:val="0"/>
          <w:numId w:val="13"/>
        </w:numPr>
      </w:pPr>
      <w:r>
        <w:t>Tech and Energy Modernization Solve – Renewable Energy is replacing Fossil Fuels which reduces Climate Mortality by a rate of 5.</w:t>
      </w:r>
    </w:p>
    <w:p w14:paraId="3F7B113D" w14:textId="77777777" w:rsidR="00CB384A" w:rsidRPr="00A01EDC" w:rsidRDefault="00CB384A" w:rsidP="00CB384A">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5"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6F512527" w14:textId="77777777" w:rsidR="00CB384A" w:rsidRPr="00A01EDC" w:rsidRDefault="00CB384A" w:rsidP="00CB384A">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A01EDC">
        <w:rPr>
          <w:rStyle w:val="Emphasis"/>
          <w:rFonts w:asciiTheme="minorHAnsi" w:hAnsiTheme="minorHAnsi" w:cstheme="minorHAnsi"/>
          <w:sz w:val="24"/>
          <w:szCs w:val="24"/>
        </w:rPr>
        <w:t xml:space="preserve">most </w:t>
      </w:r>
      <w:r w:rsidRPr="00E664EA">
        <w:rPr>
          <w:rStyle w:val="Emphasis"/>
          <w:rFonts w:asciiTheme="minorHAnsi" w:hAnsiTheme="minorHAnsi" w:cstheme="minorHAnsi"/>
          <w:sz w:val="24"/>
          <w:szCs w:val="24"/>
          <w:highlight w:val="green"/>
        </w:rPr>
        <w:t>pessimists</w:t>
      </w:r>
      <w:r w:rsidRPr="00E664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b/>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E664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E664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richer world</w:t>
      </w:r>
      <w:r w:rsidRPr="00E664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E664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E664EA">
        <w:rPr>
          <w:rStyle w:val="StyleUnderline"/>
          <w:rFonts w:asciiTheme="minorHAnsi" w:hAnsiTheme="minorHAnsi" w:cstheme="minorHAnsi"/>
          <w:sz w:val="24"/>
          <w:szCs w:val="24"/>
          <w:highlight w:val="green"/>
        </w:rPr>
        <w:t xml:space="preserve">be </w:t>
      </w:r>
      <w:r w:rsidRPr="00E664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E664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E664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E664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szCs w:val="24"/>
        </w:rPr>
        <w:t>Fani</w:t>
      </w:r>
      <w:proofErr w:type="spellEnd"/>
      <w:r w:rsidRPr="00A01EDC">
        <w:rPr>
          <w:rFonts w:asciiTheme="minorHAnsi" w:hAnsiTheme="minorHAnsi" w:cstheme="minorHAnsi"/>
          <w:sz w:val="16"/>
          <w:szCs w:val="24"/>
        </w:rPr>
        <w:t xml:space="preserve">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E664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E664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E664EA">
        <w:rPr>
          <w:rStyle w:val="Emphasis"/>
          <w:rFonts w:asciiTheme="minorHAnsi" w:hAnsiTheme="minorHAnsi" w:cstheme="minorHAnsi"/>
          <w:sz w:val="24"/>
          <w:szCs w:val="24"/>
          <w:highlight w:val="green"/>
        </w:rPr>
        <w:t>unlikely</w:t>
      </w:r>
      <w:r w:rsidRPr="00E664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E664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E664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E664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
          <w:bCs/>
          <w:sz w:val="24"/>
          <w:szCs w:val="24"/>
        </w:rPr>
        <w:t>falling cost of wind and solar energy</w:t>
      </w:r>
      <w:r w:rsidRPr="00A01EDC">
        <w:rPr>
          <w:rFonts w:asciiTheme="minorHAnsi" w:hAnsiTheme="minorHAnsi" w:cstheme="minorHAnsi"/>
          <w:sz w:val="16"/>
          <w:szCs w:val="24"/>
        </w:rPr>
        <w:t xml:space="preserve"> has begun to </w:t>
      </w:r>
      <w:r w:rsidRPr="00A01EDC">
        <w:rPr>
          <w:rStyle w:val="StyleUnderline"/>
          <w:rFonts w:asciiTheme="minorHAnsi" w:hAnsiTheme="minorHAnsi" w:cstheme="minorHAnsi"/>
          <w:sz w:val="24"/>
          <w:szCs w:val="24"/>
        </w:rPr>
        <w:t>have an effect on</w:t>
      </w:r>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170B3AC3" w14:textId="77777777" w:rsidR="00CB384A" w:rsidRDefault="00CB384A" w:rsidP="00CB384A">
      <w:pPr>
        <w:pStyle w:val="Heading4"/>
      </w:pPr>
      <w:r>
        <w:t>[</w:t>
      </w:r>
      <w:r w:rsidRPr="00E664EA">
        <w:rPr>
          <w:highlight w:val="green"/>
        </w:rPr>
        <w:t>Aff</w:t>
      </w:r>
      <w:r>
        <w:t xml:space="preserve">] studies about CO2 impact are </w:t>
      </w:r>
      <w:r w:rsidRPr="00594C60">
        <w:rPr>
          <w:u w:val="single"/>
        </w:rPr>
        <w:t>exaggerated</w:t>
      </w:r>
    </w:p>
    <w:p w14:paraId="24DA0C67" w14:textId="77777777" w:rsidR="00CB384A" w:rsidRDefault="00CB384A" w:rsidP="00CB384A">
      <w:pPr>
        <w:pStyle w:val="ListParagraph"/>
        <w:numPr>
          <w:ilvl w:val="0"/>
          <w:numId w:val="13"/>
        </w:numPr>
      </w:pPr>
      <w:r>
        <w:t xml:space="preserve">peer-reviewed journal shows IPCC exaggeration </w:t>
      </w:r>
    </w:p>
    <w:p w14:paraId="5C1AA2C8" w14:textId="77777777" w:rsidR="00CB384A" w:rsidRDefault="00CB384A" w:rsidP="00CB384A">
      <w:pPr>
        <w:pStyle w:val="ListParagraph"/>
        <w:numPr>
          <w:ilvl w:val="0"/>
          <w:numId w:val="13"/>
        </w:numPr>
      </w:pPr>
      <w:r>
        <w:t>history proves resilience</w:t>
      </w:r>
    </w:p>
    <w:p w14:paraId="04E3CAEC" w14:textId="77777777" w:rsidR="00CB384A" w:rsidRDefault="00CB384A" w:rsidP="00CB384A">
      <w:pPr>
        <w:pStyle w:val="ListParagraph"/>
        <w:numPr>
          <w:ilvl w:val="0"/>
          <w:numId w:val="13"/>
        </w:numPr>
      </w:pPr>
      <w:r>
        <w:t>no extinction- warming under Paris goals</w:t>
      </w:r>
    </w:p>
    <w:p w14:paraId="31EC614E" w14:textId="77777777" w:rsidR="00CB384A" w:rsidRDefault="00CB384A" w:rsidP="00CB384A">
      <w:pPr>
        <w:pStyle w:val="ListParagraph"/>
        <w:numPr>
          <w:ilvl w:val="0"/>
          <w:numId w:val="13"/>
        </w:numPr>
      </w:pPr>
      <w:r>
        <w:t>rock breaking strategy could offset warming</w:t>
      </w:r>
    </w:p>
    <w:p w14:paraId="545DAF32" w14:textId="77777777" w:rsidR="00CB384A" w:rsidRPr="00203BA1" w:rsidRDefault="00CB384A" w:rsidP="00CB384A">
      <w:r w:rsidRPr="009805F1">
        <w:rPr>
          <w:rStyle w:val="Style13ptBold"/>
        </w:rPr>
        <w:t>IBD 18</w:t>
      </w:r>
      <w:r>
        <w:t xml:space="preserve"> </w:t>
      </w:r>
      <w:proofErr w:type="spellStart"/>
      <w:r>
        <w:t>Investors</w:t>
      </w:r>
      <w:proofErr w:type="spellEnd"/>
      <w:r>
        <w:t xml:space="preserve"> Business Daily 4-25-2018 “Here's One Global Warming Study Nobody Wants You To See” </w:t>
      </w:r>
      <w:hyperlink r:id="rId16" w:history="1">
        <w:r w:rsidRPr="009A0D99">
          <w:rPr>
            <w:rStyle w:val="Hyperlink"/>
          </w:rPr>
          <w:t>https://www.investors.com/politics/editorials/global-warming-computer-models-co2-emissions/</w:t>
        </w:r>
      </w:hyperlink>
      <w:r>
        <w:t xml:space="preserve"> (Citing Study from Peer reviewed journal by Lewis and Curry)//Re-cut by Elmer</w:t>
      </w:r>
    </w:p>
    <w:p w14:paraId="29170468" w14:textId="77777777" w:rsidR="00CB384A" w:rsidRDefault="00CB384A" w:rsidP="00CB384A">
      <w:pPr>
        <w:rPr>
          <w:szCs w:val="24"/>
          <w:u w:val="single"/>
        </w:rPr>
      </w:pPr>
      <w:r w:rsidRPr="00594C60">
        <w:rPr>
          <w:sz w:val="16"/>
          <w:szCs w:val="24"/>
        </w:rPr>
        <w:t xml:space="preserve">Settled Science: A </w:t>
      </w:r>
      <w:r w:rsidRPr="00E664EA">
        <w:rPr>
          <w:rStyle w:val="Emphasis"/>
          <w:sz w:val="24"/>
          <w:szCs w:val="24"/>
          <w:highlight w:val="green"/>
        </w:rPr>
        <w:t>new study</w:t>
      </w:r>
      <w:r w:rsidRPr="009805F1">
        <w:rPr>
          <w:rStyle w:val="Emphasis"/>
          <w:sz w:val="24"/>
          <w:szCs w:val="24"/>
        </w:rPr>
        <w:t xml:space="preserve"> published in a peer-reviewed journal </w:t>
      </w:r>
      <w:r w:rsidRPr="00E664EA">
        <w:rPr>
          <w:rStyle w:val="Emphasis"/>
          <w:sz w:val="24"/>
          <w:szCs w:val="24"/>
          <w:highlight w:val="green"/>
        </w:rPr>
        <w:t>finds</w:t>
      </w:r>
      <w:r w:rsidRPr="009805F1">
        <w:rPr>
          <w:szCs w:val="24"/>
          <w:u w:val="single"/>
        </w:rPr>
        <w:t xml:space="preserve"> that </w:t>
      </w:r>
      <w:r w:rsidRPr="00E664EA">
        <w:rPr>
          <w:rStyle w:val="Emphasis"/>
          <w:sz w:val="24"/>
          <w:szCs w:val="24"/>
          <w:highlight w:val="green"/>
        </w:rPr>
        <w:t>climate models exaggerate</w:t>
      </w:r>
      <w:r w:rsidRPr="009805F1">
        <w:rPr>
          <w:szCs w:val="24"/>
          <w:u w:val="single"/>
        </w:rPr>
        <w:t xml:space="preserve"> the global </w:t>
      </w:r>
      <w:r w:rsidRPr="00E664EA">
        <w:rPr>
          <w:b/>
          <w:bCs/>
          <w:szCs w:val="24"/>
          <w:highlight w:val="green"/>
          <w:u w:val="single"/>
        </w:rPr>
        <w:t>warming from CO2</w:t>
      </w:r>
      <w:r w:rsidRPr="009805F1">
        <w:rPr>
          <w:szCs w:val="24"/>
          <w:u w:val="single"/>
        </w:rPr>
        <w:t xml:space="preserve"> emissions </w:t>
      </w:r>
      <w:r w:rsidRPr="00E664EA">
        <w:rPr>
          <w:szCs w:val="24"/>
          <w:highlight w:val="green"/>
          <w:u w:val="single"/>
        </w:rPr>
        <w:t>by</w:t>
      </w:r>
      <w:r w:rsidRPr="009805F1">
        <w:rPr>
          <w:szCs w:val="24"/>
          <w:u w:val="single"/>
        </w:rPr>
        <w:t xml:space="preserve"> as much as </w:t>
      </w:r>
      <w:r w:rsidRPr="00E664EA">
        <w:rPr>
          <w:szCs w:val="24"/>
          <w:highlight w:val="green"/>
          <w:u w:val="single"/>
        </w:rPr>
        <w:t>45%</w:t>
      </w:r>
      <w:r w:rsidRPr="009805F1">
        <w:rPr>
          <w:szCs w:val="24"/>
          <w:u w:val="single"/>
        </w:rPr>
        <w:t>.</w:t>
      </w:r>
      <w:r w:rsidRPr="00594C60">
        <w:rPr>
          <w:sz w:val="16"/>
          <w:szCs w:val="24"/>
        </w:rPr>
        <w:t xml:space="preserve"> If these findings hold true, it's huge news. No wonder the mainstream press is ignoring it. In the study, authors </w:t>
      </w:r>
      <w:r w:rsidRPr="009805F1">
        <w:rPr>
          <w:szCs w:val="24"/>
          <w:u w:val="single"/>
        </w:rPr>
        <w:t>Nic Lewis and Judith Curry looked at actual temperature records and compared them with climate change computer models</w:t>
      </w:r>
      <w:r w:rsidRPr="00594C60">
        <w:rPr>
          <w:sz w:val="16"/>
          <w:szCs w:val="24"/>
        </w:rPr>
        <w:t xml:space="preserve">. What they </w:t>
      </w:r>
      <w:r w:rsidRPr="009805F1">
        <w:rPr>
          <w:szCs w:val="24"/>
          <w:u w:val="single"/>
        </w:rPr>
        <w:t>found</w:t>
      </w:r>
      <w:r w:rsidRPr="00594C60">
        <w:rPr>
          <w:sz w:val="16"/>
          <w:szCs w:val="24"/>
        </w:rPr>
        <w:t xml:space="preserve"> is that </w:t>
      </w:r>
      <w:r w:rsidRPr="009805F1">
        <w:rPr>
          <w:szCs w:val="24"/>
          <w:u w:val="single"/>
        </w:rPr>
        <w:t xml:space="preserve">the </w:t>
      </w:r>
      <w:r w:rsidRPr="00E664EA">
        <w:rPr>
          <w:szCs w:val="24"/>
          <w:highlight w:val="green"/>
          <w:u w:val="single"/>
        </w:rPr>
        <w:t xml:space="preserve">planet </w:t>
      </w:r>
      <w:r w:rsidRPr="009805F1">
        <w:rPr>
          <w:szCs w:val="24"/>
          <w:u w:val="single"/>
        </w:rPr>
        <w:t xml:space="preserve">has shown itself to be </w:t>
      </w:r>
      <w:r w:rsidRPr="00E664EA">
        <w:rPr>
          <w:rStyle w:val="Emphasis"/>
          <w:sz w:val="24"/>
          <w:szCs w:val="24"/>
          <w:highlight w:val="green"/>
        </w:rPr>
        <w:t>far less sensitive</w:t>
      </w:r>
      <w:r w:rsidRPr="00E664EA">
        <w:rPr>
          <w:szCs w:val="24"/>
          <w:highlight w:val="green"/>
          <w:u w:val="single"/>
        </w:rPr>
        <w:t xml:space="preserve"> to </w:t>
      </w:r>
      <w:r w:rsidRPr="009805F1">
        <w:rPr>
          <w:szCs w:val="24"/>
          <w:u w:val="single"/>
        </w:rPr>
        <w:t xml:space="preserve">increases in </w:t>
      </w:r>
      <w:r w:rsidRPr="00E664EA">
        <w:rPr>
          <w:szCs w:val="24"/>
          <w:highlight w:val="green"/>
          <w:u w:val="single"/>
        </w:rPr>
        <w:t xml:space="preserve">CO2 </w:t>
      </w:r>
      <w:r w:rsidRPr="009805F1">
        <w:rPr>
          <w:szCs w:val="24"/>
          <w:u w:val="single"/>
        </w:rPr>
        <w:t>than the climate models say</w:t>
      </w:r>
      <w:r w:rsidRPr="00594C60">
        <w:rPr>
          <w:sz w:val="16"/>
          <w:szCs w:val="24"/>
        </w:rPr>
        <w:t xml:space="preserve">. As a result, they say, </w:t>
      </w:r>
      <w:r w:rsidRPr="009805F1">
        <w:rPr>
          <w:szCs w:val="24"/>
          <w:u w:val="single"/>
        </w:rPr>
        <w:t>the planet will warm less than the models predict</w:t>
      </w:r>
      <w:r w:rsidRPr="00594C60">
        <w:rPr>
          <w:sz w:val="16"/>
          <w:szCs w:val="24"/>
        </w:rPr>
        <w:t>, even if we continue pumping CO2 into the atmosphere. As Lewis explains: "</w:t>
      </w:r>
      <w:r w:rsidRPr="009805F1">
        <w:rPr>
          <w:szCs w:val="24"/>
          <w:u w:val="single"/>
        </w:rPr>
        <w:t xml:space="preserve">Our results imply that, for any future emissions scenario, future warming is likely to be </w:t>
      </w:r>
      <w:r w:rsidRPr="00E664EA">
        <w:rPr>
          <w:rStyle w:val="Emphasis"/>
          <w:sz w:val="24"/>
          <w:szCs w:val="24"/>
          <w:highlight w:val="green"/>
        </w:rPr>
        <w:t>substantially lower</w:t>
      </w:r>
      <w:r w:rsidRPr="00E664EA">
        <w:rPr>
          <w:szCs w:val="24"/>
          <w:highlight w:val="green"/>
          <w:u w:val="single"/>
        </w:rPr>
        <w:t xml:space="preserve"> than</w:t>
      </w:r>
      <w:r w:rsidRPr="009805F1">
        <w:rPr>
          <w:szCs w:val="24"/>
          <w:u w:val="single"/>
        </w:rPr>
        <w:t xml:space="preserve"> the central computer </w:t>
      </w:r>
      <w:r w:rsidRPr="009805F1">
        <w:rPr>
          <w:rStyle w:val="Emphasis"/>
          <w:sz w:val="24"/>
          <w:szCs w:val="24"/>
        </w:rPr>
        <w:t>model-simulated</w:t>
      </w:r>
      <w:r w:rsidRPr="009805F1">
        <w:rPr>
          <w:szCs w:val="24"/>
          <w:u w:val="single"/>
        </w:rPr>
        <w:t xml:space="preserve"> level projected by the (United Nations </w:t>
      </w:r>
      <w:r w:rsidRPr="00E664EA">
        <w:rPr>
          <w:rStyle w:val="Emphasis"/>
          <w:sz w:val="24"/>
          <w:szCs w:val="24"/>
          <w:highlight w:val="green"/>
        </w:rPr>
        <w:t>I</w:t>
      </w:r>
      <w:r w:rsidRPr="009805F1">
        <w:rPr>
          <w:szCs w:val="24"/>
          <w:u w:val="single"/>
        </w:rPr>
        <w:t xml:space="preserve">ntergovernmental </w:t>
      </w:r>
      <w:r w:rsidRPr="00E664EA">
        <w:rPr>
          <w:rStyle w:val="Emphasis"/>
          <w:sz w:val="24"/>
          <w:szCs w:val="24"/>
          <w:highlight w:val="green"/>
        </w:rPr>
        <w:t>P</w:t>
      </w:r>
      <w:r w:rsidRPr="009805F1">
        <w:rPr>
          <w:szCs w:val="24"/>
          <w:u w:val="single"/>
        </w:rPr>
        <w:t xml:space="preserve">anel on </w:t>
      </w:r>
      <w:r w:rsidRPr="00E664EA">
        <w:rPr>
          <w:rStyle w:val="Emphasis"/>
          <w:sz w:val="24"/>
          <w:szCs w:val="24"/>
          <w:highlight w:val="green"/>
        </w:rPr>
        <w:t>C</w:t>
      </w:r>
      <w:r w:rsidRPr="009805F1">
        <w:rPr>
          <w:szCs w:val="24"/>
          <w:u w:val="single"/>
        </w:rPr>
        <w:t xml:space="preserve">limate </w:t>
      </w:r>
      <w:r w:rsidRPr="00E664EA">
        <w:rPr>
          <w:rStyle w:val="Emphasis"/>
          <w:sz w:val="24"/>
          <w:szCs w:val="24"/>
          <w:highlight w:val="green"/>
        </w:rPr>
        <w:t>C</w:t>
      </w:r>
      <w:r w:rsidRPr="009805F1">
        <w:rPr>
          <w:szCs w:val="24"/>
          <w:u w:val="single"/>
        </w:rPr>
        <w:t>hange), and highly unlikely to exceed that level. How much lower</w:t>
      </w:r>
      <w:r w:rsidRPr="00594C60">
        <w:rPr>
          <w:sz w:val="16"/>
          <w:szCs w:val="24"/>
        </w:rPr>
        <w:t xml:space="preserve">? Lewis and Curry say that </w:t>
      </w:r>
      <w:r w:rsidRPr="009805F1">
        <w:rPr>
          <w:szCs w:val="24"/>
          <w:u w:val="single"/>
        </w:rPr>
        <w:t>their findings show temperature increases will be 30%-45% lower than the climate models say</w:t>
      </w:r>
      <w:r w:rsidRPr="00594C60">
        <w:rPr>
          <w:sz w:val="16"/>
          <w:szCs w:val="24"/>
        </w:rPr>
        <w:t xml:space="preserve">. If they are right, then </w:t>
      </w:r>
      <w:r w:rsidRPr="009805F1">
        <w:rPr>
          <w:szCs w:val="24"/>
          <w:u w:val="single"/>
        </w:rPr>
        <w:t xml:space="preserve">there's </w:t>
      </w:r>
      <w:r w:rsidRPr="009805F1">
        <w:rPr>
          <w:rStyle w:val="Emphasis"/>
          <w:sz w:val="24"/>
          <w:szCs w:val="24"/>
        </w:rPr>
        <w:t>little to worry about</w:t>
      </w:r>
      <w:r w:rsidRPr="009805F1">
        <w:rPr>
          <w:szCs w:val="24"/>
          <w:u w:val="single"/>
        </w:rPr>
        <w:t>, even if we don't drastically reduce CO2 emissions</w:t>
      </w:r>
      <w:r w:rsidRPr="00594C60">
        <w:rPr>
          <w:sz w:val="16"/>
          <w:szCs w:val="24"/>
        </w:rPr>
        <w:t xml:space="preserve">. The </w:t>
      </w:r>
      <w:r w:rsidRPr="009805F1">
        <w:rPr>
          <w:szCs w:val="24"/>
          <w:u w:val="single"/>
        </w:rPr>
        <w:t xml:space="preserve">planet will warm from human activity, but </w:t>
      </w:r>
      <w:r w:rsidRPr="00E664EA">
        <w:rPr>
          <w:rStyle w:val="Emphasis"/>
          <w:sz w:val="24"/>
          <w:szCs w:val="24"/>
          <w:highlight w:val="green"/>
        </w:rPr>
        <w:t xml:space="preserve">not </w:t>
      </w:r>
      <w:r w:rsidRPr="009805F1">
        <w:rPr>
          <w:rStyle w:val="Emphasis"/>
          <w:sz w:val="24"/>
          <w:szCs w:val="24"/>
        </w:rPr>
        <w:t xml:space="preserve">nearly </w:t>
      </w:r>
      <w:r w:rsidRPr="00E664EA">
        <w:rPr>
          <w:rStyle w:val="Emphasis"/>
          <w:sz w:val="24"/>
          <w:szCs w:val="24"/>
          <w:highlight w:val="green"/>
        </w:rPr>
        <w:t>enough to cause</w:t>
      </w:r>
      <w:r w:rsidRPr="009805F1">
        <w:rPr>
          <w:rStyle w:val="Emphasis"/>
          <w:sz w:val="24"/>
          <w:szCs w:val="24"/>
        </w:rPr>
        <w:t xml:space="preserve"> the sort of </w:t>
      </w:r>
      <w:r w:rsidRPr="00E664EA">
        <w:rPr>
          <w:rStyle w:val="Emphasis"/>
          <w:sz w:val="24"/>
          <w:szCs w:val="24"/>
          <w:highlight w:val="green"/>
        </w:rPr>
        <w:t xml:space="preserve">end-of-the-world </w:t>
      </w:r>
      <w:r w:rsidRPr="009805F1">
        <w:rPr>
          <w:rStyle w:val="Emphasis"/>
          <w:sz w:val="24"/>
          <w:szCs w:val="24"/>
        </w:rPr>
        <w:t>calamities</w:t>
      </w:r>
      <w:r w:rsidRPr="009805F1">
        <w:rPr>
          <w:szCs w:val="24"/>
          <w:u w:val="single"/>
        </w:rPr>
        <w:t xml:space="preserve"> we keep hearing about.</w:t>
      </w:r>
      <w:r w:rsidRPr="00594C60">
        <w:rPr>
          <w:sz w:val="16"/>
          <w:szCs w:val="24"/>
        </w:rPr>
        <w:t xml:space="preserve"> In fact, the </w:t>
      </w:r>
      <w:r w:rsidRPr="009805F1">
        <w:rPr>
          <w:szCs w:val="24"/>
          <w:u w:val="single"/>
        </w:rPr>
        <w:t xml:space="preserve">resulting warming would be </w:t>
      </w:r>
      <w:r w:rsidRPr="00E664EA">
        <w:rPr>
          <w:rStyle w:val="Emphasis"/>
          <w:sz w:val="24"/>
          <w:szCs w:val="24"/>
          <w:highlight w:val="green"/>
        </w:rPr>
        <w:t xml:space="preserve">below </w:t>
      </w:r>
      <w:r w:rsidRPr="009805F1">
        <w:rPr>
          <w:rStyle w:val="Emphasis"/>
          <w:sz w:val="24"/>
          <w:szCs w:val="24"/>
        </w:rPr>
        <w:t xml:space="preserve">the </w:t>
      </w:r>
      <w:r w:rsidRPr="00E664EA">
        <w:rPr>
          <w:rStyle w:val="Emphasis"/>
          <w:sz w:val="24"/>
          <w:szCs w:val="24"/>
          <w:highlight w:val="green"/>
        </w:rPr>
        <w:t>target</w:t>
      </w:r>
      <w:r w:rsidRPr="00E664EA">
        <w:rPr>
          <w:szCs w:val="24"/>
          <w:highlight w:val="green"/>
          <w:u w:val="single"/>
        </w:rPr>
        <w:t xml:space="preserve"> set at </w:t>
      </w:r>
      <w:r w:rsidRPr="009805F1">
        <w:rPr>
          <w:szCs w:val="24"/>
          <w:u w:val="single"/>
        </w:rPr>
        <w:t xml:space="preserve">the </w:t>
      </w:r>
      <w:r w:rsidRPr="00E664EA">
        <w:rPr>
          <w:szCs w:val="24"/>
          <w:highlight w:val="green"/>
          <w:u w:val="single"/>
        </w:rPr>
        <w:t xml:space="preserve">Paris </w:t>
      </w:r>
      <w:r w:rsidRPr="009805F1">
        <w:rPr>
          <w:szCs w:val="24"/>
          <w:u w:val="single"/>
        </w:rPr>
        <w:t>agreement</w:t>
      </w:r>
      <w:r w:rsidRPr="00594C60">
        <w:rPr>
          <w:sz w:val="16"/>
          <w:szCs w:val="24"/>
        </w:rPr>
        <w:t xml:space="preserve">. This would be tremendously good news. The fact that the Lewis and Curry </w:t>
      </w:r>
      <w:r w:rsidRPr="009805F1">
        <w:rPr>
          <w:szCs w:val="24"/>
          <w:u w:val="single"/>
        </w:rPr>
        <w:t>study appears in the peer-reviewed American Meteorological Society's Journal of Climate lends credibility to their findings.</w:t>
      </w:r>
      <w:r w:rsidRPr="00594C60">
        <w:rPr>
          <w:sz w:val="16"/>
          <w:szCs w:val="24"/>
        </w:rPr>
        <w:t xml:space="preserve"> This is </w:t>
      </w:r>
      <w:r w:rsidRPr="009805F1">
        <w:rPr>
          <w:szCs w:val="24"/>
          <w:u w:val="single"/>
        </w:rPr>
        <w:t>the same journal</w:t>
      </w:r>
      <w:r w:rsidRPr="00594C60">
        <w:rPr>
          <w:sz w:val="16"/>
          <w:szCs w:val="24"/>
        </w:rPr>
        <w:t xml:space="preserve">, after all, </w:t>
      </w:r>
      <w:r w:rsidRPr="009805F1">
        <w:rPr>
          <w:szCs w:val="24"/>
          <w:u w:val="single"/>
        </w:rPr>
        <w:t xml:space="preserve">that recently published widely covered studies saying the Sahara has been growing and the </w:t>
      </w:r>
      <w:r w:rsidRPr="009805F1">
        <w:rPr>
          <w:rStyle w:val="Emphasis"/>
          <w:sz w:val="24"/>
          <w:szCs w:val="24"/>
        </w:rPr>
        <w:t>climate boundary</w:t>
      </w:r>
      <w:r w:rsidRPr="009805F1">
        <w:rPr>
          <w:szCs w:val="24"/>
          <w:u w:val="single"/>
        </w:rPr>
        <w:t xml:space="preserve"> in central U.S. </w:t>
      </w:r>
      <w:r w:rsidRPr="009805F1">
        <w:rPr>
          <w:rStyle w:val="Emphasis"/>
          <w:sz w:val="24"/>
          <w:szCs w:val="24"/>
        </w:rPr>
        <w:t>has shifted 140 miles to the east</w:t>
      </w:r>
      <w:r w:rsidRPr="009805F1">
        <w:rPr>
          <w:szCs w:val="24"/>
          <w:u w:val="single"/>
        </w:rPr>
        <w:t xml:space="preserve"> because of global warming. </w:t>
      </w:r>
      <w:r w:rsidRPr="00594C60">
        <w:rPr>
          <w:sz w:val="16"/>
          <w:szCs w:val="24"/>
        </w:rPr>
        <w:t xml:space="preserve">The Lewis and Curry findings </w:t>
      </w:r>
      <w:r w:rsidRPr="009805F1">
        <w:rPr>
          <w:szCs w:val="24"/>
          <w:u w:val="single"/>
        </w:rPr>
        <w:t xml:space="preserve">come after another study, published in the prestigious journal Nature, that found the </w:t>
      </w:r>
      <w:r w:rsidRPr="00594C60">
        <w:rPr>
          <w:rStyle w:val="Emphasis"/>
          <w:sz w:val="24"/>
          <w:szCs w:val="24"/>
          <w:bdr w:val="single" w:sz="4" w:space="0" w:color="auto"/>
        </w:rPr>
        <w:t>long-held view that a doubling of CO2 would boost global temperatures</w:t>
      </w:r>
      <w:r w:rsidRPr="00594C60">
        <w:rPr>
          <w:szCs w:val="24"/>
          <w:u w:val="single"/>
          <w:bdr w:val="single" w:sz="4" w:space="0" w:color="auto"/>
        </w:rPr>
        <w:t xml:space="preserve"> as much as 4.5 degrees Celsius </w:t>
      </w:r>
      <w:r w:rsidRPr="00594C60">
        <w:rPr>
          <w:rStyle w:val="Emphasis"/>
          <w:sz w:val="24"/>
          <w:szCs w:val="24"/>
          <w:bdr w:val="single" w:sz="4" w:space="0" w:color="auto"/>
        </w:rPr>
        <w:t>was wrong</w:t>
      </w:r>
      <w:r w:rsidRPr="00594C60">
        <w:rPr>
          <w:b/>
          <w:sz w:val="16"/>
          <w:szCs w:val="24"/>
        </w:rPr>
        <w:t>.</w:t>
      </w:r>
      <w:r w:rsidRPr="00594C60">
        <w:rPr>
          <w:sz w:val="16"/>
          <w:szCs w:val="24"/>
        </w:rPr>
        <w:t xml:space="preserve"> The </w:t>
      </w:r>
      <w:r w:rsidRPr="009805F1">
        <w:rPr>
          <w:szCs w:val="24"/>
          <w:u w:val="single"/>
        </w:rPr>
        <w:t>most temperatures would likely climb is 3.4 degrees</w:t>
      </w:r>
      <w:r w:rsidRPr="00594C60">
        <w:rPr>
          <w:sz w:val="16"/>
          <w:szCs w:val="24"/>
        </w:rPr>
        <w:t xml:space="preserve">. It also follows a </w:t>
      </w:r>
      <w:r w:rsidRPr="009805F1">
        <w:rPr>
          <w:szCs w:val="24"/>
          <w:u w:val="single"/>
        </w:rPr>
        <w:t xml:space="preserve">study published in Science, which found that </w:t>
      </w:r>
      <w:r w:rsidRPr="00E664EA">
        <w:rPr>
          <w:b/>
          <w:bCs/>
          <w:szCs w:val="24"/>
          <w:highlight w:val="green"/>
          <w:u w:val="single"/>
        </w:rPr>
        <w:t>rocks</w:t>
      </w:r>
      <w:r w:rsidRPr="00E664EA">
        <w:rPr>
          <w:szCs w:val="24"/>
          <w:highlight w:val="green"/>
          <w:u w:val="single"/>
        </w:rPr>
        <w:t xml:space="preserve"> contain</w:t>
      </w:r>
      <w:r w:rsidRPr="009805F1">
        <w:rPr>
          <w:szCs w:val="24"/>
          <w:u w:val="single"/>
        </w:rPr>
        <w:t xml:space="preserve"> vast amounts of </w:t>
      </w:r>
      <w:r w:rsidRPr="00E664EA">
        <w:rPr>
          <w:szCs w:val="24"/>
          <w:highlight w:val="green"/>
          <w:u w:val="single"/>
        </w:rPr>
        <w:t>nitrogen that plants could use to</w:t>
      </w:r>
      <w:r w:rsidRPr="009805F1">
        <w:rPr>
          <w:szCs w:val="24"/>
          <w:u w:val="single"/>
        </w:rPr>
        <w:t xml:space="preserve"> grow and absorb more CO2, potentially </w:t>
      </w:r>
      <w:r w:rsidRPr="00E664EA">
        <w:rPr>
          <w:b/>
          <w:bCs/>
          <w:szCs w:val="24"/>
          <w:highlight w:val="green"/>
          <w:u w:val="single"/>
        </w:rPr>
        <w:t>offset</w:t>
      </w:r>
      <w:r w:rsidRPr="009805F1">
        <w:rPr>
          <w:b/>
          <w:bCs/>
          <w:szCs w:val="24"/>
          <w:u w:val="single"/>
        </w:rPr>
        <w:t>ting</w:t>
      </w:r>
      <w:r w:rsidRPr="009805F1">
        <w:rPr>
          <w:szCs w:val="24"/>
          <w:u w:val="single"/>
        </w:rPr>
        <w:t xml:space="preserve"> at least some of the effects of </w:t>
      </w:r>
      <w:r w:rsidRPr="00E664EA">
        <w:rPr>
          <w:szCs w:val="24"/>
          <w:highlight w:val="green"/>
          <w:u w:val="single"/>
        </w:rPr>
        <w:t>CO2</w:t>
      </w:r>
      <w:r w:rsidRPr="009805F1">
        <w:rPr>
          <w:szCs w:val="24"/>
          <w:u w:val="single"/>
        </w:rPr>
        <w:t xml:space="preserve"> emissions and reducing future temperature increases.</w:t>
      </w:r>
    </w:p>
    <w:p w14:paraId="7310CB31" w14:textId="77777777" w:rsidR="00CB384A" w:rsidRDefault="00CB384A" w:rsidP="00CB384A">
      <w:pPr>
        <w:pStyle w:val="Heading4"/>
      </w:pPr>
      <w:r>
        <w:t xml:space="preserve">Variations </w:t>
      </w:r>
      <w:r>
        <w:rPr>
          <w:u w:val="single"/>
        </w:rPr>
        <w:t>natural</w:t>
      </w:r>
      <w:r>
        <w:t xml:space="preserve"> and CO2 effects are </w:t>
      </w:r>
      <w:r>
        <w:rPr>
          <w:u w:val="single"/>
        </w:rPr>
        <w:t>overstated</w:t>
      </w:r>
      <w:r>
        <w:t>.</w:t>
      </w:r>
    </w:p>
    <w:p w14:paraId="66500697" w14:textId="77777777" w:rsidR="00CB384A" w:rsidRDefault="00CB384A" w:rsidP="00CB384A">
      <w:pPr>
        <w:pStyle w:val="ListParagraph"/>
        <w:numPr>
          <w:ilvl w:val="0"/>
          <w:numId w:val="13"/>
        </w:numPr>
      </w:pPr>
      <w:r>
        <w:t>10,000 years prove natural range of warming</w:t>
      </w:r>
    </w:p>
    <w:p w14:paraId="2719CF5C" w14:textId="77777777" w:rsidR="00CB384A" w:rsidRDefault="00CB384A" w:rsidP="00CB384A">
      <w:pPr>
        <w:pStyle w:val="ListParagraph"/>
        <w:numPr>
          <w:ilvl w:val="0"/>
          <w:numId w:val="13"/>
        </w:numPr>
      </w:pPr>
      <w:r>
        <w:t>No Co2 effect on Warming – No Net Warming despite 8 Percent increase of Co2</w:t>
      </w:r>
    </w:p>
    <w:p w14:paraId="2434C39B" w14:textId="77777777" w:rsidR="00CB384A" w:rsidRPr="00996A7A" w:rsidRDefault="00CB384A" w:rsidP="00CB384A">
      <w:pPr>
        <w:pStyle w:val="ListParagraph"/>
        <w:numPr>
          <w:ilvl w:val="0"/>
          <w:numId w:val="13"/>
        </w:numPr>
      </w:pPr>
      <w:r>
        <w:t>Solar Radiation has net greater effect – close correlation over past 150 years</w:t>
      </w:r>
    </w:p>
    <w:p w14:paraId="1740DA37" w14:textId="77777777" w:rsidR="00CB384A" w:rsidRPr="00062BBB" w:rsidRDefault="00CB384A" w:rsidP="00CB384A">
      <w:r w:rsidRPr="00996A7A">
        <w:rPr>
          <w:rStyle w:val="Style13ptBold"/>
        </w:rPr>
        <w:t>Carter et al. 15</w:t>
      </w:r>
      <w:r>
        <w:t xml:space="preserve"> Robert M Carter 4-12-2015 “</w:t>
      </w:r>
      <w:r w:rsidRPr="00062BBB">
        <w:t>Why Scientists Disagree About Global Warming The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2E003FB5" w14:textId="77777777" w:rsidR="00CB384A" w:rsidRDefault="00CB384A" w:rsidP="00CB384A">
      <w:pPr>
        <w:rPr>
          <w:rStyle w:val="StyleUnderline"/>
          <w:sz w:val="24"/>
          <w:szCs w:val="24"/>
        </w:rPr>
      </w:pPr>
      <w:r w:rsidRPr="00996A7A">
        <w:rPr>
          <w:rStyle w:val="Emphasis"/>
          <w:sz w:val="24"/>
          <w:szCs w:val="24"/>
        </w:rPr>
        <w:t xml:space="preserve">Modern </w:t>
      </w:r>
      <w:r w:rsidRPr="00E664EA">
        <w:rPr>
          <w:rStyle w:val="Emphasis"/>
          <w:sz w:val="24"/>
          <w:szCs w:val="24"/>
          <w:highlight w:val="green"/>
        </w:rPr>
        <w:t>Warming Is Not Unprecedented</w:t>
      </w:r>
      <w:r w:rsidRPr="00996A7A">
        <w:rPr>
          <w:sz w:val="16"/>
          <w:szCs w:val="24"/>
        </w:rPr>
        <w:t xml:space="preserve"> IPCC’s second false postulate is that the late twentieth century warm peak was of greater magnitude than previous natural peaks. </w:t>
      </w:r>
      <w:r w:rsidRPr="00996A7A">
        <w:rPr>
          <w:rStyle w:val="StyleUnderline"/>
          <w:sz w:val="24"/>
          <w:szCs w:val="24"/>
        </w:rPr>
        <w:t xml:space="preserve">Comparison of modern and ancient rates of natural temperature change is difficult because of the lack of direct measurements available prior to 1850. However, high-quality </w:t>
      </w:r>
      <w:r w:rsidRPr="00E664EA">
        <w:rPr>
          <w:rStyle w:val="StyleUnderline"/>
          <w:sz w:val="24"/>
          <w:szCs w:val="24"/>
          <w:highlight w:val="green"/>
        </w:rPr>
        <w:t>proxy</w:t>
      </w:r>
      <w:r w:rsidRPr="00996A7A">
        <w:rPr>
          <w:rStyle w:val="StyleUnderline"/>
          <w:sz w:val="24"/>
          <w:szCs w:val="24"/>
        </w:rPr>
        <w:t xml:space="preserve"> temperature </w:t>
      </w:r>
      <w:r w:rsidRPr="00E664EA">
        <w:rPr>
          <w:rStyle w:val="StyleUnderline"/>
          <w:sz w:val="24"/>
          <w:szCs w:val="24"/>
          <w:highlight w:val="green"/>
        </w:rPr>
        <w:t>records</w:t>
      </w:r>
      <w:r w:rsidRPr="00996A7A">
        <w:rPr>
          <w:rStyle w:val="StyleUnderline"/>
          <w:sz w:val="24"/>
          <w:szCs w:val="24"/>
        </w:rPr>
        <w:t xml:space="preserve"> from the Greenland ice core </w:t>
      </w:r>
      <w:r w:rsidRPr="00E664EA">
        <w:rPr>
          <w:rStyle w:val="StyleUnderline"/>
          <w:sz w:val="24"/>
          <w:szCs w:val="24"/>
          <w:highlight w:val="green"/>
        </w:rPr>
        <w:t xml:space="preserve">for </w:t>
      </w:r>
      <w:r w:rsidRPr="00996A7A">
        <w:rPr>
          <w:rStyle w:val="StyleUnderline"/>
          <w:sz w:val="24"/>
          <w:szCs w:val="24"/>
        </w:rPr>
        <w:t xml:space="preserve">the past </w:t>
      </w:r>
      <w:r w:rsidRPr="00E664EA">
        <w:rPr>
          <w:rStyle w:val="StyleUnderline"/>
          <w:sz w:val="24"/>
          <w:szCs w:val="24"/>
          <w:highlight w:val="green"/>
        </w:rPr>
        <w:t xml:space="preserve">10,000 years demonstrate a </w:t>
      </w:r>
      <w:r w:rsidRPr="00E664EA">
        <w:rPr>
          <w:rStyle w:val="StyleUnderline"/>
          <w:b/>
          <w:bCs/>
          <w:sz w:val="24"/>
          <w:szCs w:val="24"/>
          <w:highlight w:val="green"/>
          <w:bdr w:val="single" w:sz="4" w:space="0" w:color="auto"/>
        </w:rPr>
        <w:t>natural range of warming</w:t>
      </w:r>
      <w:r w:rsidRPr="00E664EA">
        <w:rPr>
          <w:rStyle w:val="StyleUnderline"/>
          <w:sz w:val="24"/>
          <w:szCs w:val="24"/>
          <w:highlight w:val="green"/>
        </w:rPr>
        <w:t xml:space="preserve"> </w:t>
      </w:r>
      <w:r w:rsidRPr="00996A7A">
        <w:rPr>
          <w:rStyle w:val="StyleUnderline"/>
          <w:sz w:val="24"/>
          <w:szCs w:val="24"/>
        </w:rPr>
        <w:t>and cooling</w:t>
      </w:r>
      <w:r w:rsidRPr="00996A7A">
        <w:rPr>
          <w:sz w:val="16"/>
          <w:szCs w:val="24"/>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w:t>
      </w:r>
      <w:proofErr w:type="gramStart"/>
      <w:r w:rsidRPr="00996A7A">
        <w:rPr>
          <w:sz w:val="16"/>
          <w:szCs w:val="24"/>
        </w:rPr>
        <w:t>more warmer</w:t>
      </w:r>
      <w:proofErr w:type="gramEnd"/>
      <w:r w:rsidRPr="00996A7A">
        <w:rPr>
          <w:sz w:val="16"/>
          <w:szCs w:val="24"/>
        </w:rPr>
        <w:t xml:space="preserve"> than the peak reported at the end of the twentieth century. During the Holocene, such warmer peaks included the Egyptian, Minoan, Roman, and Medieval warm periods (Alley, 2000). During the Pleistocene, warmer peaks were associated with interglacial oxygen isotope stages 5, 9, 11, and 31 (</w:t>
      </w:r>
      <w:proofErr w:type="spellStart"/>
      <w:r w:rsidRPr="00996A7A">
        <w:rPr>
          <w:sz w:val="16"/>
          <w:szCs w:val="24"/>
        </w:rPr>
        <w:t>Lisiecki</w:t>
      </w:r>
      <w:proofErr w:type="spellEnd"/>
      <w:r w:rsidRPr="00996A7A">
        <w:rPr>
          <w:sz w:val="16"/>
          <w:szCs w:val="24"/>
        </w:rPr>
        <w:t xml:space="preserve"> and </w:t>
      </w:r>
      <w:proofErr w:type="spellStart"/>
      <w:r w:rsidRPr="00996A7A">
        <w:rPr>
          <w:sz w:val="16"/>
          <w:szCs w:val="24"/>
        </w:rPr>
        <w:t>Raymo</w:t>
      </w:r>
      <w:proofErr w:type="spellEnd"/>
      <w:r w:rsidRPr="00996A7A">
        <w:rPr>
          <w:sz w:val="16"/>
          <w:szCs w:val="24"/>
        </w:rPr>
        <w:t>, 2005). During the Late Miocene and Early Pliocene (6–3 million years ago) temperature consistently attained values 2–3°C above twentieth century values (</w:t>
      </w:r>
      <w:proofErr w:type="spellStart"/>
      <w:r w:rsidRPr="00996A7A">
        <w:rPr>
          <w:sz w:val="16"/>
          <w:szCs w:val="24"/>
        </w:rPr>
        <w:t>Zachos</w:t>
      </w:r>
      <w:proofErr w:type="spellEnd"/>
      <w:r w:rsidRPr="00996A7A">
        <w:rPr>
          <w:sz w:val="16"/>
          <w:szCs w:val="24"/>
        </w:rPr>
        <w:t xml:space="preserve">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time period considered. # </w:t>
      </w:r>
      <w:r w:rsidRPr="00996A7A">
        <w:rPr>
          <w:rStyle w:val="StyleUnderline"/>
          <w:sz w:val="24"/>
          <w:szCs w:val="24"/>
        </w:rPr>
        <w:t xml:space="preserve">Over (climatic) time scales of many thousand years, temperature is cooling; over the historical (meteorological) time scale of the past century temperature has warmed. Over the past 18 years, there has been </w:t>
      </w:r>
      <w:r w:rsidRPr="00E664EA">
        <w:rPr>
          <w:rStyle w:val="StyleUnderline"/>
          <w:sz w:val="24"/>
          <w:szCs w:val="24"/>
          <w:highlight w:val="green"/>
        </w:rPr>
        <w:t>no net warming despite</w:t>
      </w:r>
      <w:r w:rsidRPr="00996A7A">
        <w:rPr>
          <w:rStyle w:val="StyleUnderline"/>
          <w:sz w:val="24"/>
          <w:szCs w:val="24"/>
        </w:rPr>
        <w:t xml:space="preserve"> an </w:t>
      </w:r>
      <w:r w:rsidRPr="00E664EA">
        <w:rPr>
          <w:rStyle w:val="StyleUnderline"/>
          <w:sz w:val="24"/>
          <w:szCs w:val="24"/>
          <w:highlight w:val="green"/>
        </w:rPr>
        <w:t>increase in</w:t>
      </w:r>
      <w:r w:rsidRPr="00996A7A">
        <w:rPr>
          <w:rStyle w:val="StyleUnderline"/>
          <w:sz w:val="24"/>
          <w:szCs w:val="24"/>
        </w:rPr>
        <w:t xml:space="preserve"> atmospheric </w:t>
      </w:r>
      <w:r w:rsidRPr="00E664EA">
        <w:rPr>
          <w:rStyle w:val="StyleUnderline"/>
          <w:sz w:val="24"/>
          <w:szCs w:val="24"/>
          <w:highlight w:val="green"/>
        </w:rPr>
        <w:t>CO2 of 8 percent</w:t>
      </w:r>
      <w:r w:rsidRPr="00E664EA">
        <w:rPr>
          <w:sz w:val="16"/>
          <w:szCs w:val="24"/>
          <w:highlight w:val="green"/>
        </w:rPr>
        <w:t xml:space="preserve"> </w:t>
      </w:r>
      <w:r w:rsidRPr="00996A7A">
        <w:rPr>
          <w:sz w:val="16"/>
          <w:szCs w:val="24"/>
        </w:rPr>
        <w:t xml:space="preserve">– </w:t>
      </w:r>
      <w:r w:rsidRPr="00996A7A">
        <w:rPr>
          <w:szCs w:val="24"/>
          <w:u w:val="single"/>
        </w:rPr>
        <w:t>which represents 34 percent of all human-related CO2 emissions released to the atmosphere since the industrial revolution</w:t>
      </w:r>
      <w:r w:rsidRPr="00996A7A">
        <w:rPr>
          <w:sz w:val="16"/>
          <w:szCs w:val="24"/>
        </w:rPr>
        <w:t xml:space="preserve">. # Given an atmospheric mixing time of ~1 year, the facts just related represent a test of the dangerous warming hypothesis, which test it fails. # Based upon the </w:t>
      </w:r>
      <w:proofErr w:type="spellStart"/>
      <w:r w:rsidRPr="00996A7A">
        <w:rPr>
          <w:sz w:val="16"/>
          <w:szCs w:val="24"/>
        </w:rPr>
        <w:t>HadCRUT</w:t>
      </w:r>
      <w:proofErr w:type="spellEnd"/>
      <w:r w:rsidRPr="00996A7A">
        <w:rPr>
          <w:sz w:val="16"/>
          <w:szCs w:val="24"/>
        </w:rPr>
        <w:t xml:space="preserve">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effect, but warming might also be inflated by urban heat island effects. # Other temperature datasets fail to record the late twentieth century warming seen in the </w:t>
      </w:r>
      <w:proofErr w:type="spellStart"/>
      <w:r w:rsidRPr="00996A7A">
        <w:rPr>
          <w:sz w:val="16"/>
          <w:szCs w:val="24"/>
        </w:rPr>
        <w:t>HadCRUT</w:t>
      </w:r>
      <w:proofErr w:type="spellEnd"/>
      <w:r w:rsidRPr="00996A7A">
        <w:rPr>
          <w:sz w:val="16"/>
          <w:szCs w:val="24"/>
        </w:rPr>
        <w:t xml:space="preserve"> dataset. # </w:t>
      </w:r>
      <w:r w:rsidRPr="00996A7A">
        <w:rPr>
          <w:rStyle w:val="StyleUnderline"/>
          <w:sz w:val="24"/>
          <w:szCs w:val="24"/>
        </w:rPr>
        <w:t>There was nothing unusual about either the magnitude or rate of the late twentieth century warming</w:t>
      </w:r>
      <w:r w:rsidRPr="00996A7A">
        <w:rPr>
          <w:sz w:val="16"/>
          <w:szCs w:val="24"/>
        </w:rPr>
        <w:t xml:space="preserve"> pulses represented on the </w:t>
      </w:r>
      <w:proofErr w:type="spellStart"/>
      <w:r w:rsidRPr="00996A7A">
        <w:rPr>
          <w:sz w:val="16"/>
          <w:szCs w:val="24"/>
        </w:rPr>
        <w:t>HadCRUT</w:t>
      </w:r>
      <w:proofErr w:type="spellEnd"/>
      <w:r w:rsidRPr="00996A7A">
        <w:rPr>
          <w:sz w:val="16"/>
          <w:szCs w:val="24"/>
        </w:rPr>
        <w:t xml:space="preserve"> record, both falling well within the envelope of known, previous natural variations. # </w:t>
      </w:r>
      <w:r w:rsidRPr="00996A7A">
        <w:rPr>
          <w:rStyle w:val="StyleUnderline"/>
          <w:sz w:val="24"/>
          <w:szCs w:val="24"/>
        </w:rPr>
        <w:t>No empirical evidence exists to support the assertion that a planetary warming of 2°C would be net ecologically or economically damaging.</w:t>
      </w:r>
      <w:r w:rsidRPr="00996A7A">
        <w:rPr>
          <w:sz w:val="16"/>
          <w:szCs w:val="24"/>
        </w:rPr>
        <w:t xml:space="preserve"> Source: “Chapter 4. Observations: Temperatures,” Climate Change Reconsidered II: Physical Science (Chicago, IL: The Heartland Institute, 2013). </w:t>
      </w:r>
      <w:r w:rsidRPr="00E664EA">
        <w:rPr>
          <w:rStyle w:val="StyleUnderline"/>
          <w:b/>
          <w:bCs/>
          <w:sz w:val="24"/>
          <w:szCs w:val="24"/>
          <w:highlight w:val="green"/>
        </w:rPr>
        <w:t>CO2 Does Not Lead Temperature</w:t>
      </w:r>
      <w:r w:rsidRPr="00996A7A">
        <w:rPr>
          <w:rStyle w:val="StyleUnderline"/>
          <w:sz w:val="24"/>
          <w:szCs w:val="24"/>
        </w:rPr>
        <w:t xml:space="preserve"> </w:t>
      </w:r>
      <w:r w:rsidRPr="00996A7A">
        <w:rPr>
          <w:sz w:val="16"/>
          <w:szCs w:val="24"/>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sidRPr="00996A7A">
        <w:rPr>
          <w:rStyle w:val="StyleUnderline"/>
          <w:sz w:val="24"/>
          <w:szCs w:val="24"/>
        </w:rPr>
        <w:t xml:space="preserve">higher-resolution sampling has repeatedly shown these historic </w:t>
      </w:r>
      <w:r w:rsidRPr="00E664EA">
        <w:rPr>
          <w:rStyle w:val="StyleUnderline"/>
          <w:sz w:val="24"/>
          <w:szCs w:val="24"/>
          <w:highlight w:val="green"/>
        </w:rPr>
        <w:t>temperature changes precede</w:t>
      </w:r>
      <w:r w:rsidRPr="00996A7A">
        <w:rPr>
          <w:rStyle w:val="StyleUnderline"/>
          <w:sz w:val="24"/>
          <w:szCs w:val="24"/>
        </w:rPr>
        <w:t xml:space="preserve"> the parallel </w:t>
      </w:r>
      <w:r w:rsidRPr="00E664EA">
        <w:rPr>
          <w:rStyle w:val="StyleUnderline"/>
          <w:sz w:val="24"/>
          <w:szCs w:val="24"/>
          <w:highlight w:val="green"/>
        </w:rPr>
        <w:t xml:space="preserve">changes in CO2 </w:t>
      </w:r>
      <w:r w:rsidRPr="00996A7A">
        <w:rPr>
          <w:rStyle w:val="StyleUnderline"/>
          <w:sz w:val="24"/>
          <w:szCs w:val="24"/>
        </w:rPr>
        <w:t>by several hundred</w:t>
      </w:r>
      <w:r w:rsidRPr="00996A7A">
        <w:rPr>
          <w:sz w:val="16"/>
          <w:szCs w:val="24"/>
        </w:rPr>
        <w:t xml:space="preserve"> years or more (</w:t>
      </w:r>
      <w:proofErr w:type="spellStart"/>
      <w:r w:rsidRPr="00996A7A">
        <w:rPr>
          <w:sz w:val="16"/>
          <w:szCs w:val="24"/>
        </w:rPr>
        <w:t>Mudelsee</w:t>
      </w:r>
      <w:proofErr w:type="spellEnd"/>
      <w:r w:rsidRPr="00996A7A">
        <w:rPr>
          <w:sz w:val="16"/>
          <w:szCs w:val="24"/>
        </w:rPr>
        <w:t xml:space="preserve">, 2001; Monnin et al., 2001; </w:t>
      </w:r>
      <w:proofErr w:type="spellStart"/>
      <w:r w:rsidRPr="00996A7A">
        <w:rPr>
          <w:sz w:val="16"/>
          <w:szCs w:val="24"/>
        </w:rPr>
        <w:t>Caillon</w:t>
      </w:r>
      <w:proofErr w:type="spellEnd"/>
      <w:r w:rsidRPr="00996A7A">
        <w:rPr>
          <w:sz w:val="16"/>
          <w:szCs w:val="24"/>
        </w:rPr>
        <w:t xml:space="preserve"> et al., 2003; </w:t>
      </w:r>
      <w:proofErr w:type="spellStart"/>
      <w:r w:rsidRPr="00996A7A">
        <w:rPr>
          <w:sz w:val="16"/>
          <w:szCs w:val="24"/>
        </w:rPr>
        <w:t>Siegenthaler</w:t>
      </w:r>
      <w:proofErr w:type="spellEnd"/>
      <w:r w:rsidRPr="00996A7A">
        <w:rPr>
          <w:sz w:val="16"/>
          <w:szCs w:val="24"/>
        </w:rPr>
        <w:t xml:space="preserve"> et al., 2005). A similar relationship of temperature change leading CO2 change (in this case by several months) also characterizes the much shorter seasonal cyclicity manifest in Hawaiian and other meteorological measurements (Kuo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 w:val="24"/>
          <w:szCs w:val="24"/>
        </w:rPr>
        <w:t xml:space="preserve">Solar Influence Is Not Minimal </w:t>
      </w:r>
      <w:r w:rsidRPr="00996A7A">
        <w:rPr>
          <w:sz w:val="16"/>
          <w:szCs w:val="24"/>
        </w:rPr>
        <w:t xml:space="preserve">IPCC’s fourth false postulate is that solar </w:t>
      </w:r>
      <w:proofErr w:type="spellStart"/>
      <w:r w:rsidRPr="00996A7A">
        <w:rPr>
          <w:sz w:val="16"/>
          <w:szCs w:val="24"/>
        </w:rPr>
        <w:t>forcings</w:t>
      </w:r>
      <w:proofErr w:type="spellEnd"/>
      <w:r w:rsidRPr="00996A7A">
        <w:rPr>
          <w:sz w:val="16"/>
          <w:szCs w:val="24"/>
        </w:rPr>
        <w:t xml:space="preserve">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E664EA">
        <w:rPr>
          <w:rStyle w:val="Emphasis"/>
          <w:sz w:val="24"/>
          <w:szCs w:val="24"/>
          <w:highlight w:val="green"/>
        </w:rPr>
        <w:t xml:space="preserve">Total Solar Insolation </w:t>
      </w:r>
      <w:r w:rsidRPr="00996A7A">
        <w:rPr>
          <w:rStyle w:val="Emphasis"/>
          <w:sz w:val="24"/>
          <w:szCs w:val="24"/>
        </w:rPr>
        <w:t>(TSI),</w:t>
      </w:r>
      <w:r w:rsidRPr="00996A7A">
        <w:rPr>
          <w:sz w:val="16"/>
          <w:szCs w:val="24"/>
        </w:rPr>
        <w:t xml:space="preserve"> a measure derived from multi-proxy measures of solar activity (Hoyt and </w:t>
      </w:r>
      <w:proofErr w:type="spellStart"/>
      <w:r w:rsidRPr="00996A7A">
        <w:rPr>
          <w:sz w:val="16"/>
          <w:szCs w:val="24"/>
        </w:rPr>
        <w:t>Schatten</w:t>
      </w:r>
      <w:proofErr w:type="spellEnd"/>
      <w:r w:rsidRPr="00996A7A">
        <w:rPr>
          <w:sz w:val="16"/>
          <w:szCs w:val="24"/>
        </w:rPr>
        <w:t xml:space="preserve">, 1993; extended and re-scaled by </w:t>
      </w:r>
      <w:proofErr w:type="spellStart"/>
      <w:r w:rsidRPr="00996A7A">
        <w:rPr>
          <w:sz w:val="16"/>
          <w:szCs w:val="24"/>
        </w:rPr>
        <w:t>Willson</w:t>
      </w:r>
      <w:proofErr w:type="spellEnd"/>
      <w:r w:rsidRPr="00996A7A">
        <w:rPr>
          <w:sz w:val="16"/>
          <w:szCs w:val="24"/>
        </w:rPr>
        <w:t xml:space="preserve">, 2011; </w:t>
      </w:r>
      <w:proofErr w:type="spellStart"/>
      <w:r w:rsidRPr="00996A7A">
        <w:rPr>
          <w:sz w:val="16"/>
          <w:szCs w:val="24"/>
        </w:rPr>
        <w:t>Scafetta</w:t>
      </w:r>
      <w:proofErr w:type="spellEnd"/>
      <w:r w:rsidRPr="00996A7A">
        <w:rPr>
          <w:sz w:val="16"/>
          <w:szCs w:val="24"/>
        </w:rPr>
        <w:t xml:space="preserve"> and </w:t>
      </w:r>
      <w:proofErr w:type="spellStart"/>
      <w:r w:rsidRPr="00996A7A">
        <w:rPr>
          <w:sz w:val="16"/>
          <w:szCs w:val="24"/>
        </w:rPr>
        <w:t>Willson</w:t>
      </w:r>
      <w:proofErr w:type="spellEnd"/>
      <w:r w:rsidRPr="00996A7A">
        <w:rPr>
          <w:sz w:val="16"/>
          <w:szCs w:val="24"/>
        </w:rPr>
        <w:t xml:space="preserve">, 2013). The </w:t>
      </w:r>
      <w:r w:rsidRPr="00996A7A">
        <w:rPr>
          <w:rStyle w:val="StyleUnderline"/>
          <w:sz w:val="24"/>
          <w:szCs w:val="24"/>
        </w:rPr>
        <w:t xml:space="preserve">newest estimates, from satellite-borne ACRIM-3 measurements, indicate </w:t>
      </w:r>
      <w:r w:rsidRPr="00996A7A">
        <w:rPr>
          <w:sz w:val="16"/>
          <w:szCs w:val="24"/>
        </w:rPr>
        <w:t xml:space="preserve">TSI ranged between 1360 and 1363 Wm-2 between 1979 and 2011, the variability of ~3 Wm-2 occurring in parallel with the 11-year sunspot cycle. </w:t>
      </w:r>
      <w:r w:rsidRPr="00996A7A">
        <w:rPr>
          <w:rStyle w:val="StyleUnderline"/>
          <w:sz w:val="24"/>
          <w:szCs w:val="24"/>
        </w:rPr>
        <w:t xml:space="preserve">Larger changes in TSI are also known to </w:t>
      </w:r>
      <w:r w:rsidRPr="00E664EA">
        <w:rPr>
          <w:rStyle w:val="StyleUnderline"/>
          <w:sz w:val="24"/>
          <w:szCs w:val="24"/>
          <w:highlight w:val="green"/>
        </w:rPr>
        <w:t xml:space="preserve">occur </w:t>
      </w:r>
      <w:r w:rsidRPr="00996A7A">
        <w:rPr>
          <w:rStyle w:val="StyleUnderline"/>
          <w:sz w:val="24"/>
          <w:szCs w:val="24"/>
        </w:rPr>
        <w:t xml:space="preserve">in </w:t>
      </w:r>
      <w:r w:rsidRPr="00E664EA">
        <w:rPr>
          <w:rStyle w:val="StyleUnderline"/>
          <w:sz w:val="24"/>
          <w:szCs w:val="24"/>
          <w:highlight w:val="green"/>
        </w:rPr>
        <w:t xml:space="preserve">parallel with climatic change </w:t>
      </w:r>
      <w:r w:rsidRPr="00996A7A">
        <w:rPr>
          <w:sz w:val="16"/>
          <w:szCs w:val="24"/>
        </w:rPr>
        <w:t xml:space="preserve">over longer time scales. For instance, Shapiro et al. (2011) estimated the TSI change between the Maunder Minimum and current conditions may have been as large as 6 Wm-2. </w:t>
      </w:r>
      <w:r w:rsidRPr="00996A7A">
        <w:rPr>
          <w:rStyle w:val="StyleUnderline"/>
          <w:sz w:val="24"/>
          <w:szCs w:val="24"/>
        </w:rPr>
        <w:t xml:space="preserve">Temperature records from circum-Arctic regions of the Northern Hemisphere show </w:t>
      </w:r>
      <w:r w:rsidRPr="00E664EA">
        <w:rPr>
          <w:rStyle w:val="StyleUnderline"/>
          <w:sz w:val="24"/>
          <w:szCs w:val="24"/>
          <w:highlight w:val="green"/>
        </w:rPr>
        <w:t xml:space="preserve">a close correlation </w:t>
      </w:r>
      <w:r w:rsidRPr="00996A7A">
        <w:rPr>
          <w:rStyle w:val="StyleUnderline"/>
          <w:sz w:val="24"/>
          <w:szCs w:val="24"/>
        </w:rPr>
        <w:t xml:space="preserve">with TSI </w:t>
      </w:r>
      <w:r w:rsidRPr="00E664EA">
        <w:rPr>
          <w:rStyle w:val="StyleUnderline"/>
          <w:sz w:val="24"/>
          <w:szCs w:val="24"/>
          <w:highlight w:val="green"/>
        </w:rPr>
        <w:t xml:space="preserve">over </w:t>
      </w:r>
      <w:r w:rsidRPr="00996A7A">
        <w:rPr>
          <w:rStyle w:val="StyleUnderline"/>
          <w:sz w:val="24"/>
          <w:szCs w:val="24"/>
        </w:rPr>
        <w:t xml:space="preserve">the past </w:t>
      </w:r>
      <w:r w:rsidRPr="00E664EA">
        <w:rPr>
          <w:rStyle w:val="StyleUnderline"/>
          <w:sz w:val="24"/>
          <w:szCs w:val="24"/>
          <w:highlight w:val="green"/>
        </w:rPr>
        <w:t>150 years</w:t>
      </w:r>
      <w:r w:rsidRPr="00996A7A">
        <w:rPr>
          <w:sz w:val="16"/>
          <w:szCs w:val="24"/>
        </w:rPr>
        <w:t>, with both measures conforming to the ~60–</w:t>
      </w:r>
      <w:proofErr w:type="gramStart"/>
      <w:r w:rsidRPr="00996A7A">
        <w:rPr>
          <w:sz w:val="16"/>
          <w:szCs w:val="24"/>
        </w:rPr>
        <w:t>70 year</w:t>
      </w:r>
      <w:proofErr w:type="gramEnd"/>
      <w:r w:rsidRPr="00996A7A">
        <w:rPr>
          <w:sz w:val="16"/>
          <w:szCs w:val="24"/>
        </w:rPr>
        <w:t xml:space="preserve">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
          <w:bCs/>
          <w:sz w:val="24"/>
          <w:szCs w:val="24"/>
        </w:rPr>
        <w:t>IPCC ignores x-ray, ultraviolet, and magnetic flux variation, the latter having particularly important implications for the modulation of galactic cosmic ray influx and low cloud formation</w:t>
      </w:r>
      <w:r w:rsidRPr="00996A7A">
        <w:rPr>
          <w:sz w:val="16"/>
          <w:szCs w:val="24"/>
        </w:rPr>
        <w:t xml:space="preserve"> (Svensmark, 1998; </w:t>
      </w:r>
      <w:proofErr w:type="spellStart"/>
      <w:r w:rsidRPr="00996A7A">
        <w:rPr>
          <w:sz w:val="16"/>
          <w:szCs w:val="24"/>
        </w:rPr>
        <w:t>Kirkby</w:t>
      </w:r>
      <w:proofErr w:type="spellEnd"/>
      <w:r w:rsidRPr="00996A7A">
        <w:rPr>
          <w:sz w:val="16"/>
          <w:szCs w:val="24"/>
        </w:rPr>
        <w:t xml:space="preserve">, et al., 2011). Figure 11 summarizes these and other findings about solar </w:t>
      </w:r>
      <w:proofErr w:type="spellStart"/>
      <w:r w:rsidRPr="00996A7A">
        <w:rPr>
          <w:sz w:val="16"/>
          <w:szCs w:val="24"/>
        </w:rPr>
        <w:t>forcings</w:t>
      </w:r>
      <w:proofErr w:type="spellEnd"/>
      <w:r w:rsidRPr="00996A7A">
        <w:rPr>
          <w:sz w:val="16"/>
          <w:szCs w:val="24"/>
        </w:rPr>
        <w:t xml:space="preserve"> from Chapter 3 of Climate Change Reconsidered II: Physical </w:t>
      </w:r>
      <w:proofErr w:type="spellStart"/>
      <w:r w:rsidRPr="00996A7A">
        <w:rPr>
          <w:sz w:val="16"/>
          <w:szCs w:val="24"/>
        </w:rPr>
        <w:t>Science.Figure</w:t>
      </w:r>
      <w:proofErr w:type="spellEnd"/>
      <w:r w:rsidRPr="00996A7A">
        <w:rPr>
          <w:sz w:val="16"/>
          <w:szCs w:val="24"/>
        </w:rPr>
        <w:t xml:space="preserv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 w:val="24"/>
          <w:szCs w:val="24"/>
        </w:rPr>
        <w:t>The recently quiet Sun and extrapolation of solar cycle patterns into the future suggest a planetary cooling may occur</w:t>
      </w:r>
      <w:r w:rsidRPr="00996A7A">
        <w:rPr>
          <w:sz w:val="16"/>
          <w:szCs w:val="24"/>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particular value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w:t>
      </w:r>
      <w:proofErr w:type="spellStart"/>
      <w:r w:rsidRPr="00996A7A">
        <w:rPr>
          <w:sz w:val="16"/>
          <w:szCs w:val="24"/>
        </w:rPr>
        <w:t>ybp</w:t>
      </w:r>
      <w:proofErr w:type="spellEnd"/>
      <w:r w:rsidRPr="00996A7A">
        <w:rPr>
          <w:sz w:val="16"/>
          <w:szCs w:val="24"/>
        </w:rPr>
        <w:t>) was 2–3°C warmer than today (Alley, 2000), and the planet attained similar temperatures for several million years during the Miocene and Pliocene (</w:t>
      </w:r>
      <w:proofErr w:type="spellStart"/>
      <w:r w:rsidRPr="00996A7A">
        <w:rPr>
          <w:sz w:val="16"/>
          <w:szCs w:val="24"/>
        </w:rPr>
        <w:t>Zachos</w:t>
      </w:r>
      <w:proofErr w:type="spellEnd"/>
      <w:r w:rsidRPr="00996A7A">
        <w:rPr>
          <w:sz w:val="16"/>
          <w:szCs w:val="24"/>
        </w:rPr>
        <w:t xml:space="preserve">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 w:val="24"/>
          <w:szCs w:val="24"/>
        </w:rPr>
        <w:t xml:space="preserve">neither the rate nor the magnitude of the reported late twentieth century surface warming (1979–2000) lay outside normal natural variability, </w:t>
      </w:r>
      <w:r w:rsidRPr="00996A7A">
        <w:rPr>
          <w:sz w:val="16"/>
          <w:szCs w:val="24"/>
        </w:rPr>
        <w:t>nor was it in any way unusual compared to earlier episodes in Earth’s climatic history. Furthermore,</w:t>
      </w:r>
      <w:r w:rsidRPr="00996A7A">
        <w:rPr>
          <w:rStyle w:val="StyleUnderline"/>
          <w:sz w:val="24"/>
          <w:szCs w:val="24"/>
        </w:rPr>
        <w:t xml:space="preserve"> solar </w:t>
      </w:r>
      <w:proofErr w:type="spellStart"/>
      <w:r w:rsidRPr="00996A7A">
        <w:rPr>
          <w:rStyle w:val="StyleUnderline"/>
          <w:sz w:val="24"/>
          <w:szCs w:val="24"/>
        </w:rPr>
        <w:t>forcings</w:t>
      </w:r>
      <w:proofErr w:type="spellEnd"/>
      <w:r w:rsidRPr="00996A7A">
        <w:rPr>
          <w:rStyle w:val="StyleUnderline"/>
          <w:sz w:val="24"/>
          <w:szCs w:val="24"/>
        </w:rPr>
        <w:t xml:space="preserve"> of temperature change are likely more important than is currently recognized, and evidence is lacking that a 2°C increase in temperature (of whatever cause) would be globally harmful.</w:t>
      </w:r>
    </w:p>
    <w:p w14:paraId="40035167" w14:textId="77777777" w:rsidR="00CB384A" w:rsidRPr="00594C60" w:rsidRDefault="00CB384A" w:rsidP="00CB384A">
      <w:pPr>
        <w:pStyle w:val="Heading4"/>
      </w:pPr>
      <w:r>
        <w:t xml:space="preserve">CO2 is key to </w:t>
      </w:r>
      <w:r>
        <w:rPr>
          <w:u w:val="single"/>
        </w:rPr>
        <w:t>agriculture</w:t>
      </w:r>
      <w:r>
        <w:t xml:space="preserve"> – stops </w:t>
      </w:r>
      <w:r>
        <w:rPr>
          <w:u w:val="single"/>
        </w:rPr>
        <w:t>extinction</w:t>
      </w:r>
    </w:p>
    <w:p w14:paraId="5A56BCD9" w14:textId="77777777" w:rsidR="00CB384A" w:rsidRPr="00594C60" w:rsidRDefault="00CB384A" w:rsidP="00CB384A">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7"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4C97C844" w14:textId="1C8FD418" w:rsidR="00CB384A" w:rsidRDefault="00CB384A" w:rsidP="00CB384A">
      <w:pPr>
        <w:rPr>
          <w:sz w:val="16"/>
          <w:szCs w:val="24"/>
        </w:rPr>
      </w:pPr>
      <w:r w:rsidRPr="00594C60">
        <w:rPr>
          <w:sz w:val="16"/>
          <w:szCs w:val="24"/>
        </w:rPr>
        <w:t xml:space="preserve">In addition, </w:t>
      </w:r>
      <w:r w:rsidRPr="00E664EA">
        <w:rPr>
          <w:rStyle w:val="StyleUnderline"/>
          <w:sz w:val="24"/>
          <w:szCs w:val="24"/>
          <w:highlight w:val="green"/>
        </w:rPr>
        <w:t>CO2 is</w:t>
      </w:r>
      <w:r w:rsidRPr="00594C60">
        <w:rPr>
          <w:rStyle w:val="StyleUnderline"/>
          <w:sz w:val="24"/>
          <w:szCs w:val="24"/>
        </w:rPr>
        <w:t xml:space="preserve"> actually </w:t>
      </w:r>
      <w:r w:rsidRPr="00E664EA">
        <w:rPr>
          <w:rStyle w:val="StyleUnderline"/>
          <w:sz w:val="24"/>
          <w:szCs w:val="24"/>
          <w:highlight w:val="green"/>
        </w:rPr>
        <w:t>essential to</w:t>
      </w:r>
      <w:r w:rsidRPr="00E664EA">
        <w:rPr>
          <w:sz w:val="16"/>
          <w:szCs w:val="24"/>
          <w:highlight w:val="green"/>
        </w:rPr>
        <w:t xml:space="preserve"> </w:t>
      </w:r>
      <w:r w:rsidRPr="00E664EA">
        <w:rPr>
          <w:rStyle w:val="Emphasis"/>
          <w:sz w:val="24"/>
          <w:szCs w:val="24"/>
          <w:highlight w:val="green"/>
          <w:bdr w:val="single" w:sz="4" w:space="0" w:color="auto"/>
        </w:rPr>
        <w:t>all life on the planet</w:t>
      </w:r>
      <w:r w:rsidRPr="00594C60">
        <w:rPr>
          <w:sz w:val="16"/>
          <w:szCs w:val="24"/>
        </w:rPr>
        <w:t xml:space="preserve">. </w:t>
      </w:r>
      <w:r w:rsidRPr="00E664EA">
        <w:rPr>
          <w:rStyle w:val="Emphasis"/>
          <w:sz w:val="24"/>
          <w:szCs w:val="24"/>
          <w:highlight w:val="green"/>
        </w:rPr>
        <w:t>Plants</w:t>
      </w:r>
      <w:r w:rsidRPr="00E664EA">
        <w:rPr>
          <w:sz w:val="16"/>
          <w:szCs w:val="24"/>
          <w:highlight w:val="green"/>
        </w:rPr>
        <w:t xml:space="preserve"> </w:t>
      </w:r>
      <w:r w:rsidRPr="00E664EA">
        <w:rPr>
          <w:rStyle w:val="StyleUnderline"/>
          <w:sz w:val="24"/>
          <w:szCs w:val="24"/>
          <w:highlight w:val="green"/>
        </w:rPr>
        <w:t>need CO2 to</w:t>
      </w:r>
      <w:r w:rsidRPr="00E664EA">
        <w:rPr>
          <w:sz w:val="16"/>
          <w:szCs w:val="24"/>
          <w:highlight w:val="green"/>
        </w:rPr>
        <w:t xml:space="preserve"> </w:t>
      </w:r>
      <w:r w:rsidRPr="00E664EA">
        <w:rPr>
          <w:rStyle w:val="Emphasis"/>
          <w:sz w:val="24"/>
          <w:szCs w:val="24"/>
          <w:highlight w:val="green"/>
        </w:rPr>
        <w:t>grow and conduct photosynthesis</w:t>
      </w:r>
      <w:r w:rsidRPr="00E664EA">
        <w:rPr>
          <w:sz w:val="16"/>
          <w:szCs w:val="24"/>
          <w:highlight w:val="green"/>
        </w:rPr>
        <w:t xml:space="preserve">, </w:t>
      </w:r>
      <w:r w:rsidRPr="00E664EA">
        <w:rPr>
          <w:rStyle w:val="StyleUnderline"/>
          <w:sz w:val="24"/>
          <w:szCs w:val="24"/>
          <w:highlight w:val="green"/>
        </w:rPr>
        <w:t>which</w:t>
      </w:r>
      <w:r w:rsidRPr="00594C60">
        <w:rPr>
          <w:rStyle w:val="StyleUnderline"/>
          <w:sz w:val="24"/>
          <w:szCs w:val="24"/>
        </w:rPr>
        <w:t xml:space="preserve"> is the </w:t>
      </w:r>
      <w:r w:rsidRPr="00594C60">
        <w:rPr>
          <w:rStyle w:val="Emphasis"/>
          <w:sz w:val="24"/>
          <w:szCs w:val="24"/>
        </w:rPr>
        <w:t>natural process</w:t>
      </w:r>
      <w:r w:rsidRPr="00594C60">
        <w:rPr>
          <w:rStyle w:val="StyleUnderline"/>
          <w:sz w:val="24"/>
          <w:szCs w:val="24"/>
        </w:rPr>
        <w:t xml:space="preserve"> that </w:t>
      </w:r>
      <w:r w:rsidRPr="00E664EA">
        <w:rPr>
          <w:rStyle w:val="StyleUnderline"/>
          <w:sz w:val="24"/>
          <w:szCs w:val="24"/>
          <w:highlight w:val="green"/>
        </w:rPr>
        <w:t xml:space="preserve">creates </w:t>
      </w:r>
      <w:r w:rsidRPr="00E664EA">
        <w:rPr>
          <w:rStyle w:val="StyleUnderline"/>
          <w:b/>
          <w:bCs/>
          <w:sz w:val="24"/>
          <w:szCs w:val="24"/>
          <w:highlight w:val="green"/>
        </w:rPr>
        <w:t>food for animals and fish</w:t>
      </w:r>
      <w:r w:rsidRPr="00594C60">
        <w:rPr>
          <w:rStyle w:val="StyleUnderline"/>
          <w:sz w:val="24"/>
          <w:szCs w:val="24"/>
        </w:rPr>
        <w:t xml:space="preserve"> at the bottom of the food chain</w:t>
      </w:r>
      <w:r w:rsidRPr="00594C60">
        <w:rPr>
          <w:sz w:val="16"/>
          <w:szCs w:val="24"/>
        </w:rPr>
        <w:t xml:space="preserve">. The </w:t>
      </w:r>
      <w:r w:rsidRPr="00E664EA">
        <w:rPr>
          <w:rStyle w:val="StyleUnderline"/>
          <w:sz w:val="24"/>
          <w:szCs w:val="24"/>
          <w:highlight w:val="green"/>
        </w:rPr>
        <w:t>increase of CO2</w:t>
      </w:r>
      <w:r w:rsidRPr="00594C60">
        <w:rPr>
          <w:rStyle w:val="StyleUnderline"/>
          <w:sz w:val="24"/>
          <w:szCs w:val="24"/>
        </w:rPr>
        <w:t xml:space="preserve"> in the atmosphere</w:t>
      </w:r>
      <w:r w:rsidRPr="00594C60">
        <w:rPr>
          <w:sz w:val="16"/>
          <w:szCs w:val="24"/>
        </w:rPr>
        <w:t xml:space="preserve"> that has occurred due to human emissions </w:t>
      </w:r>
      <w:r w:rsidRPr="00E664EA">
        <w:rPr>
          <w:rStyle w:val="Emphasis"/>
          <w:sz w:val="24"/>
          <w:szCs w:val="24"/>
          <w:highlight w:val="green"/>
        </w:rPr>
        <w:t>has actually increased agricultural growth</w:t>
      </w:r>
      <w:r w:rsidRPr="00E664EA">
        <w:rPr>
          <w:sz w:val="16"/>
          <w:szCs w:val="24"/>
          <w:highlight w:val="green"/>
        </w:rPr>
        <w:t xml:space="preserve"> </w:t>
      </w:r>
      <w:r w:rsidRPr="00E664EA">
        <w:rPr>
          <w:rStyle w:val="Emphasis"/>
          <w:sz w:val="24"/>
          <w:szCs w:val="24"/>
          <w:highlight w:val="green"/>
        </w:rPr>
        <w:t>and output</w:t>
      </w:r>
      <w:r w:rsidRPr="00594C60">
        <w:rPr>
          <w:sz w:val="16"/>
          <w:szCs w:val="24"/>
        </w:rPr>
        <w:t xml:space="preserve"> as a result, </w:t>
      </w:r>
      <w:r w:rsidRPr="00E664EA">
        <w:rPr>
          <w:rStyle w:val="StyleUnderline"/>
          <w:sz w:val="24"/>
          <w:szCs w:val="24"/>
          <w:highlight w:val="green"/>
        </w:rPr>
        <w:t>causing</w:t>
      </w:r>
      <w:r w:rsidRPr="00594C60">
        <w:rPr>
          <w:rStyle w:val="StyleUnderline"/>
          <w:sz w:val="24"/>
          <w:szCs w:val="24"/>
        </w:rPr>
        <w:t xml:space="preserve"> actually </w:t>
      </w:r>
      <w:r w:rsidRPr="00E664EA">
        <w:rPr>
          <w:rStyle w:val="Emphasis"/>
          <w:sz w:val="24"/>
          <w:szCs w:val="24"/>
          <w:highlight w:val="green"/>
        </w:rPr>
        <w:t xml:space="preserve">an </w:t>
      </w:r>
      <w:r w:rsidRPr="00E664EA">
        <w:rPr>
          <w:rStyle w:val="Emphasis"/>
          <w:sz w:val="24"/>
          <w:szCs w:val="24"/>
          <w:highlight w:val="green"/>
          <w:bdr w:val="single" w:sz="4" w:space="0" w:color="auto"/>
        </w:rPr>
        <w:t>increased greening</w:t>
      </w:r>
      <w:r w:rsidRPr="00E664EA">
        <w:rPr>
          <w:sz w:val="16"/>
          <w:szCs w:val="24"/>
          <w:highlight w:val="green"/>
        </w:rPr>
        <w:t xml:space="preserve"> </w:t>
      </w:r>
      <w:r w:rsidRPr="00E664EA">
        <w:rPr>
          <w:rStyle w:val="StyleUnderline"/>
          <w:sz w:val="24"/>
          <w:szCs w:val="24"/>
          <w:highlight w:val="green"/>
        </w:rPr>
        <w:t>of the planet</w:t>
      </w:r>
      <w:r w:rsidRPr="00594C60">
        <w:rPr>
          <w:sz w:val="16"/>
          <w:szCs w:val="24"/>
        </w:rPr>
        <w:t xml:space="preserve">. </w:t>
      </w:r>
      <w:r w:rsidRPr="00594C60">
        <w:rPr>
          <w:rStyle w:val="StyleUnderline"/>
          <w:sz w:val="24"/>
          <w:szCs w:val="24"/>
        </w:rPr>
        <w:t xml:space="preserve">So has any warming caused by such human emissions, as </w:t>
      </w:r>
      <w:r w:rsidRPr="00594C60">
        <w:rPr>
          <w:sz w:val="16"/>
          <w:szCs w:val="24"/>
        </w:rPr>
        <w:t xml:space="preserve">minor </w:t>
      </w:r>
      <w:r w:rsidRPr="00594C60">
        <w:rPr>
          <w:rStyle w:val="Emphasis"/>
          <w:sz w:val="24"/>
          <w:szCs w:val="24"/>
        </w:rPr>
        <w:t>warming increases agricultural growth</w:t>
      </w:r>
      <w:r w:rsidRPr="00594C60">
        <w:rPr>
          <w:sz w:val="16"/>
          <w:szCs w:val="24"/>
        </w:rPr>
        <w:t>. The report states, “</w:t>
      </w:r>
      <w:r w:rsidRPr="00594C60">
        <w:rPr>
          <w:rStyle w:val="StyleUnderline"/>
          <w:sz w:val="24"/>
          <w:szCs w:val="24"/>
        </w:rPr>
        <w:t>CO2 is a</w:t>
      </w:r>
      <w:r w:rsidRPr="00594C60">
        <w:rPr>
          <w:sz w:val="16"/>
          <w:szCs w:val="24"/>
        </w:rPr>
        <w:t xml:space="preserve"> </w:t>
      </w:r>
      <w:r w:rsidRPr="00594C60">
        <w:rPr>
          <w:rStyle w:val="Emphasis"/>
          <w:sz w:val="24"/>
          <w:szCs w:val="24"/>
        </w:rPr>
        <w:t>vital nutrient used by plants in photosynthesis.</w:t>
      </w:r>
      <w:r w:rsidRPr="00594C60">
        <w:rPr>
          <w:sz w:val="16"/>
          <w:szCs w:val="24"/>
        </w:rPr>
        <w:t xml:space="preserve"> </w:t>
      </w:r>
      <w:r w:rsidRPr="00E664EA">
        <w:rPr>
          <w:rStyle w:val="StyleUnderline"/>
          <w:sz w:val="24"/>
          <w:szCs w:val="24"/>
          <w:highlight w:val="green"/>
        </w:rPr>
        <w:t xml:space="preserve">Increasing CO2 </w:t>
      </w:r>
      <w:r w:rsidRPr="00594C60">
        <w:rPr>
          <w:rStyle w:val="StyleUnderline"/>
          <w:sz w:val="24"/>
          <w:szCs w:val="24"/>
        </w:rPr>
        <w:t>in the atmosphere</w:t>
      </w:r>
      <w:r w:rsidRPr="00E664EA">
        <w:rPr>
          <w:sz w:val="16"/>
          <w:szCs w:val="24"/>
          <w:highlight w:val="green"/>
        </w:rPr>
        <w:t xml:space="preserve"> ‘</w:t>
      </w:r>
      <w:r w:rsidRPr="00E664EA">
        <w:rPr>
          <w:rStyle w:val="Emphasis"/>
          <w:sz w:val="24"/>
          <w:szCs w:val="24"/>
          <w:highlight w:val="green"/>
        </w:rPr>
        <w:t>greens’ the planet</w:t>
      </w:r>
      <w:r w:rsidRPr="00594C60">
        <w:rPr>
          <w:sz w:val="16"/>
          <w:szCs w:val="24"/>
        </w:rPr>
        <w:t xml:space="preserve"> </w:t>
      </w:r>
      <w:r w:rsidRPr="00E664EA">
        <w:rPr>
          <w:rStyle w:val="StyleUnderline"/>
          <w:sz w:val="24"/>
          <w:szCs w:val="24"/>
          <w:highlight w:val="green"/>
        </w:rPr>
        <w:t>and helps feed the</w:t>
      </w:r>
      <w:r w:rsidRPr="00E664EA">
        <w:rPr>
          <w:sz w:val="16"/>
          <w:szCs w:val="24"/>
          <w:highlight w:val="green"/>
        </w:rPr>
        <w:t xml:space="preserve"> </w:t>
      </w:r>
      <w:r w:rsidRPr="00E664EA">
        <w:rPr>
          <w:rStyle w:val="Emphasis"/>
          <w:sz w:val="24"/>
          <w:szCs w:val="24"/>
          <w:highlight w:val="green"/>
        </w:rPr>
        <w:t>growing human population</w:t>
      </w:r>
      <w:r w:rsidRPr="00E664EA">
        <w:rPr>
          <w:sz w:val="16"/>
          <w:szCs w:val="24"/>
          <w:highlight w:val="green"/>
        </w:rPr>
        <w:t>.”</w:t>
      </w:r>
    </w:p>
    <w:p w14:paraId="54C8525E" w14:textId="240CBC16" w:rsidR="00CB384A" w:rsidRDefault="00CB384A" w:rsidP="00CB384A">
      <w:pPr>
        <w:rPr>
          <w:sz w:val="16"/>
          <w:szCs w:val="24"/>
        </w:rPr>
      </w:pPr>
    </w:p>
    <w:p w14:paraId="17986CF7" w14:textId="4063BDD9" w:rsidR="00CB384A" w:rsidRDefault="00CB384A" w:rsidP="00CB384A">
      <w:pPr>
        <w:pStyle w:val="Heading3"/>
      </w:pPr>
      <w:r>
        <w:t>---Disease</w:t>
      </w:r>
    </w:p>
    <w:p w14:paraId="4D76F922" w14:textId="0A9222DE" w:rsidR="00F92B80" w:rsidRPr="00F92B80" w:rsidRDefault="00F92B80" w:rsidP="00F92B80">
      <w:pPr>
        <w:pStyle w:val="Heading4"/>
      </w:pPr>
      <w:proofErr w:type="gramStart"/>
      <w:r>
        <w:t>Non specific</w:t>
      </w:r>
      <w:proofErr w:type="gramEnd"/>
    </w:p>
    <w:p w14:paraId="2D00DC25" w14:textId="77777777" w:rsidR="00CB384A" w:rsidRDefault="00CB384A" w:rsidP="00CB384A">
      <w:pPr>
        <w:pStyle w:val="Heading4"/>
      </w:pPr>
      <w:r>
        <w:t>Disease doesn’t cause extinction</w:t>
      </w:r>
    </w:p>
    <w:p w14:paraId="150A3915" w14:textId="77777777" w:rsidR="00CB384A" w:rsidRPr="002A2828" w:rsidRDefault="00CB384A" w:rsidP="00CB384A">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443C929A" w14:textId="77777777" w:rsidR="00CB384A" w:rsidRPr="00CB384A" w:rsidRDefault="00CB384A" w:rsidP="00CB384A">
      <w:pPr>
        <w:rPr>
          <w:sz w:val="16"/>
        </w:rPr>
      </w:pPr>
      <w:r w:rsidRPr="002A2828">
        <w:rPr>
          <w:sz w:val="16"/>
        </w:rPr>
        <w:t xml:space="preserve">But when people ask me if I’m worried about infectious diseases, they’re often not asking about the threat to human lives; they’re asking </w:t>
      </w:r>
      <w:r w:rsidRPr="00CB384A">
        <w:rPr>
          <w:sz w:val="16"/>
        </w:rPr>
        <w:t xml:space="preserve">about the threat to human life. </w:t>
      </w:r>
      <w:r w:rsidRPr="00CB384A">
        <w:rPr>
          <w:u w:val="single"/>
        </w:rPr>
        <w:t>With each outbreak</w:t>
      </w:r>
      <w:r w:rsidRPr="00CB384A">
        <w:rPr>
          <w:sz w:val="16"/>
        </w:rPr>
        <w:t xml:space="preserve"> of a headline-grabbing emerging infectious disease </w:t>
      </w:r>
      <w:r w:rsidRPr="00CB384A">
        <w:rPr>
          <w:u w:val="single"/>
        </w:rPr>
        <w:t>comes</w:t>
      </w:r>
      <w:r w:rsidRPr="00CB384A">
        <w:rPr>
          <w:sz w:val="16"/>
        </w:rPr>
        <w:t xml:space="preserve"> a </w:t>
      </w:r>
      <w:r w:rsidRPr="00CB384A">
        <w:rPr>
          <w:u w:val="single"/>
        </w:rPr>
        <w:t>fear of</w:t>
      </w:r>
      <w:r w:rsidRPr="00CB384A">
        <w:rPr>
          <w:sz w:val="16"/>
        </w:rPr>
        <w:t xml:space="preserve"> </w:t>
      </w:r>
      <w:r w:rsidRPr="00CB384A">
        <w:rPr>
          <w:rStyle w:val="Emphasis"/>
        </w:rPr>
        <w:t>extinction</w:t>
      </w:r>
      <w:r w:rsidRPr="00CB384A">
        <w:rPr>
          <w:sz w:val="16"/>
        </w:rPr>
        <w:t xml:space="preserve"> itself. The fear envisions a large proportion of humans succumbing to infection, leaving no survivors or so few that the species can’t be sustained.</w:t>
      </w:r>
    </w:p>
    <w:p w14:paraId="62D0EBB8" w14:textId="77777777" w:rsidR="00CB384A" w:rsidRPr="00CB384A" w:rsidRDefault="00CB384A" w:rsidP="00CB384A">
      <w:pPr>
        <w:rPr>
          <w:sz w:val="16"/>
        </w:rPr>
      </w:pPr>
      <w:r w:rsidRPr="00CB384A">
        <w:rPr>
          <w:u w:val="single"/>
        </w:rPr>
        <w:t xml:space="preserve">I’m </w:t>
      </w:r>
      <w:r w:rsidRPr="00CB384A">
        <w:rPr>
          <w:rStyle w:val="Emphasis"/>
        </w:rPr>
        <w:t>not afraid</w:t>
      </w:r>
      <w:r w:rsidRPr="00CB384A">
        <w:rPr>
          <w:u w:val="single"/>
        </w:rPr>
        <w:t xml:space="preserve"> of this </w:t>
      </w:r>
      <w:r w:rsidRPr="00CB384A">
        <w:rPr>
          <w:rStyle w:val="Emphasis"/>
        </w:rPr>
        <w:t>apocalyptic scenario</w:t>
      </w:r>
      <w:r w:rsidRPr="00CB384A">
        <w:rPr>
          <w:sz w:val="16"/>
        </w:rPr>
        <w:t>, but I do understand the impulse. Worry about the end is a quintessentially human trait. Thankfully, so is our resilience.</w:t>
      </w:r>
    </w:p>
    <w:p w14:paraId="03EFE084" w14:textId="77777777" w:rsidR="00CB384A" w:rsidRPr="002A2828" w:rsidRDefault="00CB384A" w:rsidP="00CB384A">
      <w:pPr>
        <w:rPr>
          <w:sz w:val="16"/>
        </w:rPr>
      </w:pPr>
      <w:r w:rsidRPr="00CB384A">
        <w:rPr>
          <w:u w:val="single"/>
        </w:rPr>
        <w:t>For most of</w:t>
      </w:r>
      <w:r w:rsidRPr="00CB384A">
        <w:rPr>
          <w:sz w:val="16"/>
        </w:rPr>
        <w:t xml:space="preserve"> mankind’s </w:t>
      </w:r>
      <w:r w:rsidRPr="00CB384A">
        <w:rPr>
          <w:u w:val="single"/>
        </w:rPr>
        <w:t>history</w:t>
      </w:r>
      <w:r w:rsidRPr="00CB384A">
        <w:rPr>
          <w:sz w:val="16"/>
        </w:rPr>
        <w:t xml:space="preserve">, </w:t>
      </w:r>
      <w:r w:rsidRPr="00CB384A">
        <w:rPr>
          <w:u w:val="single"/>
        </w:rPr>
        <w:t>infectious diseases were the existential threat</w:t>
      </w:r>
      <w:r w:rsidRPr="00CB384A">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w:t>
      </w:r>
      <w:r w:rsidRPr="002A2828">
        <w:rPr>
          <w:sz w:val="16"/>
        </w:rPr>
        <w:t xml:space="preserve"> have killed half of all humans who have ever lived.</w:t>
      </w:r>
    </w:p>
    <w:p w14:paraId="2484E64C" w14:textId="77777777" w:rsidR="00CB384A" w:rsidRPr="002A2828" w:rsidRDefault="00CB384A" w:rsidP="00CB384A">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CB384A">
        <w:rPr>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w:t>
      </w:r>
      <w:r w:rsidRPr="00CB384A">
        <w:rPr>
          <w:u w:val="single"/>
        </w:rPr>
        <w:t xml:space="preserve">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1983A9E2" w14:textId="77777777" w:rsidR="00CB384A" w:rsidRPr="002A2828" w:rsidRDefault="00CB384A" w:rsidP="00CB384A">
      <w:pPr>
        <w:rPr>
          <w:sz w:val="16"/>
        </w:rPr>
      </w:pPr>
      <w:r w:rsidRPr="002A2828">
        <w:rPr>
          <w:sz w:val="16"/>
        </w:rPr>
        <w:t>So what would it take for a disease to wipe out humanity now?</w:t>
      </w:r>
    </w:p>
    <w:p w14:paraId="6B190663" w14:textId="77777777" w:rsidR="00CB384A" w:rsidRPr="002A2828" w:rsidRDefault="00CB384A" w:rsidP="00CB384A">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3A16E227" w14:textId="77777777" w:rsidR="00CB384A" w:rsidRPr="002A2828" w:rsidRDefault="00CB384A" w:rsidP="00CB384A">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w:t>
      </w:r>
      <w:r w:rsidRPr="00CB384A">
        <w:rPr>
          <w:sz w:val="16"/>
        </w:rPr>
        <w:t>from a known class of pathogens would, by definition, have family members that could serve as models for containment and countermeasures. The second would allow the hypothetical disease to spread without being detected by even the most astute clinicians.</w:t>
      </w:r>
    </w:p>
    <w:p w14:paraId="1AEEB216" w14:textId="77777777" w:rsidR="00CB384A" w:rsidRPr="002A2828" w:rsidRDefault="00CB384A" w:rsidP="00CB384A">
      <w:pPr>
        <w:rPr>
          <w:sz w:val="16"/>
        </w:rPr>
      </w:pPr>
      <w:r w:rsidRPr="002A2828">
        <w:rPr>
          <w:sz w:val="16"/>
        </w:rPr>
        <w:t xml:space="preserve">The three infectious </w:t>
      </w:r>
      <w:r w:rsidRPr="00F532F6">
        <w:rPr>
          <w:highlight w:val="cyan"/>
          <w:u w:val="single"/>
        </w:rPr>
        <w:t xml:space="preserve">diseases </w:t>
      </w:r>
      <w:r w:rsidRPr="00CB384A">
        <w:rPr>
          <w:u w:val="single"/>
        </w:rPr>
        <w:t>most likely to be</w:t>
      </w:r>
      <w:r w:rsidRPr="00CB384A">
        <w:rPr>
          <w:sz w:val="16"/>
        </w:rPr>
        <w:t xml:space="preserve"> considered </w:t>
      </w:r>
      <w:r w:rsidRPr="00CB384A">
        <w:rPr>
          <w:u w:val="single"/>
        </w:rPr>
        <w:t>extinction-level</w:t>
      </w:r>
      <w:r w:rsidRPr="00CB384A">
        <w:rPr>
          <w:sz w:val="16"/>
        </w:rPr>
        <w:t xml:space="preserve"> threats in the world today—influenza, HIV</w:t>
      </w:r>
      <w:r w:rsidRPr="002A2828">
        <w:rPr>
          <w:sz w:val="16"/>
        </w:rPr>
        <w:t>,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5232A725" w14:textId="77777777" w:rsidR="00CB384A" w:rsidRPr="002A2828" w:rsidRDefault="00CB384A" w:rsidP="00CB384A">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CB384A">
        <w:rPr>
          <w:u w:val="single"/>
        </w:rPr>
        <w:t>allows most people to live</w:t>
      </w:r>
      <w:r w:rsidRPr="00CB384A">
        <w:rPr>
          <w:sz w:val="16"/>
        </w:rPr>
        <w:t xml:space="preserve"> normally with the disease, and a substantial group of the population has genetic</w:t>
      </w:r>
      <w:r w:rsidRPr="002A2828">
        <w:rPr>
          <w:sz w:val="16"/>
        </w:rPr>
        <w:t xml:space="preserve">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7C431645" w14:textId="77777777" w:rsidR="00CB384A" w:rsidRPr="002A2828" w:rsidRDefault="00CB384A" w:rsidP="00CB384A">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34BA617C" w14:textId="77777777" w:rsidR="00CB384A" w:rsidRDefault="00CB384A" w:rsidP="00CB384A">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CB384A">
        <w:rPr>
          <w:u w:val="single"/>
        </w:rPr>
        <w:t xml:space="preserve">one of the most </w:t>
      </w:r>
      <w:r w:rsidRPr="00F532F6">
        <w:rPr>
          <w:highlight w:val="cyan"/>
          <w:u w:val="single"/>
        </w:rPr>
        <w:t>complex</w:t>
      </w:r>
      <w:r w:rsidRPr="002A2828">
        <w:rPr>
          <w:u w:val="single"/>
        </w:rPr>
        <w:t xml:space="preserve"> on the planet</w:t>
      </w:r>
      <w:r w:rsidRPr="00CB384A">
        <w:rPr>
          <w:u w:val="single"/>
        </w:rPr>
        <w:t>, even without the benefit of 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w:t>
      </w:r>
      <w:r w:rsidRPr="00CB384A">
        <w:rPr>
          <w:u w:val="single"/>
        </w:rPr>
        <w:t>amongst humans</w:t>
      </w:r>
      <w:r w:rsidRPr="00CB384A">
        <w:rPr>
          <w:sz w:val="16"/>
        </w:rPr>
        <w:t>—which open</w:t>
      </w:r>
      <w:r w:rsidRPr="002A2828">
        <w:rPr>
          <w:sz w:val="16"/>
        </w:rPr>
        <w:t xml:space="preserve"> up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CB384A">
        <w:rPr>
          <w:u w:val="single"/>
        </w:rPr>
        <w:t xml:space="preserve">will </w:t>
      </w:r>
      <w:r w:rsidRPr="00F532F6">
        <w:rPr>
          <w:highlight w:val="cyan"/>
          <w:u w:val="single"/>
        </w:rPr>
        <w:t xml:space="preserve">leave a </w:t>
      </w:r>
      <w:r w:rsidRPr="00CB384A">
        <w:rPr>
          <w:u w:val="single"/>
        </w:rPr>
        <w:t xml:space="preserve">large </w:t>
      </w:r>
      <w:r w:rsidRPr="00F532F6">
        <w:rPr>
          <w:highlight w:val="cyan"/>
          <w:u w:val="single"/>
        </w:rPr>
        <w:t>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6D3A94CE" w14:textId="77777777" w:rsidR="00CB384A" w:rsidRDefault="00CB384A" w:rsidP="00CB384A">
      <w:pPr>
        <w:pStyle w:val="Heading4"/>
      </w:pPr>
      <w:r>
        <w:t xml:space="preserve">No extinction from pandemics </w:t>
      </w:r>
    </w:p>
    <w:p w14:paraId="7B6B9CF7" w14:textId="77777777" w:rsidR="00CB384A" w:rsidRDefault="00CB384A" w:rsidP="00CB384A">
      <w:pPr>
        <w:pStyle w:val="ListParagraph"/>
        <w:numPr>
          <w:ilvl w:val="0"/>
          <w:numId w:val="20"/>
        </w:numPr>
      </w:pPr>
      <w:r>
        <w:t>Death rates as high as 50% didn’t collapse civilization</w:t>
      </w:r>
    </w:p>
    <w:p w14:paraId="6A71B2ED" w14:textId="77777777" w:rsidR="00CB384A" w:rsidRDefault="00CB384A" w:rsidP="00CB384A">
      <w:pPr>
        <w:pStyle w:val="ListParagraph"/>
        <w:numPr>
          <w:ilvl w:val="0"/>
          <w:numId w:val="20"/>
        </w:numPr>
      </w:pPr>
      <w:r>
        <w:t>Fossil fuel record caps risk at .1% per century</w:t>
      </w:r>
    </w:p>
    <w:p w14:paraId="26EA3066" w14:textId="77777777" w:rsidR="00CB384A" w:rsidRDefault="00CB384A" w:rsidP="00CB384A">
      <w:pPr>
        <w:pStyle w:val="ListParagraph"/>
        <w:numPr>
          <w:ilvl w:val="0"/>
          <w:numId w:val="20"/>
        </w:numPr>
      </w:pPr>
      <w:r>
        <w:t>health, sanitation, medicine, science, public health bodies, solve</w:t>
      </w:r>
    </w:p>
    <w:p w14:paraId="014F8E07" w14:textId="77777777" w:rsidR="00CB384A" w:rsidRDefault="00CB384A" w:rsidP="00CB384A">
      <w:pPr>
        <w:pStyle w:val="ListParagraph"/>
        <w:numPr>
          <w:ilvl w:val="0"/>
          <w:numId w:val="20"/>
        </w:numPr>
      </w:pPr>
      <w:r>
        <w:t xml:space="preserve">viruses can’t survive in all locations </w:t>
      </w:r>
    </w:p>
    <w:p w14:paraId="64085544" w14:textId="77777777" w:rsidR="00CB384A" w:rsidRPr="00BD0F1B" w:rsidRDefault="00CB384A" w:rsidP="00CB384A">
      <w:pPr>
        <w:pStyle w:val="ListParagraph"/>
        <w:numPr>
          <w:ilvl w:val="0"/>
          <w:numId w:val="20"/>
        </w:numPr>
      </w:pPr>
      <w:r>
        <w:t>refugee populations like tribes, remote researchers, submarine crews, solve</w:t>
      </w:r>
    </w:p>
    <w:p w14:paraId="2EBC10C9" w14:textId="77777777" w:rsidR="00CB384A" w:rsidRDefault="00CB384A" w:rsidP="00CB384A">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7FDCB05A" w14:textId="77777777" w:rsidR="00CB384A" w:rsidRPr="00BD0F1B" w:rsidRDefault="00CB384A" w:rsidP="00CB384A">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w:t>
      </w:r>
      <w:r w:rsidRPr="00CB384A">
        <w:rPr>
          <w:sz w:val="16"/>
        </w:rPr>
        <w:t xml:space="preserve">interconnected that </w:t>
      </w:r>
      <w:r w:rsidRPr="00CB384A">
        <w:rPr>
          <w:rStyle w:val="StyleUnderline"/>
        </w:rPr>
        <w:t>a truly global pandemic was possible.</w:t>
      </w:r>
      <w:r w:rsidRPr="00CB384A">
        <w:rPr>
          <w:sz w:val="16"/>
        </w:rPr>
        <w:t xml:space="preserve"> Near the end of the First</w:t>
      </w:r>
      <w:r w:rsidRPr="00BD0F1B">
        <w:rPr>
          <w:sz w:val="16"/>
        </w:rPr>
        <w:t xml:space="preserve">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CB384A">
        <w:rPr>
          <w:rStyle w:val="StyleUnderline"/>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CB384A">
        <w:rPr>
          <w:rStyle w:val="StyleUnderline"/>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longterm potential.15 </w:t>
      </w:r>
      <w:r w:rsidRPr="00CB384A">
        <w:rPr>
          <w:rStyle w:val="StyleUnderline"/>
        </w:rPr>
        <w:t>In the great</w:t>
      </w:r>
      <w:r w:rsidRPr="00BD0F1B">
        <w:rPr>
          <w:rStyle w:val="StyleUnderline"/>
        </w:rPr>
        <w:t xml:space="preserve"> </w:t>
      </w:r>
      <w:r w:rsidRPr="00F532F6">
        <w:rPr>
          <w:rStyle w:val="StyleUnderline"/>
          <w:highlight w:val="cyan"/>
        </w:rPr>
        <w:t>bubonic plagues</w:t>
      </w:r>
      <w:r w:rsidRPr="00BD0F1B">
        <w:rPr>
          <w:rStyle w:val="StyleUnderline"/>
        </w:rPr>
        <w:t xml:space="preserve"> </w:t>
      </w:r>
      <w:r w:rsidRPr="00CB384A">
        <w:rPr>
          <w:rStyle w:val="StyleUnderline"/>
        </w:rPr>
        <w:t>we saw civilization in the affected areas falter, but recover. The regional</w:t>
      </w:r>
      <w:r w:rsidRPr="00BD0F1B">
        <w:rPr>
          <w:rStyle w:val="StyleUnderline"/>
        </w:rPr>
        <w:t xml:space="preserve"> 25 to </w:t>
      </w:r>
      <w:r w:rsidRPr="00F532F6">
        <w:rPr>
          <w:rStyle w:val="Emphasis"/>
          <w:highlight w:val="cyan"/>
        </w:rPr>
        <w:t>50</w:t>
      </w:r>
      <w:r w:rsidRPr="00BD0F1B">
        <w:rPr>
          <w:rStyle w:val="Emphasis"/>
        </w:rPr>
        <w:t xml:space="preserve"> </w:t>
      </w:r>
      <w:r w:rsidRPr="00F532F6">
        <w:rPr>
          <w:rStyle w:val="Emphasis"/>
          <w:highlight w:val="cyan"/>
        </w:rPr>
        <w:t xml:space="preserve">percent death rate was not enough </w:t>
      </w:r>
      <w:r w:rsidRPr="00CB384A">
        <w:rPr>
          <w:rStyle w:val="Emphasis"/>
        </w:rPr>
        <w:t>to precipitate a continent-wide collapse of civilization</w:t>
      </w:r>
      <w:r w:rsidRPr="00CB384A">
        <w:rPr>
          <w:rStyle w:val="StyleUnderline"/>
        </w:rPr>
        <w:t>. It changed the relative fortunes of empires, and may have altered the course of history substantially, but if anything, it gives us reason</w:t>
      </w:r>
      <w:r w:rsidRPr="00BD0F1B">
        <w:rPr>
          <w:rStyle w:val="StyleUnderline"/>
        </w:rPr>
        <w:t xml:space="preserve"> to believe </w:t>
      </w:r>
      <w:r w:rsidRPr="00CB384A">
        <w:rPr>
          <w:rStyle w:val="StyleUnderline"/>
        </w:rPr>
        <w:t>that human civilization is likely to make it through future events with similar death rates, even if they were global in scale</w:t>
      </w:r>
      <w:r w:rsidRPr="00CB384A">
        <w:rPr>
          <w:sz w:val="16"/>
        </w:rPr>
        <w:t xml:space="preserve">. </w:t>
      </w:r>
      <w:r w:rsidRPr="00CB384A">
        <w:rPr>
          <w:rStyle w:val="StyleUnderline"/>
        </w:rPr>
        <w:t>The 1918 flu pandemic was remarkable in having very little apparent effect on the world’s development despite its global reach</w:t>
      </w:r>
      <w:r w:rsidRPr="00CB384A">
        <w:rPr>
          <w:sz w:val="16"/>
        </w:rPr>
        <w:t>. It looks like it was lost in the wake of the First World War, which despite a smaller death toll, seems to have had a much larger effect on the course of history.16 It is less clear what lesson to draw from the Columbian</w:t>
      </w:r>
      <w:r w:rsidRPr="00BD0F1B">
        <w:rPr>
          <w:sz w:val="16"/>
        </w:rPr>
        <w:t xml:space="preserve">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CB384A">
        <w:rPr>
          <w:rStyle w:val="StyleUnderline"/>
        </w:rPr>
        <w:t xml:space="preserve">We have a healthier population; improved </w:t>
      </w:r>
      <w:r w:rsidRPr="00F532F6">
        <w:rPr>
          <w:rStyle w:val="StyleUnderline"/>
          <w:highlight w:val="cyan"/>
        </w:rPr>
        <w:t>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w:t>
      </w:r>
      <w:r w:rsidRPr="00CB384A">
        <w:rPr>
          <w:rStyle w:val="StyleUnderline"/>
        </w:rPr>
        <w:t xml:space="preserve">because it requires the pathogen to be able to flourish </w:t>
      </w:r>
      <w:r w:rsidRPr="00CB384A">
        <w:rPr>
          <w:rStyle w:val="Emphasis"/>
        </w:rPr>
        <w:t>in a vast range</w:t>
      </w:r>
      <w:r w:rsidRPr="00CB384A">
        <w:rPr>
          <w:rStyle w:val="StyleUnderline"/>
        </w:rPr>
        <w:t xml:space="preserve"> of environments and to reach exceptio</w:t>
      </w:r>
      <w:r w:rsidRPr="00BD0F1B">
        <w:rPr>
          <w:rStyle w:val="StyleUnderline"/>
        </w:rPr>
        <w:t xml:space="preserve">nally </w:t>
      </w:r>
      <w:r w:rsidRPr="00F532F6">
        <w:rPr>
          <w:rStyle w:val="Emphasis"/>
          <w:highlight w:val="cyan"/>
        </w:rPr>
        <w:t>isolated populations</w:t>
      </w:r>
      <w:r w:rsidRPr="00BD0F1B">
        <w:rPr>
          <w:rStyle w:val="StyleUnderline"/>
        </w:rPr>
        <w:t xml:space="preserve"> </w:t>
      </w:r>
      <w:r w:rsidRPr="00CB384A">
        <w:rPr>
          <w:rStyle w:val="StyleUnderline"/>
        </w:rPr>
        <w:t>such a</w:t>
      </w:r>
      <w:r w:rsidRPr="00F532F6">
        <w:rPr>
          <w:rStyle w:val="StyleUnderline"/>
          <w:highlight w:val="cyan"/>
        </w:rPr>
        <w:t>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Antarctic researchers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654D17E1" w14:textId="77777777" w:rsidR="00CB384A" w:rsidRPr="00CB384A" w:rsidRDefault="00CB384A" w:rsidP="00CB384A"/>
    <w:sectPr w:rsidR="00CB384A" w:rsidRPr="00CB38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3A644" w14:textId="77777777" w:rsidR="00180185" w:rsidRDefault="00180185" w:rsidP="00B96DF7">
      <w:pPr>
        <w:spacing w:after="0" w:line="240" w:lineRule="auto"/>
      </w:pPr>
      <w:r>
        <w:separator/>
      </w:r>
    </w:p>
  </w:endnote>
  <w:endnote w:type="continuationSeparator" w:id="0">
    <w:p w14:paraId="23C81025" w14:textId="77777777" w:rsidR="00180185" w:rsidRDefault="00180185" w:rsidP="00B9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9D6C1" w14:textId="77777777" w:rsidR="00180185" w:rsidRDefault="00180185" w:rsidP="00B96DF7">
      <w:pPr>
        <w:spacing w:after="0" w:line="240" w:lineRule="auto"/>
      </w:pPr>
      <w:r>
        <w:separator/>
      </w:r>
    </w:p>
  </w:footnote>
  <w:footnote w:type="continuationSeparator" w:id="0">
    <w:p w14:paraId="3F318B6C" w14:textId="77777777" w:rsidR="00180185" w:rsidRDefault="00180185" w:rsidP="00B96DF7">
      <w:pPr>
        <w:spacing w:after="0" w:line="240" w:lineRule="auto"/>
      </w:pPr>
      <w:r>
        <w:continuationSeparator/>
      </w:r>
    </w:p>
  </w:footnote>
  <w:footnote w:id="1">
    <w:p w14:paraId="1489E0A4" w14:textId="77777777" w:rsidR="00B96DF7" w:rsidRDefault="00B96DF7" w:rsidP="00B96DF7">
      <w:pPr>
        <w:pStyle w:val="FootnoteText"/>
      </w:pPr>
      <w:r>
        <w:rPr>
          <w:rStyle w:val="FootnoteReference"/>
        </w:rPr>
        <w:footnoteRef/>
      </w:r>
      <w:r>
        <w:t xml:space="preserve"> </w:t>
      </w:r>
      <w:r w:rsidRPr="00C02AA6">
        <w:t>https://theconversation.com/how-many-states-and-provinces-are-in-the-world-157847#:~:text=There%20are%20195%20national%20governments,not%20recognized%20by%20the%20U.N.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0C6B17"/>
    <w:multiLevelType w:val="hybridMultilevel"/>
    <w:tmpl w:val="2BD8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3E2EF3"/>
    <w:multiLevelType w:val="hybridMultilevel"/>
    <w:tmpl w:val="A814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85CD6"/>
    <w:multiLevelType w:val="hybridMultilevel"/>
    <w:tmpl w:val="EFBA6562"/>
    <w:lvl w:ilvl="0" w:tplc="99561E8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A2351"/>
    <w:multiLevelType w:val="hybridMultilevel"/>
    <w:tmpl w:val="0AD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4E7931"/>
    <w:multiLevelType w:val="hybridMultilevel"/>
    <w:tmpl w:val="84A67ADA"/>
    <w:lvl w:ilvl="0" w:tplc="6B70485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0721C9"/>
    <w:multiLevelType w:val="hybridMultilevel"/>
    <w:tmpl w:val="BA6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8"/>
  </w:num>
  <w:num w:numId="13">
    <w:abstractNumId w:val="15"/>
  </w:num>
  <w:num w:numId="14">
    <w:abstractNumId w:val="14"/>
  </w:num>
  <w:num w:numId="15">
    <w:abstractNumId w:val="19"/>
  </w:num>
  <w:num w:numId="16">
    <w:abstractNumId w:val="12"/>
  </w:num>
  <w:num w:numId="17">
    <w:abstractNumId w:val="17"/>
  </w:num>
  <w:num w:numId="18">
    <w:abstractNumId w:val="13"/>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96DF7"/>
    <w:rsid w:val="000139A3"/>
    <w:rsid w:val="00013B49"/>
    <w:rsid w:val="00060BEC"/>
    <w:rsid w:val="000A6BA8"/>
    <w:rsid w:val="00100833"/>
    <w:rsid w:val="00104529"/>
    <w:rsid w:val="00105942"/>
    <w:rsid w:val="00107396"/>
    <w:rsid w:val="001213F9"/>
    <w:rsid w:val="00122150"/>
    <w:rsid w:val="00144A4C"/>
    <w:rsid w:val="00176AB0"/>
    <w:rsid w:val="00177B7D"/>
    <w:rsid w:val="00180185"/>
    <w:rsid w:val="0018322D"/>
    <w:rsid w:val="001B5776"/>
    <w:rsid w:val="001E527A"/>
    <w:rsid w:val="001F78CE"/>
    <w:rsid w:val="00251FC7"/>
    <w:rsid w:val="00273F03"/>
    <w:rsid w:val="002855A7"/>
    <w:rsid w:val="002B146A"/>
    <w:rsid w:val="002B5E17"/>
    <w:rsid w:val="00301AD3"/>
    <w:rsid w:val="00313742"/>
    <w:rsid w:val="00315690"/>
    <w:rsid w:val="00316B75"/>
    <w:rsid w:val="00320AC2"/>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0E7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6DF7"/>
    <w:rsid w:val="00BD6238"/>
    <w:rsid w:val="00BF593B"/>
    <w:rsid w:val="00BF773A"/>
    <w:rsid w:val="00BF7E81"/>
    <w:rsid w:val="00C0729B"/>
    <w:rsid w:val="00C13773"/>
    <w:rsid w:val="00C17CC8"/>
    <w:rsid w:val="00C83417"/>
    <w:rsid w:val="00C9604F"/>
    <w:rsid w:val="00CA19AA"/>
    <w:rsid w:val="00CA3158"/>
    <w:rsid w:val="00CB384A"/>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2B80"/>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B9D"/>
  <w15:chartTrackingRefBased/>
  <w15:docId w15:val="{1007F5CC-2379-4C76-A45D-DF3F0414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6DF7"/>
    <w:rPr>
      <w:rFonts w:ascii="Calibri" w:hAnsi="Calibri" w:cs="Calibri"/>
    </w:rPr>
  </w:style>
  <w:style w:type="paragraph" w:styleId="Heading1">
    <w:name w:val="heading 1"/>
    <w:aliases w:val="Pocket"/>
    <w:basedOn w:val="Normal"/>
    <w:next w:val="Normal"/>
    <w:link w:val="Heading1Char"/>
    <w:qFormat/>
    <w:rsid w:val="00B96D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6D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6D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B96DF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96D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DF7"/>
  </w:style>
  <w:style w:type="character" w:customStyle="1" w:styleId="Heading1Char">
    <w:name w:val="Heading 1 Char"/>
    <w:aliases w:val="Pocket Char"/>
    <w:basedOn w:val="DefaultParagraphFont"/>
    <w:link w:val="Heading1"/>
    <w:rsid w:val="00B96D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6D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6DF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96DF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B96D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6DF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B96DF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
    <w:basedOn w:val="DefaultParagraphFont"/>
    <w:link w:val="NoSpacing"/>
    <w:uiPriority w:val="99"/>
    <w:unhideWhenUsed/>
    <w:rsid w:val="00B96DF7"/>
    <w:rPr>
      <w:color w:val="auto"/>
      <w:u w:val="none"/>
    </w:rPr>
  </w:style>
  <w:style w:type="character" w:styleId="FollowedHyperlink">
    <w:name w:val="FollowedHyperlink"/>
    <w:basedOn w:val="DefaultParagraphFont"/>
    <w:uiPriority w:val="99"/>
    <w:semiHidden/>
    <w:unhideWhenUsed/>
    <w:rsid w:val="00B96DF7"/>
    <w:rPr>
      <w:color w:val="auto"/>
      <w:u w:val="none"/>
    </w:rPr>
  </w:style>
  <w:style w:type="paragraph" w:customStyle="1" w:styleId="textbold">
    <w:name w:val="text bold"/>
    <w:basedOn w:val="Normal"/>
    <w:link w:val="Emphasis"/>
    <w:uiPriority w:val="7"/>
    <w:qFormat/>
    <w:rsid w:val="00B96DF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B96DF7"/>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96DF7"/>
    <w:pPr>
      <w:spacing w:after="0" w:line="240" w:lineRule="auto"/>
    </w:pPr>
    <w:rPr>
      <w:rFonts w:eastAsiaTheme="minorEastAsia"/>
      <w:sz w:val="26"/>
      <w:szCs w:val="24"/>
      <w:u w:val="single"/>
    </w:rPr>
  </w:style>
  <w:style w:type="paragraph" w:customStyle="1" w:styleId="UnderlinePara">
    <w:name w:val="Underline Para"/>
    <w:basedOn w:val="Normal"/>
    <w:uiPriority w:val="6"/>
    <w:qFormat/>
    <w:rsid w:val="00B96DF7"/>
    <w:pPr>
      <w:widowControl w:val="0"/>
      <w:suppressAutoHyphens/>
      <w:spacing w:after="200" w:line="256" w:lineRule="auto"/>
      <w:contextualSpacing/>
    </w:pPr>
    <w:rPr>
      <w:rFonts w:asciiTheme="minorHAnsi" w:hAnsiTheme="minorHAnsi" w:cstheme="minorBidi"/>
      <w:sz w:val="26"/>
      <w:u w:val="single"/>
    </w:rPr>
  </w:style>
  <w:style w:type="paragraph" w:styleId="ListParagraph">
    <w:name w:val="List Paragraph"/>
    <w:aliases w:val="6 font"/>
    <w:basedOn w:val="Normal"/>
    <w:uiPriority w:val="99"/>
    <w:unhideWhenUsed/>
    <w:qFormat/>
    <w:rsid w:val="00B96DF7"/>
    <w:pPr>
      <w:ind w:left="720"/>
      <w:contextualSpacing/>
    </w:pPr>
  </w:style>
  <w:style w:type="paragraph" w:customStyle="1" w:styleId="Emphasize">
    <w:name w:val="Emphasize"/>
    <w:basedOn w:val="Normal"/>
    <w:uiPriority w:val="7"/>
    <w:qFormat/>
    <w:rsid w:val="00B96DF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FootnoteText">
    <w:name w:val="footnote text"/>
    <w:basedOn w:val="Normal"/>
    <w:link w:val="FootnoteTextChar"/>
    <w:uiPriority w:val="99"/>
    <w:semiHidden/>
    <w:unhideWhenUsed/>
    <w:rsid w:val="00B96D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6DF7"/>
    <w:rPr>
      <w:rFonts w:ascii="Calibri" w:hAnsi="Calibri" w:cs="Calibri"/>
      <w:sz w:val="20"/>
      <w:szCs w:val="20"/>
    </w:rPr>
  </w:style>
  <w:style w:type="character" w:styleId="FootnoteReference">
    <w:name w:val="footnote reference"/>
    <w:basedOn w:val="DefaultParagraphFont"/>
    <w:uiPriority w:val="99"/>
    <w:semiHidden/>
    <w:unhideWhenUsed/>
    <w:rsid w:val="00B96DF7"/>
    <w:rPr>
      <w:vertAlign w:val="superscript"/>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B96D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B96D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UNDERLINE,Bold Underlined,Cites and Cards,title,Block Heading"/>
    <w:basedOn w:val="Normal"/>
    <w:next w:val="Normal"/>
    <w:link w:val="TitleChar1"/>
    <w:autoRedefine/>
    <w:uiPriority w:val="6"/>
    <w:qFormat/>
    <w:rsid w:val="00F92B80"/>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link w:val="Title"/>
    <w:uiPriority w:val="6"/>
    <w:rsid w:val="00F92B8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reignpolicy.com/2020/05/13/coronavirus-pandemic-depression-economy-world-wa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ney.howstuffworks.com/strike.htm" TargetMode="External"/><Relationship Id="rId17" Type="http://schemas.openxmlformats.org/officeDocument/2006/relationships/hyperlink" Target="http://www.forbes.com/sites/peterferrara/2014/02/24/the-period-of-no-global-warming-will-soon-be-longer-than-the-period-of-actual-global-warming/" TargetMode="External"/><Relationship Id="rId2" Type="http://schemas.openxmlformats.org/officeDocument/2006/relationships/numbering" Target="numbering.xml"/><Relationship Id="rId16" Type="http://schemas.openxmlformats.org/officeDocument/2006/relationships/hyperlink" Target="https://www.investors.com/politics/editorials/global-warming-computer-models-co2-emis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books/food-or-war/food-as-an-existential-risk/8C45279588CD572FE805B7E240DE7368" TargetMode="External"/><Relationship Id="rId5" Type="http://schemas.openxmlformats.org/officeDocument/2006/relationships/webSettings" Target="webSettings.xml"/><Relationship Id="rId15" Type="http://schemas.openxmlformats.org/officeDocument/2006/relationships/hyperlink" Target="https://www.wsj.com/articles/ignore-the-fake-climate-debate-11579795816" TargetMode="External"/><Relationship Id="rId10" Type="http://schemas.openxmlformats.org/officeDocument/2006/relationships/hyperlink" Target="https://valorinternational.globo.com/agribusiness/news/2021/07/05/brazil-to-remain-world-leader-in-food-supply-oecd-and-fao-say.g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ps.fas.usda.gov/newgainapi/api/report/downloadreportbyfilename?filename=Economic%20Impact%20of%20the%20Brazilian%20Trucker%20Strike_Brasilia_Brazil_7-3-2018.pdf" TargetMode="External"/><Relationship Id="rId14" Type="http://schemas.openxmlformats.org/officeDocument/2006/relationships/hyperlink" Target="https://www.researchgate.net/publication/278396883_Searching_for_non-aggressive_target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25311</Words>
  <Characters>144275</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4</cp:revision>
  <dcterms:created xsi:type="dcterms:W3CDTF">2021-12-04T16:33:00Z</dcterms:created>
  <dcterms:modified xsi:type="dcterms:W3CDTF">2021-12-05T01:08:00Z</dcterms:modified>
</cp:coreProperties>
</file>