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1C49" w14:textId="156F5130" w:rsidR="00A95652" w:rsidRDefault="006C315D" w:rsidP="006C315D">
      <w:pPr>
        <w:pStyle w:val="Heading1"/>
      </w:pPr>
      <w:r>
        <w:t>1NC R2 UT</w:t>
      </w:r>
    </w:p>
    <w:p w14:paraId="7200E2F0" w14:textId="75906203" w:rsidR="006C315D" w:rsidRDefault="00D5504F" w:rsidP="006C315D">
      <w:pPr>
        <w:pStyle w:val="Heading3"/>
      </w:pPr>
      <w:r>
        <w:t>1</w:t>
      </w:r>
      <w:r w:rsidR="006C315D">
        <w:t xml:space="preserve"> – Air Strikes PIC</w:t>
      </w:r>
    </w:p>
    <w:p w14:paraId="52E8FF06" w14:textId="689B99C5" w:rsidR="006C315D" w:rsidRDefault="006C315D" w:rsidP="006C315D">
      <w:pPr>
        <w:pStyle w:val="Heading4"/>
      </w:pPr>
      <w:r>
        <w:t>Text: A just government ought to recognize the unconditional right of workers to strike except for air traffic workers.</w:t>
      </w:r>
    </w:p>
    <w:p w14:paraId="34670C02" w14:textId="704482B6" w:rsidR="006C315D" w:rsidRDefault="006C315D" w:rsidP="006C315D"/>
    <w:p w14:paraId="0F578618" w14:textId="51ECDB78" w:rsidR="006C315D" w:rsidRDefault="006C315D" w:rsidP="006C315D">
      <w:pPr>
        <w:pStyle w:val="Heading4"/>
      </w:pPr>
      <w:r>
        <w:t>It competes – unconditional means “not conditional or limited: absolute” as per merriam webster</w:t>
      </w:r>
    </w:p>
    <w:p w14:paraId="06AC6E07" w14:textId="3E1F7897" w:rsidR="006C315D" w:rsidRDefault="006C315D" w:rsidP="006C315D">
      <w:hyperlink r:id="rId6" w:history="1">
        <w:r w:rsidRPr="00EF1D7F">
          <w:rPr>
            <w:rStyle w:val="Hyperlink"/>
          </w:rPr>
          <w:t>https://www.merriam-webster.com/dictionary/unconditional</w:t>
        </w:r>
      </w:hyperlink>
    </w:p>
    <w:p w14:paraId="6D46A58C" w14:textId="77777777" w:rsidR="006C315D" w:rsidRPr="006C315D" w:rsidRDefault="006C315D" w:rsidP="006C315D"/>
    <w:p w14:paraId="3E02A609" w14:textId="77777777" w:rsidR="006C315D" w:rsidRPr="00CA29F1" w:rsidRDefault="006C315D" w:rsidP="006C315D">
      <w:pPr>
        <w:pStyle w:val="Heading4"/>
      </w:pPr>
      <w:r>
        <w:t xml:space="preserve">Low Air Traffic Strikes now due to </w:t>
      </w:r>
      <w:r>
        <w:rPr>
          <w:u w:val="single"/>
        </w:rPr>
        <w:t>lack</w:t>
      </w:r>
      <w:r>
        <w:t xml:space="preserve"> of Right to Strike – the plan reverses </w:t>
      </w:r>
      <w:r>
        <w:rPr>
          <w:u w:val="single"/>
        </w:rPr>
        <w:t>penalties</w:t>
      </w:r>
      <w:r>
        <w:t>.</w:t>
      </w:r>
    </w:p>
    <w:p w14:paraId="06A8895B" w14:textId="77777777" w:rsidR="006C315D" w:rsidRPr="00CA29F1" w:rsidRDefault="006C315D" w:rsidP="006C315D">
      <w:r w:rsidRPr="00CA29F1">
        <w:rPr>
          <w:rStyle w:val="Style13ptBold"/>
        </w:rPr>
        <w:t>Youn 19</w:t>
      </w:r>
      <w:r>
        <w:t xml:space="preserve"> </w:t>
      </w:r>
      <w:r w:rsidRPr="00CA29F1">
        <w:t>Soo Youn 1-22-2019 "Why TSA and FAA workers can't just go on strike to end the shutdown"</w:t>
      </w:r>
      <w:r>
        <w:t xml:space="preserve"> </w:t>
      </w:r>
      <w:hyperlink r:id="rId7" w:history="1">
        <w:r w:rsidRPr="00425248">
          <w:rPr>
            <w:rStyle w:val="Hyperlink"/>
          </w:rPr>
          <w:t>https://abcnews.go.com/US/tsa-faa-workers-strike-end-shutdown/story?id=60540070</w:t>
        </w:r>
      </w:hyperlink>
      <w:r>
        <w:t xml:space="preserve"> (Freelance Journalist)//Elmer </w:t>
      </w:r>
    </w:p>
    <w:p w14:paraId="0AAA129F" w14:textId="77777777" w:rsidR="006C315D" w:rsidRDefault="006C315D" w:rsidP="006C315D">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attention.https://t.co/N4nio3yudz — Joe Madison (@MadisonSiriusXM) January 22, 2019 </w:t>
      </w:r>
      <w:r w:rsidRPr="00983FF5">
        <w:rPr>
          <w:u w:val="single"/>
        </w:rPr>
        <w:t xml:space="preserve">But </w:t>
      </w:r>
      <w:r w:rsidRPr="00BD1BFD">
        <w:rPr>
          <w:b/>
          <w:sz w:val="26"/>
          <w:highlight w:val="green"/>
          <w:u w:val="single"/>
          <w:bdr w:val="single" w:sz="18" w:space="0" w:color="auto"/>
        </w:rPr>
        <w:t xml:space="preserve">striking is illegal for federal workers. </w:t>
      </w:r>
      <w:r w:rsidRPr="00983FF5">
        <w:rPr>
          <w:u w:val="single"/>
        </w:rPr>
        <w:t xml:space="preserve">"Federal employees are </w:t>
      </w:r>
      <w:r w:rsidRPr="00BD1BFD">
        <w:rPr>
          <w:b/>
          <w:sz w:val="26"/>
          <w:highlight w:val="green"/>
          <w:u w:val="single"/>
        </w:rPr>
        <w:t>governed</w:t>
      </w:r>
      <w:r w:rsidRPr="00BD1BFD">
        <w:rPr>
          <w:highlight w:val="green"/>
          <w:u w:val="single"/>
        </w:rPr>
        <w:t xml:space="preserve"> </w:t>
      </w:r>
      <w:r w:rsidRPr="00983FF5">
        <w:rPr>
          <w:u w:val="single"/>
        </w:rPr>
        <w:t xml:space="preserve">chiefly </w:t>
      </w:r>
      <w:r w:rsidRPr="00BD1BFD">
        <w:rPr>
          <w:b/>
          <w:sz w:val="26"/>
          <w:highlight w:val="green"/>
          <w:u w:val="single"/>
        </w:rPr>
        <w:t>by</w:t>
      </w:r>
      <w:r w:rsidRPr="00BD1BFD">
        <w:rPr>
          <w:highlight w:val="green"/>
          <w:u w:val="single"/>
        </w:rPr>
        <w:t xml:space="preserve"> </w:t>
      </w:r>
      <w:r w:rsidRPr="00983FF5">
        <w:rPr>
          <w:u w:val="single"/>
        </w:rPr>
        <w:t xml:space="preserve">the </w:t>
      </w:r>
      <w:r w:rsidRPr="00BD1BFD">
        <w:rPr>
          <w:b/>
          <w:sz w:val="26"/>
          <w:highlight w:val="green"/>
          <w:u w:val="single"/>
        </w:rPr>
        <w:t>F</w:t>
      </w:r>
      <w:r w:rsidRPr="00983FF5">
        <w:rPr>
          <w:u w:val="single"/>
        </w:rPr>
        <w:t xml:space="preserve">ederal </w:t>
      </w:r>
      <w:r w:rsidRPr="00BD1BFD">
        <w:rPr>
          <w:b/>
          <w:sz w:val="26"/>
          <w:highlight w:val="green"/>
          <w:u w:val="single"/>
        </w:rPr>
        <w:t>S</w:t>
      </w:r>
      <w:r w:rsidRPr="00983FF5">
        <w:rPr>
          <w:u w:val="single"/>
        </w:rPr>
        <w:t xml:space="preserve">ervice </w:t>
      </w:r>
      <w:r w:rsidRPr="00BD1BFD">
        <w:rPr>
          <w:b/>
          <w:sz w:val="26"/>
          <w:highlight w:val="green"/>
          <w:u w:val="single"/>
        </w:rPr>
        <w:t>L</w:t>
      </w:r>
      <w:r w:rsidRPr="00983FF5">
        <w:rPr>
          <w:u w:val="single"/>
        </w:rPr>
        <w:t xml:space="preserve">abor </w:t>
      </w:r>
      <w:r w:rsidRPr="00BD1BFD">
        <w:rPr>
          <w:b/>
          <w:sz w:val="26"/>
          <w:highlight w:val="green"/>
          <w:u w:val="single"/>
        </w:rPr>
        <w:t>M</w:t>
      </w:r>
      <w:r w:rsidRPr="00983FF5">
        <w:rPr>
          <w:u w:val="single"/>
        </w:rPr>
        <w:t xml:space="preserve">anagement </w:t>
      </w:r>
      <w:r w:rsidRPr="00BD1BFD">
        <w:rPr>
          <w:b/>
          <w:sz w:val="26"/>
          <w:highlight w:val="green"/>
          <w:u w:val="single"/>
        </w:rPr>
        <w:t>R</w:t>
      </w:r>
      <w:r w:rsidRPr="00983FF5">
        <w:rPr>
          <w:u w:val="single"/>
        </w:rPr>
        <w:t xml:space="preserve">elations </w:t>
      </w:r>
      <w:r w:rsidRPr="00BD1BFD">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Andrias told ABC News in an email. Moreover, the act </w:t>
      </w:r>
      <w:r w:rsidRPr="00BD1BFD">
        <w:rPr>
          <w:b/>
          <w:sz w:val="26"/>
          <w:highlight w:val="green"/>
          <w:u w:val="single"/>
        </w:rPr>
        <w:t>bars workers from getting a future federal government</w:t>
      </w:r>
      <w:r w:rsidRPr="00BD1BFD">
        <w:rPr>
          <w:sz w:val="16"/>
          <w:highlight w:val="green"/>
        </w:rPr>
        <w:t xml:space="preserve"> </w:t>
      </w:r>
      <w:r w:rsidRPr="00983FF5">
        <w:rPr>
          <w:sz w:val="16"/>
        </w:rPr>
        <w:t xml:space="preserve">job "if he or she 'participates in a strike, or asserts the right to strike against the Government of the United States," Andrias added, quoting the act. </w:t>
      </w:r>
      <w:r w:rsidRPr="00BD1BFD">
        <w:rPr>
          <w:b/>
          <w:sz w:val="26"/>
          <w:highlight w:val="green"/>
          <w:u w:val="single"/>
        </w:rPr>
        <w:t>For many air traffic controllers</w:t>
      </w:r>
      <w:r w:rsidRPr="00983FF5">
        <w:rPr>
          <w:sz w:val="16"/>
        </w:rPr>
        <w:t xml:space="preserve">, whose ranks are already at 30-year lows, </w:t>
      </w:r>
      <w:r w:rsidRPr="00BD1BFD">
        <w:rPr>
          <w:b/>
          <w:sz w:val="26"/>
          <w:highlight w:val="green"/>
          <w:u w:val="single"/>
        </w:rPr>
        <w:t xml:space="preserve">the last strike </w:t>
      </w:r>
      <w:r w:rsidRPr="00BD1BFD">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BD1BFD">
        <w:rPr>
          <w:b/>
          <w:sz w:val="26"/>
          <w:highlight w:val="green"/>
          <w:u w:val="single"/>
        </w:rPr>
        <w:t>1981</w:t>
      </w:r>
      <w:r w:rsidRPr="00983FF5">
        <w:rPr>
          <w:u w:val="single"/>
        </w:rPr>
        <w:t xml:space="preserve">, nearly </w:t>
      </w:r>
      <w:r w:rsidRPr="00BD1BFD">
        <w:rPr>
          <w:b/>
          <w:sz w:val="26"/>
          <w:highlight w:val="green"/>
          <w:u w:val="single"/>
        </w:rPr>
        <w:t>13,000 controllers walked out</w:t>
      </w:r>
      <w:r w:rsidRPr="00BD1BFD">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BD1BFD">
        <w:rPr>
          <w:b/>
          <w:sz w:val="26"/>
          <w:highlight w:val="green"/>
          <w:u w:val="single"/>
        </w:rPr>
        <w:t>Reagan</w:t>
      </w:r>
      <w:r w:rsidRPr="00BD1BFD">
        <w:rPr>
          <w:highlight w:val="green"/>
          <w:u w:val="single"/>
        </w:rPr>
        <w:t xml:space="preserve"> </w:t>
      </w:r>
      <w:r w:rsidRPr="00BD1BFD">
        <w:rPr>
          <w:b/>
          <w:sz w:val="26"/>
          <w:highlight w:val="green"/>
          <w:u w:val="single"/>
        </w:rPr>
        <w:t>fired 11,000 controllers</w:t>
      </w:r>
      <w:r w:rsidRPr="00BD1BFD">
        <w:rPr>
          <w:highlight w:val="green"/>
          <w:u w:val="single"/>
        </w:rPr>
        <w:t xml:space="preserve"> </w:t>
      </w:r>
      <w:r w:rsidRPr="00983FF5">
        <w:rPr>
          <w:u w:val="single"/>
        </w:rPr>
        <w:t xml:space="preserve">within days and the </w:t>
      </w:r>
      <w:r w:rsidRPr="00BD1BFD">
        <w:rPr>
          <w:b/>
          <w:sz w:val="26"/>
          <w:highlight w:val="green"/>
          <w:u w:val="single"/>
        </w:rPr>
        <w:t>union was decertified</w:t>
      </w:r>
      <w:r w:rsidRPr="00983FF5">
        <w:rPr>
          <w:u w:val="single"/>
        </w:rPr>
        <w:t xml:space="preserve">. Reagan also instituted </w:t>
      </w:r>
      <w:r w:rsidRPr="00BD1BFD">
        <w:rPr>
          <w:b/>
          <w:sz w:val="26"/>
          <w:highlight w:val="green"/>
          <w:u w:val="single"/>
          <w:bdr w:val="single" w:sz="18" w:space="0" w:color="auto"/>
        </w:rPr>
        <w:t>a lifetime ban</w:t>
      </w:r>
      <w:r w:rsidRPr="00BD1BFD">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McCartin told ABC News. There's also a mandatory retirement age of 56. "That's more than 13 years," McCartin, who wrote a book about the PATCO strike, explained. "Many were not interested in coming back." </w:t>
      </w:r>
      <w:r w:rsidRPr="00BD1BFD">
        <w:rPr>
          <w:b/>
          <w:sz w:val="26"/>
          <w:highlight w:val="green"/>
          <w:u w:val="single"/>
        </w:rPr>
        <w:t>Were they to strike</w:t>
      </w:r>
      <w:r w:rsidRPr="00BD1BFD">
        <w:rPr>
          <w:highlight w:val="green"/>
          <w:u w:val="single"/>
        </w:rPr>
        <w:t xml:space="preserve"> </w:t>
      </w:r>
      <w:r w:rsidRPr="00983FF5">
        <w:rPr>
          <w:u w:val="single"/>
        </w:rPr>
        <w:t xml:space="preserve">today, </w:t>
      </w:r>
      <w:r w:rsidRPr="00BD1BFD">
        <w:rPr>
          <w:b/>
          <w:sz w:val="26"/>
          <w:highlight w:val="green"/>
          <w:u w:val="single"/>
        </w:rPr>
        <w:t>federal workers could face prosecution and even jail time</w:t>
      </w:r>
      <w:r w:rsidRPr="00983FF5">
        <w:rPr>
          <w:u w:val="single"/>
        </w:rPr>
        <w:t xml:space="preserve">. "While the clear majority of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(i) you can be fired and (ii) you and your union can be fined. But in addition to that, you can be jailed for striking against the federal government. And indeed, a number of the PATCO strikers were back in the early 1980s," Slater explained. The suggestion of a strike, or another way to walk off the job, is something Nick Daniels, president of the National Air Traffic Controller’s Association (NATCO) Fort Worth Center's chapter hears a lot. But as a union leader, he's well aware of the penalties</w:t>
      </w:r>
      <w:r w:rsidRPr="00983FF5">
        <w:rPr>
          <w:sz w:val="16"/>
        </w:rPr>
        <w:t>.</w:t>
      </w:r>
    </w:p>
    <w:p w14:paraId="399917D5" w14:textId="77777777" w:rsidR="006C315D" w:rsidRDefault="006C315D" w:rsidP="006C315D">
      <w:pPr>
        <w:pStyle w:val="Heading4"/>
      </w:pPr>
      <w:r>
        <w:t xml:space="preserve">Trade is </w:t>
      </w:r>
      <w:r>
        <w:rPr>
          <w:u w:val="single"/>
        </w:rPr>
        <w:t>rebounding now</w:t>
      </w:r>
      <w:r>
        <w:t>.</w:t>
      </w:r>
    </w:p>
    <w:p w14:paraId="41341774" w14:textId="77777777" w:rsidR="006C315D" w:rsidRPr="004511A9" w:rsidRDefault="006C315D" w:rsidP="006C315D">
      <w:r w:rsidRPr="004511A9">
        <w:rPr>
          <w:rStyle w:val="Style13ptBold"/>
        </w:rPr>
        <w:t>Wood 9-16</w:t>
      </w:r>
      <w:r>
        <w:t xml:space="preserve"> Laura Wood 9-16-2021 “Global Terminal Tractor Market (2021 to 2026) - Advancements in Terminal Tractors Presents Opportunities” </w:t>
      </w:r>
      <w:hyperlink r:id="rId8"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06748527" w14:textId="77777777" w:rsidR="006C315D" w:rsidRPr="004511A9" w:rsidRDefault="006C315D" w:rsidP="006C315D">
      <w:pPr>
        <w:rPr>
          <w:sz w:val="16"/>
        </w:rPr>
      </w:pPr>
      <w:r w:rsidRPr="004511A9">
        <w:rPr>
          <w:sz w:val="16"/>
        </w:rPr>
        <w:t xml:space="preserve">However, </w:t>
      </w:r>
      <w:r w:rsidRPr="00BD1BFD">
        <w:rPr>
          <w:b/>
          <w:sz w:val="26"/>
          <w:highlight w:val="green"/>
          <w:u w:val="single"/>
        </w:rPr>
        <w:t xml:space="preserve">a strong </w:t>
      </w:r>
      <w:r w:rsidRPr="00BD1BFD">
        <w:rPr>
          <w:b/>
          <w:sz w:val="26"/>
          <w:highlight w:val="green"/>
          <w:u w:val="single"/>
          <w:bdr w:val="single" w:sz="18" w:space="0" w:color="auto"/>
        </w:rPr>
        <w:t>rebound in global trade</w:t>
      </w:r>
      <w:r w:rsidRPr="004511A9">
        <w:rPr>
          <w:sz w:val="16"/>
        </w:rPr>
        <w:t xml:space="preserve"> </w:t>
      </w:r>
      <w:r w:rsidRPr="00BD1BFD">
        <w:rPr>
          <w:b/>
          <w:sz w:val="26"/>
          <w:highlight w:val="green"/>
          <w:u w:val="single"/>
        </w:rPr>
        <w:t>with</w:t>
      </w:r>
      <w:r w:rsidRPr="004511A9">
        <w:rPr>
          <w:sz w:val="16"/>
        </w:rPr>
        <w:t xml:space="preserve"> the </w:t>
      </w:r>
      <w:r w:rsidRPr="00BD1BFD">
        <w:rPr>
          <w:b/>
          <w:sz w:val="26"/>
          <w:highlight w:val="green"/>
          <w:u w:val="single"/>
        </w:rPr>
        <w:t>recovery of major industries</w:t>
      </w:r>
      <w:r w:rsidRPr="004511A9">
        <w:rPr>
          <w:sz w:val="16"/>
        </w:rPr>
        <w:t xml:space="preserve"> across the globe since the middle of last year has </w:t>
      </w:r>
      <w:r w:rsidRPr="00BD1BFD">
        <w:rPr>
          <w:b/>
          <w:sz w:val="26"/>
          <w:highlight w:val="green"/>
          <w:u w:val="single"/>
        </w:rPr>
        <w:t>helped soften</w:t>
      </w:r>
      <w:r w:rsidRPr="004511A9">
        <w:rPr>
          <w:sz w:val="16"/>
        </w:rPr>
        <w:t xml:space="preserve"> the </w:t>
      </w:r>
      <w:r w:rsidRPr="00BD1BFD">
        <w:rPr>
          <w:b/>
          <w:sz w:val="26"/>
          <w:highlight w:val="green"/>
          <w:u w:val="single"/>
        </w:rPr>
        <w:t>impact of the pandemic</w:t>
      </w:r>
      <w:r w:rsidRPr="004511A9">
        <w:rPr>
          <w:sz w:val="16"/>
        </w:rPr>
        <w:t xml:space="preserve"> for trade. The </w:t>
      </w:r>
      <w:r w:rsidRPr="00BD1BFD">
        <w:rPr>
          <w:b/>
          <w:sz w:val="26"/>
          <w:highlight w:val="green"/>
          <w:u w:val="single"/>
        </w:rPr>
        <w:t>global economic recovery</w:t>
      </w:r>
      <w:r w:rsidRPr="004511A9">
        <w:rPr>
          <w:sz w:val="16"/>
        </w:rPr>
        <w:t xml:space="preserve"> is also </w:t>
      </w:r>
      <w:r w:rsidRPr="00BD1BFD">
        <w:rPr>
          <w:b/>
          <w:sz w:val="26"/>
          <w:highlight w:val="green"/>
          <w:u w:val="single"/>
        </w:rPr>
        <w:t>expected to be fueled by</w:t>
      </w:r>
      <w:r w:rsidRPr="004511A9">
        <w:rPr>
          <w:sz w:val="16"/>
        </w:rPr>
        <w:t xml:space="preserve"> the </w:t>
      </w:r>
      <w:r w:rsidRPr="00BD1BFD">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BD1BFD">
        <w:rPr>
          <w:b/>
          <w:sz w:val="26"/>
          <w:highlight w:val="green"/>
          <w:u w:val="single"/>
        </w:rPr>
        <w:t>volume</w:t>
      </w:r>
      <w:r w:rsidRPr="00BD1BFD">
        <w:rPr>
          <w:highlight w:val="green"/>
          <w:u w:val="single"/>
        </w:rPr>
        <w:t xml:space="preserve"> </w:t>
      </w:r>
      <w:r w:rsidRPr="004511A9">
        <w:rPr>
          <w:u w:val="single"/>
        </w:rPr>
        <w:t xml:space="preserve">of world merchandise trade is </w:t>
      </w:r>
      <w:r w:rsidRPr="00BD1BFD">
        <w:rPr>
          <w:b/>
          <w:sz w:val="26"/>
          <w:highlight w:val="green"/>
          <w:u w:val="single"/>
          <w:bdr w:val="single" w:sz="18" w:space="0" w:color="auto"/>
        </w:rPr>
        <w:t>expected to increase by 8.0%</w:t>
      </w:r>
      <w:r w:rsidRPr="00BD1BFD">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3F24CBA3" w14:textId="77777777" w:rsidR="006C315D" w:rsidRPr="00983FF5" w:rsidRDefault="006C315D" w:rsidP="006C315D">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01A4F4F9" w14:textId="77777777" w:rsidR="006C315D" w:rsidRPr="00D30531" w:rsidRDefault="006C315D" w:rsidP="006C315D">
      <w:r>
        <w:rPr>
          <w:rStyle w:val="Style13ptBold"/>
        </w:rPr>
        <w:t>PWC 16</w:t>
      </w:r>
      <w:r w:rsidRPr="00D30531">
        <w:t>, Pricewaterhouse</w:t>
      </w:r>
      <w:r>
        <w:t xml:space="preserve"> Coopers</w:t>
      </w:r>
      <w:r w:rsidRPr="00D30531">
        <w:t>. "Economic impact of air traffic control strikes in Europe." (2016).</w:t>
      </w:r>
      <w:r>
        <w:t xml:space="preserve"> (</w:t>
      </w:r>
      <w:r w:rsidRPr="00D30531">
        <w:t>PricewaterhouseCoopers LLP</w:t>
      </w:r>
      <w:r>
        <w:t xml:space="preserve">)//Elmer </w:t>
      </w:r>
    </w:p>
    <w:p w14:paraId="3056B63F" w14:textId="77777777" w:rsidR="006C315D" w:rsidRDefault="006C315D" w:rsidP="006C315D">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BD1BFD">
        <w:rPr>
          <w:b/>
          <w:sz w:val="26"/>
          <w:highlight w:val="green"/>
          <w:u w:val="single"/>
        </w:rPr>
        <w:t xml:space="preserve">Air connectivity is </w:t>
      </w:r>
      <w:r w:rsidRPr="00BD1BFD">
        <w:rPr>
          <w:b/>
          <w:sz w:val="26"/>
          <w:highlight w:val="green"/>
          <w:u w:val="single"/>
          <w:bdr w:val="single" w:sz="18" w:space="0" w:color="auto"/>
        </w:rPr>
        <w:t>key to economic growth</w:t>
      </w:r>
      <w:r w:rsidRPr="00983FF5">
        <w:rPr>
          <w:sz w:val="16"/>
        </w:rPr>
        <w:t xml:space="preserve">, in part because it </w:t>
      </w:r>
      <w:r w:rsidRPr="00BD1BFD">
        <w:rPr>
          <w:b/>
          <w:sz w:val="26"/>
          <w:highlight w:val="green"/>
          <w:u w:val="single"/>
        </w:rPr>
        <w:t xml:space="preserve">enables States to attract </w:t>
      </w:r>
      <w:r w:rsidRPr="00BD1BFD">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BD1BFD">
        <w:rPr>
          <w:b/>
          <w:sz w:val="26"/>
          <w:highlight w:val="green"/>
          <w:u w:val="single"/>
        </w:rPr>
        <w:t>range of evidence produced</w:t>
      </w:r>
      <w:r w:rsidRPr="00BD1BFD">
        <w:rPr>
          <w:sz w:val="16"/>
          <w:highlight w:val="green"/>
        </w:rPr>
        <w:t xml:space="preserve"> </w:t>
      </w:r>
      <w:r w:rsidRPr="00983FF5">
        <w:rPr>
          <w:sz w:val="16"/>
        </w:rPr>
        <w:t xml:space="preserve">by airline industry authorities and academics which </w:t>
      </w:r>
      <w:r w:rsidRPr="00BD1BFD">
        <w:rPr>
          <w:b/>
          <w:sz w:val="26"/>
          <w:highlight w:val="green"/>
          <w:u w:val="single"/>
        </w:rPr>
        <w:t>suggests</w:t>
      </w:r>
      <w:r w:rsidRPr="00BD1BFD">
        <w:rPr>
          <w:sz w:val="16"/>
          <w:highlight w:val="green"/>
        </w:rPr>
        <w:t xml:space="preserve"> </w:t>
      </w:r>
      <w:r w:rsidRPr="00983FF5">
        <w:rPr>
          <w:sz w:val="16"/>
        </w:rPr>
        <w:t xml:space="preserve">that </w:t>
      </w:r>
      <w:r w:rsidRPr="00BD1BFD">
        <w:rPr>
          <w:b/>
          <w:bCs/>
          <w:sz w:val="26"/>
          <w:highlight w:val="green"/>
          <w:u w:val="single"/>
        </w:rPr>
        <w:t xml:space="preserve">as aviation expands, </w:t>
      </w:r>
      <w:r w:rsidRPr="00BD1BFD">
        <w:rPr>
          <w:b/>
          <w:bCs/>
          <w:sz w:val="26"/>
          <w:highlight w:val="green"/>
          <w:u w:val="single"/>
          <w:bdr w:val="single" w:sz="18" w:space="0" w:color="auto"/>
        </w:rPr>
        <w:t>productivity and hence GDP increases</w:t>
      </w:r>
      <w:r w:rsidRPr="00983FF5">
        <w:rPr>
          <w:sz w:val="16"/>
        </w:rPr>
        <w:t xml:space="preserve">.23 In 2013 PwC completed a </w:t>
      </w:r>
      <w:r w:rsidRPr="00BD1BFD">
        <w:rPr>
          <w:b/>
          <w:sz w:val="26"/>
          <w:highlight w:val="green"/>
          <w:u w:val="single"/>
        </w:rPr>
        <w:t>deep-dive analysis</w:t>
      </w:r>
      <w:r w:rsidRPr="00BD1BFD">
        <w:rPr>
          <w:sz w:val="16"/>
          <w:highlight w:val="green"/>
        </w:rPr>
        <w:t xml:space="preserve"> </w:t>
      </w:r>
      <w:r w:rsidRPr="00983FF5">
        <w:rPr>
          <w:sz w:val="16"/>
        </w:rPr>
        <w:t xml:space="preserve">into </w:t>
      </w:r>
      <w:r w:rsidRPr="00BD1BFD">
        <w:rPr>
          <w:b/>
          <w:sz w:val="26"/>
          <w:highlight w:val="green"/>
          <w:u w:val="single"/>
        </w:rPr>
        <w:t>how aviation connectivity</w:t>
      </w:r>
      <w:r w:rsidRPr="00BD1BFD">
        <w:rPr>
          <w:sz w:val="16"/>
          <w:highlight w:val="green"/>
        </w:rPr>
        <w:t xml:space="preserve"> </w:t>
      </w:r>
      <w:r w:rsidRPr="00BD1BFD">
        <w:rPr>
          <w:b/>
          <w:sz w:val="26"/>
          <w:highlight w:val="green"/>
          <w:u w:val="single"/>
        </w:rPr>
        <w:t>contributes to</w:t>
      </w:r>
      <w:r w:rsidRPr="00BD1BFD">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BD1BFD">
        <w:rPr>
          <w:b/>
          <w:sz w:val="26"/>
          <w:highlight w:val="green"/>
          <w:u w:val="single"/>
          <w:bdr w:val="single" w:sz="18" w:space="0" w:color="auto"/>
        </w:rPr>
        <w:t>trade</w:t>
      </w:r>
      <w:r w:rsidRPr="00BD1BFD">
        <w:rPr>
          <w:highlight w:val="green"/>
          <w:u w:val="single"/>
        </w:rPr>
        <w:t xml:space="preserve"> </w:t>
      </w:r>
      <w:r w:rsidRPr="00983FF5">
        <w:rPr>
          <w:u w:val="single"/>
        </w:rPr>
        <w:t xml:space="preserve">in services, trade in goods, tourism, </w:t>
      </w:r>
      <w:r w:rsidRPr="00BD1BFD">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In particular, a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BD1BFD">
        <w:rPr>
          <w:b/>
          <w:sz w:val="26"/>
          <w:highlight w:val="green"/>
          <w:u w:val="single"/>
        </w:rPr>
        <w:t xml:space="preserve">Air transport facilitates integration </w:t>
      </w:r>
      <w:r w:rsidRPr="00BD1BFD">
        <w:rPr>
          <w:b/>
          <w:sz w:val="26"/>
          <w:highlight w:val="green"/>
          <w:u w:val="single"/>
          <w:bdr w:val="single" w:sz="18" w:space="0" w:color="auto"/>
        </w:rPr>
        <w:t>into the global economy</w:t>
      </w:r>
      <w:r w:rsidRPr="00BD1BFD">
        <w:rPr>
          <w:sz w:val="16"/>
          <w:highlight w:val="green"/>
        </w:rPr>
        <w:t xml:space="preserve"> </w:t>
      </w:r>
      <w:r w:rsidRPr="00BD1BFD">
        <w:rPr>
          <w:b/>
          <w:sz w:val="26"/>
          <w:highlight w:val="green"/>
          <w:u w:val="single"/>
        </w:rPr>
        <w:t>and provides vital connectivity on a</w:t>
      </w:r>
      <w:r w:rsidRPr="00BD1BFD">
        <w:rPr>
          <w:sz w:val="16"/>
          <w:highlight w:val="green"/>
        </w:rPr>
        <w:t xml:space="preserve"> </w:t>
      </w:r>
      <w:r w:rsidRPr="00983FF5">
        <w:rPr>
          <w:sz w:val="16"/>
        </w:rPr>
        <w:t xml:space="preserve">national, regional, and </w:t>
      </w:r>
      <w:r w:rsidRPr="00BD1BFD">
        <w:rPr>
          <w:b/>
          <w:sz w:val="26"/>
          <w:highlight w:val="green"/>
          <w:u w:val="single"/>
        </w:rPr>
        <w:t>international scale</w:t>
      </w:r>
      <w:r w:rsidRPr="00983FF5">
        <w:rPr>
          <w:sz w:val="16"/>
        </w:rPr>
        <w:t xml:space="preserve">. World Bank In the context of this study, if an </w:t>
      </w:r>
      <w:r w:rsidRPr="00BD1BFD">
        <w:rPr>
          <w:b/>
          <w:sz w:val="26"/>
          <w:highlight w:val="green"/>
          <w:u w:val="single"/>
        </w:rPr>
        <w:t>air traffic control strike</w:t>
      </w:r>
      <w:r w:rsidRPr="00BD1BFD">
        <w:rPr>
          <w:sz w:val="16"/>
          <w:highlight w:val="green"/>
        </w:rPr>
        <w:t xml:space="preserve"> </w:t>
      </w:r>
      <w:r w:rsidRPr="00BD1BFD">
        <w:rPr>
          <w:b/>
          <w:sz w:val="26"/>
          <w:highlight w:val="green"/>
          <w:u w:val="single"/>
        </w:rPr>
        <w:t>causes</w:t>
      </w:r>
      <w:r w:rsidRPr="00BD1BFD">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BD1BFD">
        <w:rPr>
          <w:b/>
          <w:sz w:val="26"/>
          <w:highlight w:val="green"/>
          <w:u w:val="single"/>
        </w:rPr>
        <w:t>cancelled and delayed flights</w:t>
      </w:r>
      <w:r w:rsidRPr="00BD1BFD">
        <w:rPr>
          <w:highlight w:val="green"/>
          <w:u w:val="single"/>
        </w:rPr>
        <w:t xml:space="preserve"> </w:t>
      </w:r>
      <w:r w:rsidRPr="00BD1BFD">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BD1BFD">
        <w:rPr>
          <w:b/>
          <w:sz w:val="26"/>
          <w:highlight w:val="green"/>
          <w:u w:val="single"/>
        </w:rPr>
        <w:t>pattern of disruptions will create</w:t>
      </w:r>
      <w:r w:rsidRPr="00BD1BFD">
        <w:rPr>
          <w:highlight w:val="green"/>
          <w:u w:val="single"/>
        </w:rPr>
        <w:t xml:space="preserve"> </w:t>
      </w:r>
      <w:r w:rsidRPr="00BD1BFD">
        <w:rPr>
          <w:b/>
          <w:sz w:val="26"/>
          <w:highlight w:val="green"/>
          <w:u w:val="single"/>
        </w:rPr>
        <w:t xml:space="preserve">uncertainty and discourage businesses </w:t>
      </w:r>
      <w:r w:rsidRPr="00983FF5">
        <w:rPr>
          <w:u w:val="single"/>
        </w:rPr>
        <w:t xml:space="preserve">and consumers </w:t>
      </w:r>
      <w:r w:rsidRPr="00BD1BFD">
        <w:rPr>
          <w:b/>
          <w:sz w:val="26"/>
          <w:highlight w:val="green"/>
          <w:u w:val="single"/>
        </w:rPr>
        <w:t>from activities</w:t>
      </w:r>
      <w:r w:rsidRPr="00BD1BFD">
        <w:rPr>
          <w:highlight w:val="green"/>
          <w:u w:val="single"/>
        </w:rPr>
        <w:t xml:space="preserve"> </w:t>
      </w:r>
      <w:r w:rsidRPr="00983FF5">
        <w:rPr>
          <w:u w:val="single"/>
        </w:rPr>
        <w:t xml:space="preserve">that require air travel, therefore </w:t>
      </w:r>
      <w:r w:rsidRPr="00BD1BFD">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099A54CD" w14:textId="77777777" w:rsidR="006C315D" w:rsidRDefault="006C315D" w:rsidP="006C315D">
      <w:pPr>
        <w:pStyle w:val="Heading4"/>
      </w:pPr>
      <w:r>
        <w:t xml:space="preserve">Collapse of Trade causes Hotspot Escalation – </w:t>
      </w:r>
      <w:r>
        <w:rPr>
          <w:u w:val="single"/>
        </w:rPr>
        <w:t>goes Nuclear</w:t>
      </w:r>
      <w:r>
        <w:t>.</w:t>
      </w:r>
    </w:p>
    <w:p w14:paraId="00B3E726" w14:textId="77777777" w:rsidR="006C315D" w:rsidRPr="00034A7C" w:rsidRDefault="006C315D" w:rsidP="006C315D">
      <w:r w:rsidRPr="00034A7C">
        <w:rPr>
          <w:rStyle w:val="Style13ptBold"/>
        </w:rPr>
        <w:t>Kampf 20</w:t>
      </w:r>
      <w:r>
        <w:t xml:space="preserve"> David Kampf 6-16-2020 “How COVID-19 Could Increase the Risk of War” </w:t>
      </w:r>
      <w:hyperlink r:id="rId9"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10B74E26" w14:textId="77777777" w:rsidR="006C315D" w:rsidRPr="001D2BAD" w:rsidRDefault="006C315D" w:rsidP="006C315D">
      <w:pPr>
        <w:rPr>
          <w:sz w:val="16"/>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BD1BFD">
        <w:rPr>
          <w:b/>
          <w:sz w:val="26"/>
          <w:highlight w:val="green"/>
          <w:u w:val="single"/>
        </w:rPr>
        <w:t>If globalization and</w:t>
      </w:r>
      <w:r w:rsidRPr="00BD1BFD">
        <w:rPr>
          <w:highlight w:val="green"/>
          <w:u w:val="single"/>
        </w:rPr>
        <w:t xml:space="preserve"> </w:t>
      </w:r>
      <w:r w:rsidRPr="00513EBD">
        <w:rPr>
          <w:u w:val="single"/>
        </w:rPr>
        <w:t xml:space="preserve">economic </w:t>
      </w:r>
      <w:r w:rsidRPr="00BD1BFD">
        <w:rPr>
          <w:b/>
          <w:sz w:val="26"/>
          <w:highlight w:val="green"/>
          <w:u w:val="single"/>
        </w:rPr>
        <w:t>interdependence kept</w:t>
      </w:r>
      <w:r w:rsidRPr="00513EBD">
        <w:rPr>
          <w:u w:val="single"/>
        </w:rPr>
        <w:t xml:space="preserve"> the </w:t>
      </w:r>
      <w:r w:rsidRPr="00BD1BFD">
        <w:rPr>
          <w:b/>
          <w:sz w:val="26"/>
          <w:highlight w:val="green"/>
          <w:u w:val="single"/>
        </w:rPr>
        <w:t>peace, then</w:t>
      </w:r>
      <w:r w:rsidRPr="00513EBD">
        <w:rPr>
          <w:u w:val="single"/>
        </w:rPr>
        <w:t xml:space="preserve"> a looming global depression and the </w:t>
      </w:r>
      <w:r w:rsidRPr="00BD1BFD">
        <w:rPr>
          <w:b/>
          <w:sz w:val="26"/>
          <w:highlight w:val="green"/>
          <w:u w:val="single"/>
        </w:rPr>
        <w:t>rise of</w:t>
      </w:r>
      <w:r w:rsidRPr="00513EBD">
        <w:rPr>
          <w:b/>
          <w:sz w:val="26"/>
          <w:u w:val="single"/>
        </w:rPr>
        <w:t xml:space="preserve"> </w:t>
      </w:r>
      <w:r w:rsidRPr="00513EBD">
        <w:rPr>
          <w:u w:val="single"/>
        </w:rPr>
        <w:t xml:space="preserve">nationalism and </w:t>
      </w:r>
      <w:r w:rsidRPr="00BD1BFD">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BD1BFD">
        <w:rPr>
          <w:b/>
          <w:sz w:val="26"/>
          <w:highlight w:val="green"/>
          <w:u w:val="single"/>
        </w:rPr>
        <w:t>internal conflicts</w:t>
      </w:r>
      <w:r w:rsidRPr="00513EBD">
        <w:rPr>
          <w:u w:val="single"/>
        </w:rPr>
        <w:t xml:space="preserve"> </w:t>
      </w:r>
      <w:r w:rsidRPr="00BD1BFD">
        <w:rPr>
          <w:b/>
          <w:sz w:val="26"/>
          <w:highlight w:val="green"/>
          <w:u w:val="single"/>
        </w:rPr>
        <w:t xml:space="preserve">could easily </w:t>
      </w:r>
      <w:r w:rsidRPr="00BD1BFD">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BD1BFD">
        <w:rPr>
          <w:b/>
          <w:sz w:val="26"/>
          <w:highlight w:val="green"/>
          <w:u w:val="single"/>
        </w:rPr>
        <w:t>economic bonds between countries</w:t>
      </w:r>
      <w:r w:rsidRPr="00BD1BFD">
        <w:rPr>
          <w:highlight w:val="green"/>
          <w:u w:val="single"/>
        </w:rPr>
        <w:t xml:space="preserve"> </w:t>
      </w:r>
      <w:r w:rsidRPr="00513EBD">
        <w:rPr>
          <w:u w:val="single"/>
        </w:rPr>
        <w:t xml:space="preserve">have </w:t>
      </w:r>
      <w:r w:rsidRPr="00BD1BFD">
        <w:rPr>
          <w:b/>
          <w:sz w:val="26"/>
          <w:highlight w:val="green"/>
          <w:u w:val="single"/>
          <w:bdr w:val="single" w:sz="18" w:space="0" w:color="auto"/>
        </w:rPr>
        <w:t>limited wars</w:t>
      </w:r>
      <w:r w:rsidRPr="00BD1BFD">
        <w:rPr>
          <w:highlight w:val="green"/>
          <w:u w:val="single"/>
        </w:rPr>
        <w:t xml:space="preserve"> </w:t>
      </w:r>
      <w:r w:rsidRPr="00513EBD">
        <w:rPr>
          <w:u w:val="single"/>
        </w:rPr>
        <w:t xml:space="preserve">in recent decades. Dale Copeland, a professor of international relations at the University of Virginia, has argued that </w:t>
      </w:r>
      <w:r w:rsidRPr="00BD1BFD">
        <w:rPr>
          <w:b/>
          <w:sz w:val="26"/>
          <w:highlight w:val="green"/>
          <w:u w:val="single"/>
        </w:rPr>
        <w:t>countries work to preserve ties when there are high expectations for future trade</w:t>
      </w:r>
      <w:r w:rsidRPr="00BD1BFD">
        <w:rPr>
          <w:highlight w:val="green"/>
          <w:u w:val="single"/>
        </w:rPr>
        <w:t xml:space="preserve">, </w:t>
      </w:r>
      <w:r w:rsidRPr="00BD1BFD">
        <w:rPr>
          <w:b/>
          <w:sz w:val="26"/>
          <w:highlight w:val="green"/>
          <w:u w:val="single"/>
        </w:rPr>
        <w:t>but war becomes</w:t>
      </w:r>
      <w:r w:rsidRPr="00513EBD">
        <w:rPr>
          <w:u w:val="single"/>
        </w:rPr>
        <w:t xml:space="preserve"> increasingly </w:t>
      </w:r>
      <w:r w:rsidRPr="00BD1BFD">
        <w:rPr>
          <w:b/>
          <w:sz w:val="26"/>
          <w:highlight w:val="green"/>
          <w:u w:val="single"/>
          <w:bdr w:val="single" w:sz="18" w:space="0" w:color="auto"/>
        </w:rPr>
        <w:t xml:space="preserve">possible when trade is predicted to fall. </w:t>
      </w:r>
      <w:r w:rsidRPr="00513EBD">
        <w:rPr>
          <w:u w:val="single"/>
        </w:rPr>
        <w:t xml:space="preserve">If </w:t>
      </w:r>
      <w:r w:rsidRPr="00BD1BFD">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BD1BFD">
        <w:rPr>
          <w:b/>
          <w:sz w:val="26"/>
          <w:highlight w:val="green"/>
          <w:u w:val="single"/>
        </w:rPr>
        <w:t>Mistrust is growing</w:t>
      </w:r>
      <w:r w:rsidRPr="00513EBD">
        <w:rPr>
          <w:sz w:val="16"/>
        </w:rPr>
        <w:t xml:space="preserve">, and the </w:t>
      </w:r>
      <w:r w:rsidRPr="00BD1BFD">
        <w:rPr>
          <w:b/>
          <w:sz w:val="26"/>
          <w:highlight w:val="green"/>
          <w:u w:val="single"/>
        </w:rPr>
        <w:t>chance of an</w:t>
      </w:r>
      <w:r w:rsidRPr="00513EBD">
        <w:rPr>
          <w:sz w:val="16"/>
        </w:rPr>
        <w:t xml:space="preserve"> unwanted </w:t>
      </w:r>
      <w:r w:rsidRPr="00BD1BFD">
        <w:rPr>
          <w:b/>
          <w:sz w:val="26"/>
          <w:highlight w:val="green"/>
          <w:u w:val="single"/>
        </w:rPr>
        <w:t>U.S.-Russia nuclear confrontation is</w:t>
      </w:r>
      <w:r w:rsidRPr="00513EBD">
        <w:rPr>
          <w:sz w:val="16"/>
        </w:rPr>
        <w:t xml:space="preserve"> arguably as </w:t>
      </w:r>
      <w:r w:rsidRPr="00BD1BFD">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BD1BFD">
        <w:rPr>
          <w:b/>
          <w:sz w:val="26"/>
          <w:highlight w:val="green"/>
          <w:u w:val="single"/>
        </w:rPr>
        <w:t>Korea’s</w:t>
      </w:r>
      <w:r w:rsidRPr="00513EBD">
        <w:rPr>
          <w:sz w:val="16"/>
        </w:rPr>
        <w:t xml:space="preserve"> </w:t>
      </w:r>
      <w:r w:rsidRPr="00BD1BFD">
        <w:rPr>
          <w:b/>
          <w:sz w:val="26"/>
          <w:highlight w:val="green"/>
          <w:u w:val="single"/>
        </w:rPr>
        <w:t>nuclear menace</w:t>
      </w:r>
      <w:r w:rsidRPr="00513EBD">
        <w:rPr>
          <w:sz w:val="16"/>
        </w:rPr>
        <w:t xml:space="preserve"> </w:t>
      </w:r>
      <w:r w:rsidRPr="00BD1BFD">
        <w:rPr>
          <w:b/>
          <w:sz w:val="26"/>
          <w:highlight w:val="green"/>
          <w:u w:val="single"/>
        </w:rPr>
        <w:t>doesn’t get</w:t>
      </w:r>
      <w:r w:rsidRPr="00513EBD">
        <w:rPr>
          <w:sz w:val="16"/>
        </w:rPr>
        <w:t xml:space="preserve"> even </w:t>
      </w:r>
      <w:r w:rsidRPr="00BD1BFD">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BD1BFD">
        <w:rPr>
          <w:b/>
          <w:sz w:val="26"/>
          <w:highlight w:val="green"/>
          <w:u w:val="single"/>
        </w:rPr>
        <w:t>together</w:t>
      </w:r>
      <w:r w:rsidRPr="00513EBD">
        <w:rPr>
          <w:sz w:val="16"/>
        </w:rPr>
        <w:t xml:space="preserve">, they are unsettling. While the world is not yet on the brink of </w:t>
      </w:r>
      <w:r w:rsidRPr="00BD1BFD">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BD1BFD">
        <w:rPr>
          <w:b/>
          <w:sz w:val="26"/>
          <w:highlight w:val="green"/>
          <w:u w:val="single"/>
        </w:rPr>
        <w:t>proxy wars</w:t>
      </w:r>
      <w:r w:rsidRPr="00513EBD">
        <w:rPr>
          <w:u w:val="single"/>
        </w:rPr>
        <w:t xml:space="preserve"> </w:t>
      </w:r>
      <w:r w:rsidRPr="00BD1BFD">
        <w:rPr>
          <w:b/>
          <w:sz w:val="26"/>
          <w:highlight w:val="green"/>
          <w:u w:val="single"/>
        </w:rPr>
        <w:t>could</w:t>
      </w:r>
      <w:r w:rsidRPr="00BD1BFD">
        <w:rPr>
          <w:highlight w:val="green"/>
          <w:u w:val="single"/>
        </w:rPr>
        <w:t xml:space="preserve"> </w:t>
      </w:r>
      <w:r w:rsidRPr="00513EBD">
        <w:rPr>
          <w:u w:val="single"/>
        </w:rPr>
        <w:t xml:space="preserve">soon </w:t>
      </w:r>
      <w:r w:rsidRPr="00BD1BFD">
        <w:rPr>
          <w:b/>
          <w:sz w:val="26"/>
          <w:highlight w:val="green"/>
          <w:u w:val="single"/>
        </w:rPr>
        <w:t xml:space="preserve">precipitate all-out </w:t>
      </w:r>
      <w:r w:rsidRPr="00BD1BFD">
        <w:rPr>
          <w:b/>
          <w:sz w:val="26"/>
          <w:highlight w:val="green"/>
          <w:u w:val="single"/>
          <w:bdr w:val="single" w:sz="18" w:space="0" w:color="auto"/>
        </w:rPr>
        <w:t>international conflicts</w:t>
      </w:r>
      <w:r w:rsidRPr="00BD1BFD">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BD1BFD">
        <w:rPr>
          <w:b/>
          <w:sz w:val="26"/>
          <w:highlight w:val="green"/>
          <w:u w:val="single"/>
        </w:rPr>
        <w:t>With</w:t>
      </w:r>
      <w:r w:rsidRPr="00513EBD">
        <w:rPr>
          <w:u w:val="single"/>
        </w:rPr>
        <w:t xml:space="preserve"> the </w:t>
      </w:r>
      <w:r w:rsidRPr="00BD1BFD">
        <w:rPr>
          <w:b/>
          <w:sz w:val="26"/>
          <w:highlight w:val="green"/>
          <w:u w:val="single"/>
        </w:rPr>
        <w:t>usual deterrents to conflict declining</w:t>
      </w:r>
      <w:r w:rsidRPr="00BD1BFD">
        <w:rPr>
          <w:highlight w:val="green"/>
          <w:u w:val="single"/>
        </w:rPr>
        <w:t xml:space="preserve"> </w:t>
      </w:r>
      <w:r w:rsidRPr="00513EBD">
        <w:rPr>
          <w:u w:val="single"/>
        </w:rPr>
        <w:t xml:space="preserve">around the world, </w:t>
      </w:r>
      <w:r w:rsidRPr="00BD1BFD">
        <w:rPr>
          <w:b/>
          <w:sz w:val="26"/>
          <w:highlight w:val="green"/>
          <w:u w:val="single"/>
          <w:bdr w:val="single" w:sz="18" w:space="0" w:color="auto"/>
        </w:rPr>
        <w:t>major wars could soon return</w:t>
      </w:r>
      <w:r w:rsidRPr="00513EBD">
        <w:rPr>
          <w:u w:val="single"/>
        </w:rPr>
        <w:t>.</w:t>
      </w:r>
    </w:p>
    <w:p w14:paraId="6956B24A" w14:textId="7CC57428" w:rsidR="006C315D" w:rsidRDefault="006C315D" w:rsidP="006C315D"/>
    <w:p w14:paraId="0DFEE625" w14:textId="77777777" w:rsidR="00CA6504" w:rsidRPr="00635356" w:rsidRDefault="00CA6504" w:rsidP="00CA650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6CFDD08" w14:textId="77777777" w:rsidR="00CA6504" w:rsidRPr="001E0213" w:rsidRDefault="00CA6504" w:rsidP="00CA6504">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1"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Re-Cut Justin</w:t>
      </w:r>
    </w:p>
    <w:p w14:paraId="6F5F293C" w14:textId="77777777" w:rsidR="00CA6504" w:rsidRPr="001E0213" w:rsidRDefault="00CA6504" w:rsidP="00CA6504">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5"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3E062D26" w14:textId="19426960" w:rsidR="00CA6504" w:rsidRDefault="00CA6504" w:rsidP="006C315D"/>
    <w:p w14:paraId="23D142EC" w14:textId="71709740" w:rsidR="0054540E" w:rsidRDefault="00D5504F" w:rsidP="0054540E">
      <w:pPr>
        <w:pStyle w:val="Heading3"/>
      </w:pPr>
      <w:r>
        <w:t>2</w:t>
      </w:r>
      <w:r w:rsidR="0054540E">
        <w:t xml:space="preserve"> – Racist Strikes PIC</w:t>
      </w:r>
    </w:p>
    <w:p w14:paraId="3E9B8E98" w14:textId="77777777" w:rsidR="0054540E" w:rsidRDefault="0054540E" w:rsidP="0054540E">
      <w:pPr>
        <w:pStyle w:val="Heading4"/>
      </w:pPr>
      <w:r>
        <w:t>Counterplan: A just government ought to recognize the conditional right of workers to strike with the condition that strikers are not asking for employers to discriminate and don’t utilize violence/discrimination during the strikes.</w:t>
      </w:r>
    </w:p>
    <w:p w14:paraId="70BA3EB3" w14:textId="77777777" w:rsidR="0054540E" w:rsidRPr="001742BC" w:rsidRDefault="0054540E" w:rsidP="0054540E">
      <w:pPr>
        <w:rPr>
          <w:rStyle w:val="Style13ptBold"/>
          <w:b w:val="0"/>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34043EEE" w14:textId="77777777" w:rsidR="0054540E" w:rsidRPr="00FC2F98" w:rsidRDefault="0054540E" w:rsidP="0054540E">
      <w:pPr>
        <w:pStyle w:val="Heading4"/>
      </w:pPr>
      <w:r>
        <w:t>Enforcement in the card.</w:t>
      </w:r>
    </w:p>
    <w:p w14:paraId="21EF0B80" w14:textId="77777777" w:rsidR="0054540E" w:rsidRPr="00FC2F98" w:rsidRDefault="0054540E" w:rsidP="0054540E">
      <w:pPr>
        <w:rPr>
          <w:b/>
          <w:sz w:val="26"/>
        </w:rPr>
      </w:pPr>
      <w:r>
        <w:rPr>
          <w:rStyle w:val="Style13ptBold"/>
        </w:rPr>
        <w:t xml:space="preserve">BPSC </w:t>
      </w:r>
      <w:r>
        <w:t xml:space="preserve">[Unfair Labor Practices by Union, </w:t>
      </w:r>
      <w:hyperlink r:id="rId16"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6A98FB93" w14:textId="77777777" w:rsidR="0054540E" w:rsidRPr="00E618E5" w:rsidRDefault="0054540E" w:rsidP="0054540E">
      <w:pPr>
        <w:rPr>
          <w:sz w:val="14"/>
        </w:rPr>
      </w:pPr>
      <w:r w:rsidRPr="00E618E5">
        <w:rPr>
          <w:sz w:val="14"/>
        </w:rPr>
        <w:t xml:space="preserve">Causing or Attempting to Cause Discrimination: Section 8(b)(2) makes it </w:t>
      </w:r>
      <w:r w:rsidRPr="00FC2F98">
        <w:rPr>
          <w:b/>
          <w:highlight w:val="yellow"/>
          <w:u w:val="single"/>
        </w:rPr>
        <w:t>an unfair labor practice for a labor organization to cause</w:t>
      </w:r>
      <w:r w:rsidRPr="00FC2F98">
        <w:rPr>
          <w:sz w:val="14"/>
          <w:highlight w:val="yellow"/>
        </w:rPr>
        <w:t xml:space="preserve"> </w:t>
      </w:r>
      <w:r w:rsidRPr="00E618E5">
        <w:rPr>
          <w:sz w:val="14"/>
        </w:rPr>
        <w:t xml:space="preserve">or attempt to cause </w:t>
      </w:r>
      <w:r w:rsidRPr="00FC2F98">
        <w:rPr>
          <w:b/>
          <w:highlight w:val="yellow"/>
          <w:u w:val="single"/>
        </w:rPr>
        <w:t>an employer to discriminate</w:t>
      </w:r>
      <w:r w:rsidRPr="00FC2F98">
        <w:rPr>
          <w:sz w:val="14"/>
          <w:highlight w:val="yellow"/>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FC2F98">
        <w:rPr>
          <w:b/>
          <w:highlight w:val="yellow"/>
          <w:u w:val="single"/>
        </w:rPr>
        <w:t>A union’s conduct, accompanied by statements advising</w:t>
      </w:r>
      <w:r w:rsidRPr="00E618E5">
        <w:rPr>
          <w:sz w:val="14"/>
        </w:rPr>
        <w:t xml:space="preserve"> or suggesting </w:t>
      </w:r>
      <w:r w:rsidRPr="00FC2F98">
        <w:rPr>
          <w:b/>
          <w:highlight w:val="yellow"/>
          <w:u w:val="single"/>
        </w:rPr>
        <w:t>that action is expected of an employer</w:t>
      </w:r>
      <w:r w:rsidRPr="00FC2F98">
        <w:rPr>
          <w:b/>
          <w:u w:val="single"/>
        </w:rPr>
        <w:t>,</w:t>
      </w:r>
      <w:r w:rsidRPr="00E618E5">
        <w:rPr>
          <w:sz w:val="14"/>
        </w:rPr>
        <w:t xml:space="preserve"> may be enough to find a violation of this section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FC2F98">
        <w:rPr>
          <w:b/>
          <w:highlight w:val="yellow"/>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09F81A96" w14:textId="77777777" w:rsidR="0054540E" w:rsidRPr="00FC2F98" w:rsidRDefault="0054540E" w:rsidP="0054540E"/>
    <w:p w14:paraId="0E209A5A" w14:textId="77777777" w:rsidR="0054540E" w:rsidRDefault="0054540E" w:rsidP="0054540E">
      <w:pPr>
        <w:pStyle w:val="Heading4"/>
      </w:pPr>
      <w:r>
        <w:t>The East St. Louis riots lead to over 200 deaths and were one of the worst race related riots in history – it all started with a racist union striking in favor of discrimination and a lack of government intervention.</w:t>
      </w:r>
    </w:p>
    <w:p w14:paraId="13CE2878" w14:textId="77777777" w:rsidR="0054540E" w:rsidRDefault="0054540E" w:rsidP="0054540E">
      <w:pPr>
        <w:rPr>
          <w:rStyle w:val="Style13ptBold"/>
        </w:rPr>
      </w:pPr>
      <w:r>
        <w:rPr>
          <w:rStyle w:val="Style13ptBold"/>
        </w:rPr>
        <w:t>People’s World ‘17</w:t>
      </w:r>
    </w:p>
    <w:p w14:paraId="66F338CA" w14:textId="77777777" w:rsidR="0054540E" w:rsidRDefault="0054540E" w:rsidP="0054540E">
      <w:pPr>
        <w:rPr>
          <w:sz w:val="16"/>
          <w:szCs w:val="16"/>
        </w:rPr>
      </w:pPr>
      <w:r w:rsidRPr="008B3215">
        <w:rPr>
          <w:sz w:val="16"/>
          <w:szCs w:val="16"/>
        </w:rPr>
        <w:t xml:space="preserve">[This week in history: East St. Louis rocked by race riot, 1917, </w:t>
      </w:r>
      <w:hyperlink r:id="rId17"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1BD69C3D" w14:textId="77777777" w:rsidR="0054540E" w:rsidRPr="008B3215" w:rsidRDefault="0054540E" w:rsidP="0054540E">
      <w:pPr>
        <w:rPr>
          <w:sz w:val="16"/>
          <w:szCs w:val="16"/>
        </w:rPr>
      </w:pPr>
      <w:r>
        <w:rPr>
          <w:sz w:val="16"/>
          <w:szCs w:val="16"/>
        </w:rPr>
        <w:t>**Bracketed for offensive language</w:t>
      </w:r>
    </w:p>
    <w:p w14:paraId="1334977F" w14:textId="77777777" w:rsidR="0054540E" w:rsidRDefault="0054540E" w:rsidP="0054540E">
      <w:pPr>
        <w:rPr>
          <w:sz w:val="14"/>
        </w:rPr>
      </w:pPr>
      <w:r w:rsidRPr="00FC2F98">
        <w:rPr>
          <w:b/>
          <w:highlight w:val="yellow"/>
          <w:u w:val="single"/>
        </w:rPr>
        <w:t xml:space="preserve">The East St. Louis </w:t>
      </w:r>
      <w:r w:rsidRPr="00BF5D85">
        <w:rPr>
          <w:b/>
          <w:u w:val="single"/>
        </w:rPr>
        <w:t xml:space="preserve">riots (or </w:t>
      </w:r>
      <w:r w:rsidRPr="00FC2F98">
        <w:rPr>
          <w:b/>
          <w:highlight w:val="yellow"/>
          <w:u w:val="single"/>
        </w:rPr>
        <w:t>massacres</w:t>
      </w:r>
      <w:r w:rsidRPr="00BF5D85">
        <w:rPr>
          <w:sz w:val="14"/>
        </w:rPr>
        <w:t xml:space="preserve">) of May and July 1917 </w:t>
      </w:r>
      <w:r w:rsidRPr="00FC2F98">
        <w:rPr>
          <w:b/>
          <w:highlight w:val="yellow"/>
          <w:u w:val="single"/>
        </w:rPr>
        <w:t>were an outbreak of labor- and race-related violence</w:t>
      </w:r>
      <w:r w:rsidRPr="00FC2F98">
        <w:rPr>
          <w:sz w:val="14"/>
          <w:highlight w:val="yellow"/>
        </w:rPr>
        <w:t xml:space="preserve"> </w:t>
      </w:r>
      <w:r w:rsidRPr="00FC2F98">
        <w:rPr>
          <w:b/>
          <w:highlight w:val="yellow"/>
          <w:u w:val="single"/>
        </w:rPr>
        <w:t>that caused up to 200 deaths</w:t>
      </w:r>
      <w:r w:rsidRPr="00FC2F98">
        <w:rPr>
          <w:sz w:val="14"/>
          <w:highlight w:val="yellow"/>
        </w:rPr>
        <w:t xml:space="preserve"> </w:t>
      </w:r>
      <w:r w:rsidRPr="00BF5D85">
        <w:rPr>
          <w:sz w:val="14"/>
        </w:rPr>
        <w:t xml:space="preserve">and extensive property damage. East St. Louis, Ill., is an industrial city on the east bank of the Mississippi River across from St. Louis, Mo. </w:t>
      </w:r>
      <w:r w:rsidRPr="00FC2F98">
        <w:rPr>
          <w:b/>
          <w:highlight w:val="yellow"/>
          <w:u w:val="single"/>
        </w:rPr>
        <w:t>These incidents</w:t>
      </w:r>
      <w:r w:rsidRPr="00FC2F98">
        <w:rPr>
          <w:sz w:val="14"/>
          <w:highlight w:val="yellow"/>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FC2F98">
        <w:rPr>
          <w:b/>
          <w:highlight w:val="yellow"/>
          <w:u w:val="single"/>
        </w:rPr>
        <w:t xml:space="preserve">among the worst race riots in </w:t>
      </w:r>
      <w:r w:rsidRPr="00BF5D85">
        <w:rPr>
          <w:b/>
          <w:u w:val="single"/>
        </w:rPr>
        <w:t xml:space="preserve">20th-century </w:t>
      </w:r>
      <w:r w:rsidRPr="00FC2F98">
        <w:rPr>
          <w:b/>
          <w:highlight w:val="yellow"/>
          <w:u w:val="single"/>
        </w:rPr>
        <w:t>American history</w:t>
      </w:r>
      <w:r w:rsidRPr="00BF5D85">
        <w:rPr>
          <w:sz w:val="14"/>
        </w:rPr>
        <w:t xml:space="preserve">. In 1917 the U.S. had an active economy boosted by World War I. With many workers now absent in the armed forces, industries were in need of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F82118">
        <w:rPr>
          <w:b/>
          <w:highlight w:val="yellow"/>
          <w:u w:val="single"/>
        </w:rPr>
        <w:t xml:space="preserve">white unions sought to strengthen </w:t>
      </w:r>
      <w:r w:rsidRPr="00BF5D85">
        <w:rPr>
          <w:b/>
          <w:u w:val="single"/>
        </w:rPr>
        <w:t xml:space="preserve">their bargaining position </w:t>
      </w:r>
      <w:r w:rsidRPr="00F82118">
        <w:rPr>
          <w:b/>
          <w:highlight w:val="yellow"/>
          <w:u w:val="single"/>
        </w:rPr>
        <w:t>by</w:t>
      </w:r>
      <w:r w:rsidRPr="00BF5D85">
        <w:rPr>
          <w:sz w:val="14"/>
        </w:rPr>
        <w:t xml:space="preserve"> hindering or </w:t>
      </w:r>
      <w:r w:rsidRPr="00F82118">
        <w:rPr>
          <w:b/>
          <w:highlight w:val="yellow"/>
          <w:u w:val="single"/>
        </w:rPr>
        <w:t>excluding black workers</w:t>
      </w:r>
      <w:r w:rsidRPr="00BF5D85">
        <w:rPr>
          <w:sz w:val="14"/>
        </w:rPr>
        <w:t xml:space="preserve">, while industry owners utilized blacks as replacements or strikebreakers, adding to deep-seated societal divisions. At the same time </w:t>
      </w:r>
      <w:r w:rsidRPr="00BF5D85">
        <w:rPr>
          <w:b/>
          <w:u w:val="single"/>
        </w:rPr>
        <w:t xml:space="preserve">Louisiana farmers were worried about losing their labor </w:t>
      </w:r>
      <w:r w:rsidRPr="00F82118">
        <w:rPr>
          <w:b/>
          <w:highlight w:val="yellow"/>
          <w:u w:val="single"/>
        </w:rPr>
        <w:t>force, and</w:t>
      </w:r>
      <w:r w:rsidRPr="00F82118">
        <w:rPr>
          <w:sz w:val="14"/>
          <w:highlight w:val="yellow"/>
        </w:rPr>
        <w:t xml:space="preserve"> </w:t>
      </w:r>
      <w:r w:rsidRPr="00BF5D85">
        <w:rPr>
          <w:sz w:val="14"/>
        </w:rPr>
        <w:t xml:space="preserve">had </w:t>
      </w:r>
      <w:r w:rsidRPr="00F82118">
        <w:rPr>
          <w:b/>
          <w:highlight w:val="yellow"/>
          <w:u w:val="single"/>
        </w:rPr>
        <w:t>requested</w:t>
      </w:r>
      <w:r w:rsidRPr="00BF5D85">
        <w:rPr>
          <w:sz w:val="14"/>
        </w:rPr>
        <w:t xml:space="preserve"> East St. Louis Mayor Fred W. Mollman’s assistance </w:t>
      </w:r>
      <w:r w:rsidRPr="00F82118">
        <w:rPr>
          <w:b/>
          <w:highlight w:val="yellow"/>
          <w:u w:val="single"/>
        </w:rPr>
        <w:t>to help discourage black migration</w:t>
      </w:r>
      <w:r w:rsidRPr="00BF5D85">
        <w:rPr>
          <w:sz w:val="14"/>
        </w:rPr>
        <w:t xml:space="preserve">. Many blacks found work at the Aluminum Ore and the American Steel companies in East St. Louis. Some </w:t>
      </w:r>
      <w:r w:rsidRPr="00EA2F0E">
        <w:rPr>
          <w:b/>
          <w:highlight w:val="yellow"/>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EA2F0E">
        <w:rPr>
          <w:b/>
          <w:highlight w:val="yellow"/>
          <w:u w:val="single"/>
        </w:rPr>
        <w:t xml:space="preserve">470 African American workers were hired to replace white workers who had gone on strike </w:t>
      </w:r>
      <w:r w:rsidRPr="00BF5D85">
        <w:rPr>
          <w:sz w:val="14"/>
        </w:rPr>
        <w:t xml:space="preserve">against Aluminum Ore. </w:t>
      </w:r>
      <w:r w:rsidRPr="001742BC">
        <w:rPr>
          <w:b/>
          <w:highlight w:val="yellow"/>
          <w:u w:val="single"/>
        </w:rPr>
        <w:t xml:space="preserve">Tensions </w:t>
      </w:r>
      <w:r w:rsidRPr="00BF5D85">
        <w:rPr>
          <w:sz w:val="14"/>
        </w:rPr>
        <w:t xml:space="preserve">between the groups </w:t>
      </w:r>
      <w:r w:rsidRPr="001742BC">
        <w:rPr>
          <w:b/>
          <w:highlight w:val="yellow"/>
          <w:u w:val="single"/>
        </w:rPr>
        <w:t xml:space="preserve">escalated, including rumors of black men and white women fraternizing at a labor meeting </w:t>
      </w:r>
      <w:r w:rsidRPr="00BF5D85">
        <w:rPr>
          <w:sz w:val="14"/>
        </w:rPr>
        <w:t xml:space="preserve">on May 28, following which some </w:t>
      </w:r>
      <w:r w:rsidRPr="001742BC">
        <w:rPr>
          <w:b/>
          <w:highlight w:val="yellow"/>
          <w:u w:val="single"/>
        </w:rPr>
        <w:t xml:space="preserve">3000 white men marched </w:t>
      </w:r>
      <w:r w:rsidRPr="00BF5D85">
        <w:rPr>
          <w:sz w:val="14"/>
        </w:rPr>
        <w:t xml:space="preserve">into downtown East St. Louis </w:t>
      </w:r>
      <w:r w:rsidRPr="001742BC">
        <w:rPr>
          <w:b/>
          <w:highlight w:val="yellow"/>
          <w:u w:val="single"/>
        </w:rPr>
        <w:t>and began attacking African Americans</w:t>
      </w:r>
      <w:r w:rsidRPr="001742BC">
        <w:rPr>
          <w:sz w:val="14"/>
          <w:highlight w:val="yellow"/>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 </w:t>
      </w:r>
      <w:r w:rsidRPr="001742BC">
        <w:rPr>
          <w:b/>
          <w:highlight w:val="yellow"/>
          <w:u w:val="single"/>
        </w:rPr>
        <w:t>The</w:t>
      </w:r>
      <w:r w:rsidRPr="001742BC">
        <w:rPr>
          <w:sz w:val="14"/>
          <w:highlight w:val="yellow"/>
        </w:rPr>
        <w:t xml:space="preserve"> </w:t>
      </w:r>
      <w:r w:rsidRPr="00BF5D85">
        <w:rPr>
          <w:sz w:val="14"/>
        </w:rPr>
        <w:t xml:space="preserve">East St. Louis Central </w:t>
      </w:r>
      <w:r w:rsidRPr="001742BC">
        <w:rPr>
          <w:b/>
          <w:highlight w:val="yellow"/>
          <w:u w:val="single"/>
        </w:rPr>
        <w:t xml:space="preserve">Labor Council </w:t>
      </w:r>
      <w:r w:rsidRPr="00BF5D85">
        <w:rPr>
          <w:sz w:val="14"/>
        </w:rPr>
        <w:t xml:space="preserve">responded to the rioting </w:t>
      </w:r>
      <w:r w:rsidRPr="001742BC">
        <w:rPr>
          <w:b/>
          <w:highlight w:val="yellow"/>
          <w:u w:val="single"/>
        </w:rPr>
        <w:t>implying that</w:t>
      </w:r>
      <w:r w:rsidRPr="001742BC">
        <w:rPr>
          <w:sz w:val="14"/>
          <w:highlight w:val="yellow"/>
        </w:rPr>
        <w:t xml:space="preserve"> </w:t>
      </w:r>
      <w:r w:rsidRPr="00BF5D85">
        <w:rPr>
          <w:sz w:val="14"/>
        </w:rPr>
        <w:t>“southern [</w:t>
      </w:r>
      <w:r w:rsidRPr="001742BC">
        <w:rPr>
          <w:b/>
          <w:highlight w:val="yellow"/>
          <w:u w:val="single"/>
        </w:rPr>
        <w:t>black people]</w:t>
      </w:r>
      <w:r w:rsidRPr="001742BC">
        <w:rPr>
          <w:sz w:val="14"/>
          <w:highlight w:val="yellow"/>
        </w:rPr>
        <w:t xml:space="preserve"> </w:t>
      </w:r>
      <w:r w:rsidRPr="00BF5D85">
        <w:rPr>
          <w:sz w:val="14"/>
        </w:rPr>
        <w:t xml:space="preserve">Negroes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rsidRPr="00BF5D85">
        <w:rPr>
          <w:sz w:val="14"/>
        </w:rPr>
        <w:t xml:space="preserve"> to come to East St. Louis in such numbers under false pretenses of secure jobs and decent living quarters.” Little was done to prevent further problems. No precautions were taken to ensure white job security or to grant union recognition. </w:t>
      </w:r>
      <w:r w:rsidRPr="001742BC">
        <w:rPr>
          <w:b/>
          <w:highlight w:val="yellow"/>
          <w:u w:val="single"/>
        </w:rPr>
        <w:t xml:space="preserve">No reforms were made </w:t>
      </w:r>
      <w:r w:rsidRPr="00BF5D85">
        <w:rPr>
          <w:b/>
          <w:u w:val="single"/>
        </w:rPr>
        <w:t xml:space="preserve">in the police force </w:t>
      </w:r>
      <w:r w:rsidRPr="001742BC">
        <w:rPr>
          <w:b/>
          <w:highlight w:val="yellow"/>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742BC">
        <w:rPr>
          <w:b/>
          <w:highlight w:val="yellow"/>
          <w:u w:val="single"/>
        </w:rPr>
        <w:t>rioters burned entire sections of the city, shot inhabitants</w:t>
      </w:r>
      <w:r w:rsidRPr="00BF5D85">
        <w:rPr>
          <w:b/>
          <w:u w:val="single"/>
        </w:rPr>
        <w:t xml:space="preserve"> as they escaped the flames, </w:t>
      </w:r>
      <w:r w:rsidRPr="001742BC">
        <w:rPr>
          <w:b/>
          <w:highlight w:val="yellow"/>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1742BC">
        <w:rPr>
          <w:b/>
          <w:highlight w:val="yellow"/>
          <w:u w:val="single"/>
        </w:rPr>
        <w:t xml:space="preserve">the major part of the National Guard was indifferent </w:t>
      </w:r>
      <w:r w:rsidRPr="00BF5D85">
        <w:rPr>
          <w:b/>
          <w:u w:val="single"/>
        </w:rPr>
        <w:t>or inactive.</w:t>
      </w:r>
      <w:r w:rsidRPr="00BF5D85">
        <w:rPr>
          <w:sz w:val="14"/>
        </w:rPr>
        <w:t xml:space="preserve"> </w:t>
      </w:r>
      <w:r w:rsidRPr="001742BC">
        <w:rPr>
          <w:b/>
          <w:highlight w:val="yellow"/>
          <w:u w:val="single"/>
        </w:rPr>
        <w:t>No organized effort was made to protect the [black people]</w:t>
      </w:r>
      <w:r w:rsidRPr="001742BC">
        <w:rPr>
          <w:sz w:val="14"/>
          <w:highlight w:val="yellow"/>
        </w:rPr>
        <w:t xml:space="preserve"> </w:t>
      </w:r>
      <w:r w:rsidRPr="00BF5D85">
        <w:rPr>
          <w:sz w:val="14"/>
        </w:rPr>
        <w:t xml:space="preserve">Negroes or disperse the murdering groups…. Ten determined officers could have prevented most of the outrages. </w:t>
      </w:r>
      <w:r w:rsidRPr="001742BC">
        <w:rPr>
          <w:b/>
          <w:highlight w:val="yellow"/>
          <w:u w:val="single"/>
        </w:rPr>
        <w:t>One hundred men acting with authority</w:t>
      </w:r>
      <w:r w:rsidRPr="001742BC">
        <w:rPr>
          <w:sz w:val="14"/>
          <w:highlight w:val="yellow"/>
        </w:rPr>
        <w:t xml:space="preserve"> </w:t>
      </w:r>
      <w:r w:rsidRPr="00BF5D85">
        <w:rPr>
          <w:sz w:val="14"/>
        </w:rPr>
        <w:t xml:space="preserve">and vigor </w:t>
      </w:r>
      <w:r w:rsidRPr="001742BC">
        <w:rPr>
          <w:b/>
          <w:highlight w:val="yellow"/>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742BC">
        <w:rPr>
          <w:b/>
          <w:highlight w:val="yellow"/>
          <w:u w:val="single"/>
        </w:rPr>
        <w:t>The NAACP estimated deaths at 100–200. Six thousand</w:t>
      </w:r>
      <w:r w:rsidRPr="00BF5D85">
        <w:rPr>
          <w:sz w:val="14"/>
        </w:rPr>
        <w:t xml:space="preserve"> blacks </w:t>
      </w:r>
      <w:r w:rsidRPr="001742BC">
        <w:rPr>
          <w:b/>
          <w:highlight w:val="yellow"/>
          <w:u w:val="single"/>
        </w:rPr>
        <w:t>were left homeless</w:t>
      </w:r>
      <w:r w:rsidRPr="001742BC">
        <w:rPr>
          <w:sz w:val="14"/>
          <w:highlight w:val="yellow"/>
        </w:rPr>
        <w:t xml:space="preserve"> </w:t>
      </w:r>
      <w:r w:rsidRPr="00BF5D85">
        <w:rPr>
          <w:sz w:val="14"/>
        </w:rPr>
        <w:t>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July 6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Gruening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25D02EAE" w14:textId="77777777" w:rsidR="0054540E" w:rsidRPr="0054540E" w:rsidRDefault="0054540E" w:rsidP="0054540E"/>
    <w:p w14:paraId="0F6410F9" w14:textId="25BB8808" w:rsidR="006C315D" w:rsidRDefault="00D5504F" w:rsidP="006C315D">
      <w:pPr>
        <w:pStyle w:val="Heading3"/>
      </w:pPr>
      <w:r>
        <w:t>3</w:t>
      </w:r>
      <w:r w:rsidR="006C315D">
        <w:t xml:space="preserve"> – FW</w:t>
      </w:r>
    </w:p>
    <w:p w14:paraId="54A3DF2F" w14:textId="243DE8DF" w:rsidR="006C315D" w:rsidRDefault="006C315D" w:rsidP="006C315D">
      <w:pPr>
        <w:pStyle w:val="Heading4"/>
      </w:pPr>
      <w:r>
        <w:t xml:space="preserve">The standard is maximizing expected well-being—to clarify, </w:t>
      </w:r>
      <w:r>
        <w:rPr>
          <w:u w:val="single"/>
        </w:rPr>
        <w:t>saving lives</w:t>
      </w:r>
      <w:r w:rsidRPr="00247689">
        <w:t>.</w:t>
      </w:r>
    </w:p>
    <w:p w14:paraId="761B873A" w14:textId="77777777" w:rsidR="0054540E" w:rsidRPr="0054540E" w:rsidRDefault="0054540E" w:rsidP="0054540E"/>
    <w:p w14:paraId="38CD2513" w14:textId="1F874A66" w:rsidR="006C315D" w:rsidRPr="00CE09CC" w:rsidRDefault="006C315D" w:rsidP="006C315D">
      <w:pPr>
        <w:pStyle w:val="Heading4"/>
        <w:rPr>
          <w:bCs/>
        </w:rPr>
      </w:pPr>
      <w:r w:rsidRPr="00CE09CC">
        <w:rPr>
          <w:bCs/>
        </w:rPr>
        <w:t xml:space="preserve">Extinction </w:t>
      </w:r>
      <w:r w:rsidRPr="00CE09CC">
        <w:rPr>
          <w:bCs/>
          <w:u w:val="single"/>
        </w:rPr>
        <w:t>outweighs</w:t>
      </w:r>
      <w:r w:rsidRPr="00CE09CC">
        <w:rPr>
          <w:bCs/>
        </w:rPr>
        <w:t xml:space="preserve">: </w:t>
      </w:r>
    </w:p>
    <w:p w14:paraId="31140FBD" w14:textId="77777777" w:rsidR="006C315D" w:rsidRPr="00CE09CC" w:rsidRDefault="006C315D" w:rsidP="006C315D">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69AC8439" w14:textId="77777777" w:rsidR="006C315D" w:rsidRPr="00CE09CC" w:rsidRDefault="006C315D" w:rsidP="006C315D">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6EE67C8F" w14:textId="325BE305" w:rsidR="006C315D" w:rsidRPr="00CE09CC" w:rsidRDefault="006C315D" w:rsidP="006C315D">
      <w:pPr>
        <w:pStyle w:val="Heading4"/>
        <w:rPr>
          <w:bCs/>
        </w:rPr>
      </w:pPr>
      <w:r>
        <w:rPr>
          <w:bCs/>
        </w:rPr>
        <w:t>C</w:t>
      </w:r>
      <w:r w:rsidRPr="00CE09CC">
        <w:rPr>
          <w:bCs/>
        </w:rPr>
        <w:t xml:space="preserve">] Mathematically </w:t>
      </w:r>
      <w:r w:rsidRPr="00CE09CC">
        <w:rPr>
          <w:bCs/>
          <w:u w:val="single"/>
        </w:rPr>
        <w:t>outweighs</w:t>
      </w:r>
      <w:r w:rsidRPr="00CE09CC">
        <w:rPr>
          <w:bCs/>
        </w:rPr>
        <w:t>.</w:t>
      </w:r>
    </w:p>
    <w:p w14:paraId="1B456387" w14:textId="77777777" w:rsidR="006C315D" w:rsidRDefault="006C315D" w:rsidP="006C315D">
      <w:r>
        <w:rPr>
          <w:rStyle w:val="Heading4Char"/>
        </w:rPr>
        <w:t>MacAskill 14</w:t>
      </w:r>
      <w:r>
        <w:t xml:space="preserve"> [William, Oxford Philosopher and youngest tenured philosopher in the world, Normative Uncertainty, 2014]</w:t>
      </w:r>
    </w:p>
    <w:p w14:paraId="59D418ED" w14:textId="5007E2F8" w:rsidR="006C315D" w:rsidRPr="006C315D" w:rsidRDefault="006C315D" w:rsidP="006C315D">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667E2C75" w14:textId="117C6324" w:rsidR="006C315D" w:rsidRPr="006C315D" w:rsidRDefault="006C315D" w:rsidP="006C315D">
      <w:pPr>
        <w:pStyle w:val="Heading3"/>
      </w:pPr>
      <w:r>
        <w:t>Case</w:t>
      </w:r>
    </w:p>
    <w:p w14:paraId="3B97E9CD" w14:textId="77777777" w:rsidR="006C315D" w:rsidRDefault="006C315D" w:rsidP="006C315D">
      <w:pPr>
        <w:pStyle w:val="Heading4"/>
      </w:pPr>
      <w:r>
        <w:rPr>
          <w:u w:val="single"/>
        </w:rPr>
        <w:t>Turning the Economy Internal Links</w:t>
      </w:r>
      <w:r>
        <w:t xml:space="preserve"> –</w:t>
      </w:r>
    </w:p>
    <w:p w14:paraId="4DF13D4E" w14:textId="77777777" w:rsidR="006C315D" w:rsidRDefault="006C315D" w:rsidP="006C315D">
      <w:pPr>
        <w:pStyle w:val="Heading4"/>
      </w:pPr>
      <w:r>
        <w:t xml:space="preserve">1] Right to Strike has </w:t>
      </w:r>
      <w:r>
        <w:rPr>
          <w:u w:val="single"/>
        </w:rPr>
        <w:t>unintended effects</w:t>
      </w:r>
      <w:r>
        <w:t xml:space="preserve"> that threaten </w:t>
      </w:r>
      <w:r>
        <w:rPr>
          <w:u w:val="single"/>
        </w:rPr>
        <w:t>growth</w:t>
      </w:r>
      <w:r>
        <w:t xml:space="preserve"> and </w:t>
      </w:r>
      <w:r>
        <w:rPr>
          <w:u w:val="single"/>
        </w:rPr>
        <w:t>business confidence</w:t>
      </w:r>
      <w:r>
        <w:t>.</w:t>
      </w:r>
    </w:p>
    <w:p w14:paraId="3AC9BF64" w14:textId="77777777" w:rsidR="006C315D" w:rsidRPr="00A664F3" w:rsidRDefault="006C315D" w:rsidP="006C315D">
      <w:r w:rsidRPr="00A664F3">
        <w:rPr>
          <w:rStyle w:val="Style13ptBold"/>
        </w:rPr>
        <w:t>Tenza</w:t>
      </w:r>
      <w:r>
        <w:rPr>
          <w:rStyle w:val="Style13ptBold"/>
        </w:rPr>
        <w:t xml:space="preserve"> 20</w:t>
      </w:r>
      <w:r w:rsidRPr="00A664F3">
        <w:t>, Mlungisi. "The effects of violent strikes on the economy of a developing country: a case of South Africa." Obiter 41.3 (2020): 519-537.</w:t>
      </w:r>
      <w:r>
        <w:t xml:space="preserve"> (</w:t>
      </w:r>
      <w:r w:rsidRPr="00A664F3">
        <w:t>lecturer in the field of Labour Law at the School of Law. He holds a LLM Degree.</w:t>
      </w:r>
      <w:r>
        <w:t xml:space="preserve">)//Elmer </w:t>
      </w:r>
    </w:p>
    <w:p w14:paraId="68C021F0" w14:textId="77777777" w:rsidR="006C315D" w:rsidRDefault="006C315D" w:rsidP="006C315D">
      <w:pPr>
        <w:rPr>
          <w:sz w:val="16"/>
        </w:rPr>
      </w:pPr>
      <w:r w:rsidRPr="00AF1842">
        <w:rPr>
          <w:sz w:val="16"/>
        </w:rPr>
        <w:t xml:space="preserve">2 BACKGROUND When South Africa obtained democracy in 1994, there was a dream of a better country with a new vision for industrial relations.5 </w:t>
      </w:r>
      <w:r w:rsidRPr="00A664F3">
        <w:rPr>
          <w:u w:val="single"/>
        </w:rPr>
        <w:t xml:space="preserve">However, the number of </w:t>
      </w:r>
      <w:r w:rsidRPr="00BD1BFD">
        <w:rPr>
          <w:b/>
          <w:sz w:val="26"/>
          <w:highlight w:val="green"/>
          <w:u w:val="single"/>
        </w:rPr>
        <w:t>violent strikes</w:t>
      </w:r>
      <w:r w:rsidRPr="00BD1BFD">
        <w:rPr>
          <w:highlight w:val="green"/>
          <w:u w:val="single"/>
        </w:rPr>
        <w:t xml:space="preserve"> </w:t>
      </w:r>
      <w:r w:rsidRPr="00A664F3">
        <w:rPr>
          <w:u w:val="single"/>
        </w:rPr>
        <w:t xml:space="preserve">that have bedevilled this country in recent years seems to have </w:t>
      </w:r>
      <w:r w:rsidRPr="00BD1BFD">
        <w:rPr>
          <w:b/>
          <w:sz w:val="26"/>
          <w:highlight w:val="green"/>
          <w:u w:val="single"/>
        </w:rPr>
        <w:t>shattered-down</w:t>
      </w:r>
      <w:r w:rsidRPr="00BD1BFD">
        <w:rPr>
          <w:highlight w:val="green"/>
          <w:u w:val="single"/>
        </w:rPr>
        <w:t xml:space="preserve"> </w:t>
      </w:r>
      <w:r w:rsidRPr="00A664F3">
        <w:rPr>
          <w:u w:val="single"/>
        </w:rPr>
        <w:t xml:space="preserve">the </w:t>
      </w:r>
      <w:r w:rsidRPr="00BD1BFD">
        <w:rPr>
          <w:b/>
          <w:sz w:val="26"/>
          <w:highlight w:val="green"/>
          <w:u w:val="single"/>
        </w:rPr>
        <w:t>aspirations of a better South Africa</w:t>
      </w:r>
      <w:r w:rsidRPr="00A664F3">
        <w:rPr>
          <w:u w:val="single"/>
        </w:rPr>
        <w:t xml:space="preserve">. South Africa recorded 114 strikes in 2013 and 88 strikes in 2014, which </w:t>
      </w:r>
      <w:r w:rsidRPr="00BD1BFD">
        <w:rPr>
          <w:b/>
          <w:sz w:val="26"/>
          <w:highlight w:val="green"/>
          <w:u w:val="single"/>
        </w:rPr>
        <w:t>cost</w:t>
      </w:r>
      <w:r w:rsidRPr="00BD1BFD">
        <w:rPr>
          <w:highlight w:val="green"/>
          <w:u w:val="single"/>
        </w:rPr>
        <w:t xml:space="preserve"> </w:t>
      </w:r>
      <w:r w:rsidRPr="00A664F3">
        <w:rPr>
          <w:u w:val="single"/>
        </w:rPr>
        <w:t xml:space="preserve">the country about </w:t>
      </w:r>
      <w:r w:rsidRPr="00BD1BFD">
        <w:rPr>
          <w:b/>
          <w:sz w:val="26"/>
          <w:highlight w:val="green"/>
          <w:u w:val="single"/>
        </w:rPr>
        <w:t>R6.1 billion</w:t>
      </w:r>
      <w:r w:rsidRPr="00BD1BFD">
        <w:rPr>
          <w:highlight w:val="green"/>
          <w:u w:val="single"/>
        </w:rPr>
        <w:t xml:space="preserve"> </w:t>
      </w:r>
      <w:r w:rsidRPr="00A664F3">
        <w:rPr>
          <w:u w:val="single"/>
        </w:rPr>
        <w:t>according to the Department of Labour</w:t>
      </w:r>
      <w:r w:rsidRPr="00AF1842">
        <w:rPr>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664F3">
        <w:rPr>
          <w:u w:val="single"/>
        </w:rPr>
        <w:t xml:space="preserve">. All these strikes (and those not mentioned here) were characterised with violence accompanied by damage to property, intimidation, assault and sometimes the killing of people. </w:t>
      </w:r>
      <w:r w:rsidRPr="00AF1842">
        <w:rPr>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A664F3">
        <w:rPr>
          <w:u w:val="single"/>
        </w:rPr>
        <w:t xml:space="preserve">While participating in a strike, workers’ stress levels leave them feeling frustrated at their seeming powerlessness, which in turn provokes further violent behaviour.10 These </w:t>
      </w:r>
      <w:r w:rsidRPr="00BD1BFD">
        <w:rPr>
          <w:b/>
          <w:sz w:val="26"/>
          <w:highlight w:val="green"/>
          <w:u w:val="single"/>
        </w:rPr>
        <w:t>strikes</w:t>
      </w:r>
      <w:r w:rsidRPr="00BD1BFD">
        <w:rPr>
          <w:highlight w:val="green"/>
          <w:u w:val="single"/>
        </w:rPr>
        <w:t xml:space="preserve"> </w:t>
      </w:r>
      <w:r w:rsidRPr="00A664F3">
        <w:rPr>
          <w:u w:val="single"/>
        </w:rPr>
        <w:t xml:space="preserve">are not only violent but </w:t>
      </w:r>
      <w:r w:rsidRPr="00BD1BFD">
        <w:rPr>
          <w:b/>
          <w:sz w:val="26"/>
          <w:highlight w:val="green"/>
          <w:u w:val="single"/>
        </w:rPr>
        <w:t>take long to resolve</w:t>
      </w:r>
      <w:r w:rsidRPr="00A664F3">
        <w:rPr>
          <w:u w:val="single"/>
        </w:rPr>
        <w:t xml:space="preserve">. Generally, a lengthy strike has a </w:t>
      </w:r>
      <w:r w:rsidRPr="00BD1BFD">
        <w:rPr>
          <w:b/>
          <w:sz w:val="26"/>
          <w:highlight w:val="green"/>
          <w:u w:val="single"/>
          <w:bdr w:val="single" w:sz="18" w:space="0" w:color="auto"/>
        </w:rPr>
        <w:t>negative effect on employment</w:t>
      </w:r>
      <w:r w:rsidRPr="00A664F3">
        <w:rPr>
          <w:u w:val="single"/>
          <w:bdr w:val="single" w:sz="18" w:space="0" w:color="auto"/>
        </w:rPr>
        <w:t xml:space="preserve">, </w:t>
      </w:r>
      <w:r w:rsidRPr="00BD1BFD">
        <w:rPr>
          <w:b/>
          <w:sz w:val="26"/>
          <w:highlight w:val="green"/>
          <w:u w:val="single"/>
          <w:bdr w:val="single" w:sz="18" w:space="0" w:color="auto"/>
        </w:rPr>
        <w:t>reduces business confidence</w:t>
      </w:r>
      <w:r w:rsidRPr="00BD1BFD">
        <w:rPr>
          <w:highlight w:val="green"/>
          <w:u w:val="single"/>
          <w:bdr w:val="single" w:sz="18" w:space="0" w:color="auto"/>
        </w:rPr>
        <w:t xml:space="preserve"> </w:t>
      </w:r>
      <w:r w:rsidRPr="00BD1BFD">
        <w:rPr>
          <w:b/>
          <w:sz w:val="26"/>
          <w:highlight w:val="green"/>
          <w:u w:val="single"/>
          <w:bdr w:val="single" w:sz="18" w:space="0" w:color="auto"/>
        </w:rPr>
        <w:t>and increases the risk of economic stagflation</w:t>
      </w:r>
      <w:r w:rsidRPr="00A664F3">
        <w:rPr>
          <w:u w:val="single"/>
        </w:rPr>
        <w:t xml:space="preserve">. In addition, such strikes have a </w:t>
      </w:r>
      <w:r w:rsidRPr="00BD1BFD">
        <w:rPr>
          <w:b/>
          <w:sz w:val="26"/>
          <w:highlight w:val="green"/>
          <w:u w:val="single"/>
        </w:rPr>
        <w:t>major setback on</w:t>
      </w:r>
      <w:r w:rsidRPr="00BD1BFD">
        <w:rPr>
          <w:highlight w:val="green"/>
          <w:u w:val="single"/>
        </w:rPr>
        <w:t xml:space="preserve"> </w:t>
      </w:r>
      <w:r w:rsidRPr="00A664F3">
        <w:rPr>
          <w:u w:val="single"/>
        </w:rPr>
        <w:t xml:space="preserve">the growth of the economy and </w:t>
      </w:r>
      <w:r w:rsidRPr="00BD1BFD">
        <w:rPr>
          <w:b/>
          <w:sz w:val="26"/>
          <w:highlight w:val="green"/>
          <w:u w:val="single"/>
        </w:rPr>
        <w:t xml:space="preserve">investment </w:t>
      </w:r>
      <w:r w:rsidRPr="008D32B6">
        <w:rPr>
          <w:b/>
          <w:sz w:val="26"/>
          <w:u w:val="single"/>
        </w:rPr>
        <w:t>opportunities</w:t>
      </w:r>
      <w:r w:rsidRPr="00A664F3">
        <w:rPr>
          <w:u w:val="single"/>
        </w:rPr>
        <w:t>. It is common knowledge that consumer spending is directly linked to economic growth. At the same time, if the economy is not showing signs of growth, employment opportunities are shed, and poverty becomes the end result</w:t>
      </w:r>
      <w:r w:rsidRPr="00AF1842">
        <w:rPr>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sidRPr="00BD1BFD">
        <w:rPr>
          <w:b/>
          <w:sz w:val="26"/>
          <w:highlight w:val="green"/>
          <w:u w:val="single"/>
        </w:rPr>
        <w:t>investors</w:t>
      </w:r>
      <w:r w:rsidRPr="00BD1BFD">
        <w:rPr>
          <w:sz w:val="16"/>
          <w:highlight w:val="green"/>
        </w:rPr>
        <w:t xml:space="preserve"> </w:t>
      </w:r>
      <w:r w:rsidRPr="00AF1842">
        <w:rPr>
          <w:sz w:val="16"/>
        </w:rPr>
        <w:t xml:space="preserve">would want to invest in a country where there is a likelihood of getting returns for their investments. </w:t>
      </w:r>
      <w:r w:rsidRPr="00A664F3">
        <w:rPr>
          <w:u w:val="single"/>
        </w:rPr>
        <w:t xml:space="preserve">The wish of getting returns for investment </w:t>
      </w:r>
      <w:r w:rsidRPr="00BD1BFD">
        <w:rPr>
          <w:b/>
          <w:sz w:val="26"/>
          <w:highlight w:val="green"/>
          <w:u w:val="single"/>
        </w:rPr>
        <w:t>may not materialise</w:t>
      </w:r>
      <w:r w:rsidRPr="00BD1BFD">
        <w:rPr>
          <w:highlight w:val="green"/>
          <w:u w:val="single"/>
        </w:rPr>
        <w:t xml:space="preserve"> </w:t>
      </w:r>
      <w:r w:rsidRPr="00BD1BFD">
        <w:rPr>
          <w:b/>
          <w:sz w:val="26"/>
          <w:highlight w:val="green"/>
          <w:u w:val="single"/>
        </w:rPr>
        <w:t xml:space="preserve">if </w:t>
      </w:r>
      <w:r w:rsidRPr="008D32B6">
        <w:rPr>
          <w:b/>
          <w:sz w:val="26"/>
          <w:u w:val="single"/>
        </w:rPr>
        <w:t xml:space="preserve">the </w:t>
      </w:r>
      <w:r w:rsidRPr="00BD1BFD">
        <w:rPr>
          <w:b/>
          <w:sz w:val="26"/>
          <w:highlight w:val="green"/>
          <w:u w:val="single"/>
        </w:rPr>
        <w:t xml:space="preserve">labour </w:t>
      </w:r>
      <w:r w:rsidRPr="008D32B6">
        <w:rPr>
          <w:b/>
          <w:sz w:val="26"/>
          <w:u w:val="single"/>
        </w:rPr>
        <w:t>environment</w:t>
      </w:r>
      <w:r w:rsidRPr="008D32B6">
        <w:rPr>
          <w:u w:val="single"/>
        </w:rPr>
        <w:t xml:space="preserve"> </w:t>
      </w:r>
      <w:r w:rsidRPr="00BD1BFD">
        <w:rPr>
          <w:b/>
          <w:sz w:val="26"/>
          <w:highlight w:val="green"/>
          <w:u w:val="single"/>
        </w:rPr>
        <w:t>is not fertile</w:t>
      </w:r>
      <w:r w:rsidRPr="00BD1BFD">
        <w:rPr>
          <w:highlight w:val="green"/>
          <w:u w:val="single"/>
        </w:rPr>
        <w:t xml:space="preserve"> </w:t>
      </w:r>
      <w:r w:rsidRPr="00A664F3">
        <w:rPr>
          <w:u w:val="single"/>
        </w:rPr>
        <w:t xml:space="preserve">for such investments </w:t>
      </w:r>
      <w:r w:rsidRPr="008D32B6">
        <w:rPr>
          <w:b/>
          <w:sz w:val="26"/>
          <w:u w:val="single"/>
        </w:rPr>
        <w:t>as a result</w:t>
      </w:r>
      <w:r w:rsidRPr="008D32B6">
        <w:rPr>
          <w:u w:val="single"/>
        </w:rPr>
        <w:t xml:space="preserve"> </w:t>
      </w:r>
      <w:r w:rsidRPr="008D32B6">
        <w:rPr>
          <w:b/>
          <w:sz w:val="26"/>
          <w:u w:val="single"/>
        </w:rPr>
        <w:t>of</w:t>
      </w:r>
      <w:r w:rsidRPr="008D32B6">
        <w:rPr>
          <w:u w:val="single"/>
        </w:rPr>
        <w:t>, for example</w:t>
      </w:r>
      <w:r w:rsidRPr="00A664F3">
        <w:rPr>
          <w:u w:val="single"/>
        </w:rPr>
        <w:t xml:space="preserve">, </w:t>
      </w:r>
      <w:r w:rsidRPr="00BD1BFD">
        <w:rPr>
          <w:b/>
          <w:sz w:val="26"/>
          <w:highlight w:val="green"/>
          <w:u w:val="single"/>
          <w:bdr w:val="single" w:sz="18" w:space="0" w:color="auto"/>
        </w:rPr>
        <w:t>unstable labour relations</w:t>
      </w:r>
      <w:r w:rsidRPr="00A664F3">
        <w:rPr>
          <w:u w:val="single"/>
        </w:rPr>
        <w:t>.</w:t>
      </w:r>
      <w:r w:rsidRPr="00AF1842">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w:t>
      </w:r>
      <w:r w:rsidRPr="00A664F3">
        <w:rPr>
          <w:u w:val="single"/>
        </w:rPr>
        <w:t>However, the right to strike and any other conduct in contemplation or furtherance of a strike such as a picket13 can only be exercised by workers acting collectively</w:t>
      </w:r>
      <w:r w:rsidRPr="00AF1842">
        <w:rPr>
          <w:sz w:val="16"/>
        </w:rPr>
        <w:t xml:space="preserve">.14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AF1842">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8D32B6">
        <w:rPr>
          <w:b/>
          <w:sz w:val="26"/>
          <w:u w:val="single"/>
        </w:rPr>
        <w:t xml:space="preserve">the </w:t>
      </w:r>
      <w:r w:rsidRPr="00BD1BFD">
        <w:rPr>
          <w:b/>
          <w:sz w:val="26"/>
          <w:highlight w:val="green"/>
          <w:u w:val="single"/>
        </w:rPr>
        <w:t>right to strike</w:t>
      </w:r>
      <w:r w:rsidRPr="008D32B6">
        <w:rPr>
          <w:b/>
          <w:sz w:val="26"/>
          <w:u w:val="single"/>
        </w:rPr>
        <w:t xml:space="preserve"> is exercised</w:t>
      </w:r>
      <w:r w:rsidRPr="008D32B6">
        <w:rPr>
          <w:u w:val="single"/>
        </w:rPr>
        <w:t xml:space="preserve"> </w:t>
      </w:r>
      <w:r w:rsidRPr="008D32B6">
        <w:rPr>
          <w:b/>
          <w:sz w:val="26"/>
          <w:u w:val="single"/>
          <w:bdr w:val="single" w:sz="18" w:space="0" w:color="auto"/>
        </w:rPr>
        <w:t>for pur</w:t>
      </w:r>
      <w:r w:rsidRPr="00BD1BFD">
        <w:rPr>
          <w:b/>
          <w:sz w:val="26"/>
          <w:highlight w:val="green"/>
          <w:u w:val="single"/>
          <w:bdr w:val="single" w:sz="18" w:space="0" w:color="auto"/>
        </w:rPr>
        <w:t>poses not intended</w:t>
      </w:r>
      <w:r w:rsidRPr="008D32B6">
        <w:rPr>
          <w:u w:val="single"/>
        </w:rPr>
        <w:t xml:space="preserve"> by the Constitution and the LRA, g</w:t>
      </w:r>
      <w:r w:rsidRPr="00AF1842">
        <w:rPr>
          <w:u w:val="single"/>
        </w:rPr>
        <w:t>enerally. 18 For example, it was not the intention of the Constitutional Assembly and the legislature that violence should be used during strikes or pickets</w:t>
      </w:r>
      <w:r w:rsidRPr="00AF1842">
        <w:rPr>
          <w:sz w:val="16"/>
        </w:rPr>
        <w:t xml:space="preserve">.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sidRPr="00AF1842">
        <w:rPr>
          <w:u w:val="single"/>
        </w:rPr>
        <w:t xml:space="preserve">The use of violence during industrial action </w:t>
      </w:r>
      <w:r w:rsidRPr="00BD1BFD">
        <w:rPr>
          <w:b/>
          <w:sz w:val="26"/>
          <w:highlight w:val="green"/>
          <w:u w:val="single"/>
        </w:rPr>
        <w:t>affects</w:t>
      </w:r>
      <w:r w:rsidRPr="00BD1BFD">
        <w:rPr>
          <w:highlight w:val="green"/>
          <w:u w:val="single"/>
        </w:rPr>
        <w:t xml:space="preserve"> </w:t>
      </w:r>
      <w:r w:rsidRPr="00AF1842">
        <w:rPr>
          <w:u w:val="single"/>
        </w:rPr>
        <w:t xml:space="preserve">not only the strikers or picketers, the </w:t>
      </w:r>
      <w:r w:rsidRPr="00BD1BFD">
        <w:rPr>
          <w:b/>
          <w:sz w:val="26"/>
          <w:highlight w:val="green"/>
          <w:u w:val="single"/>
        </w:rPr>
        <w:t>employer</w:t>
      </w:r>
      <w:r w:rsidRPr="00BD1BFD">
        <w:rPr>
          <w:highlight w:val="green"/>
          <w:u w:val="single"/>
        </w:rPr>
        <w:t xml:space="preserve"> </w:t>
      </w:r>
      <w:r w:rsidRPr="00AF1842">
        <w:rPr>
          <w:u w:val="single"/>
        </w:rPr>
        <w:t xml:space="preserve">and his or her </w:t>
      </w:r>
      <w:r w:rsidRPr="00BD1BFD">
        <w:rPr>
          <w:b/>
          <w:sz w:val="26"/>
          <w:highlight w:val="green"/>
          <w:u w:val="single"/>
        </w:rPr>
        <w:t>business</w:t>
      </w:r>
      <w:r w:rsidRPr="00BD1BFD">
        <w:rPr>
          <w:highlight w:val="green"/>
          <w:u w:val="single"/>
        </w:rPr>
        <w:t xml:space="preserve"> </w:t>
      </w:r>
      <w:r w:rsidRPr="00AF1842">
        <w:rPr>
          <w:u w:val="single"/>
        </w:rPr>
        <w:t xml:space="preserve">but it also affects </w:t>
      </w:r>
      <w:r w:rsidRPr="00BD1BFD">
        <w:rPr>
          <w:b/>
          <w:sz w:val="26"/>
          <w:highlight w:val="green"/>
          <w:u w:val="single"/>
          <w:bdr w:val="single" w:sz="18" w:space="0" w:color="auto"/>
        </w:rPr>
        <w:t xml:space="preserve">innocent </w:t>
      </w:r>
      <w:r w:rsidRPr="008D32B6">
        <w:rPr>
          <w:b/>
          <w:sz w:val="26"/>
          <w:u w:val="single"/>
          <w:bdr w:val="single" w:sz="18" w:space="0" w:color="auto"/>
        </w:rPr>
        <w:t xml:space="preserve">members of the </w:t>
      </w:r>
      <w:r w:rsidRPr="00BD1BFD">
        <w:rPr>
          <w:b/>
          <w:sz w:val="26"/>
          <w:highlight w:val="green"/>
          <w:u w:val="single"/>
          <w:bdr w:val="single" w:sz="18" w:space="0" w:color="auto"/>
        </w:rPr>
        <w:t>public</w:t>
      </w:r>
      <w:r w:rsidRPr="00AF1842">
        <w:rPr>
          <w:u w:val="single"/>
        </w:rPr>
        <w:t xml:space="preserve">, </w:t>
      </w:r>
      <w:r w:rsidRPr="00BD1BFD">
        <w:rPr>
          <w:b/>
          <w:sz w:val="26"/>
          <w:highlight w:val="green"/>
          <w:u w:val="single"/>
          <w:bdr w:val="single" w:sz="18" w:space="0" w:color="auto"/>
        </w:rPr>
        <w:t>non-striking employees</w:t>
      </w:r>
      <w:r w:rsidRPr="00AF1842">
        <w:rPr>
          <w:u w:val="single"/>
        </w:rPr>
        <w:t xml:space="preserve">, the </w:t>
      </w:r>
      <w:r w:rsidRPr="008D32B6">
        <w:rPr>
          <w:b/>
          <w:sz w:val="26"/>
          <w:u w:val="single"/>
        </w:rPr>
        <w:t>environment</w:t>
      </w:r>
      <w:r w:rsidRPr="008D32B6">
        <w:rPr>
          <w:u w:val="single"/>
        </w:rPr>
        <w:t xml:space="preserve"> </w:t>
      </w:r>
      <w:r w:rsidRPr="00BD1BFD">
        <w:rPr>
          <w:b/>
          <w:sz w:val="26"/>
          <w:highlight w:val="green"/>
          <w:u w:val="single"/>
        </w:rPr>
        <w:t xml:space="preserve">and </w:t>
      </w:r>
      <w:r w:rsidRPr="008D32B6">
        <w:rPr>
          <w:b/>
          <w:sz w:val="26"/>
          <w:u w:val="single"/>
        </w:rPr>
        <w:t xml:space="preserve">the </w:t>
      </w:r>
      <w:r w:rsidRPr="00BD1BFD">
        <w:rPr>
          <w:b/>
          <w:sz w:val="26"/>
          <w:highlight w:val="green"/>
          <w:u w:val="single"/>
        </w:rPr>
        <w:t>econ</w:t>
      </w:r>
      <w:r w:rsidRPr="008D32B6">
        <w:rPr>
          <w:b/>
          <w:sz w:val="26"/>
          <w:u w:val="single"/>
        </w:rPr>
        <w:t>omy at large</w:t>
      </w:r>
      <w:r w:rsidRPr="00AF1842">
        <w:rPr>
          <w:sz w:val="16"/>
        </w:rPr>
        <w:t>.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2DE2E063" w14:textId="77777777" w:rsidR="006C315D" w:rsidRDefault="006C315D" w:rsidP="006C315D">
      <w:pPr>
        <w:pStyle w:val="Heading4"/>
      </w:pPr>
      <w:r>
        <w:t xml:space="preserve">Business confidence is the </w:t>
      </w:r>
      <w:r>
        <w:rPr>
          <w:u w:val="single"/>
        </w:rPr>
        <w:t>best indicator</w:t>
      </w:r>
      <w:r>
        <w:t xml:space="preserve"> for growth.</w:t>
      </w:r>
    </w:p>
    <w:p w14:paraId="73C6F487" w14:textId="77777777" w:rsidR="006C315D" w:rsidRPr="00E05BA6" w:rsidRDefault="006C315D" w:rsidP="006C315D">
      <w:r w:rsidRPr="00E05BA6">
        <w:rPr>
          <w:rStyle w:val="Style13ptBold"/>
        </w:rPr>
        <w:t>Khan</w:t>
      </w:r>
      <w:r>
        <w:rPr>
          <w:rStyle w:val="Style13ptBold"/>
        </w:rPr>
        <w:t xml:space="preserve"> 20</w:t>
      </w:r>
      <w:r w:rsidRPr="00E05BA6">
        <w:t>, Hashmat, and Santosh Upadhayaya. "Does business confidence matter for investment?." Empirical Economics 59.4 (2020): 1633-1665.</w:t>
      </w:r>
      <w:r>
        <w:t xml:space="preserve"> (Economics Professor at Carleton University)//Elmer</w:t>
      </w:r>
    </w:p>
    <w:p w14:paraId="329FD295" w14:textId="77777777" w:rsidR="006C315D" w:rsidRDefault="006C315D" w:rsidP="006C315D">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 xml:space="preserve">Our main findings are: (i) </w:t>
      </w:r>
      <w:r w:rsidRPr="00BD1BFD">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BD1BFD">
        <w:rPr>
          <w:b/>
          <w:sz w:val="26"/>
          <w:highlight w:val="green"/>
          <w:u w:val="single"/>
        </w:rPr>
        <w:t>superior</w:t>
      </w:r>
      <w:r w:rsidRPr="00BD1BFD">
        <w:rPr>
          <w:highlight w:val="green"/>
          <w:u w:val="single"/>
        </w:rPr>
        <w:t xml:space="preserve"> </w:t>
      </w:r>
      <w:r w:rsidRPr="00E05BA6">
        <w:rPr>
          <w:u w:val="single"/>
        </w:rPr>
        <w:t xml:space="preserve">forecasting power, relative </w:t>
      </w:r>
      <w:r w:rsidRPr="00BD1BFD">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BD1BFD">
        <w:rPr>
          <w:b/>
          <w:sz w:val="26"/>
          <w:highlight w:val="green"/>
          <w:u w:val="single"/>
        </w:rPr>
        <w:t>controlling for</w:t>
      </w:r>
      <w:r w:rsidRPr="00BD1BFD">
        <w:rPr>
          <w:highlight w:val="green"/>
          <w:u w:val="single"/>
        </w:rPr>
        <w:t xml:space="preserve"> </w:t>
      </w:r>
      <w:r w:rsidRPr="00E05BA6">
        <w:rPr>
          <w:u w:val="single"/>
        </w:rPr>
        <w:t xml:space="preserve">the conventional determinants such as </w:t>
      </w:r>
      <w:r w:rsidRPr="00BD1BFD">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BD1BFD">
        <w:rPr>
          <w:b/>
          <w:sz w:val="26"/>
          <w:highlight w:val="green"/>
          <w:u w:val="single"/>
        </w:rPr>
        <w:t>business confidence</w:t>
      </w:r>
      <w:r w:rsidRPr="00E05BA6">
        <w:rPr>
          <w:u w:val="single"/>
        </w:rPr>
        <w:t xml:space="preserve">—either </w:t>
      </w:r>
      <w:r w:rsidRPr="00BD1BFD">
        <w:rPr>
          <w:b/>
          <w:sz w:val="26"/>
          <w:highlight w:val="green"/>
          <w:u w:val="single"/>
        </w:rPr>
        <w:t>as causal or</w:t>
      </w:r>
      <w:r w:rsidRPr="00BD1BFD">
        <w:rPr>
          <w:highlight w:val="green"/>
          <w:u w:val="single"/>
        </w:rPr>
        <w:t xml:space="preserve"> </w:t>
      </w:r>
      <w:r w:rsidRPr="00E05BA6">
        <w:rPr>
          <w:u w:val="single"/>
        </w:rPr>
        <w:t xml:space="preserve">as </w:t>
      </w:r>
      <w:r w:rsidRPr="00BD1BFD">
        <w:rPr>
          <w:b/>
          <w:sz w:val="26"/>
          <w:highlight w:val="green"/>
          <w:u w:val="single"/>
        </w:rPr>
        <w:t>anticipatory</w:t>
      </w:r>
      <w:r w:rsidRPr="00E05BA6">
        <w:rPr>
          <w:u w:val="single"/>
        </w:rPr>
        <w:t>—</w:t>
      </w:r>
      <w:r w:rsidRPr="00BD1BFD">
        <w:rPr>
          <w:b/>
          <w:sz w:val="26"/>
          <w:highlight w:val="green"/>
          <w:u w:val="single"/>
        </w:rPr>
        <w:t>in</w:t>
      </w:r>
      <w:r w:rsidRPr="00BD1BFD">
        <w:rPr>
          <w:highlight w:val="green"/>
          <w:u w:val="single"/>
        </w:rPr>
        <w:t xml:space="preserve"> </w:t>
      </w:r>
      <w:r w:rsidRPr="00E05BA6">
        <w:rPr>
          <w:u w:val="single"/>
        </w:rPr>
        <w:t xml:space="preserve">theoretical models of </w:t>
      </w:r>
      <w:r w:rsidRPr="00BD1BFD">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Heye (1993) examines the relationship between business confidence and labour market conditions in the USA and other industrialized countries. Dasgupta and Lahiri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Matsusaka and Sbordone (1995) reject the hypothesis that consumer sentiment does not predict output. Carroll et al. (1994), Fuhrer (1993), Bram and Ludvigson (1998), Ludvigson (2004) and Cotsomitis and Kwan (2006) find that the consumer attitudes have some additional information about predicting household spending behaviour. Lahiri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Angeletos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BD1BFD">
        <w:rPr>
          <w:b/>
          <w:sz w:val="26"/>
          <w:highlight w:val="green"/>
          <w:u w:val="single"/>
        </w:rPr>
        <w:t>empirical analysis shows</w:t>
      </w:r>
      <w:r w:rsidRPr="00BD1BFD">
        <w:rPr>
          <w:highlight w:val="green"/>
          <w:u w:val="single"/>
        </w:rPr>
        <w:t xml:space="preserve"> </w:t>
      </w:r>
      <w:r w:rsidRPr="00E05BA6">
        <w:rPr>
          <w:u w:val="single"/>
        </w:rPr>
        <w:t xml:space="preserve">that </w:t>
      </w:r>
      <w:r w:rsidRPr="00BD1BFD">
        <w:rPr>
          <w:b/>
          <w:sz w:val="26"/>
          <w:highlight w:val="green"/>
          <w:u w:val="single"/>
        </w:rPr>
        <w:t>investors’ confidence has</w:t>
      </w:r>
      <w:r w:rsidRPr="00BD1BFD">
        <w:rPr>
          <w:highlight w:val="green"/>
          <w:u w:val="single"/>
        </w:rPr>
        <w:t xml:space="preserve"> </w:t>
      </w:r>
      <w:r w:rsidRPr="00E05BA6">
        <w:rPr>
          <w:u w:val="single"/>
        </w:rPr>
        <w:t xml:space="preserve">statistically </w:t>
      </w:r>
      <w:r w:rsidRPr="00BD1BFD">
        <w:rPr>
          <w:b/>
          <w:sz w:val="26"/>
          <w:highlight w:val="green"/>
          <w:u w:val="single"/>
        </w:rPr>
        <w:t>significant predictive power for</w:t>
      </w:r>
      <w:r w:rsidRPr="00BD1BFD">
        <w:rPr>
          <w:highlight w:val="green"/>
          <w:u w:val="single"/>
        </w:rPr>
        <w:t xml:space="preserve"> </w:t>
      </w:r>
      <w:r w:rsidRPr="00E05BA6">
        <w:rPr>
          <w:u w:val="single"/>
        </w:rPr>
        <w:t xml:space="preserve">US business investment </w:t>
      </w:r>
      <w:r w:rsidRPr="00BD1BFD">
        <w:rPr>
          <w:b/>
          <w:sz w:val="26"/>
          <w:highlight w:val="green"/>
          <w:u w:val="single"/>
        </w:rPr>
        <w:t>growth</w:t>
      </w:r>
      <w:r w:rsidRPr="00BD1BFD">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probit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Saikkonen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385E7B91" w14:textId="77777777" w:rsidR="006C315D" w:rsidRDefault="006C315D" w:rsidP="006C315D">
      <w:pPr>
        <w:pStyle w:val="Heading4"/>
      </w:pPr>
      <w:r>
        <w:t xml:space="preserve">2] 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1BB7308F" w14:textId="77777777" w:rsidR="006C315D" w:rsidRDefault="006C315D" w:rsidP="006C315D">
      <w:r>
        <w:rPr>
          <w:rStyle w:val="Style13ptBold"/>
        </w:rPr>
        <w:t xml:space="preserve">Grabianowski 6 </w:t>
      </w:r>
      <w:r>
        <w:t xml:space="preserve">[Ed; Author and freelance writer. He’s worked as a contributing writer for io9, HowStuffWorks, and Sweethome. His fiction has appeared in Black Static, Fear Project, and other publications and anthologies, including Fear After Fear; “How Strikes Work,” HSW; 3/24/06; </w:t>
      </w:r>
      <w:hyperlink r:id="rId18" w:history="1">
        <w:r>
          <w:rPr>
            <w:rStyle w:val="Hyperlink"/>
            <w:color w:val="000000"/>
            <w:u w:val="single"/>
          </w:rPr>
          <w:t>https://money.howstuffworks.com/strike.htm</w:t>
        </w:r>
      </w:hyperlink>
      <w:r>
        <w:t>] Justin</w:t>
      </w:r>
    </w:p>
    <w:p w14:paraId="5DCEB158" w14:textId="77777777" w:rsidR="006C315D" w:rsidRDefault="006C315D" w:rsidP="006C315D">
      <w:pPr>
        <w:rPr>
          <w:sz w:val="16"/>
        </w:rPr>
      </w:pPr>
      <w:r w:rsidRPr="00BD1BFD">
        <w:rPr>
          <w:highlight w:val="green"/>
          <w:u w:val="single"/>
        </w:rPr>
        <w:t>Labor strikes</w:t>
      </w:r>
      <w:r>
        <w:rPr>
          <w:u w:val="single"/>
        </w:rPr>
        <w:t xml:space="preserve"> can </w:t>
      </w:r>
      <w:r w:rsidRPr="00BD1BFD">
        <w:rPr>
          <w:highlight w:val="green"/>
          <w:u w:val="single"/>
        </w:rPr>
        <w:t xml:space="preserve">cause </w:t>
      </w:r>
      <w:r w:rsidRPr="00BD1BFD">
        <w:rPr>
          <w:rStyle w:val="Emphasis"/>
          <w:highlight w:val="green"/>
        </w:rPr>
        <w:t>major disruptions to industry</w:t>
      </w:r>
      <w:r w:rsidRPr="00BD1BFD">
        <w:rPr>
          <w:highlight w:val="green"/>
          <w:u w:val="single"/>
        </w:rPr>
        <w:t xml:space="preserve">, </w:t>
      </w:r>
      <w:r w:rsidRPr="00BD1BFD">
        <w:rPr>
          <w:rStyle w:val="Emphasis"/>
          <w:highlight w:val="green"/>
        </w:rPr>
        <w:t>commerce</w:t>
      </w:r>
      <w:r w:rsidRPr="00BD1BFD">
        <w:rPr>
          <w:highlight w:val="green"/>
          <w:u w:val="single"/>
        </w:rPr>
        <w:t xml:space="preserve"> and</w:t>
      </w:r>
      <w:r>
        <w:rPr>
          <w:u w:val="single"/>
        </w:rPr>
        <w:t xml:space="preserve"> the </w:t>
      </w:r>
      <w:r w:rsidRPr="00BD1BFD">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sidRPr="00BD1BFD">
        <w:rPr>
          <w:highlight w:val="green"/>
          <w:u w:val="single"/>
        </w:rPr>
        <w:t>Air Traffic Controllers Association strike</w:t>
      </w:r>
      <w:r>
        <w:rPr>
          <w:sz w:val="16"/>
        </w:rPr>
        <w:t xml:space="preserve"> in 1981 resulted in the firing of thousands of air traffic controllers, and the New York City transit strike in late 2005 </w:t>
      </w:r>
      <w:r w:rsidRPr="00BD1BFD">
        <w:rPr>
          <w:highlight w:val="green"/>
          <w:u w:val="single"/>
        </w:rPr>
        <w:t xml:space="preserve">affected </w:t>
      </w:r>
      <w:r w:rsidRPr="00BD1BFD">
        <w:rPr>
          <w:rStyle w:val="Emphasis"/>
          <w:highlight w:val="green"/>
        </w:rPr>
        <w:t>millions</w:t>
      </w:r>
      <w:r>
        <w:rPr>
          <w:u w:val="single"/>
        </w:rPr>
        <w:t xml:space="preserve"> of people</w:t>
      </w:r>
      <w:r>
        <w:rPr>
          <w:sz w:val="16"/>
        </w:rPr>
        <w:t>. The history of strikes and labor unions is a key chapter in the story of the Industrial Revolution.</w:t>
      </w:r>
    </w:p>
    <w:p w14:paraId="5D765D2D" w14:textId="77777777" w:rsidR="006C315D" w:rsidRDefault="006C315D" w:rsidP="006C315D">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0E169E1" w14:textId="77777777" w:rsidR="006C315D" w:rsidRDefault="006C315D" w:rsidP="006C315D">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02A7B11D" w14:textId="77777777" w:rsidR="006C315D" w:rsidRDefault="006C315D" w:rsidP="006C315D">
      <w:pPr>
        <w:rPr>
          <w:sz w:val="16"/>
        </w:rPr>
      </w:pPr>
      <w:r>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764246E0" w14:textId="77777777" w:rsidR="006C315D" w:rsidRDefault="006C315D" w:rsidP="006C315D">
      <w:pPr>
        <w:rPr>
          <w:u w:val="single"/>
        </w:rPr>
      </w:pPr>
      <w:r>
        <w:rPr>
          <w:sz w:val="16"/>
        </w:rPr>
        <w:t xml:space="preserve">At its most basic level, </w:t>
      </w:r>
      <w:r>
        <w:rPr>
          <w:u w:val="single"/>
        </w:rPr>
        <w:t xml:space="preserve">a </w:t>
      </w:r>
      <w:r w:rsidRPr="00BD1BFD">
        <w:rPr>
          <w:highlight w:val="green"/>
          <w:u w:val="single"/>
        </w:rPr>
        <w:t>strike occurs when</w:t>
      </w:r>
      <w:r>
        <w:rPr>
          <w:u w:val="single"/>
        </w:rPr>
        <w:t xml:space="preserve"> all the </w:t>
      </w:r>
      <w:r w:rsidRPr="00BD1BFD">
        <w:rPr>
          <w:highlight w:val="green"/>
          <w:u w:val="single"/>
        </w:rPr>
        <w:t>workers</w:t>
      </w:r>
      <w:r>
        <w:rPr>
          <w:u w:val="single"/>
        </w:rPr>
        <w:t xml:space="preserve"> in the union </w:t>
      </w:r>
      <w:r w:rsidRPr="00BD1BFD">
        <w:rPr>
          <w:rStyle w:val="Emphasis"/>
          <w:highlight w:val="green"/>
        </w:rPr>
        <w:t>stop coming to work</w:t>
      </w:r>
      <w:r>
        <w:rPr>
          <w:rStyle w:val="Emphasis"/>
        </w:rPr>
        <w:t>.</w:t>
      </w:r>
      <w:r>
        <w:rPr>
          <w:sz w:val="16"/>
        </w:rPr>
        <w:t xml:space="preserve"> </w:t>
      </w:r>
      <w:r>
        <w:rPr>
          <w:u w:val="single"/>
        </w:rPr>
        <w:t xml:space="preserve">With no workers, </w:t>
      </w:r>
      <w:r w:rsidRPr="00BD1BFD">
        <w:rPr>
          <w:highlight w:val="green"/>
          <w:u w:val="single"/>
        </w:rPr>
        <w:t xml:space="preserve">the business </w:t>
      </w:r>
      <w:r w:rsidRPr="00BD1BFD">
        <w:rPr>
          <w:rStyle w:val="Emphasis"/>
          <w:highlight w:val="green"/>
        </w:rPr>
        <w:t>shuts down</w:t>
      </w:r>
      <w:r>
        <w:rPr>
          <w:sz w:val="16"/>
        </w:rPr>
        <w:t xml:space="preserve">. </w:t>
      </w:r>
      <w:r>
        <w:rPr>
          <w:u w:val="single"/>
        </w:rPr>
        <w:t xml:space="preserve">The </w:t>
      </w:r>
      <w:r w:rsidRPr="00BD1BFD">
        <w:rPr>
          <w:highlight w:val="green"/>
          <w:u w:val="single"/>
        </w:rPr>
        <w:t xml:space="preserve">employer </w:t>
      </w:r>
      <w:r w:rsidRPr="00BD1BFD">
        <w:rPr>
          <w:rStyle w:val="Emphasis"/>
          <w:highlight w:val="green"/>
        </w:rPr>
        <w:t>stops making money</w:t>
      </w:r>
      <w:r w:rsidRPr="00BD1BFD">
        <w:rPr>
          <w:highlight w:val="green"/>
          <w:u w:val="single"/>
        </w:rPr>
        <w:t xml:space="preserve">, though it is still </w:t>
      </w:r>
      <w:r w:rsidRPr="00BD1BFD">
        <w:rPr>
          <w:rStyle w:val="Emphasis"/>
          <w:highlight w:val="green"/>
        </w:rPr>
        <w:t>spending</w:t>
      </w:r>
      <w:r>
        <w:rPr>
          <w:rStyle w:val="Emphasis"/>
        </w:rPr>
        <w:t xml:space="preserve"> money </w:t>
      </w:r>
      <w:r w:rsidRPr="00BD1BFD">
        <w:rPr>
          <w:rStyle w:val="Emphasis"/>
          <w:highlight w:val="green"/>
        </w:rPr>
        <w:t>on taxes</w:t>
      </w:r>
      <w:r w:rsidRPr="00BD1BFD">
        <w:rPr>
          <w:highlight w:val="green"/>
          <w:u w:val="single"/>
        </w:rPr>
        <w:t xml:space="preserve">, </w:t>
      </w:r>
      <w:r w:rsidRPr="00BD1BFD">
        <w:rPr>
          <w:rStyle w:val="Emphasis"/>
          <w:highlight w:val="green"/>
        </w:rPr>
        <w:t>rent</w:t>
      </w:r>
      <w:r w:rsidRPr="00BD1BFD">
        <w:rPr>
          <w:highlight w:val="green"/>
          <w:u w:val="single"/>
        </w:rPr>
        <w:t xml:space="preserve">, </w:t>
      </w:r>
      <w:r w:rsidRPr="00BD1BFD">
        <w:rPr>
          <w:rStyle w:val="Emphasis"/>
          <w:highlight w:val="green"/>
        </w:rPr>
        <w:t>electricity</w:t>
      </w:r>
      <w:r w:rsidRPr="00BD1BFD">
        <w:rPr>
          <w:highlight w:val="green"/>
          <w:u w:val="single"/>
        </w:rPr>
        <w:t xml:space="preserve"> and </w:t>
      </w:r>
      <w:r w:rsidRPr="00BD1BFD">
        <w:rPr>
          <w:rStyle w:val="Emphasis"/>
          <w:highlight w:val="green"/>
        </w:rPr>
        <w:t>maintenance</w:t>
      </w:r>
      <w:r>
        <w:rPr>
          <w:sz w:val="16"/>
        </w:rPr>
        <w:t xml:space="preserve">. </w:t>
      </w:r>
      <w:r w:rsidRPr="00BD1BFD">
        <w:rPr>
          <w:highlight w:val="green"/>
          <w:u w:val="single"/>
        </w:rPr>
        <w:t>The longer the strike</w:t>
      </w:r>
      <w:r>
        <w:rPr>
          <w:u w:val="single"/>
        </w:rPr>
        <w:t xml:space="preserve"> lasts, </w:t>
      </w:r>
      <w:r w:rsidRPr="00BD1BFD">
        <w:rPr>
          <w:highlight w:val="green"/>
          <w:u w:val="single"/>
        </w:rPr>
        <w:t xml:space="preserve">the </w:t>
      </w:r>
      <w:r w:rsidRPr="00BD1BFD">
        <w:rPr>
          <w:rStyle w:val="Emphasis"/>
          <w:highlight w:val="green"/>
        </w:rPr>
        <w:t>more money the employer loses</w:t>
      </w:r>
      <w:r w:rsidRPr="00BD1BFD">
        <w:rPr>
          <w:highlight w:val="green"/>
          <w:u w:val="single"/>
        </w:rPr>
        <w:t>.</w:t>
      </w:r>
      <w:r>
        <w:rPr>
          <w:sz w:val="16"/>
        </w:rPr>
        <w:t xml:space="preserve"> Of course, </w:t>
      </w:r>
      <w:r>
        <w:rPr>
          <w:u w:val="single"/>
        </w:rPr>
        <w:t xml:space="preserve">the </w:t>
      </w:r>
      <w:r w:rsidRPr="00BD1BFD">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67A5F90F" w14:textId="3E643422" w:rsidR="006C315D" w:rsidRDefault="006C315D" w:rsidP="006C315D">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5AAA8919" w14:textId="4E019ADF" w:rsidR="00CA6504" w:rsidRDefault="00CA6504" w:rsidP="00CA6504">
      <w:pPr>
        <w:pStyle w:val="Heading4"/>
      </w:pPr>
      <w:r>
        <w:t xml:space="preserve">3] </w:t>
      </w:r>
      <w:r>
        <w:t xml:space="preserve">Strikes </w:t>
      </w:r>
      <w:r>
        <w:rPr>
          <w:u w:val="single"/>
        </w:rPr>
        <w:t>hurt</w:t>
      </w:r>
      <w:r>
        <w:t xml:space="preserve"> Small Businesses.</w:t>
      </w:r>
    </w:p>
    <w:p w14:paraId="5B5A5AC6" w14:textId="77777777" w:rsidR="00CA6504" w:rsidRPr="00A65DD1" w:rsidRDefault="00CA6504" w:rsidP="00CA6504">
      <w:r w:rsidRPr="002216E4">
        <w:rPr>
          <w:rStyle w:val="Style13ptBold"/>
        </w:rPr>
        <w:t>Inc Magazine</w:t>
      </w:r>
      <w:r>
        <w:rPr>
          <w:rStyle w:val="Style13ptBold"/>
        </w:rPr>
        <w:t xml:space="preserve"> 21</w:t>
      </w:r>
      <w:r>
        <w:t xml:space="preserve"> 1-5-2021 “Employee Strikes” </w:t>
      </w:r>
      <w:hyperlink r:id="rId19" w:history="1">
        <w:r w:rsidRPr="009814BA">
          <w:rPr>
            <w:rStyle w:val="Hyperlink"/>
          </w:rPr>
          <w:t>https://www.inc.com/encyclopedia/employee-strikes.html</w:t>
        </w:r>
      </w:hyperlink>
      <w:r>
        <w:t xml:space="preserve"> </w:t>
      </w:r>
    </w:p>
    <w:p w14:paraId="34593DD7" w14:textId="77777777" w:rsidR="00CA6504" w:rsidRPr="002216E4" w:rsidRDefault="00CA6504" w:rsidP="00CA6504">
      <w:pPr>
        <w:rPr>
          <w:sz w:val="16"/>
        </w:rPr>
      </w:pPr>
      <w:r w:rsidRPr="002216E4">
        <w:rPr>
          <w:b/>
          <w:sz w:val="26"/>
          <w:highlight w:val="green"/>
          <w:u w:val="single"/>
        </w:rPr>
        <w:t>Strikes</w:t>
      </w:r>
      <w:r w:rsidRPr="002216E4">
        <w:rPr>
          <w:highlight w:val="green"/>
          <w:u w:val="single"/>
        </w:rPr>
        <w:t xml:space="preserve"> </w:t>
      </w:r>
      <w:r w:rsidRPr="002216E4">
        <w:rPr>
          <w:u w:val="single"/>
        </w:rPr>
        <w:t xml:space="preserve">may </w:t>
      </w:r>
      <w:r w:rsidRPr="002216E4">
        <w:rPr>
          <w:b/>
          <w:sz w:val="26"/>
          <w:highlight w:val="green"/>
          <w:u w:val="single"/>
        </w:rPr>
        <w:t>affect</w:t>
      </w:r>
      <w:r w:rsidRPr="002216E4">
        <w:rPr>
          <w:highlight w:val="green"/>
          <w:u w:val="single"/>
        </w:rPr>
        <w:t xml:space="preserve"> </w:t>
      </w:r>
      <w:r w:rsidRPr="002216E4">
        <w:rPr>
          <w:u w:val="single"/>
        </w:rPr>
        <w:t xml:space="preserve">a </w:t>
      </w:r>
      <w:r w:rsidRPr="002216E4">
        <w:rPr>
          <w:b/>
          <w:sz w:val="26"/>
          <w:highlight w:val="green"/>
          <w:u w:val="single"/>
        </w:rPr>
        <w:t>small business in</w:t>
      </w:r>
      <w:r w:rsidRPr="002216E4">
        <w:rPr>
          <w:highlight w:val="green"/>
          <w:u w:val="single"/>
        </w:rPr>
        <w:t xml:space="preserve"> </w:t>
      </w:r>
      <w:r w:rsidRPr="002216E4">
        <w:rPr>
          <w:u w:val="single"/>
        </w:rPr>
        <w:t xml:space="preserve">one of </w:t>
      </w:r>
      <w:r w:rsidRPr="002216E4">
        <w:rPr>
          <w:b/>
          <w:sz w:val="26"/>
          <w:highlight w:val="green"/>
          <w:u w:val="single"/>
        </w:rPr>
        <w:t>two ways</w:t>
      </w:r>
      <w:r w:rsidRPr="002216E4">
        <w:rPr>
          <w:u w:val="single"/>
        </w:rPr>
        <w:t xml:space="preserve">. </w:t>
      </w:r>
      <w:r w:rsidRPr="002216E4">
        <w:rPr>
          <w:b/>
          <w:sz w:val="26"/>
          <w:highlight w:val="green"/>
          <w:u w:val="single"/>
        </w:rPr>
        <w:t>First</w:t>
      </w:r>
      <w:r w:rsidRPr="002216E4">
        <w:rPr>
          <w:u w:val="single"/>
        </w:rPr>
        <w:t xml:space="preserve">, </w:t>
      </w:r>
      <w:r w:rsidRPr="002216E4">
        <w:rPr>
          <w:b/>
          <w:sz w:val="26"/>
          <w:highlight w:val="green"/>
          <w:u w:val="single"/>
        </w:rPr>
        <w:t>its own employees may go on strike</w:t>
      </w:r>
      <w:r w:rsidRPr="002216E4">
        <w:rPr>
          <w:highlight w:val="green"/>
          <w:u w:val="single"/>
        </w:rPr>
        <w:t xml:space="preserve"> </w:t>
      </w:r>
      <w:r w:rsidRPr="002216E4">
        <w:rPr>
          <w:u w:val="single"/>
        </w:rPr>
        <w:t xml:space="preserve">or carry out some collective action functionally equivalent to a strike. </w:t>
      </w:r>
      <w:r w:rsidRPr="002216E4">
        <w:rPr>
          <w:b/>
          <w:sz w:val="26"/>
          <w:highlight w:val="green"/>
          <w:u w:val="single"/>
        </w:rPr>
        <w:t>Second</w:t>
      </w:r>
      <w:r w:rsidRPr="002216E4">
        <w:rPr>
          <w:u w:val="single"/>
        </w:rPr>
        <w:t xml:space="preserve">, the small business may be </w:t>
      </w:r>
      <w:r w:rsidRPr="002216E4">
        <w:rPr>
          <w:b/>
          <w:sz w:val="26"/>
          <w:highlight w:val="green"/>
          <w:u w:val="single"/>
        </w:rPr>
        <w:t>unable to carry on</w:t>
      </w:r>
      <w:r w:rsidRPr="002216E4">
        <w:rPr>
          <w:highlight w:val="green"/>
          <w:u w:val="single"/>
        </w:rPr>
        <w:t xml:space="preserve"> </w:t>
      </w:r>
      <w:r w:rsidRPr="002216E4">
        <w:rPr>
          <w:u w:val="single"/>
        </w:rPr>
        <w:t xml:space="preserve">as usually </w:t>
      </w:r>
      <w:r w:rsidRPr="002216E4">
        <w:rPr>
          <w:b/>
          <w:sz w:val="26"/>
          <w:highlight w:val="green"/>
          <w:u w:val="single"/>
        </w:rPr>
        <w:t>because</w:t>
      </w:r>
      <w:r w:rsidRPr="002216E4">
        <w:rPr>
          <w:highlight w:val="green"/>
          <w:u w:val="single"/>
        </w:rPr>
        <w:t xml:space="preserve"> </w:t>
      </w:r>
      <w:r w:rsidRPr="002216E4">
        <w:rPr>
          <w:u w:val="single"/>
        </w:rPr>
        <w:t xml:space="preserve">some </w:t>
      </w:r>
      <w:r w:rsidRPr="002216E4">
        <w:rPr>
          <w:b/>
          <w:sz w:val="26"/>
          <w:highlight w:val="green"/>
          <w:u w:val="single"/>
        </w:rPr>
        <w:t>other company</w:t>
      </w:r>
      <w:r w:rsidRPr="002216E4">
        <w:rPr>
          <w:highlight w:val="green"/>
          <w:u w:val="single"/>
        </w:rPr>
        <w:t xml:space="preserve"> </w:t>
      </w:r>
      <w:r w:rsidRPr="002216E4">
        <w:rPr>
          <w:u w:val="single"/>
        </w:rPr>
        <w:t xml:space="preserve">or industry </w:t>
      </w:r>
      <w:r w:rsidRPr="002216E4">
        <w:rPr>
          <w:b/>
          <w:sz w:val="26"/>
          <w:highlight w:val="green"/>
          <w:u w:val="single"/>
        </w:rPr>
        <w:t>is experiencing labor disruptions</w:t>
      </w:r>
      <w:r w:rsidRPr="002216E4">
        <w:rPr>
          <w:highlight w:val="green"/>
          <w:u w:val="single"/>
        </w:rPr>
        <w:t xml:space="preserve"> </w:t>
      </w:r>
      <w:r w:rsidRPr="002216E4">
        <w:rPr>
          <w:u w:val="single"/>
        </w:rPr>
        <w:t>and thus denies the business vital services or supplies</w:t>
      </w:r>
      <w:r w:rsidRPr="002216E4">
        <w:rPr>
          <w:sz w:val="16"/>
        </w:rPr>
        <w:t xml:space="preserve">. STATUS AND TRENDS IN UNIONIZATION Employee or labor strikes are called by labor unions usually after a strike-vote by its membership. </w:t>
      </w:r>
      <w:r w:rsidRPr="002216E4">
        <w:rPr>
          <w:u w:val="single"/>
        </w:rPr>
        <w:t>The strike may be directed at a single organization or may be industry-wide.</w:t>
      </w:r>
      <w:r w:rsidRPr="002216E4">
        <w:rPr>
          <w:sz w:val="16"/>
        </w:rPr>
        <w:t xml:space="preserve"> Two major tends in unionization suggest that small business is very unlikely to be unionized and therefore directly threatened by a strike. Based on data from the U.S. Bureau of Labor Statistics, in the 40-year period from 1964 to 2005, union members have declined from 29.3 percent to 12.5 percent of the labor force. Even as the total unionized work-force has declined, the private-sector's share of total union labor has declined and the share of the public-sector has increased. In 1983, for example, private-sector union employees were 67.2 percent of all union laborers; the public-sector share was 32.4 percent. By 2005, the private-sector share was 52.6 percent, the public-sector share 47.4 percent. As a consequence of this general decline in the unionized workforce, labor stoppages have also declined. Major work stoppages involving 1,000 or more workers averaged 352 in the 1950s, 283 in the 1960s, 289 in the 1970s, 83 in the 1980s, 35 in the 1990s, and 28 in the five-year period 2000—2005. In 2005, union membership was highest in the transportation and utilities industries in the private-sector (24 percent) and lowest in finance and related services (2.3 percent). In construction and manufacturing, union membership was 13 percent of the labor force; in wholesale and retail (where the highest proportion of small businesses operate) the rate was 5.2 percent. In professional and business services, another important small business sector, the rate was 2.7 percent. Furthermore, unions target for organization efforts large operations rather than small for pure cost/benefit reasons. Therefore unionized small businesses are rare. Finally, unions call strikes only when grievances are of long standing and long unresolved. Not surprisingly, a search of the business literature does not turn up any cases of small businesses struck by strikes. TYPES OF STRIKES The National Labor Relations Board (NLRB) provides legal protections for economic strikes and strikes based on unfair labor practices. In the first category, workers attempt to garner improvements in their wages, benefits, hours, or working conditions. An unfair labor practices strike is called when the employer allegedly violates NLRA rules that protect workers during collective bargaining. The small business owner faced with a labor organizing action is well advised, early in the process, to consult with a competent labor lawyer in order to get guidance on how to comply with NLRA regulations. Fundamental rules to observe include: The business must bargain in good faith throughout the process. Workers have a fundamental right under U.S. law to organize and to bargain collectively. The business must provide the union with all information to which the latter is legally entitled. Under U.S. labor law, unions can request information about management's plans regarding various operational aspects of the business during the strike. For example, the union can ask for information about where the business plans to get replacement workers and the wages that they will be paid. The business has and can exercise rights of its own. It can freely communicate its own plans to employees, point out how they differ from the union's proposals, and ask employees to vote on the business's final offer. In many strike situations, the business has the option of utilizing replacement workers without penalty. AVOIDING/MANAGING A STRIKE In the case of a small business especially—where contact between management and the work force is closer—avoiding a strike is obviously the best strategy. If the shop was unionized during the current ownership's tenure, that fact alone should have signaled to the management that something was drastically out of order. Unionization is fundamentally an adversarial process intended to force the business to behave in certain ways by threatening to deny the business an indispensable resource. If the union shop was acquired, the new owner can build a new relationship with labor and, often, after some period of time—during which the labor force has learned to trust the management—even succeed in decertifying the union. If, despite best efforts, a strike appears unavoidable, early planning and effective implementation are the only ways to minimize damage. Such planning will include at minimum: Obtaining early legal counsel to determine if hiring replacement workers will be possible and, if yes, making early arrangements for such help. Effectively communicating with suppliers and customers to tailor deliveries to the new situation and to warn customers of impending problems affecting prompt shipment of products. Where possible, inventories might be built up in advance. Communicating effectively with non-striking employees to maintain morale In the most drastic situation (more likely in a small than a large business) planning termination of operations, up to bankruptcy, if the strike will cripple the business. MANAGING SUPPLIER'S STRIKES </w:t>
      </w:r>
      <w:r w:rsidRPr="002216E4">
        <w:rPr>
          <w:b/>
          <w:sz w:val="26"/>
          <w:highlight w:val="green"/>
          <w:u w:val="single"/>
        </w:rPr>
        <w:t>Employee strikes</w:t>
      </w:r>
      <w:r w:rsidRPr="002216E4">
        <w:rPr>
          <w:sz w:val="16"/>
          <w:highlight w:val="green"/>
        </w:rPr>
        <w:t xml:space="preserve"> </w:t>
      </w:r>
      <w:r w:rsidRPr="002216E4">
        <w:rPr>
          <w:b/>
          <w:sz w:val="26"/>
          <w:highlight w:val="green"/>
          <w:u w:val="single"/>
        </w:rPr>
        <w:t>most likely to damage</w:t>
      </w:r>
      <w:r w:rsidRPr="002216E4">
        <w:rPr>
          <w:sz w:val="16"/>
          <w:highlight w:val="green"/>
        </w:rPr>
        <w:t xml:space="preserve"> </w:t>
      </w:r>
      <w:r w:rsidRPr="002216E4">
        <w:rPr>
          <w:sz w:val="16"/>
        </w:rPr>
        <w:t xml:space="preserve">a </w:t>
      </w:r>
      <w:r w:rsidRPr="002216E4">
        <w:rPr>
          <w:b/>
          <w:sz w:val="26"/>
          <w:highlight w:val="green"/>
          <w:u w:val="single"/>
        </w:rPr>
        <w:t>small business are</w:t>
      </w:r>
      <w:r w:rsidRPr="002216E4">
        <w:rPr>
          <w:sz w:val="16"/>
          <w:highlight w:val="green"/>
        </w:rPr>
        <w:t xml:space="preserve"> </w:t>
      </w:r>
      <w:r w:rsidRPr="002216E4">
        <w:rPr>
          <w:sz w:val="16"/>
        </w:rPr>
        <w:t xml:space="preserve">likely to be </w:t>
      </w:r>
      <w:r w:rsidRPr="002216E4">
        <w:rPr>
          <w:b/>
          <w:sz w:val="26"/>
          <w:highlight w:val="green"/>
          <w:u w:val="single"/>
          <w:bdr w:val="single" w:sz="18" w:space="0" w:color="auto"/>
        </w:rPr>
        <w:t>strikes by other people's employees</w:t>
      </w:r>
      <w:r w:rsidRPr="002216E4">
        <w:rPr>
          <w:sz w:val="16"/>
        </w:rPr>
        <w:t xml:space="preserve">, not its own. In the industrial climate of </w:t>
      </w:r>
      <w:r w:rsidRPr="002216E4">
        <w:rPr>
          <w:u w:val="single"/>
        </w:rPr>
        <w:t xml:space="preserve">the mid-2000s such </w:t>
      </w:r>
      <w:r w:rsidRPr="002216E4">
        <w:rPr>
          <w:b/>
          <w:sz w:val="26"/>
          <w:highlight w:val="green"/>
          <w:u w:val="single"/>
        </w:rPr>
        <w:t>disruptions</w:t>
      </w:r>
      <w:r w:rsidRPr="002216E4">
        <w:rPr>
          <w:highlight w:val="green"/>
          <w:u w:val="single"/>
        </w:rPr>
        <w:t xml:space="preserve"> </w:t>
      </w:r>
      <w:r w:rsidRPr="002216E4">
        <w:rPr>
          <w:u w:val="single"/>
        </w:rPr>
        <w:t xml:space="preserve">were most likely to result </w:t>
      </w:r>
      <w:r w:rsidRPr="002216E4">
        <w:rPr>
          <w:b/>
          <w:sz w:val="26"/>
          <w:highlight w:val="green"/>
          <w:u w:val="single"/>
        </w:rPr>
        <w:t>from</w:t>
      </w:r>
      <w:r w:rsidRPr="002216E4">
        <w:rPr>
          <w:highlight w:val="green"/>
          <w:u w:val="single"/>
        </w:rPr>
        <w:t xml:space="preserve"> </w:t>
      </w:r>
      <w:r w:rsidRPr="002216E4">
        <w:rPr>
          <w:b/>
          <w:sz w:val="26"/>
          <w:highlight w:val="green"/>
          <w:u w:val="single"/>
        </w:rPr>
        <w:t>transportation strikes</w:t>
      </w:r>
      <w:r w:rsidRPr="002216E4">
        <w:rPr>
          <w:u w:val="single"/>
        </w:rPr>
        <w:t xml:space="preserve">, </w:t>
      </w:r>
      <w:r w:rsidRPr="002216E4">
        <w:rPr>
          <w:b/>
          <w:sz w:val="26"/>
          <w:highlight w:val="green"/>
          <w:u w:val="single"/>
        </w:rPr>
        <w:t>especially if a business was highly dependent on a single delivery channel.</w:t>
      </w:r>
      <w:r w:rsidRPr="002216E4">
        <w:rPr>
          <w:u w:val="single"/>
        </w:rPr>
        <w:t xml:space="preserve"> As John Boyd pointed out in Traffic Word, "With a host of U.S. air cargo carriers locked in labor disputes as 2006 gets under way, shippers are bracing for what could be a turbulent year in the air but one they're hoping doesn't leave them grounded</w:t>
      </w:r>
      <w:r w:rsidRPr="002216E4">
        <w:rPr>
          <w:sz w:val="16"/>
        </w:rPr>
        <w:t xml:space="preserve">." Boyd cited a shipping manager who said: "I'm not panicking. But I am starting to think 'What if,' and planning ahead." </w:t>
      </w:r>
      <w:r w:rsidRPr="002216E4">
        <w:rPr>
          <w:u w:val="single"/>
        </w:rPr>
        <w:t>Boyd pointed out that FedEx, UPS, and DHL were all negotiating with union pilots.</w:t>
      </w:r>
      <w:r w:rsidRPr="002216E4">
        <w:rPr>
          <w:sz w:val="16"/>
        </w:rPr>
        <w:t xml:space="preserve"> The situation described by Boyd could arise, of course, in some other sector than transportation and affect for the small business, but the generic aspects are the same. The forward-looking manager will keep up-to-speed on the issues that impact its most important suppliers of goods and services, anticipate problems, plan for a workaround, and do the necessary contingency planning and budgeting that may be necessary. For example, large customers might be notified if the business anticipates shipment delays or shortages of parts—thus giving customer's opportunities to acquire additional supplies early.</w:t>
      </w:r>
    </w:p>
    <w:p w14:paraId="2530C2B6" w14:textId="77777777" w:rsidR="00CA6504" w:rsidRPr="006E4CE9" w:rsidRDefault="00CA6504" w:rsidP="006C315D">
      <w:pPr>
        <w:rPr>
          <w:sz w:val="16"/>
        </w:rPr>
      </w:pPr>
    </w:p>
    <w:p w14:paraId="6550A4C4" w14:textId="77777777" w:rsidR="006C315D" w:rsidRPr="00301091" w:rsidRDefault="006C315D" w:rsidP="006C315D">
      <w:pPr>
        <w:pStyle w:val="Heading4"/>
      </w:pPr>
      <w:r>
        <w:t>Turning Wages – this answers their Internal Link to Education Innovation AND the Economy.</w:t>
      </w:r>
    </w:p>
    <w:p w14:paraId="61CDD7C1" w14:textId="77777777" w:rsidR="006C315D" w:rsidRPr="00650AE6" w:rsidRDefault="006C315D" w:rsidP="006C315D">
      <w:pPr>
        <w:pStyle w:val="Heading4"/>
      </w:pPr>
      <w:r>
        <w:t xml:space="preserve">1] Unions </w:t>
      </w:r>
      <w:r>
        <w:rPr>
          <w:u w:val="single"/>
        </w:rPr>
        <w:t>reduce</w:t>
      </w:r>
      <w:r>
        <w:t xml:space="preserve"> wages for the majority and harm general employment rates – flips their labor shortage links</w:t>
      </w:r>
    </w:p>
    <w:p w14:paraId="30DAFE2D" w14:textId="77777777" w:rsidR="006C315D" w:rsidRDefault="006C315D" w:rsidP="006C315D">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5C55CFE0" w14:textId="77777777" w:rsidR="006C315D" w:rsidRPr="006D1A90" w:rsidRDefault="006C315D" w:rsidP="006C315D">
      <w:pPr>
        <w:rPr>
          <w:sz w:val="16"/>
        </w:rPr>
      </w:pPr>
      <w:r w:rsidRPr="006D1A90">
        <w:rPr>
          <w:sz w:val="16"/>
        </w:rPr>
        <w:t>For more than a century the economic thinking not only of the public but of the majority of economists has been dominated by</w:t>
      </w:r>
      <w:r w:rsidRPr="00C779CB">
        <w:rPr>
          <w:rStyle w:val="StyleUnderline"/>
        </w:rPr>
        <w:t xml:space="preserve"> </w:t>
      </w:r>
      <w:r w:rsidRPr="00BD1BFD">
        <w:rPr>
          <w:rStyle w:val="StyleUnderline"/>
          <w:highlight w:val="green"/>
        </w:rPr>
        <w:t>a myth</w:t>
      </w:r>
      <w:r w:rsidRPr="00C779CB">
        <w:rPr>
          <w:rStyle w:val="StyleUnderline"/>
        </w:rPr>
        <w:t xml:space="preserve"> — the myth </w:t>
      </w:r>
      <w:r w:rsidRPr="00BD1BFD">
        <w:rPr>
          <w:rStyle w:val="StyleUnderline"/>
          <w:highlight w:val="green"/>
        </w:rPr>
        <w:t xml:space="preserve">that labor unions have </w:t>
      </w:r>
      <w:r w:rsidRPr="00C779CB">
        <w:rPr>
          <w:rStyle w:val="StyleUnderline"/>
        </w:rPr>
        <w:t xml:space="preserve">been on the whole a highly beneficent institution, and have </w:t>
      </w:r>
      <w:r w:rsidRPr="00BD1BFD">
        <w:rPr>
          <w:rStyle w:val="StyleUnderline"/>
          <w:highlight w:val="green"/>
        </w:rPr>
        <w:t>raised the level of real</w:t>
      </w:r>
      <w:r w:rsidRPr="00C779CB">
        <w:rPr>
          <w:rStyle w:val="StyleUnderline"/>
        </w:rPr>
        <w:t xml:space="preserve"> </w:t>
      </w:r>
      <w:r w:rsidRPr="00BD1BFD">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blunt truth is that </w:t>
      </w:r>
      <w:r w:rsidRPr="00C779CB">
        <w:rPr>
          <w:rStyle w:val="StyleUnderline"/>
        </w:rPr>
        <w:t>labor unions cannot raise the real wages of all workers.</w:t>
      </w:r>
      <w:r w:rsidRPr="006D1A90">
        <w:rPr>
          <w:sz w:val="16"/>
        </w:rPr>
        <w:t xml:space="preserve"> We may go further: the </w:t>
      </w:r>
      <w:r w:rsidRPr="00BD1BFD">
        <w:rPr>
          <w:rStyle w:val="Emphasis"/>
          <w:highlight w:val="green"/>
        </w:rPr>
        <w:t>actual policies that labor unions</w:t>
      </w:r>
      <w:r w:rsidRPr="00C779CB">
        <w:rPr>
          <w:rStyle w:val="Emphasis"/>
        </w:rPr>
        <w:t xml:space="preserve"> have systematically </w:t>
      </w:r>
      <w:r w:rsidRPr="00BD1BFD">
        <w:rPr>
          <w:rStyle w:val="Emphasis"/>
          <w:highlight w:val="green"/>
        </w:rPr>
        <w:t>followed</w:t>
      </w:r>
      <w:r w:rsidRPr="00C779CB">
        <w:rPr>
          <w:rStyle w:val="Emphasis"/>
        </w:rPr>
        <w:t xml:space="preserve"> from the beginning of their existence have in fact </w:t>
      </w:r>
      <w:r w:rsidRPr="00BD1BFD">
        <w:rPr>
          <w:rStyle w:val="Emphasis"/>
          <w:highlight w:val="green"/>
        </w:rPr>
        <w:t>reduced the real wages</w:t>
      </w:r>
      <w:r w:rsidRPr="00C779CB">
        <w:rPr>
          <w:rStyle w:val="Emphasis"/>
        </w:rPr>
        <w:t xml:space="preserve"> of the </w:t>
      </w:r>
      <w:r w:rsidRPr="00BD1BFD">
        <w:rPr>
          <w:rStyle w:val="Emphasis"/>
          <w:highlight w:val="green"/>
        </w:rPr>
        <w:t xml:space="preserve">workers </w:t>
      </w:r>
      <w:r w:rsidRPr="00C779CB">
        <w:rPr>
          <w:rStyle w:val="Emphasis"/>
        </w:rPr>
        <w:t>as a whole below what they would otherwise have been</w:t>
      </w:r>
      <w:r w:rsidRPr="006D1A90">
        <w:rPr>
          <w:sz w:val="16"/>
        </w:rPr>
        <w:t xml:space="preserve">. Labor unions are today the chief antilabor force. To realize why this is so we must understand what determines wages in a free market. </w:t>
      </w:r>
      <w:r w:rsidRPr="00BD1BFD">
        <w:rPr>
          <w:rStyle w:val="StyleUnderline"/>
          <w:highlight w:val="green"/>
        </w:rPr>
        <w:t>Wage</w:t>
      </w:r>
      <w:r w:rsidRPr="006D1A90">
        <w:rPr>
          <w:sz w:val="16"/>
        </w:rPr>
        <w:t xml:space="preserve"> rates are prices. Like other prices they </w:t>
      </w:r>
      <w:r w:rsidRPr="00BD1BFD">
        <w:rPr>
          <w:rStyle w:val="StyleUnderline"/>
          <w:highlight w:val="green"/>
        </w:rPr>
        <w:t>are determined by supply and demand</w:t>
      </w:r>
      <w:r w:rsidRPr="006D1A90">
        <w:rPr>
          <w:sz w:val="16"/>
        </w:rPr>
        <w:t xml:space="preserve">. And the demand for </w:t>
      </w:r>
      <w:r w:rsidRPr="00BD1BFD">
        <w:rPr>
          <w:rStyle w:val="StyleUnderline"/>
          <w:highlight w:val="green"/>
        </w:rPr>
        <w:t>labor is determined by</w:t>
      </w:r>
      <w:r w:rsidRPr="006D1A90">
        <w:rPr>
          <w:sz w:val="16"/>
        </w:rPr>
        <w:t xml:space="preserve"> the marginal </w:t>
      </w:r>
      <w:r w:rsidRPr="00BD1BFD">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 </w:t>
      </w:r>
      <w:r w:rsidRPr="005939C7">
        <w:rPr>
          <w:rStyle w:val="Emphasis"/>
        </w:rPr>
        <w:t>employers bid</w:t>
      </w:r>
      <w:r w:rsidRPr="006D1A90">
        <w:rPr>
          <w:sz w:val="16"/>
        </w:rPr>
        <w:t xml:space="preserve"> against each other </w:t>
      </w:r>
      <w:r w:rsidRPr="005939C7">
        <w:rPr>
          <w:rStyle w:val="Emphasis"/>
        </w:rPr>
        <w:t>for more workers</w:t>
      </w:r>
      <w:r w:rsidRPr="006D1A90">
        <w:rPr>
          <w:sz w:val="16"/>
        </w:rPr>
        <w:t xml:space="preserve"> up to the point where there is no further marginal profit in hiring more or bidding up wages more. So </w:t>
      </w:r>
      <w:r w:rsidRPr="005961F6">
        <w:rPr>
          <w:rStyle w:val="StyleUnderline"/>
        </w:rPr>
        <w:t>assuming mobility of both capital and labor</w:t>
      </w:r>
      <w:r w:rsidRPr="006D1A90">
        <w:rPr>
          <w:sz w:val="16"/>
        </w:rPr>
        <w:t xml:space="preserve">, assuming free competition between workers and free competition between employers, </w:t>
      </w:r>
      <w:r w:rsidRPr="00BD1BFD">
        <w:rPr>
          <w:rStyle w:val="StyleUnderline"/>
          <w:highlight w:val="green"/>
        </w:rPr>
        <w:t>there would be full employment</w:t>
      </w:r>
      <w:r w:rsidRPr="006D1A90">
        <w:rPr>
          <w:sz w:val="16"/>
        </w:rPr>
        <w:t xml:space="preserve"> of every person wanting and able to work, </w:t>
      </w:r>
      <w:r w:rsidRPr="00BD1BFD">
        <w:rPr>
          <w:rStyle w:val="StyleUnderline"/>
          <w:highlight w:val="green"/>
        </w:rPr>
        <w:t>and the wage rate</w:t>
      </w:r>
      <w:r w:rsidRPr="006D1A90">
        <w:rPr>
          <w:sz w:val="16"/>
        </w:rPr>
        <w:t xml:space="preserve"> of each would tend to </w:t>
      </w:r>
      <w:r w:rsidRPr="00BD1BFD">
        <w:rPr>
          <w:rStyle w:val="StyleUnderline"/>
          <w:highlight w:val="green"/>
        </w:rPr>
        <w:t>equal</w:t>
      </w:r>
      <w:r w:rsidRPr="006D1A90">
        <w:rPr>
          <w:sz w:val="16"/>
        </w:rPr>
        <w:t xml:space="preserve"> his marginal </w:t>
      </w:r>
      <w:r w:rsidRPr="00BD1BFD">
        <w:rPr>
          <w:rStyle w:val="StyleUnderline"/>
          <w:highlight w:val="green"/>
        </w:rPr>
        <w:t>productivity</w:t>
      </w:r>
      <w:r w:rsidRPr="006D1A90">
        <w:rPr>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truckdrivers — this zone of indeterminacy shrinks or disappears. It is the craft unions themselves who insist that their individual members are so nearly equal to each other in competence that all should be paid on equal "standard" wage. And so we have the paradox that the unions exist and flourish precisely where they are least necessary to assure that their members get a market wage equal to their marginal productivity. It is true, of course, that an individual </w:t>
      </w:r>
      <w:r w:rsidRPr="00BD1BFD">
        <w:rPr>
          <w:rStyle w:val="Emphasis"/>
          <w:highlight w:val="green"/>
        </w:rPr>
        <w:t>union</w:t>
      </w:r>
      <w:r w:rsidRPr="006D1A90">
        <w:rPr>
          <w:sz w:val="16"/>
        </w:rPr>
        <w:t xml:space="preserve">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BD1BFD">
        <w:rPr>
          <w:rStyle w:val="StyleUnderline"/>
          <w:highlight w:val="green"/>
        </w:rPr>
        <w:t>demands</w:t>
      </w:r>
      <w:r w:rsidRPr="005961F6">
        <w:rPr>
          <w:rStyle w:val="StyleUnderline"/>
        </w:rPr>
        <w:t xml:space="preserve"> are </w:t>
      </w:r>
      <w:r w:rsidRPr="00BD1BFD">
        <w:rPr>
          <w:rStyle w:val="StyleUnderline"/>
          <w:highlight w:val="green"/>
        </w:rPr>
        <w:t>enforced</w:t>
      </w:r>
      <w:r w:rsidRPr="005961F6">
        <w:rPr>
          <w:rStyle w:val="StyleUnderline"/>
        </w:rPr>
        <w:t xml:space="preserve"> always </w:t>
      </w:r>
      <w:r w:rsidRPr="00BD1BFD">
        <w:rPr>
          <w:rStyle w:val="StyleUnderline"/>
          <w:highlight w:val="green"/>
        </w:rPr>
        <w:t>by intimidation and</w:t>
      </w:r>
      <w:r w:rsidRPr="005961F6">
        <w:rPr>
          <w:rStyle w:val="StyleUnderline"/>
        </w:rPr>
        <w:t xml:space="preserve"> coercion, and in the last resort by actual </w:t>
      </w:r>
      <w:r w:rsidRPr="00BD1BFD">
        <w:rPr>
          <w:rStyle w:val="StyleUnderline"/>
          <w:highlight w:val="green"/>
        </w:rPr>
        <w:t>violence</w:t>
      </w:r>
      <w:r w:rsidRPr="005961F6">
        <w:rPr>
          <w:rStyle w:val="StyleUnderline"/>
        </w:rPr>
        <w:t xml:space="preserve">. So wherever a </w:t>
      </w:r>
      <w:r w:rsidRPr="00BD1BFD">
        <w:rPr>
          <w:rStyle w:val="StyleUnderline"/>
          <w:highlight w:val="green"/>
        </w:rPr>
        <w:t>union makes a gain by a strike</w:t>
      </w:r>
      <w:r w:rsidRPr="005961F6">
        <w:rPr>
          <w:rStyle w:val="StyleUnderline"/>
        </w:rPr>
        <w:t xml:space="preserve"> or strike threat, </w:t>
      </w:r>
      <w:r w:rsidRPr="00BD1BFD">
        <w:rPr>
          <w:rStyle w:val="StyleUnderline"/>
          <w:highlight w:val="green"/>
        </w:rPr>
        <w:t xml:space="preserve">it makes it by </w:t>
      </w:r>
      <w:r w:rsidRPr="00C402A7">
        <w:rPr>
          <w:rStyle w:val="StyleUnderline"/>
        </w:rPr>
        <w:t xml:space="preserve">forcibly </w:t>
      </w:r>
      <w:r w:rsidRPr="00BD1BFD">
        <w:rPr>
          <w:rStyle w:val="StyleUnderline"/>
          <w:highlight w:val="green"/>
        </w:rPr>
        <w:t>excluding other workers</w:t>
      </w:r>
      <w:r w:rsidRPr="005961F6">
        <w:rPr>
          <w:rStyle w:val="StyleUnderline"/>
        </w:rPr>
        <w:t xml:space="preserve"> from taking the jobs that the strikers have abandoned. The </w:t>
      </w:r>
      <w:r w:rsidRPr="00BD1BFD">
        <w:rPr>
          <w:rStyle w:val="StyleUnderline"/>
          <w:highlight w:val="green"/>
        </w:rPr>
        <w:t>union</w:t>
      </w:r>
      <w:r w:rsidRPr="005961F6">
        <w:rPr>
          <w:rStyle w:val="StyleUnderline"/>
        </w:rPr>
        <w:t xml:space="preserve"> always </w:t>
      </w:r>
      <w:r w:rsidRPr="00BD1BFD">
        <w:rPr>
          <w:rStyle w:val="StyleUnderline"/>
          <w:highlight w:val="green"/>
        </w:rPr>
        <w:t>makes its gains at the expense</w:t>
      </w:r>
      <w:r w:rsidRPr="005961F6">
        <w:rPr>
          <w:rStyle w:val="StyleUnderline"/>
        </w:rPr>
        <w:t xml:space="preserve"> of these excluded </w:t>
      </w:r>
      <w:r w:rsidRPr="00BD1BFD">
        <w:rPr>
          <w:rStyle w:val="StyleUnderline"/>
          <w:highlight w:val="green"/>
        </w:rPr>
        <w:t>workers</w:t>
      </w:r>
      <w:r w:rsidRPr="005961F6">
        <w:rPr>
          <w:rStyle w:val="StyleUnderline"/>
        </w:rPr>
        <w:t>.</w:t>
      </w:r>
      <w:r>
        <w:rPr>
          <w:rStyle w:val="StyleUnderline"/>
        </w:rPr>
        <w:t xml:space="preserve"> </w:t>
      </w:r>
      <w:r w:rsidRPr="006D1A90">
        <w:rPr>
          <w:sz w:val="16"/>
        </w:rPr>
        <w:t xml:space="preserve">Overlooking the Victims It is amazing to find how systematically the self-proclaimed humanitarians, even among professional economists, have managed to overlook the unemployed, or the still more poorly paid workers, who are the victims of the union members' "gains." It is important to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Therefore whenever the </w:t>
      </w:r>
      <w:r w:rsidRPr="00BD1BFD">
        <w:rPr>
          <w:rStyle w:val="Emphasis"/>
          <w:highlight w:val="green"/>
        </w:rPr>
        <w:t>unions gain higher wage rates</w:t>
      </w:r>
      <w:r w:rsidRPr="006D1A90">
        <w:rPr>
          <w:sz w:val="16"/>
        </w:rPr>
        <w:t xml:space="preserve"> for their own members than free competition would have brought, they can do this only </w:t>
      </w:r>
      <w:r w:rsidRPr="00BD1BFD">
        <w:rPr>
          <w:rStyle w:val="Emphasis"/>
          <w:highlight w:val="green"/>
        </w:rPr>
        <w:t>by increasing unemployment</w:t>
      </w:r>
      <w:r w:rsidRPr="006D1A90">
        <w:rPr>
          <w:sz w:val="16"/>
        </w:rPr>
        <w:t xml:space="preserve">, </w:t>
      </w:r>
      <w:r w:rsidRPr="00BD1BFD">
        <w:rPr>
          <w:rStyle w:val="Emphasis"/>
          <w:highlight w:val="green"/>
        </w:rPr>
        <w:t>or</w:t>
      </w:r>
      <w:r w:rsidRPr="006D1A90">
        <w:rPr>
          <w:sz w:val="16"/>
        </w:rPr>
        <w:t xml:space="preserve"> by increasing the number of workers forced to compete for other jobs and so comparatively </w:t>
      </w:r>
      <w:r w:rsidRPr="00BD1BFD">
        <w:rPr>
          <w:rStyle w:val="StyleUnderline"/>
          <w:highlight w:val="green"/>
        </w:rPr>
        <w:t>reducing the wage rates paid for such jobs</w:t>
      </w:r>
      <w:r w:rsidRPr="006D1A90">
        <w:rPr>
          <w:sz w:val="16"/>
        </w:rPr>
        <w:t xml:space="preserve">. All </w:t>
      </w:r>
      <w:r w:rsidRPr="00BD1BFD">
        <w:rPr>
          <w:rStyle w:val="StyleUnderline"/>
          <w:highlight w:val="green"/>
        </w:rPr>
        <w:t>union "gains"</w:t>
      </w:r>
      <w:r w:rsidRPr="006D1A90">
        <w:rPr>
          <w:sz w:val="16"/>
        </w:rPr>
        <w:t xml:space="preserve"> (i.e., wage rates above what a competitive free market would have brought) </w:t>
      </w:r>
      <w:r w:rsidRPr="00BD1BFD">
        <w:rPr>
          <w:rStyle w:val="StyleUnderline"/>
          <w:highlight w:val="green"/>
        </w:rPr>
        <w:t>are at the expense of lower wages</w:t>
      </w:r>
      <w:r w:rsidRPr="006D1A90">
        <w:rPr>
          <w:sz w:val="16"/>
        </w:rPr>
        <w:t xml:space="preserve"> than otherwise </w:t>
      </w:r>
      <w:r w:rsidRPr="00BD1BFD">
        <w:rPr>
          <w:rStyle w:val="StyleUnderline"/>
          <w:highlight w:val="green"/>
        </w:rPr>
        <w:t>for</w:t>
      </w:r>
      <w:r w:rsidRPr="006D1A90">
        <w:rPr>
          <w:sz w:val="16"/>
        </w:rPr>
        <w:t xml:space="preserve"> at least some if not </w:t>
      </w:r>
      <w:r w:rsidRPr="00BD1BFD">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constitute of the whole working population. The answer for the United States is that </w:t>
      </w:r>
      <w:r w:rsidRPr="00BD1BFD">
        <w:rPr>
          <w:rStyle w:val="Emphasis"/>
          <w:highlight w:val="green"/>
        </w:rPr>
        <w:t>union members</w:t>
      </w:r>
      <w:r w:rsidRPr="00A4525E">
        <w:rPr>
          <w:rStyle w:val="Emphasis"/>
        </w:rPr>
        <w:t xml:space="preserve"> </w:t>
      </w:r>
      <w:r w:rsidRPr="006D1A90">
        <w:rPr>
          <w:sz w:val="16"/>
        </w:rPr>
        <w:t xml:space="preserve">now number about 20 million, or </w:t>
      </w:r>
      <w:r w:rsidRPr="00BD1BFD">
        <w:rPr>
          <w:rStyle w:val="Emphasis"/>
          <w:highlight w:val="green"/>
        </w:rPr>
        <w:t>not more than 25 percent of the total civilian labor force</w:t>
      </w:r>
      <w:r w:rsidRPr="006D1A90">
        <w:rPr>
          <w:sz w:val="16"/>
        </w:rPr>
        <w:t xml:space="preserve"> of 87 million. So the </w:t>
      </w:r>
      <w:r w:rsidRPr="00BD1BFD">
        <w:rPr>
          <w:rStyle w:val="StyleUnderline"/>
          <w:highlight w:val="green"/>
        </w:rPr>
        <w:t>unions are in a distinct minority</w:t>
      </w:r>
      <w:r w:rsidRPr="006D1A90">
        <w:rPr>
          <w:sz w:val="16"/>
        </w:rPr>
        <w:t xml:space="preserve">. This might not be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w:t>
      </w:r>
      <w:r w:rsidRPr="00BD1BFD">
        <w:rPr>
          <w:rStyle w:val="StyleUnderline"/>
          <w:highlight w:val="green"/>
        </w:rPr>
        <w:t>higher paid union</w:t>
      </w:r>
      <w:r w:rsidRPr="006D1A90">
        <w:rPr>
          <w:sz w:val="16"/>
        </w:rPr>
        <w:t xml:space="preserve"> workers </w:t>
      </w:r>
      <w:r w:rsidRPr="00BD1BFD">
        <w:rPr>
          <w:rStyle w:val="StyleUnderline"/>
          <w:highlight w:val="green"/>
        </w:rPr>
        <w:t>exploiting a three-quarters majority</w:t>
      </w:r>
      <w:r w:rsidRPr="006D1A90">
        <w:rPr>
          <w:sz w:val="16"/>
        </w:rPr>
        <w:t xml:space="preserve"> consisting mainly </w:t>
      </w:r>
      <w:r w:rsidRPr="00BD1BFD">
        <w:rPr>
          <w:rStyle w:val="StyleUnderline"/>
          <w:highlight w:val="green"/>
        </w:rPr>
        <w:t>of</w:t>
      </w:r>
      <w:r w:rsidRPr="006D1A90">
        <w:rPr>
          <w:sz w:val="16"/>
        </w:rPr>
        <w:t xml:space="preserve"> already </w:t>
      </w:r>
      <w:r w:rsidRPr="00BD1BFD">
        <w:rPr>
          <w:rStyle w:val="StyleUnderline"/>
          <w:highlight w:val="green"/>
        </w:rPr>
        <w:t>lower paid nonunion workers</w:t>
      </w:r>
      <w:r w:rsidRPr="006D1A90">
        <w:rPr>
          <w:sz w:val="16"/>
        </w:rPr>
        <w:t xml:space="preserve">.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The higher wage rates gained in a particular industry (assuming an elastic demand for its product) will lead to less employment than otherwise in that industry. This may force unemployment on some of the members of the "successful" union. The result may then be that smaller aggregate wages will be paid in that industry than if the higher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The real wages of the mass of workers are reduced whenever they have to pay higher prices. Once it is clearly recognized that the strike-threat gains of each union are at the expense of all other unions, in forcing their members to pay higher prices for products, the whole myth of "labor solidarity" collapses. It is this myth that has kept the strike-threat system going. It has created sympathy for strikes and tolerance of the public harm they do. The mass of the working population has been taught to believe that all workers should support every strike, no matter how disorderly or for what unreasonable demands, and always to "respect the picket lines," because "Labor's" interests are unified. The success of any strike is thought to help all labor and its failure to hurt all labor. The Great Illusion This is the modern Great Illusion. In fact, each union's extorted "gains," by raising a specific industry's costs and therefore its prices, reduce the real wages of all other workers. The interests of the unions are mutually antagonistic. I have been talking so far about the damage done by strike settlements, or by "gains" extorted under the threat of strikes; I have not yet talked about the </w:t>
      </w:r>
      <w:r w:rsidRPr="00BD1BFD">
        <w:rPr>
          <w:rStyle w:val="StyleUnderline"/>
          <w:highlight w:val="green"/>
        </w:rPr>
        <w:t>damage done by the strike</w:t>
      </w:r>
      <w:r w:rsidRPr="006D1A90">
        <w:rPr>
          <w:sz w:val="16"/>
        </w:rPr>
        <w:t xml:space="preserve"> itself. While strikes are ostensibly directed against the employers, most of them are in fact </w:t>
      </w:r>
      <w:r w:rsidRPr="00BD1BFD">
        <w:rPr>
          <w:rStyle w:val="StyleUnderline"/>
          <w:highlight w:val="green"/>
        </w:rPr>
        <w:t>directed against the public</w:t>
      </w:r>
      <w:r w:rsidRPr="006D1A90">
        <w:rPr>
          <w:sz w:val="16"/>
        </w:rPr>
        <w:t xml:space="preserve">. The idea is that if enough hardship is inflicted on the public, then the </w:t>
      </w:r>
      <w:r w:rsidRPr="00A4525E">
        <w:rPr>
          <w:rStyle w:val="StyleUnderline"/>
        </w:rPr>
        <w:t>public will insist that the employer capitulate to the strikers' demands</w:t>
      </w:r>
      <w:r w:rsidRPr="006D1A90">
        <w:rPr>
          <w:sz w:val="16"/>
        </w:rPr>
        <w:t xml:space="preserve">. </w:t>
      </w:r>
      <w:r w:rsidRPr="00A4525E">
        <w:rPr>
          <w:rStyle w:val="StyleUnderline"/>
        </w:rPr>
        <w:t>There are too many instances of this to list</w:t>
      </w:r>
      <w:r w:rsidRPr="006D1A90">
        <w:rPr>
          <w:sz w:val="16"/>
        </w:rPr>
        <w:t>. For examples one need not go outside of New York City in recent years. A bus and subway strike. A strike of garbage collectors, bringing filth, stench, and the threat of an epidemic. A strike in late December, 1968, of fuel-oil deliverers and oil-burner repairmen, during an extreme cold spell and flu epidemic</w:t>
      </w:r>
      <w:r w:rsidRPr="00A4525E">
        <w:rPr>
          <w:rStyle w:val="StyleUnderline"/>
        </w:rPr>
        <w:t>, when at least 40,000 persons in thousands of multiple dwellings were reported to be seriously ill and were deprived of heat. A strike of 20,000 employees of the Consolidated Edison Co., which supplies the electric power for New York. Grave-diggers' strikes. Hospital employees' strikes.</w:t>
      </w:r>
      <w:r>
        <w:rPr>
          <w:rStyle w:val="StyleUnderline"/>
        </w:rPr>
        <w:t xml:space="preserve"> </w:t>
      </w:r>
      <w:r w:rsidRPr="006D1A90">
        <w:rPr>
          <w:sz w:val="16"/>
        </w:rPr>
        <w:t>The chief leverage of the strikers, in securing capitulation to their demands, was the amount of hardship and suffering they were able to inflict, not directly on the employers, but primarily on the public. Yet who are the public? They are in the main other workers, including other union members. They may even be members of the striking union itself and of their families. A striking fuel-oil deliverer's own children, for example, may be sick and shivering because no fuel has been delivered. This is the absurdity of "labor solidarity." This is the folly of a "general strike." Such a strike is suicidal for the workers themselves.</w:t>
      </w:r>
    </w:p>
    <w:p w14:paraId="6314A1CF" w14:textId="77777777" w:rsidR="006C315D" w:rsidRPr="007D6E0D" w:rsidRDefault="006C315D" w:rsidP="006C315D">
      <w:pPr>
        <w:pStyle w:val="Heading4"/>
      </w:pPr>
      <w:r>
        <w:t xml:space="preserve">2] Strikes empirically reduce wages, job opportunities, and hurt economic recovery – reject their </w:t>
      </w:r>
      <w:r w:rsidRPr="0076415B">
        <w:rPr>
          <w:u w:val="single"/>
        </w:rPr>
        <w:t>surface level</w:t>
      </w:r>
      <w:r>
        <w:t xml:space="preserve"> studies that don’t account for </w:t>
      </w:r>
      <w:r>
        <w:rPr>
          <w:u w:val="single"/>
        </w:rPr>
        <w:t>specific</w:t>
      </w:r>
      <w:r>
        <w:t xml:space="preserve"> factors</w:t>
      </w:r>
    </w:p>
    <w:p w14:paraId="29906F72" w14:textId="77777777" w:rsidR="006C315D" w:rsidRDefault="006C315D" w:rsidP="006C315D">
      <w:r w:rsidRPr="00C11AAA">
        <w:rPr>
          <w:rStyle w:val="Style13ptBold"/>
        </w:rPr>
        <w:t>Sherk 09</w:t>
      </w:r>
      <w:r>
        <w:t xml:space="preserve"> </w:t>
      </w:r>
      <w:r w:rsidRPr="00C11AAA">
        <w:t>[James Sherk;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25103BD0" w14:textId="77777777" w:rsidR="006C315D" w:rsidRDefault="006C315D" w:rsidP="006C315D">
      <w:pPr>
        <w:rPr>
          <w:sz w:val="16"/>
        </w:rPr>
      </w:pPr>
      <w:r w:rsidRPr="00C11AAA">
        <w:rPr>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70012E">
        <w:rPr>
          <w:rStyle w:val="StyleUnderline"/>
        </w:rPr>
        <w:t>Few workers who join a union today get a pay raise</w:t>
      </w:r>
      <w:r w:rsidRPr="00C11AAA">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BD1BFD">
        <w:rPr>
          <w:rStyle w:val="Emphasis"/>
          <w:highlight w:val="green"/>
        </w:rPr>
        <w:t>unions do not negotiate higher wages for</w:t>
      </w:r>
      <w:r w:rsidRPr="0070012E">
        <w:rPr>
          <w:rStyle w:val="Emphasis"/>
        </w:rPr>
        <w:t xml:space="preserve"> many </w:t>
      </w:r>
      <w:r w:rsidRPr="00BD1BFD">
        <w:rPr>
          <w:rStyle w:val="Emphasis"/>
          <w:highlight w:val="green"/>
        </w:rPr>
        <w:t>new</w:t>
      </w:r>
      <w:r w:rsidRPr="0070012E">
        <w:rPr>
          <w:rStyle w:val="Emphasis"/>
        </w:rPr>
        <w:t xml:space="preserve">ly organized </w:t>
      </w:r>
      <w:r w:rsidRPr="00BD1BFD">
        <w:rPr>
          <w:rStyle w:val="Emphasis"/>
          <w:highlight w:val="green"/>
        </w:rPr>
        <w:t>workers</w:t>
      </w:r>
      <w:r w:rsidRPr="00C11AAA">
        <w:rPr>
          <w:sz w:val="16"/>
        </w:rPr>
        <w:t xml:space="preserve">. These days, </w:t>
      </w:r>
      <w:r w:rsidRPr="00BD1BFD">
        <w:rPr>
          <w:rStyle w:val="StyleUnderline"/>
          <w:highlight w:val="green"/>
        </w:rPr>
        <w:t>unions win higher wages</w:t>
      </w:r>
      <w:r w:rsidRPr="0070012E">
        <w:rPr>
          <w:rStyle w:val="StyleUnderline"/>
        </w:rPr>
        <w:t xml:space="preserve"> for employees </w:t>
      </w:r>
      <w:r w:rsidRPr="00BD1BFD">
        <w:rPr>
          <w:rStyle w:val="StyleUnderline"/>
          <w:highlight w:val="green"/>
        </w:rPr>
        <w:t>only</w:t>
      </w:r>
      <w:r w:rsidRPr="0070012E">
        <w:rPr>
          <w:rStyle w:val="StyleUnderline"/>
        </w:rPr>
        <w:t xml:space="preserve"> at companies </w:t>
      </w:r>
      <w:r w:rsidRPr="00BD1BFD">
        <w:rPr>
          <w:rStyle w:val="StyleUnderline"/>
          <w:highlight w:val="green"/>
        </w:rPr>
        <w:t>with competitive advantages that allow</w:t>
      </w:r>
      <w:r w:rsidRPr="0070012E">
        <w:rPr>
          <w:rStyle w:val="StyleUnderline"/>
        </w:rPr>
        <w:t xml:space="preserve"> them to pay </w:t>
      </w:r>
      <w:r w:rsidRPr="00BD1BFD">
        <w:rPr>
          <w:rStyle w:val="StyleUnderline"/>
          <w:highlight w:val="green"/>
        </w:rPr>
        <w:t>higher wages</w:t>
      </w:r>
      <w:r w:rsidRPr="0070012E">
        <w:rPr>
          <w:rStyle w:val="StyleUnderline"/>
        </w:rPr>
        <w:t>, such as successful research and development (R&amp;D) projects or capital investments.</w:t>
      </w:r>
      <w:r>
        <w:rPr>
          <w:rStyle w:val="StyleUnderline"/>
        </w:rPr>
        <w:t xml:space="preserve"> </w:t>
      </w:r>
      <w:r w:rsidRPr="00BD1BFD">
        <w:rPr>
          <w:rStyle w:val="StyleUnderline"/>
          <w:highlight w:val="green"/>
        </w:rPr>
        <w:t>Unions</w:t>
      </w:r>
      <w:r w:rsidRPr="00C11AAA">
        <w:rPr>
          <w:sz w:val="16"/>
        </w:rPr>
        <w:t xml:space="preserve"> effectively tax these investments by negotiating higher wages for their members, thus </w:t>
      </w:r>
      <w:r w:rsidRPr="00BD1BFD">
        <w:rPr>
          <w:rStyle w:val="StyleUnderline"/>
          <w:highlight w:val="green"/>
        </w:rPr>
        <w:t>lower</w:t>
      </w:r>
      <w:r w:rsidRPr="0070012E">
        <w:rPr>
          <w:rStyle w:val="StyleUnderline"/>
        </w:rPr>
        <w:t xml:space="preserve">ing </w:t>
      </w:r>
      <w:r w:rsidRPr="00BD1BFD">
        <w:rPr>
          <w:rStyle w:val="StyleUnderline"/>
          <w:highlight w:val="green"/>
        </w:rPr>
        <w:t>profits</w:t>
      </w:r>
      <w:r w:rsidRPr="00C11AAA">
        <w:rPr>
          <w:sz w:val="16"/>
        </w:rPr>
        <w:t xml:space="preserve">. </w:t>
      </w:r>
      <w:r w:rsidRPr="00BD1BFD">
        <w:rPr>
          <w:rStyle w:val="Emphasis"/>
          <w:highlight w:val="green"/>
        </w:rPr>
        <w:t>Unionized companies</w:t>
      </w:r>
      <w:r w:rsidRPr="00C11AAA">
        <w:rPr>
          <w:sz w:val="16"/>
        </w:rPr>
        <w:t xml:space="preserve"> respond to this union tax by </w:t>
      </w:r>
      <w:r w:rsidRPr="00BD1BFD">
        <w:rPr>
          <w:rStyle w:val="Emphasis"/>
          <w:highlight w:val="green"/>
        </w:rPr>
        <w:t>reduc</w:t>
      </w:r>
      <w:r w:rsidRPr="00DF6F6D">
        <w:rPr>
          <w:rStyle w:val="Emphasis"/>
        </w:rPr>
        <w:t xml:space="preserve">ing </w:t>
      </w:r>
      <w:r w:rsidRPr="00BD1BFD">
        <w:rPr>
          <w:rStyle w:val="Emphasis"/>
          <w:highlight w:val="green"/>
        </w:rPr>
        <w:t>investment</w:t>
      </w:r>
      <w:r w:rsidRPr="00C11AAA">
        <w:rPr>
          <w:sz w:val="16"/>
        </w:rPr>
        <w:t xml:space="preserve">. </w:t>
      </w:r>
      <w:r w:rsidRPr="00BD1BFD">
        <w:rPr>
          <w:rStyle w:val="StyleUnderline"/>
          <w:highlight w:val="green"/>
        </w:rPr>
        <w:t>Less investment makes</w:t>
      </w:r>
      <w:r w:rsidRPr="00DF6F6D">
        <w:rPr>
          <w:rStyle w:val="StyleUnderline"/>
        </w:rPr>
        <w:t xml:space="preserve"> unionized </w:t>
      </w:r>
      <w:r w:rsidRPr="00BD1BFD">
        <w:rPr>
          <w:rStyle w:val="StyleUnderline"/>
          <w:highlight w:val="green"/>
        </w:rPr>
        <w:t>companies less competitive</w:t>
      </w:r>
      <w:r w:rsidRPr="00DF6F6D">
        <w:rPr>
          <w:rStyle w:val="StyleUnderline"/>
        </w:rPr>
        <w:t>.</w:t>
      </w:r>
      <w:r w:rsidRPr="00C11AAA">
        <w:rPr>
          <w:sz w:val="16"/>
        </w:rPr>
        <w:t xml:space="preserve"> This, along with the fact that </w:t>
      </w:r>
      <w:r w:rsidRPr="00BD1BFD">
        <w:rPr>
          <w:rStyle w:val="StyleUnderline"/>
          <w:highlight w:val="green"/>
        </w:rPr>
        <w:t>unions</w:t>
      </w:r>
      <w:r w:rsidRPr="00C11AAA">
        <w:rPr>
          <w:sz w:val="16"/>
        </w:rPr>
        <w:t xml:space="preserve"> function as labor cartels that </w:t>
      </w:r>
      <w:r w:rsidRPr="00BD1BFD">
        <w:rPr>
          <w:rStyle w:val="StyleUnderline"/>
          <w:highlight w:val="green"/>
        </w:rPr>
        <w:t>seek to reduce job opportunities</w:t>
      </w:r>
      <w:r w:rsidRPr="00C11AAA">
        <w:rPr>
          <w:sz w:val="16"/>
        </w:rPr>
        <w:t xml:space="preserve">, causes unionized companies to lose jobs. </w:t>
      </w:r>
      <w:r w:rsidRPr="00DF6F6D">
        <w:rPr>
          <w:rStyle w:val="StyleUnderline"/>
        </w:rPr>
        <w:t xml:space="preserve">Economists consistently find </w:t>
      </w:r>
      <w:r w:rsidRPr="00BD1BFD">
        <w:rPr>
          <w:rStyle w:val="StyleUnderline"/>
          <w:highlight w:val="green"/>
        </w:rPr>
        <w:t>that unions decrease</w:t>
      </w:r>
      <w:r w:rsidRPr="00DF6F6D">
        <w:rPr>
          <w:rStyle w:val="StyleUnderline"/>
        </w:rPr>
        <w:t xml:space="preserve"> the number of </w:t>
      </w:r>
      <w:r w:rsidRPr="00BD1BFD">
        <w:rPr>
          <w:rStyle w:val="StyleUnderline"/>
          <w:highlight w:val="green"/>
        </w:rPr>
        <w:t>jobs available in the economy</w:t>
      </w:r>
      <w:r w:rsidRPr="00DF6F6D">
        <w:rPr>
          <w:rStyle w:val="StyleUnderline"/>
        </w:rPr>
        <w:t>.</w:t>
      </w:r>
      <w:r w:rsidRPr="00C11AAA">
        <w:rPr>
          <w:sz w:val="16"/>
        </w:rPr>
        <w:t xml:space="preserve"> The vast majority of manufacturing </w:t>
      </w:r>
      <w:r w:rsidRPr="00DF6F6D">
        <w:rPr>
          <w:rStyle w:val="Emphasis"/>
        </w:rPr>
        <w:t>jobs lost over the past three decades have been among union members--non-union manufacturing employment has risen.</w:t>
      </w:r>
      <w:r w:rsidRPr="00C11AAA">
        <w:rPr>
          <w:sz w:val="16"/>
        </w:rPr>
        <w:t xml:space="preserve"> </w:t>
      </w:r>
      <w:r w:rsidRPr="00BD1BFD">
        <w:rPr>
          <w:rStyle w:val="StyleUnderline"/>
          <w:highlight w:val="green"/>
        </w:rPr>
        <w:t>Research</w:t>
      </w:r>
      <w:r w:rsidRPr="00DF6F6D">
        <w:rPr>
          <w:rStyle w:val="StyleUnderline"/>
        </w:rPr>
        <w:t xml:space="preserve"> also </w:t>
      </w:r>
      <w:r w:rsidRPr="00BD1BFD">
        <w:rPr>
          <w:rStyle w:val="StyleUnderline"/>
          <w:highlight w:val="green"/>
        </w:rPr>
        <w:t>shows</w:t>
      </w:r>
      <w:r w:rsidRPr="00DF6F6D">
        <w:rPr>
          <w:rStyle w:val="StyleUnderline"/>
        </w:rPr>
        <w:t xml:space="preserve"> that </w:t>
      </w:r>
      <w:r w:rsidRPr="00BD1BFD">
        <w:rPr>
          <w:rStyle w:val="StyleUnderline"/>
          <w:highlight w:val="green"/>
        </w:rPr>
        <w:t>widespread unionization delays recovery from economic downturns.</w:t>
      </w:r>
      <w:r>
        <w:rPr>
          <w:rStyle w:val="StyleUnderline"/>
        </w:rPr>
        <w:t xml:space="preserve"> </w:t>
      </w:r>
      <w:r w:rsidRPr="00C11AAA">
        <w:rPr>
          <w:sz w:val="16"/>
        </w:rPr>
        <w:t xml:space="preserve">Some unions win higher wages for their members, though many do not. But with these higher wages, unions bring less investment, fewer jobs, higher prices, and smaller 401(k) plans for everyone else. </w:t>
      </w:r>
      <w:r w:rsidRPr="00DF6F6D">
        <w:rPr>
          <w:rStyle w:val="StyleUnderline"/>
        </w:rPr>
        <w:t xml:space="preserve">On balance, </w:t>
      </w:r>
      <w:r w:rsidRPr="00BD1BFD">
        <w:rPr>
          <w:rStyle w:val="StyleUnderline"/>
          <w:highlight w:val="green"/>
        </w:rPr>
        <w:t>labor cartels harm the economy</w:t>
      </w:r>
      <w:r w:rsidRPr="00DF6F6D">
        <w:rPr>
          <w:rStyle w:val="StyleUnderline"/>
        </w:rPr>
        <w:t xml:space="preserve">, and enacting policies designed to </w:t>
      </w:r>
      <w:r w:rsidRPr="00BD1BFD">
        <w:rPr>
          <w:rStyle w:val="Emphasis"/>
          <w:highlight w:val="green"/>
        </w:rPr>
        <w:t>force</w:t>
      </w:r>
      <w:r w:rsidRPr="00DF6F6D">
        <w:rPr>
          <w:rStyle w:val="Emphasis"/>
        </w:rPr>
        <w:t xml:space="preserve"> </w:t>
      </w:r>
      <w:r w:rsidRPr="00BD1BFD">
        <w:rPr>
          <w:rStyle w:val="Emphasis"/>
          <w:highlight w:val="green"/>
        </w:rPr>
        <w:t xml:space="preserve">workers into unions will </w:t>
      </w:r>
      <w:r w:rsidRPr="00DF6F6D">
        <w:rPr>
          <w:rStyle w:val="Emphasis"/>
        </w:rPr>
        <w:t xml:space="preserve">only </w:t>
      </w:r>
      <w:r w:rsidRPr="00BD1BFD">
        <w:rPr>
          <w:rStyle w:val="Emphasis"/>
          <w:highlight w:val="green"/>
        </w:rPr>
        <w:t>prolong the recession</w:t>
      </w:r>
      <w:r w:rsidRPr="00DF6F6D">
        <w:rPr>
          <w:rStyle w:val="Emphasis"/>
        </w:rPr>
        <w:t>.</w:t>
      </w:r>
      <w:r>
        <w:rPr>
          <w:rStyle w:val="Emphasis"/>
        </w:rPr>
        <w:t xml:space="preserve"> </w:t>
      </w:r>
      <w:r w:rsidRPr="00C11AAA">
        <w:rPr>
          <w:sz w:val="16"/>
        </w:rPr>
        <w:t xml:space="preserve">Push for EFCA Organized labor's highest legislative priority is the misnamed Employee Free Choice Act (EFCA).[1] This legislation replaces traditional secret-ballot organizing elections with publicly signed cards, allowing union organizers to pressure and harass workers into joining a union. EFCA would also allow the government to impose contracts on newly organized workers and their employers. Both of these changes are highly controversial. Supporters defend EFCA by sidestepping concerns about taking away workers' right to vote. They argue that the bill will make it easier for unions to organize workers. They contend that unions are the path to the middle class and that expanding union membership will raise wages and help boost the economy out of the recession.[2] The official case for EFCA rests on the argument that greater union membership benefits the economy. Opponents of EFCA largely confine their critique to the legislation itself: its undemocratic nature and the problems with giving government bureaucrats the power to dictate work assignments, benefit plans, business operations, and promotion policies. They also argue, however, that increasing union membership will harm the economy.[3] Economists have exhaustively examined what unions do in the economy. When debating EFCA, Congress should look to the body of academic research to determine whether unions help or hurt the economy. Unions in Theory Unions argue that they can raise their members' wages, but few Americans understand the economic theory explaining how they do this. </w:t>
      </w:r>
      <w:r w:rsidRPr="00BD1BFD">
        <w:rPr>
          <w:rStyle w:val="Emphasis"/>
          <w:highlight w:val="green"/>
        </w:rPr>
        <w:t>Unions</w:t>
      </w:r>
      <w:r w:rsidRPr="00C11AAA">
        <w:rPr>
          <w:sz w:val="16"/>
        </w:rPr>
        <w:t xml:space="preserve"> are labor cartels. Cartels </w:t>
      </w:r>
      <w:r w:rsidRPr="00B42110">
        <w:rPr>
          <w:rStyle w:val="Emphasis"/>
        </w:rPr>
        <w:t xml:space="preserve">work by </w:t>
      </w:r>
      <w:r w:rsidRPr="00BD1BFD">
        <w:rPr>
          <w:rStyle w:val="Emphasis"/>
          <w:highlight w:val="green"/>
        </w:rPr>
        <w:t>restricting the supply</w:t>
      </w:r>
      <w:r w:rsidRPr="00B42110">
        <w:rPr>
          <w:rStyle w:val="Emphasis"/>
        </w:rPr>
        <w:t xml:space="preserve"> of what they produce </w:t>
      </w:r>
      <w:r w:rsidRPr="00BD1BFD">
        <w:rPr>
          <w:rStyle w:val="Emphasis"/>
          <w:highlight w:val="green"/>
        </w:rPr>
        <w:t>so</w:t>
      </w:r>
      <w:r w:rsidRPr="00B42110">
        <w:rPr>
          <w:rStyle w:val="Emphasis"/>
        </w:rPr>
        <w:t xml:space="preserve"> that </w:t>
      </w:r>
      <w:r w:rsidRPr="00BD1BFD">
        <w:rPr>
          <w:rStyle w:val="Emphasis"/>
          <w:highlight w:val="green"/>
        </w:rPr>
        <w:t>consumers will</w:t>
      </w:r>
      <w:r w:rsidRPr="00B42110">
        <w:rPr>
          <w:rStyle w:val="Emphasis"/>
        </w:rPr>
        <w:t xml:space="preserve"> have to </w:t>
      </w:r>
      <w:r w:rsidRPr="00BD1BFD">
        <w:rPr>
          <w:rStyle w:val="Emphasis"/>
          <w:highlight w:val="green"/>
        </w:rPr>
        <w:t>pay higher prices for it</w:t>
      </w:r>
      <w:r w:rsidRPr="00C11AAA">
        <w:rPr>
          <w:sz w:val="16"/>
        </w:rPr>
        <w:t xml:space="preserve">. </w:t>
      </w:r>
      <w:r w:rsidRPr="00B42110">
        <w:rPr>
          <w:rStyle w:val="StyleUnderline"/>
        </w:rPr>
        <w:t>OPEC, the best-known cartel, attempts to raise the price of oil by cutting oil production.</w:t>
      </w:r>
      <w:r w:rsidRPr="00C11AAA">
        <w:rPr>
          <w:sz w:val="16"/>
        </w:rPr>
        <w:t xml:space="preserve"> As labor cartels, unions attempt to monopolize the labor supplied to a company or an industry in order to force employers to pay higher wages.[4] In this respect, they function like any other cartel and have the same effects on the economy. </w:t>
      </w:r>
      <w:r w:rsidRPr="00B42110">
        <w:rPr>
          <w:rStyle w:val="Emphasis"/>
        </w:rPr>
        <w:t>Cartels benefit their members in the short run and harm the overall economy.</w:t>
      </w:r>
      <w:r>
        <w:rPr>
          <w:rStyle w:val="Emphasis"/>
        </w:rPr>
        <w:t xml:space="preserve"> </w:t>
      </w:r>
      <w:r w:rsidRPr="00C11AAA">
        <w:rPr>
          <w:sz w:val="16"/>
        </w:rPr>
        <w:t xml:space="preserve">Imagine that General Motors, Ford, and Chrysler jointly agreed to raise the price of the cars they sold by $2,000: Their profits would rise as every American who bought a car paid more. Some Americans would no longer be able to afford a car at the higher price, so the automakers would manufacture and sell fewer vehicles. Then they would need--and hire--fewer workers. The Detroit automakers' stock prices would rise, but the overall economy would suffer. That is why federal anti-trust laws prohibit cartels and the automakers cannot collude to raise prices. Now consider how the United Auto Workers (UAW)--the union representing the autoworkers in Detroit--functions. Before the current downturn, the UAW routinely went on strike unless the Detroit automakers paid what they demanded-- </w:t>
      </w:r>
      <w:r w:rsidRPr="00B42110">
        <w:rPr>
          <w:rStyle w:val="StyleUnderline"/>
        </w:rPr>
        <w:t>until recently, $70 an hour in wages and benefits. Gold-plated UAW health benefits for retirees and active workers added $1,200 to the cost of each vehicle that GM produced in 2007</w:t>
      </w:r>
      <w:r w:rsidRPr="00C11AAA">
        <w:rPr>
          <w:sz w:val="16"/>
        </w:rPr>
        <w:t xml:space="preserve">.[5] Other benefits, such as full retirement after 30 years of employment and the recently eliminated JOBS bank (which paid workers for not working), added more. Some of these costs come out of profits, and some get passed to consumers through higher prices. UAW members earn higher wages, but every American who buys a car pays more, stock owners' wealth falls, and some Americans can no longer afford to buy a new car. The automakers also hire fewer workers because they now make and sell fewer cars. Unions raise the wages of their members both by forcing consumers to pay more for what they buy or do without and by costing some workers their jobs. They have the same harmful effect on the economy as other cartels, despite benefiting some workers instead of stock owners. That is why the federal anti-trust laws exempt labor unions; otherwise, anti-monopoly statutes would also prohibit union activity. </w:t>
      </w:r>
      <w:r w:rsidRPr="00BD1BFD">
        <w:rPr>
          <w:rStyle w:val="StyleUnderline"/>
          <w:highlight w:val="green"/>
        </w:rPr>
        <w:t>Unions' role as</w:t>
      </w:r>
      <w:r w:rsidRPr="00C11AAA">
        <w:rPr>
          <w:sz w:val="16"/>
        </w:rPr>
        <w:t xml:space="preserve"> monopoly cartels explains their </w:t>
      </w:r>
      <w:r w:rsidRPr="00BD1BFD">
        <w:rPr>
          <w:rStyle w:val="Emphasis"/>
          <w:highlight w:val="green"/>
        </w:rPr>
        <w:t>opposition to trade and competition</w:t>
      </w:r>
      <w:r w:rsidRPr="00C11AAA">
        <w:rPr>
          <w:sz w:val="16"/>
        </w:rPr>
        <w:t xml:space="preserve">. A cartel can charge higher prices only as long as it remains a monopoly. If consumers can buy elsewhere, a company must cut its prices or go out of business. This has happened to the UAW. Non-union workers at Honda and Toyota plants now produce high-quality cars at lower prices than are possible in Detroit. As consumers have voted with their feet, the Detroit automakers have been brought to the brink of bankruptcy. The UAW has now agreed to significant concessions that will eliminate a sizeable portion of the gap between UAW and non-union wages. With competition, the union cartel breaks down, and unions cannot force consumers to pay higher prices or capture higher wages for their members. Unions in Practice Economic theory consequently suggests that unions raise the wages of their members at the cost of lower profits and fewer jobs, that lower profits cause businesses to invest less, and that unions have a smaller effect in competitive markets (where a union cannot obtain a monopoly). Dozens of economic studies have examined how unions affect the economy, and empirical research largely confirms the results of economic theory. What follows is a summary of the state of economic research on labor unions. The Appendix summarizes the papers referenced in the main body of this paper. Unions in the Workplace Unionizing significantly changes the workplace in addition to its effects on wages or jobs. Employers are prohibited from negotiating directly with unionized employees. Certified unions become employees' exclusive collective bargaining representatives. All discussions about pay, performance, promotions, or any other working conditions must occur between the union and the employer. An employer may not change working conditions--including raising salaries--without negotiations. Unionized employers must pay thousands of dollars in attorney's fees and spend months negotiating before making any changes in the workplace. </w:t>
      </w:r>
      <w:r w:rsidRPr="00BD1BFD">
        <w:rPr>
          <w:rStyle w:val="StyleUnderline"/>
          <w:highlight w:val="green"/>
        </w:rPr>
        <w:t>Unionized companies often avoid making changes</w:t>
      </w:r>
      <w:r w:rsidRPr="00C11AAA">
        <w:rPr>
          <w:sz w:val="16"/>
        </w:rPr>
        <w:t xml:space="preserve"> because the benefits are not worth the time and cost of negotiations. Both of these effects </w:t>
      </w:r>
      <w:r w:rsidRPr="00BD1BFD">
        <w:rPr>
          <w:rStyle w:val="StyleUnderline"/>
          <w:highlight w:val="green"/>
        </w:rPr>
        <w:t>make</w:t>
      </w:r>
      <w:r w:rsidRPr="00C11AAA">
        <w:rPr>
          <w:sz w:val="16"/>
        </w:rPr>
        <w:t xml:space="preserve"> </w:t>
      </w:r>
      <w:r w:rsidRPr="00BD1BFD">
        <w:rPr>
          <w:rStyle w:val="StyleUnderline"/>
          <w:highlight w:val="green"/>
        </w:rPr>
        <w:t>unionized businesses less flexible and less competitive</w:t>
      </w:r>
      <w:r w:rsidRPr="00C11AAA">
        <w:rPr>
          <w:sz w:val="16"/>
        </w:rPr>
        <w:t xml:space="preserve">.[6]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their individual achievements--as the source of their economic gains. As a result, union contracts typically base pay and promotions on seniority or detailed union job classifications. Unions rarely allow employers to base pay on individual performance or promote workers on the basis of individual ability.[7] Consequently, </w:t>
      </w:r>
      <w:r w:rsidRPr="00BD1BFD">
        <w:rPr>
          <w:rStyle w:val="Emphasis"/>
          <w:highlight w:val="green"/>
        </w:rPr>
        <w:t>union contracts compress wages</w:t>
      </w:r>
      <w:r w:rsidRPr="00C11AAA">
        <w:rPr>
          <w:sz w:val="16"/>
        </w:rPr>
        <w:t xml:space="preserve">: They </w:t>
      </w:r>
      <w:r w:rsidRPr="00BD1BFD">
        <w:rPr>
          <w:rStyle w:val="Emphasis"/>
          <w:highlight w:val="green"/>
        </w:rPr>
        <w:t>suppress the wages of more productive workers</w:t>
      </w:r>
      <w:r w:rsidRPr="00C11AAA">
        <w:rPr>
          <w:sz w:val="16"/>
        </w:rPr>
        <w:t xml:space="preserve"> and raise the wages of the less competent. Unions redistribute wealth between workers. Everyone gets the same seniority-based raise regardless of how much or little he contributes, and this reduces wage inequality in unionized companies.[8] But this increased equality comes at a cost to employers. Often, the best workers will not work under union contracts that put a cap on their wages, so </w:t>
      </w:r>
      <w:r w:rsidRPr="007D6E0D">
        <w:rPr>
          <w:rStyle w:val="Emphasis"/>
        </w:rPr>
        <w:t>union</w:t>
      </w:r>
      <w:r w:rsidRPr="007D6E0D">
        <w:rPr>
          <w:sz w:val="16"/>
        </w:rPr>
        <w:t xml:space="preserve"> firms </w:t>
      </w:r>
      <w:r w:rsidRPr="007D6E0D">
        <w:rPr>
          <w:rStyle w:val="Emphasis"/>
        </w:rPr>
        <w:t>have difficulty attracting</w:t>
      </w:r>
      <w:r w:rsidRPr="007D6E0D">
        <w:rPr>
          <w:sz w:val="16"/>
        </w:rPr>
        <w:t xml:space="preserve"> and retaining </w:t>
      </w:r>
      <w:r w:rsidRPr="007D6E0D">
        <w:rPr>
          <w:rStyle w:val="Emphasis"/>
        </w:rPr>
        <w:t>top employees</w:t>
      </w:r>
      <w:r w:rsidRPr="00C11AAA">
        <w:rPr>
          <w:sz w:val="16"/>
        </w:rPr>
        <w:t xml:space="preserve">.[9] Effect on Wages Unions organize workers by promising higher wages for all workers. Economists have studied the effects of unions on wages exhaustively and have come to mixed conclusions. Numerous economic </w:t>
      </w:r>
      <w:r w:rsidRPr="00BD1BFD">
        <w:rPr>
          <w:rStyle w:val="Emphasis"/>
          <w:highlight w:val="green"/>
        </w:rPr>
        <w:t xml:space="preserve">studies compare </w:t>
      </w:r>
      <w:r w:rsidRPr="00496758">
        <w:rPr>
          <w:rStyle w:val="Emphasis"/>
        </w:rPr>
        <w:t xml:space="preserve">the average </w:t>
      </w:r>
      <w:r w:rsidRPr="00BD1BFD">
        <w:rPr>
          <w:rStyle w:val="Emphasis"/>
          <w:highlight w:val="green"/>
        </w:rPr>
        <w:t>earnings of union and non-union workers</w:t>
      </w:r>
      <w:r w:rsidRPr="00C11AAA">
        <w:rPr>
          <w:sz w:val="16"/>
        </w:rPr>
        <w:t xml:space="preserve">, holding other measurable factors--age, gender, education, and industry--constant. These studies typically find that the average union member earns roughly 15 percent more than comparable non-union workers.[10] More recent research shows that errors in the data used to estimate wages caused these estimates to understate the true difference. Estimates that correct these errors show that the average union member earns between 20 percent and 25 percent more than similar non-union workers.[11] </w:t>
      </w:r>
      <w:r w:rsidRPr="00BD1BFD">
        <w:rPr>
          <w:rStyle w:val="Emphasis"/>
          <w:highlight w:val="green"/>
        </w:rPr>
        <w:t>Correlation Is Not Causation</w:t>
      </w:r>
      <w:r>
        <w:rPr>
          <w:rStyle w:val="Emphasis"/>
        </w:rPr>
        <w:t xml:space="preserve"> </w:t>
      </w:r>
      <w:r w:rsidRPr="00C11AAA">
        <w:rPr>
          <w:sz w:val="16"/>
        </w:rPr>
        <w:t xml:space="preserve">But these studies do not show that unionizing would give the typical worker 20 percent higher wages: Correlation does not imply causation. Controlling for factors like age and education, the average worker in Silicon Valley earns more than the average worker in Memphis, but moving every worker in Memphis to Silicon Valley would not raise his or her wages. Workers in Silicon Valley earn more than elsewhere because they have specialized skills and work for high-paying technology companies, not because they picked the right place to live. Similarly, </w:t>
      </w:r>
      <w:r w:rsidRPr="00BD1BFD">
        <w:rPr>
          <w:rStyle w:val="StyleUnderline"/>
          <w:highlight w:val="green"/>
        </w:rPr>
        <w:t xml:space="preserve">it is not </w:t>
      </w:r>
      <w:r w:rsidRPr="00496758">
        <w:rPr>
          <w:rStyle w:val="StyleUnderline"/>
        </w:rPr>
        <w:t xml:space="preserve">necessarily </w:t>
      </w:r>
      <w:r w:rsidRPr="00BD1BFD">
        <w:rPr>
          <w:rStyle w:val="StyleUnderline"/>
          <w:highlight w:val="green"/>
        </w:rPr>
        <w:t>unions that raise wages</w:t>
      </w:r>
      <w:r w:rsidRPr="00C11AAA">
        <w:rPr>
          <w:sz w:val="16"/>
        </w:rPr>
        <w:t xml:space="preserve">. </w:t>
      </w:r>
      <w:r w:rsidRPr="00BD1BFD">
        <w:rPr>
          <w:rStyle w:val="Emphasis"/>
          <w:highlight w:val="green"/>
        </w:rPr>
        <w:t>They</w:t>
      </w:r>
      <w:r w:rsidRPr="00C11AAA">
        <w:rPr>
          <w:sz w:val="16"/>
        </w:rPr>
        <w:t xml:space="preserve"> may simply </w:t>
      </w:r>
      <w:r w:rsidRPr="00BD1BFD">
        <w:rPr>
          <w:rStyle w:val="Emphasis"/>
          <w:highlight w:val="green"/>
        </w:rPr>
        <w:t xml:space="preserve">organize workers who would </w:t>
      </w:r>
      <w:r w:rsidRPr="00496758">
        <w:rPr>
          <w:rStyle w:val="Emphasis"/>
        </w:rPr>
        <w:t xml:space="preserve">naturally </w:t>
      </w:r>
      <w:r w:rsidRPr="00BD1BFD">
        <w:rPr>
          <w:rStyle w:val="Emphasis"/>
          <w:highlight w:val="green"/>
        </w:rPr>
        <w:t xml:space="preserve">earn higher wages anyway. </w:t>
      </w:r>
      <w:r w:rsidRPr="00C11AAA">
        <w:rPr>
          <w:sz w:val="16"/>
        </w:rPr>
        <w:t xml:space="preserve">Unions do not organize random companies. They target large and profitable firms that tend to pay higher wages. Union contracts also make firing underperforming workers difficult, so unionized companies try to avoid hiring workers who might prove to be underperformers. High-earning workers do not want seniority schedules to hold them back and therefore avoid unionized companies. Estimates from the Same Worker 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jobs.[12] Data errors become particularly problematic when following workers over time instead of comparing averages across groups. Some economists argue that these errors artificially diminish the union effect.[13]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Over three-fifths of the higher wages earned by union members came from having more valuable skills, not from union membership itself.[15] Just as the land surrounding Silicon Valley does not itself raise wages, most of the difference between union and non-union wages has little or nothing to do with unions themselves. Wage Changes After Unionization </w:t>
      </w:r>
      <w:r w:rsidRPr="00BD1BFD">
        <w:rPr>
          <w:rStyle w:val="StyleUnderline"/>
          <w:highlight w:val="green"/>
        </w:rPr>
        <w:t>Studies tracking</w:t>
      </w:r>
      <w:r w:rsidRPr="00C11AAA">
        <w:rPr>
          <w:rStyle w:val="StyleUnderline"/>
        </w:rPr>
        <w:t xml:space="preserve"> individual </w:t>
      </w:r>
      <w:r w:rsidRPr="00BD1BFD">
        <w:rPr>
          <w:rStyle w:val="StyleUnderline"/>
          <w:highlight w:val="green"/>
        </w:rPr>
        <w:t>workers</w:t>
      </w:r>
      <w:r w:rsidRPr="00C11AAA">
        <w:rPr>
          <w:rStyle w:val="StyleUnderline"/>
        </w:rPr>
        <w:t xml:space="preserve"> also </w:t>
      </w:r>
      <w:r w:rsidRPr="00BD1BFD">
        <w:rPr>
          <w:rStyle w:val="StyleUnderline"/>
          <w:highlight w:val="green"/>
        </w:rPr>
        <w:t>do not prove</w:t>
      </w:r>
      <w:r w:rsidRPr="00C11AAA">
        <w:rPr>
          <w:rStyle w:val="StyleUnderline"/>
        </w:rPr>
        <w:t xml:space="preserve"> that </w:t>
      </w:r>
      <w:r w:rsidRPr="00BD1BFD">
        <w:rPr>
          <w:rStyle w:val="StyleUnderline"/>
          <w:highlight w:val="green"/>
        </w:rPr>
        <w:t>unionizing</w:t>
      </w:r>
      <w:r w:rsidRPr="00C11AAA">
        <w:rPr>
          <w:rStyle w:val="StyleUnderline"/>
        </w:rPr>
        <w:t xml:space="preserve"> necessarily </w:t>
      </w:r>
      <w:r w:rsidRPr="00BD1BFD">
        <w:rPr>
          <w:rStyle w:val="StyleUnderline"/>
          <w:highlight w:val="green"/>
        </w:rPr>
        <w:t>raises wages</w:t>
      </w:r>
      <w:r w:rsidRPr="00C11AAA">
        <w:rPr>
          <w:sz w:val="16"/>
        </w:rPr>
        <w:t xml:space="preserve">. </w:t>
      </w:r>
      <w:r w:rsidRPr="00C11AAA">
        <w:rPr>
          <w:rStyle w:val="Emphasis"/>
        </w:rPr>
        <w:t xml:space="preserve">Individual </w:t>
      </w:r>
      <w:r w:rsidRPr="00BD1BFD">
        <w:rPr>
          <w:rStyle w:val="Emphasis"/>
          <w:highlight w:val="green"/>
        </w:rPr>
        <w:t>data do not account for</w:t>
      </w:r>
      <w:r w:rsidRPr="00C11AAA">
        <w:rPr>
          <w:rStyle w:val="Emphasis"/>
        </w:rPr>
        <w:t xml:space="preserve"> firm-</w:t>
      </w:r>
      <w:r w:rsidRPr="00BD1BFD">
        <w:rPr>
          <w:rStyle w:val="Emphasis"/>
          <w:highlight w:val="green"/>
        </w:rPr>
        <w:t>specific</w:t>
      </w:r>
      <w:r w:rsidRPr="00C11AAA">
        <w:rPr>
          <w:rStyle w:val="Emphasis"/>
        </w:rPr>
        <w:t xml:space="preserve"> </w:t>
      </w:r>
      <w:r w:rsidRPr="00BD1BFD">
        <w:rPr>
          <w:rStyle w:val="Emphasis"/>
          <w:highlight w:val="green"/>
        </w:rPr>
        <w:t>factors</w:t>
      </w:r>
      <w:r w:rsidRPr="00C11AAA">
        <w:rPr>
          <w:sz w:val="16"/>
        </w:rPr>
        <w:t xml:space="preserve">, such as large firms both paying higher wages and being targeted more commonly for organizing drives. To discover the causal affect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wages.[16] Wages do not rise in plants that unionize relative to plants that vote against unionizing. Several of the authors of these studies have endorsed EFCA, but their research argues that expanding union membership will not raise wages. This should not come as a complete surprise. Unions in competitive markets have little power to raise wages because companies cannot raise prices without losing customers. Additionally, some unions-- such as the Service Employees International Union--have expanded by striking deals promising not to seek wage increases for workers if the employer agrees not to campaign against the union. Total Wage Effects While economic research as a whole does not conclusively disprove that unions raise wages, some studies do come to this conclusion. It is difficult to reconcile these studies with the large body of other research showing that union members earn more than non-union members, or with the strong evidence that unions reduce profits. A better summary of the economic research is that unions do not increase workers' wages by nearly as much as they claim and that, </w:t>
      </w:r>
      <w:r w:rsidRPr="00BD1BFD">
        <w:rPr>
          <w:rStyle w:val="Emphasis"/>
          <w:highlight w:val="green"/>
        </w:rPr>
        <w:t>at a number of companies, they do not raise wages at all</w:t>
      </w:r>
      <w:r w:rsidRPr="00C11AAA">
        <w:rPr>
          <w:sz w:val="16"/>
        </w:rPr>
        <w:t>. Once researchers control for individual ability, unions raise wages between 0 percent and 10 percent, depending on the circumstances of the particular companies and workers. Effect on Businesses Union wage gains do not materialize out of thin air. They come out of business earnings. Other union policies, such as union work rules designed to increase the number of workers needed to do a job and stringent job classifications, also raise costs. Often, unionized companies must raise prices to cover these costs, losing customers in the process. Fewer customers and higher costs would be expected to cut businesses' earnings, and economists find that unions have exactly this effect. Unionized companies earn lower profits than are earned by non-union businesses. Studies typically find that unionized companies earn profits between 10 percent and 15 percent lower than those of comparable non-union firms.[17] Unlike the findings with respect to wage effects, the research shows unambiguously that unions directly cause lower profits. Profits drop at companies whose unions win certification elections but remain at normal levels for non-union firms. One recent study found that shareholder returns fall by 10 percent over two years at companies where unions win certification.[18]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w:t>
      </w:r>
    </w:p>
    <w:p w14:paraId="45BE9647" w14:textId="77777777" w:rsidR="006C315D" w:rsidRPr="006C315D" w:rsidRDefault="006C315D" w:rsidP="006C315D"/>
    <w:sectPr w:rsidR="006C315D" w:rsidRPr="006C3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6C315D"/>
    <w:rsid w:val="000139A3"/>
    <w:rsid w:val="00060BEC"/>
    <w:rsid w:val="000A6BA8"/>
    <w:rsid w:val="00100833"/>
    <w:rsid w:val="00104529"/>
    <w:rsid w:val="00105942"/>
    <w:rsid w:val="00107396"/>
    <w:rsid w:val="001213F9"/>
    <w:rsid w:val="00122150"/>
    <w:rsid w:val="00144A4C"/>
    <w:rsid w:val="001617E5"/>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56DEF"/>
    <w:rsid w:val="004605D6"/>
    <w:rsid w:val="004C60E8"/>
    <w:rsid w:val="004D7A45"/>
    <w:rsid w:val="004E3579"/>
    <w:rsid w:val="004E728B"/>
    <w:rsid w:val="004F39E0"/>
    <w:rsid w:val="005010AB"/>
    <w:rsid w:val="005169C5"/>
    <w:rsid w:val="00537BD5"/>
    <w:rsid w:val="00541F69"/>
    <w:rsid w:val="0054540E"/>
    <w:rsid w:val="0057268A"/>
    <w:rsid w:val="005C74EC"/>
    <w:rsid w:val="005D2912"/>
    <w:rsid w:val="006065BD"/>
    <w:rsid w:val="00645FA9"/>
    <w:rsid w:val="00647866"/>
    <w:rsid w:val="00665003"/>
    <w:rsid w:val="006A2AD0"/>
    <w:rsid w:val="006C2375"/>
    <w:rsid w:val="006C315D"/>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A6504"/>
    <w:rsid w:val="00CC1B8B"/>
    <w:rsid w:val="00CC5298"/>
    <w:rsid w:val="00CD736E"/>
    <w:rsid w:val="00CD798D"/>
    <w:rsid w:val="00CE161E"/>
    <w:rsid w:val="00CF59A8"/>
    <w:rsid w:val="00D325A9"/>
    <w:rsid w:val="00D36A8A"/>
    <w:rsid w:val="00D5504F"/>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E83B"/>
  <w15:chartTrackingRefBased/>
  <w15:docId w15:val="{DC54EAE8-BFF7-464C-9D23-7ED6542E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315D"/>
    <w:rPr>
      <w:rFonts w:ascii="Calibri" w:hAnsi="Calibri" w:cs="Calibri"/>
    </w:rPr>
  </w:style>
  <w:style w:type="paragraph" w:styleId="Heading1">
    <w:name w:val="heading 1"/>
    <w:aliases w:val="Pocket"/>
    <w:basedOn w:val="Normal"/>
    <w:next w:val="Normal"/>
    <w:link w:val="Heading1Char"/>
    <w:qFormat/>
    <w:rsid w:val="006C31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31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31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C315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C31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15D"/>
  </w:style>
  <w:style w:type="character" w:customStyle="1" w:styleId="Heading1Char">
    <w:name w:val="Heading 1 Char"/>
    <w:aliases w:val="Pocket Char"/>
    <w:basedOn w:val="DefaultParagraphFont"/>
    <w:link w:val="Heading1"/>
    <w:rsid w:val="006C31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31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315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C315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6C31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315D"/>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6C31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C"/>
    <w:basedOn w:val="DefaultParagraphFont"/>
    <w:link w:val="Card"/>
    <w:uiPriority w:val="99"/>
    <w:unhideWhenUsed/>
    <w:rsid w:val="006C315D"/>
    <w:rPr>
      <w:color w:val="auto"/>
      <w:u w:val="none"/>
    </w:rPr>
  </w:style>
  <w:style w:type="character" w:styleId="FollowedHyperlink">
    <w:name w:val="FollowedHyperlink"/>
    <w:basedOn w:val="DefaultParagraphFont"/>
    <w:uiPriority w:val="99"/>
    <w:semiHidden/>
    <w:unhideWhenUsed/>
    <w:rsid w:val="006C315D"/>
    <w:rPr>
      <w:color w:val="auto"/>
      <w:u w:val="none"/>
    </w:rPr>
  </w:style>
  <w:style w:type="paragraph" w:customStyle="1" w:styleId="textbold">
    <w:name w:val="text bold"/>
    <w:basedOn w:val="Normal"/>
    <w:link w:val="Emphasis"/>
    <w:uiPriority w:val="7"/>
    <w:qFormat/>
    <w:rsid w:val="006C315D"/>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6C315D"/>
    <w:pPr>
      <w:spacing w:after="0" w:line="240" w:lineRule="auto"/>
    </w:pPr>
    <w:rPr>
      <w:u w:val="single"/>
    </w:rPr>
  </w:style>
  <w:style w:type="paragraph" w:customStyle="1" w:styleId="Emphasis1">
    <w:name w:val="Emphasis1"/>
    <w:basedOn w:val="Normal"/>
    <w:autoRedefine/>
    <w:uiPriority w:val="7"/>
    <w:qFormat/>
    <w:rsid w:val="006C315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C315D"/>
    <w:rPr>
      <w:color w:val="605E5C"/>
      <w:shd w:val="clear" w:color="auto" w:fill="E1DFDD"/>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A650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NoSpacing">
    <w:name w:val="No Spacing"/>
    <w:aliases w:val="ClearFormatting,DDI Tag,Tag Title,No Spacing51,No Spacing6,No Spacing7,No Spacing8,Dont u,No Spacing311"/>
    <w:basedOn w:val="Heading1"/>
    <w:autoRedefine/>
    <w:uiPriority w:val="99"/>
    <w:qFormat/>
    <w:rsid w:val="005454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en/news-release/2021/09/16/2298189/28124/en/Global-Terminal-Tractor-Market-2021-to-2026-Advancements-in-Terminal-Tractors-Presents-Opportunities.html"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s://money.howstuffworks.com/strik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abcnews.go.com/US/tsa-faa-workers-strike-end-shutdown/story?id=60540070"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www.peoplesworld.org/article/this-week-in-history-east-st-louis-rocked-by-race-riot-1917/" TargetMode="External"/><Relationship Id="rId2" Type="http://schemas.openxmlformats.org/officeDocument/2006/relationships/numbering" Target="numbering.xml"/><Relationship Id="rId16" Type="http://schemas.openxmlformats.org/officeDocument/2006/relationships/hyperlink" Target="http://bpscllc.com/unfair-labor-practices-by-union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www.nucleardarkness.org/"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www.psr.org/" TargetMode="External"/><Relationship Id="rId19" Type="http://schemas.openxmlformats.org/officeDocument/2006/relationships/hyperlink" Target="https://www.inc.com/encyclopedia/employee-strikes.html" TargetMode="External"/><Relationship Id="rId4" Type="http://schemas.openxmlformats.org/officeDocument/2006/relationships/settings" Target="settings.xml"/><Relationship Id="rId9" Type="http://schemas.openxmlformats.org/officeDocument/2006/relationships/hyperlink" Target="https://www.worldpoliticsreview.com/articles/28843/how-covid-19-could-increase-the-risk-of-war" TargetMode="External"/><Relationship Id="rId14"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14561</Words>
  <Characters>83002</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7</cp:revision>
  <dcterms:created xsi:type="dcterms:W3CDTF">2021-12-04T01:32:00Z</dcterms:created>
  <dcterms:modified xsi:type="dcterms:W3CDTF">2021-12-04T01:57:00Z</dcterms:modified>
</cp:coreProperties>
</file>