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8C54D" w14:textId="1463BF12" w:rsidR="008A528F" w:rsidRDefault="008A528F" w:rsidP="008A528F">
      <w:pPr>
        <w:pStyle w:val="Heading1"/>
      </w:pPr>
      <w:r>
        <w:t>1NC R3 King Round Robin</w:t>
      </w:r>
    </w:p>
    <w:p w14:paraId="20BB4105" w14:textId="6025D7A6" w:rsidR="008A528F" w:rsidRDefault="008A528F" w:rsidP="008A528F">
      <w:pPr>
        <w:pStyle w:val="Heading3"/>
      </w:pPr>
      <w:r>
        <w:t>1NC – T</w:t>
      </w:r>
    </w:p>
    <w:p w14:paraId="26CEDF43" w14:textId="77777777" w:rsidR="008A528F" w:rsidRPr="001F0423" w:rsidRDefault="008A528F" w:rsidP="008A528F">
      <w:pPr>
        <w:pStyle w:val="Heading4"/>
        <w:rPr>
          <w:rFonts w:asciiTheme="minorHAnsi" w:hAnsiTheme="minorHAnsi" w:cstheme="minorHAnsi"/>
          <w:bCs/>
        </w:rPr>
      </w:pPr>
      <w:r w:rsidRPr="001F0423">
        <w:rPr>
          <w:rFonts w:asciiTheme="minorHAnsi" w:hAnsiTheme="minorHAnsi" w:cstheme="minorHAnsi"/>
          <w:bCs/>
        </w:rPr>
        <w:t xml:space="preserve">Interpretation: Appropriation means </w:t>
      </w:r>
      <w:r>
        <w:rPr>
          <w:rFonts w:asciiTheme="minorHAnsi" w:hAnsiTheme="minorHAnsi" w:cstheme="minorHAnsi"/>
          <w:bCs/>
        </w:rPr>
        <w:t xml:space="preserve">exclusive control or use </w:t>
      </w:r>
      <w:r w:rsidRPr="001F0423">
        <w:rPr>
          <w:rFonts w:asciiTheme="minorHAnsi" w:hAnsiTheme="minorHAnsi" w:cstheme="minorHAnsi"/>
          <w:bCs/>
        </w:rPr>
        <w:t xml:space="preserve">that is permanent </w:t>
      </w:r>
    </w:p>
    <w:p w14:paraId="6957CCA7" w14:textId="77777777" w:rsidR="008A528F" w:rsidRDefault="008A528F" w:rsidP="008A528F">
      <w:r>
        <w:t xml:space="preserve">TIMOTHY JUSTIN </w:t>
      </w:r>
      <w:r>
        <w:rPr>
          <w:rStyle w:val="Style13ptBold"/>
        </w:rPr>
        <w:t>TRAPP 13</w:t>
      </w:r>
      <w:r>
        <w:t xml:space="preserve"> JD Candidate @ UIUC Law, TAKING UP SPACE BY ANY OTHER MEANS: COMING TO TERMS WITH THE NONAPPROPRIATION ARTICLE OF THE OUTER SPACE TREATY UNIVERSITY OF ILLINOIS LAW REVIEW [Vol. 2013 No. 4]</w:t>
      </w:r>
    </w:p>
    <w:p w14:paraId="68530F29" w14:textId="77777777" w:rsidR="008A528F" w:rsidRDefault="008A528F" w:rsidP="008A528F">
      <w:r w:rsidRPr="00772B3D">
        <w:rPr>
          <w:u w:val="single"/>
        </w:rPr>
        <w:t xml:space="preserve">The issues presented in relation to </w:t>
      </w:r>
      <w:r w:rsidRPr="00772B3D">
        <w:rPr>
          <w:highlight w:val="green"/>
          <w:u w:val="single"/>
        </w:rPr>
        <w:t xml:space="preserve">the </w:t>
      </w:r>
      <w:proofErr w:type="spellStart"/>
      <w:r w:rsidRPr="00772B3D">
        <w:rPr>
          <w:highlight w:val="green"/>
          <w:u w:val="single"/>
        </w:rPr>
        <w:t>nonappropriation</w:t>
      </w:r>
      <w:proofErr w:type="spellEnd"/>
      <w:r w:rsidRPr="00772B3D">
        <w:rPr>
          <w:highlight w:val="green"/>
          <w:u w:val="single"/>
        </w:rPr>
        <w:t xml:space="preserve"> article of the O</w:t>
      </w:r>
      <w:r w:rsidRPr="00772B3D">
        <w:rPr>
          <w:u w:val="single"/>
        </w:rPr>
        <w:t xml:space="preserve">uter </w:t>
      </w:r>
      <w:r w:rsidRPr="00772B3D">
        <w:rPr>
          <w:highlight w:val="green"/>
          <w:u w:val="single"/>
        </w:rPr>
        <w:t>S</w:t>
      </w:r>
      <w:r w:rsidRPr="00772B3D">
        <w:rPr>
          <w:u w:val="single"/>
        </w:rPr>
        <w:t xml:space="preserve">pace </w:t>
      </w:r>
      <w:r w:rsidRPr="00772B3D">
        <w:rPr>
          <w:highlight w:val="green"/>
          <w:u w:val="single"/>
        </w:rPr>
        <w:t>T</w:t>
      </w:r>
      <w:r w:rsidRPr="00772B3D">
        <w:rPr>
          <w:u w:val="single"/>
        </w:rPr>
        <w:t>reaty should be clear</w:t>
      </w:r>
      <w:r>
        <w:t>.214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 xml:space="preserve">is directly in line with at least one definition of </w:t>
      </w:r>
      <w:r w:rsidRPr="00772B3D">
        <w:rPr>
          <w:rStyle w:val="StyleUnderline"/>
        </w:rPr>
        <w:t xml:space="preserve">outer-space </w:t>
      </w:r>
      <w:r w:rsidRPr="001F0423">
        <w:rPr>
          <w:rStyle w:val="StyleUnderline"/>
          <w:highlight w:val="green"/>
        </w:rPr>
        <w:t>appropriation</w:t>
      </w:r>
      <w:r>
        <w:t>.217 [**Start Footnote 217**Id. at 236 (“</w:t>
      </w:r>
      <w:r w:rsidRPr="00DA3703">
        <w:rPr>
          <w:rStyle w:val="Emphasis"/>
        </w:rPr>
        <w:t>Appropriation</w:t>
      </w:r>
      <w:r>
        <w:rPr>
          <w:rStyle w:val="Emphasis"/>
        </w:rPr>
        <w:t xml:space="preserve"> of outer space</w:t>
      </w:r>
      <w:r>
        <w:t xml:space="preserve">, </w:t>
      </w:r>
      <w:r>
        <w:rPr>
          <w:rStyle w:val="Emphasis"/>
        </w:rPr>
        <w:t xml:space="preserve">therefore, </w:t>
      </w:r>
      <w:r w:rsidRPr="001F0423">
        <w:rPr>
          <w:rStyle w:val="Emphasis"/>
          <w:highlight w:val="green"/>
        </w:rPr>
        <w:t>is</w:t>
      </w:r>
      <w:r>
        <w:rPr>
          <w:rStyle w:val="Emphasis"/>
        </w:rPr>
        <w:t xml:space="preserve"> ‘the exercise of </w:t>
      </w:r>
      <w:r w:rsidRPr="001F0423">
        <w:rPr>
          <w:rStyle w:val="Emphasis"/>
          <w:highlight w:val="green"/>
        </w:rPr>
        <w:t>exclusive control or</w:t>
      </w:r>
      <w:r>
        <w:rPr>
          <w:rStyle w:val="Emphasis"/>
        </w:rPr>
        <w:t xml:space="preserve"> exclusive </w:t>
      </w:r>
      <w:r w:rsidRPr="001F0423">
        <w:rPr>
          <w:rStyle w:val="Emphasis"/>
          <w:highlight w:val="green"/>
        </w:rPr>
        <w:t>use’ with</w:t>
      </w:r>
      <w:r>
        <w:rPr>
          <w:rStyle w:val="Emphasis"/>
        </w:rPr>
        <w:t xml:space="preserve"> a sense of </w:t>
      </w:r>
      <w:r w:rsidRPr="001F0423">
        <w:rPr>
          <w:rStyle w:val="Emphasis"/>
          <w:highlight w:val="green"/>
        </w:rPr>
        <w:t>permanence</w:t>
      </w:r>
      <w:r>
        <w:rPr>
          <w:rStyle w:val="Emphasis"/>
        </w:rPr>
        <w:t>, which limits other nations’ access to i</w:t>
      </w:r>
      <w:r>
        <w:t xml:space="preserve">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w:t>
      </w:r>
      <w:proofErr w:type="gramStart"/>
      <w:r>
        <w:t>aspects</w:t>
      </w:r>
      <w:proofErr w:type="gramEnd"/>
      <w:r>
        <w:t>, this seems to effect exactly what those signatory nations of the Bogotá Declaration were trying to accomplish, albeit through different means.219</w:t>
      </w:r>
    </w:p>
    <w:p w14:paraId="2C6D78C1" w14:textId="77777777" w:rsidR="008A528F" w:rsidRPr="006A041E" w:rsidRDefault="008A528F" w:rsidP="008A528F">
      <w:pPr>
        <w:pStyle w:val="Heading4"/>
        <w:rPr>
          <w:rFonts w:asciiTheme="minorHAnsi" w:hAnsiTheme="minorHAnsi" w:cstheme="minorHAnsi"/>
        </w:rPr>
      </w:pPr>
      <w:r w:rsidRPr="006A041E">
        <w:rPr>
          <w:rFonts w:asciiTheme="minorHAnsi" w:hAnsiTheme="minorHAnsi" w:cstheme="minorHAnsi"/>
        </w:rPr>
        <w:t xml:space="preserve">Even if it </w:t>
      </w:r>
      <w:r w:rsidRPr="006A041E">
        <w:rPr>
          <w:rFonts w:asciiTheme="minorHAnsi" w:hAnsiTheme="minorHAnsi" w:cstheme="minorHAnsi"/>
          <w:u w:val="single"/>
        </w:rPr>
        <w:t>seems</w:t>
      </w:r>
      <w:r w:rsidRPr="006A041E">
        <w:rPr>
          <w:rFonts w:asciiTheme="minorHAnsi" w:hAnsiTheme="minorHAnsi" w:cstheme="minorHAnsi"/>
        </w:rPr>
        <w:t xml:space="preserve"> like appropriation because they </w:t>
      </w:r>
      <w:r w:rsidRPr="006A041E">
        <w:rPr>
          <w:rFonts w:asciiTheme="minorHAnsi" w:hAnsiTheme="minorHAnsi" w:cstheme="minorHAnsi"/>
          <w:u w:val="single"/>
        </w:rPr>
        <w:t>occupy</w:t>
      </w:r>
      <w:r w:rsidRPr="006A041E">
        <w:rPr>
          <w:rFonts w:asciiTheme="minorHAnsi" w:hAnsiTheme="minorHAnsi" w:cstheme="minorHAnsi"/>
        </w:rPr>
        <w:t xml:space="preserve"> space exclusively, orbital slots are </w:t>
      </w:r>
      <w:r w:rsidRPr="006A041E">
        <w:rPr>
          <w:rFonts w:asciiTheme="minorHAnsi" w:hAnsiTheme="minorHAnsi" w:cstheme="minorHAnsi"/>
          <w:u w:val="single"/>
        </w:rPr>
        <w:t>temporary</w:t>
      </w:r>
      <w:r w:rsidRPr="006A041E">
        <w:rPr>
          <w:rFonts w:asciiTheme="minorHAnsi" w:hAnsiTheme="minorHAnsi" w:cstheme="minorHAnsi"/>
        </w:rPr>
        <w:t xml:space="preserve">, </w:t>
      </w:r>
      <w:r w:rsidRPr="006A041E">
        <w:rPr>
          <w:rFonts w:asciiTheme="minorHAnsi" w:hAnsiTheme="minorHAnsi" w:cstheme="minorHAnsi"/>
          <w:u w:val="single"/>
        </w:rPr>
        <w:t>forfeitable</w:t>
      </w:r>
      <w:r w:rsidRPr="006A041E">
        <w:rPr>
          <w:rFonts w:asciiTheme="minorHAnsi" w:hAnsiTheme="minorHAnsi" w:cstheme="minorHAnsi"/>
        </w:rPr>
        <w:t xml:space="preserve">, and </w:t>
      </w:r>
      <w:r w:rsidRPr="006A041E">
        <w:rPr>
          <w:rFonts w:asciiTheme="minorHAnsi" w:hAnsiTheme="minorHAnsi" w:cstheme="minorHAnsi"/>
          <w:u w:val="single"/>
        </w:rPr>
        <w:t>non-exclusive</w:t>
      </w:r>
      <w:r w:rsidRPr="006A041E">
        <w:rPr>
          <w:rFonts w:asciiTheme="minorHAnsi" w:hAnsiTheme="minorHAnsi" w:cstheme="minorHAnsi"/>
        </w:rPr>
        <w:t xml:space="preserve"> in international law </w:t>
      </w:r>
    </w:p>
    <w:p w14:paraId="7EBE5E66" w14:textId="77777777" w:rsidR="008A528F" w:rsidRPr="006A041E" w:rsidRDefault="008A528F" w:rsidP="008A528F">
      <w:pPr>
        <w:rPr>
          <w:rFonts w:asciiTheme="minorHAnsi" w:hAnsiTheme="minorHAnsi" w:cstheme="minorHAnsi"/>
        </w:rPr>
      </w:pPr>
      <w:proofErr w:type="spellStart"/>
      <w:r w:rsidRPr="006A041E">
        <w:rPr>
          <w:rStyle w:val="Style13ptBold"/>
          <w:rFonts w:asciiTheme="minorHAnsi" w:hAnsiTheme="minorHAnsi" w:cstheme="minorHAnsi"/>
        </w:rPr>
        <w:t>Blodger</w:t>
      </w:r>
      <w:proofErr w:type="spellEnd"/>
      <w:r w:rsidRPr="006A041E">
        <w:rPr>
          <w:rStyle w:val="Style13ptBold"/>
          <w:rFonts w:asciiTheme="minorHAnsi" w:hAnsiTheme="minorHAnsi" w:cstheme="minorHAnsi"/>
        </w:rPr>
        <w:t xml:space="preserve"> 16</w:t>
      </w:r>
      <w:r w:rsidRPr="006A041E">
        <w:rPr>
          <w:rFonts w:asciiTheme="minorHAnsi" w:hAnsiTheme="minorHAnsi" w:cstheme="minorHAnsi"/>
        </w:rPr>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6" w:history="1">
        <w:r w:rsidRPr="006A041E">
          <w:rPr>
            <w:rStyle w:val="Hyperlink"/>
            <w:rFonts w:asciiTheme="minorHAnsi" w:hAnsiTheme="minorHAnsi" w:cstheme="minorHAnsi"/>
          </w:rPr>
          <w:t>https://scholarship.law.umn.edu/cgi/viewcontent.cgi?article=1006&amp;context=mjlst</w:t>
        </w:r>
      </w:hyperlink>
      <w:r w:rsidRPr="006A041E">
        <w:rPr>
          <w:rFonts w:asciiTheme="minorHAnsi" w:hAnsiTheme="minorHAnsi" w:cstheme="minorHAnsi"/>
        </w:rPr>
        <w:t>]</w:t>
      </w:r>
    </w:p>
    <w:p w14:paraId="68386A89" w14:textId="77777777" w:rsidR="008A528F" w:rsidRDefault="008A528F" w:rsidP="008A528F">
      <w:pPr>
        <w:rPr>
          <w:rFonts w:asciiTheme="minorHAnsi" w:hAnsiTheme="minorHAnsi" w:cstheme="minorHAnsi"/>
        </w:rPr>
      </w:pPr>
      <w:r w:rsidRPr="006A041E">
        <w:rPr>
          <w:rFonts w:asciiTheme="minorHAnsi" w:hAnsiTheme="minorHAnsi" w:cstheme="minorHAnsi"/>
        </w:rPr>
        <w:t xml:space="preserve">This does not preclude the extension of a </w:t>
      </w:r>
      <w:proofErr w:type="spellStart"/>
      <w:r w:rsidRPr="006A041E">
        <w:rPr>
          <w:rFonts w:asciiTheme="minorHAnsi" w:hAnsiTheme="minorHAnsi" w:cstheme="minorHAnsi"/>
        </w:rPr>
        <w:t>country</w:t>
      </w:r>
      <w:r w:rsidRPr="006A041E">
        <w:t></w:t>
      </w:r>
      <w:r w:rsidRPr="006A041E">
        <w:rPr>
          <w:rFonts w:asciiTheme="minorHAnsi" w:hAnsiTheme="minorHAnsi" w:cstheme="minorHAnsi"/>
        </w:rPr>
        <w:t>s</w:t>
      </w:r>
      <w:proofErr w:type="spellEnd"/>
      <w:r w:rsidRPr="006A041E">
        <w:rPr>
          <w:rFonts w:asciiTheme="minorHAnsi" w:hAnsiTheme="minorHAnsi" w:cstheme="minorHAnsi"/>
        </w:rPr>
        <w:t xml:space="preserve"> legal jurisdiction into the sea, but only precludes the state and private individuals from exercising an ownership interest in the sea.80 This limitation is expressed in the Outer Space Treaty.81 </w:t>
      </w:r>
      <w:r w:rsidRPr="00094613">
        <w:rPr>
          <w:rStyle w:val="StyleUnderline"/>
          <w:rFonts w:asciiTheme="minorHAnsi" w:hAnsiTheme="minorHAnsi" w:cstheme="minorHAnsi"/>
          <w:highlight w:val="cyan"/>
        </w:rPr>
        <w:t>The</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non-appropriation</w:t>
      </w:r>
      <w:r w:rsidRPr="006A041E">
        <w:rPr>
          <w:rFonts w:asciiTheme="minorHAnsi" w:hAnsiTheme="minorHAnsi" w:cstheme="minorHAnsi"/>
        </w:rPr>
        <w:t xml:space="preserve"> </w:t>
      </w:r>
      <w:r w:rsidRPr="00094613">
        <w:rPr>
          <w:rStyle w:val="StyleUnderline"/>
          <w:rFonts w:asciiTheme="minorHAnsi" w:hAnsiTheme="minorHAnsi" w:cstheme="minorHAnsi"/>
          <w:highlight w:val="cyan"/>
        </w:rPr>
        <w:t>principles</w:t>
      </w:r>
      <w:r w:rsidRPr="006A041E">
        <w:rPr>
          <w:rStyle w:val="StyleUnderline"/>
          <w:rFonts w:asciiTheme="minorHAnsi" w:hAnsiTheme="minorHAnsi" w:cstheme="minorHAnsi"/>
        </w:rPr>
        <w:t xml:space="preserve"> of the treaty </w:t>
      </w:r>
      <w:r w:rsidRPr="00094613">
        <w:rPr>
          <w:rStyle w:val="StyleUnderline"/>
          <w:rFonts w:asciiTheme="minorHAnsi" w:hAnsiTheme="minorHAnsi" w:cstheme="minorHAnsi"/>
          <w:highlight w:val="cyan"/>
        </w:rPr>
        <w:t>are based on the theory that space</w:t>
      </w:r>
      <w:r w:rsidRPr="006A041E">
        <w:rPr>
          <w:rFonts w:asciiTheme="minorHAnsi" w:hAnsiTheme="minorHAnsi" w:cstheme="minorHAnsi"/>
        </w:rPr>
        <w:t xml:space="preserve">, like the sea, </w:t>
      </w:r>
      <w:r w:rsidRPr="00094613">
        <w:rPr>
          <w:rStyle w:val="StyleUnderline"/>
          <w:rFonts w:asciiTheme="minorHAnsi" w:hAnsiTheme="minorHAnsi" w:cstheme="minorHAnsi"/>
          <w:highlight w:val="cyan"/>
        </w:rPr>
        <w:t>is a</w:t>
      </w:r>
      <w:r w:rsidRPr="006A041E">
        <w:rPr>
          <w:rStyle w:val="StyleUnderline"/>
          <w:rFonts w:asciiTheme="minorHAnsi" w:hAnsiTheme="minorHAnsi" w:cstheme="minorHAnsi"/>
        </w:rPr>
        <w:t xml:space="preserve"> potential </w:t>
      </w:r>
      <w:r w:rsidRPr="00094613">
        <w:rPr>
          <w:rStyle w:val="StyleUnderline"/>
          <w:rFonts w:asciiTheme="minorHAnsi" w:hAnsiTheme="minorHAnsi" w:cstheme="minorHAnsi"/>
          <w:highlight w:val="cyan"/>
        </w:rPr>
        <w:t>medium of trans</w:t>
      </w:r>
      <w:r w:rsidRPr="006A041E">
        <w:rPr>
          <w:rStyle w:val="StyleUnderline"/>
          <w:rFonts w:asciiTheme="minorHAnsi" w:hAnsiTheme="minorHAnsi" w:cstheme="minorHAnsi"/>
        </w:rPr>
        <w:t xml:space="preserve">port, and that the </w:t>
      </w:r>
      <w:r w:rsidRPr="00094613">
        <w:rPr>
          <w:rStyle w:val="Emphasis"/>
          <w:rFonts w:asciiTheme="minorHAnsi" w:hAnsiTheme="minorHAnsi" w:cstheme="minorHAnsi"/>
          <w:highlight w:val="cyan"/>
        </w:rPr>
        <w:t>occupation</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of</w:t>
      </w:r>
      <w:r w:rsidRPr="006A041E">
        <w:rPr>
          <w:rStyle w:val="StyleUnderline"/>
          <w:rFonts w:asciiTheme="minorHAnsi" w:hAnsiTheme="minorHAnsi" w:cstheme="minorHAnsi"/>
        </w:rPr>
        <w:t xml:space="preserve"> one </w:t>
      </w:r>
      <w:r w:rsidRPr="006A041E">
        <w:rPr>
          <w:rStyle w:val="Emphasis"/>
          <w:rFonts w:asciiTheme="minorHAnsi" w:hAnsiTheme="minorHAnsi" w:cstheme="minorHAnsi"/>
        </w:rPr>
        <w:t xml:space="preserve">small </w:t>
      </w:r>
      <w:r w:rsidRPr="00094613">
        <w:rPr>
          <w:rStyle w:val="Emphasis"/>
          <w:rFonts w:asciiTheme="minorHAnsi" w:hAnsiTheme="minorHAnsi" w:cstheme="minorHAnsi"/>
          <w:highlight w:val="cyan"/>
        </w:rPr>
        <w:t>part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of the area </w:t>
      </w:r>
      <w:r w:rsidRPr="00094613">
        <w:rPr>
          <w:rStyle w:val="StyleUnderline"/>
          <w:rFonts w:asciiTheme="minorHAnsi" w:hAnsiTheme="minorHAnsi" w:cstheme="minorHAnsi"/>
          <w:highlight w:val="cyan"/>
        </w:rPr>
        <w:t xml:space="preserve">will not foreclose </w:t>
      </w:r>
      <w:proofErr w:type="spellStart"/>
      <w:r w:rsidRPr="00094613">
        <w:rPr>
          <w:rStyle w:val="StyleUnderline"/>
          <w:rFonts w:asciiTheme="minorHAnsi" w:hAnsiTheme="minorHAnsi" w:cstheme="minorHAnsi"/>
          <w:highlight w:val="cyan"/>
        </w:rPr>
        <w:t>another</w:t>
      </w:r>
      <w:r w:rsidRPr="006A041E">
        <w:rPr>
          <w:rStyle w:val="StyleUnderline"/>
        </w:rPr>
        <w:t></w:t>
      </w:r>
      <w:r w:rsidRPr="006A041E">
        <w:rPr>
          <w:rStyle w:val="StyleUnderline"/>
          <w:rFonts w:asciiTheme="minorHAnsi" w:hAnsiTheme="minorHAnsi" w:cstheme="minorHAnsi"/>
        </w:rPr>
        <w:t>s</w:t>
      </w:r>
      <w:proofErr w:type="spellEnd"/>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use</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of the </w:t>
      </w:r>
      <w:r w:rsidRPr="00094613">
        <w:rPr>
          <w:rStyle w:val="Emphasis"/>
          <w:rFonts w:asciiTheme="minorHAnsi" w:hAnsiTheme="minorHAnsi" w:cstheme="minorHAnsi"/>
          <w:highlight w:val="cyan"/>
        </w:rPr>
        <w:t>remaining</w:t>
      </w:r>
      <w:r w:rsidRPr="006A041E">
        <w:rPr>
          <w:rStyle w:val="Emphasis"/>
          <w:rFonts w:asciiTheme="minorHAnsi" w:hAnsiTheme="minorHAnsi" w:cstheme="minorHAnsi"/>
        </w:rPr>
        <w:t xml:space="preserve"> portions</w:t>
      </w:r>
      <w:r w:rsidRPr="006A041E">
        <w:rPr>
          <w:rStyle w:val="StyleUnderline"/>
          <w:rFonts w:asciiTheme="minorHAnsi" w:hAnsiTheme="minorHAnsi" w:cstheme="minorHAnsi"/>
        </w:rPr>
        <w:t xml:space="preserve"> of space</w:t>
      </w:r>
      <w:r w:rsidRPr="006A041E">
        <w:rPr>
          <w:rFonts w:asciiTheme="minorHAnsi" w:hAnsiTheme="minorHAnsi" w:cstheme="minorHAnsi"/>
        </w:rPr>
        <w:t xml:space="preserve">.82 </w:t>
      </w:r>
      <w:r w:rsidRPr="00094613">
        <w:rPr>
          <w:rStyle w:val="StyleUnderline"/>
          <w:rFonts w:asciiTheme="minorHAnsi" w:hAnsiTheme="minorHAnsi" w:cstheme="minorHAnsi"/>
          <w:highlight w:val="cyan"/>
        </w:rPr>
        <w:t>The current</w:t>
      </w:r>
      <w:r w:rsidRPr="006A041E">
        <w:rPr>
          <w:rStyle w:val="StyleUnderline"/>
          <w:rFonts w:asciiTheme="minorHAnsi" w:hAnsiTheme="minorHAnsi" w:cstheme="minorHAnsi"/>
        </w:rPr>
        <w:t xml:space="preserve"> </w:t>
      </w:r>
      <w:r w:rsidRPr="00094613">
        <w:rPr>
          <w:rStyle w:val="Emphasis"/>
          <w:rFonts w:asciiTheme="minorHAnsi" w:hAnsiTheme="minorHAnsi" w:cstheme="minorHAnsi"/>
          <w:highlight w:val="cyan"/>
        </w:rPr>
        <w:t>GEO</w:t>
      </w:r>
      <w:r w:rsidRPr="006A041E">
        <w:rPr>
          <w:rStyle w:val="StyleUnderline"/>
          <w:rFonts w:asciiTheme="minorHAnsi" w:hAnsiTheme="minorHAnsi" w:cstheme="minorHAnsi"/>
        </w:rPr>
        <w:t xml:space="preserve"> regulation</w:t>
      </w:r>
      <w:r w:rsidRPr="006A041E">
        <w:rPr>
          <w:rFonts w:asciiTheme="minorHAnsi" w:hAnsiTheme="minorHAnsi" w:cstheme="minorHAnsi"/>
        </w:rPr>
        <w:t xml:space="preserve"> </w:t>
      </w:r>
      <w:r w:rsidRPr="00094613">
        <w:rPr>
          <w:rStyle w:val="Emphasis"/>
          <w:rFonts w:asciiTheme="minorHAnsi" w:hAnsiTheme="minorHAnsi" w:cstheme="minorHAnsi"/>
          <w:highlight w:val="cyan"/>
        </w:rPr>
        <w:t>regime</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also </w:t>
      </w:r>
      <w:r w:rsidRPr="00094613">
        <w:rPr>
          <w:rStyle w:val="StyleUnderline"/>
          <w:rFonts w:asciiTheme="minorHAnsi" w:hAnsiTheme="minorHAnsi" w:cstheme="minorHAnsi"/>
          <w:highlight w:val="cyan"/>
        </w:rPr>
        <w:t>follows the exception</w:t>
      </w:r>
      <w:r w:rsidRPr="006A041E">
        <w:rPr>
          <w:rStyle w:val="StyleUnderline"/>
          <w:rFonts w:asciiTheme="minorHAnsi" w:hAnsiTheme="minorHAnsi" w:cstheme="minorHAnsi"/>
        </w:rPr>
        <w:t xml:space="preserve"> proposed by Grotius</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that </w:t>
      </w:r>
      <w:r w:rsidRPr="00094613">
        <w:rPr>
          <w:rStyle w:val="StyleUnderline"/>
          <w:rFonts w:asciiTheme="minorHAnsi" w:hAnsiTheme="minorHAnsi" w:cstheme="minorHAnsi"/>
          <w:highlight w:val="cyan"/>
        </w:rPr>
        <w:t>a person may use a common area</w:t>
      </w:r>
      <w:r w:rsidRPr="006A041E">
        <w:rPr>
          <w:rStyle w:val="StyleUnderline"/>
          <w:rFonts w:asciiTheme="minorHAnsi" w:hAnsiTheme="minorHAnsi" w:cstheme="minorHAnsi"/>
        </w:rPr>
        <w:t xml:space="preserve"> he occupies </w:t>
      </w:r>
      <w:r w:rsidRPr="00094613">
        <w:rPr>
          <w:rStyle w:val="StyleUnderline"/>
          <w:rFonts w:asciiTheme="minorHAnsi" w:hAnsiTheme="minorHAnsi" w:cstheme="minorHAnsi"/>
          <w:highlight w:val="cyan"/>
        </w:rPr>
        <w:t xml:space="preserve">for as long as the </w:t>
      </w:r>
      <w:r w:rsidRPr="00094613">
        <w:rPr>
          <w:rStyle w:val="Emphasis"/>
          <w:rFonts w:asciiTheme="minorHAnsi" w:hAnsiTheme="minorHAnsi" w:cstheme="minorHAnsi"/>
          <w:highlight w:val="cyan"/>
        </w:rPr>
        <w:t>occupation</w:t>
      </w:r>
      <w:r w:rsidRPr="00094613">
        <w:rPr>
          <w:rStyle w:val="StyleUnderline"/>
          <w:rFonts w:asciiTheme="minorHAnsi" w:hAnsiTheme="minorHAnsi" w:cstheme="minorHAnsi"/>
          <w:highlight w:val="cyan"/>
        </w:rPr>
        <w:t xml:space="preserve"> lasts</w:t>
      </w:r>
      <w:r w:rsidRPr="006A041E">
        <w:rPr>
          <w:rStyle w:val="StyleUnderline"/>
          <w:rFonts w:asciiTheme="minorHAnsi" w:hAnsiTheme="minorHAnsi" w:cstheme="minorHAnsi"/>
        </w:rPr>
        <w:t xml:space="preserve">, as </w:t>
      </w:r>
      <w:r w:rsidRPr="00094613">
        <w:rPr>
          <w:rStyle w:val="StyleUnderline"/>
          <w:rFonts w:asciiTheme="minorHAnsi" w:hAnsiTheme="minorHAnsi" w:cstheme="minorHAnsi"/>
          <w:highlight w:val="cyan"/>
        </w:rPr>
        <w:t>shown by</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the fact that the </w:t>
      </w:r>
      <w:r w:rsidRPr="00094613">
        <w:rPr>
          <w:rStyle w:val="Emphasis"/>
          <w:rFonts w:asciiTheme="minorHAnsi" w:hAnsiTheme="minorHAnsi" w:cstheme="minorHAnsi"/>
          <w:highlight w:val="cyan"/>
        </w:rPr>
        <w:t>ITU</w:t>
      </w:r>
      <w:r w:rsidRPr="00094613">
        <w:rPr>
          <w:rStyle w:val="StyleUnderline"/>
          <w:rFonts w:asciiTheme="minorHAnsi" w:hAnsiTheme="minorHAnsi" w:cstheme="minorHAnsi"/>
          <w:highlight w:val="cyan"/>
        </w:rPr>
        <w:t xml:space="preserve"> only grants temporary</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forfeitable licenses</w:t>
      </w:r>
      <w:r w:rsidRPr="006A041E">
        <w:rPr>
          <w:rFonts w:asciiTheme="minorHAnsi" w:hAnsiTheme="minorHAnsi" w:cstheme="minorHAnsi"/>
        </w:rPr>
        <w:t xml:space="preserve"> to use areas of GEO.83 </w:t>
      </w:r>
      <w:r w:rsidRPr="006A041E">
        <w:rPr>
          <w:rStyle w:val="StyleUnderline"/>
          <w:rFonts w:asciiTheme="minorHAnsi" w:hAnsiTheme="minorHAnsi" w:cstheme="minorHAnsi"/>
        </w:rPr>
        <w:t xml:space="preserve">While these licenses do </w:t>
      </w:r>
      <w:r w:rsidRPr="00094613">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confer </w:t>
      </w:r>
      <w:r w:rsidRPr="00094613">
        <w:rPr>
          <w:rStyle w:val="StyleUnderline"/>
          <w:rFonts w:asciiTheme="minorHAnsi" w:hAnsiTheme="minorHAnsi" w:cstheme="minorHAnsi"/>
          <w:highlight w:val="cyan"/>
        </w:rPr>
        <w:t>a property right</w:t>
      </w:r>
      <w:r w:rsidRPr="006A041E">
        <w:rPr>
          <w:rStyle w:val="StyleUnderline"/>
          <w:rFonts w:asciiTheme="minorHAnsi" w:hAnsiTheme="minorHAnsi" w:cstheme="minorHAnsi"/>
        </w:rPr>
        <w:t xml:space="preserve">, they do purport to confer </w:t>
      </w:r>
      <w:r w:rsidRPr="00094613">
        <w:rPr>
          <w:rStyle w:val="StyleUnderline"/>
          <w:rFonts w:asciiTheme="minorHAnsi" w:hAnsiTheme="minorHAnsi" w:cstheme="minorHAnsi"/>
          <w:highlight w:val="cyan"/>
        </w:rPr>
        <w:t xml:space="preserve">a right to </w:t>
      </w:r>
      <w:r w:rsidRPr="00094613">
        <w:rPr>
          <w:rStyle w:val="Emphasis"/>
          <w:rFonts w:asciiTheme="minorHAnsi" w:hAnsiTheme="minorHAnsi" w:cstheme="minorHAnsi"/>
          <w:highlight w:val="cyan"/>
        </w:rPr>
        <w:t>use</w:t>
      </w:r>
      <w:r w:rsidRPr="006A041E">
        <w:rPr>
          <w:rStyle w:val="Emphasis"/>
          <w:rFonts w:asciiTheme="minorHAnsi" w:hAnsiTheme="minorHAnsi" w:cstheme="minorHAnsi"/>
        </w:rPr>
        <w:t xml:space="preserve"> an area of space</w:t>
      </w:r>
      <w:r w:rsidRPr="006A041E">
        <w:rPr>
          <w:rFonts w:asciiTheme="minorHAnsi" w:hAnsiTheme="minorHAnsi" w:cstheme="minorHAnsi"/>
        </w:rPr>
        <w:t xml:space="preserve">; and, even though </w:t>
      </w:r>
      <w:r w:rsidRPr="006A041E">
        <w:rPr>
          <w:rStyle w:val="StyleUnderline"/>
          <w:rFonts w:asciiTheme="minorHAnsi" w:hAnsiTheme="minorHAnsi" w:cstheme="minorHAnsi"/>
        </w:rPr>
        <w:t>the</w:t>
      </w:r>
      <w:r w:rsidRPr="006A041E">
        <w:rPr>
          <w:rFonts w:asciiTheme="minorHAnsi" w:hAnsiTheme="minorHAnsi" w:cstheme="minorHAnsi"/>
        </w:rPr>
        <w:t xml:space="preserve"> </w:t>
      </w:r>
      <w:r w:rsidRPr="006A041E">
        <w:rPr>
          <w:rStyle w:val="Emphasis"/>
          <w:rFonts w:asciiTheme="minorHAnsi" w:hAnsiTheme="minorHAnsi" w:cstheme="minorHAnsi"/>
        </w:rPr>
        <w:t>ITU</w:t>
      </w:r>
      <w:r w:rsidRPr="006A041E">
        <w:rPr>
          <w:rFonts w:asciiTheme="minorHAnsi" w:hAnsiTheme="minorHAnsi" w:cstheme="minorHAnsi"/>
        </w:rPr>
        <w:t xml:space="preserve"> likely </w:t>
      </w:r>
      <w:r w:rsidRPr="006A041E">
        <w:rPr>
          <w:rStyle w:val="StyleUnderline"/>
          <w:rFonts w:asciiTheme="minorHAnsi" w:hAnsiTheme="minorHAnsi" w:cstheme="minorHAnsi"/>
        </w:rPr>
        <w:t xml:space="preserve">has no </w:t>
      </w:r>
      <w:r w:rsidRPr="006A041E">
        <w:rPr>
          <w:rStyle w:val="Emphasis"/>
          <w:rFonts w:asciiTheme="minorHAnsi" w:hAnsiTheme="minorHAnsi" w:cstheme="minorHAnsi"/>
        </w:rPr>
        <w:t>authority</w:t>
      </w:r>
      <w:r w:rsidRPr="006A041E">
        <w:rPr>
          <w:rStyle w:val="StyleUnderline"/>
          <w:rFonts w:asciiTheme="minorHAnsi" w:hAnsiTheme="minorHAnsi" w:cstheme="minorHAnsi"/>
        </w:rPr>
        <w:t xml:space="preserve"> to </w:t>
      </w:r>
      <w:r w:rsidRPr="006A041E">
        <w:rPr>
          <w:rStyle w:val="Emphasis"/>
          <w:rFonts w:asciiTheme="minorHAnsi" w:hAnsiTheme="minorHAnsi" w:cstheme="minorHAnsi"/>
        </w:rPr>
        <w:t>exclude</w:t>
      </w:r>
      <w:r w:rsidRPr="006A041E">
        <w:rPr>
          <w:rStyle w:val="StyleUnderline"/>
          <w:rFonts w:asciiTheme="minorHAnsi" w:hAnsiTheme="minorHAnsi" w:cstheme="minorHAnsi"/>
        </w:rPr>
        <w:t xml:space="preserve"> others from operating in the same space</w:t>
      </w:r>
      <w:r w:rsidRPr="006A041E">
        <w:rPr>
          <w:rFonts w:asciiTheme="minorHAnsi" w:hAnsiTheme="minorHAnsi" w:cstheme="minorHAnsi"/>
        </w:rPr>
        <w:t xml:space="preserve">, </w:t>
      </w:r>
      <w:r w:rsidRPr="006A041E">
        <w:rPr>
          <w:rStyle w:val="StyleUnderline"/>
          <w:rFonts w:asciiTheme="minorHAnsi" w:hAnsiTheme="minorHAnsi" w:cstheme="minorHAnsi"/>
        </w:rPr>
        <w:t>the mere presence of the satellite would deter and likely prevent others from attempting to occupy the same location</w:t>
      </w:r>
      <w:r w:rsidRPr="006A041E">
        <w:rPr>
          <w:rFonts w:asciiTheme="minorHAnsi" w:hAnsiTheme="minorHAnsi" w:cstheme="minorHAnsi"/>
        </w:rPr>
        <w:t xml:space="preserve">.84 </w:t>
      </w:r>
      <w:r w:rsidRPr="006A041E">
        <w:rPr>
          <w:rStyle w:val="StyleUnderline"/>
          <w:rFonts w:asciiTheme="minorHAnsi" w:hAnsiTheme="minorHAnsi" w:cstheme="minorHAnsi"/>
        </w:rPr>
        <w:t>Thus</w:t>
      </w:r>
      <w:r w:rsidRPr="006A041E">
        <w:rPr>
          <w:rFonts w:asciiTheme="minorHAnsi" w:hAnsiTheme="minorHAnsi" w:cstheme="minorHAnsi"/>
        </w:rPr>
        <w:t xml:space="preserve">, </w:t>
      </w:r>
      <w:r w:rsidRPr="006A041E">
        <w:rPr>
          <w:rStyle w:val="StyleUnderline"/>
          <w:rFonts w:asciiTheme="minorHAnsi" w:hAnsiTheme="minorHAnsi" w:cstheme="minorHAnsi"/>
        </w:rPr>
        <w:t>the</w:t>
      </w:r>
      <w:r w:rsidRPr="006A041E">
        <w:rPr>
          <w:rFonts w:asciiTheme="minorHAnsi" w:hAnsiTheme="minorHAnsi" w:cstheme="minorHAnsi"/>
        </w:rPr>
        <w:t xml:space="preserve"> Outer </w:t>
      </w:r>
      <w:r w:rsidRPr="006A041E">
        <w:rPr>
          <w:rStyle w:val="Emphasis"/>
          <w:rFonts w:asciiTheme="minorHAnsi" w:hAnsiTheme="minorHAnsi" w:cstheme="minorHAnsi"/>
        </w:rPr>
        <w:t>Space Treaty</w:t>
      </w:r>
      <w:r w:rsidRPr="006A041E">
        <w:rPr>
          <w:rFonts w:asciiTheme="minorHAnsi" w:hAnsiTheme="minorHAnsi" w:cstheme="minorHAnsi"/>
        </w:rPr>
        <w:t xml:space="preserve"> </w:t>
      </w:r>
      <w:r w:rsidRPr="006A041E">
        <w:rPr>
          <w:rStyle w:val="StyleUnderline"/>
          <w:rFonts w:asciiTheme="minorHAnsi" w:hAnsiTheme="minorHAnsi" w:cstheme="minorHAnsi"/>
        </w:rPr>
        <w:t>not only relies on Grotius</w:t>
      </w:r>
      <w:r w:rsidRPr="006A041E">
        <w: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theory as an initial basis for preventing private ownership, but also employs the exceptions Grotius </w:t>
      </w:r>
      <w:r w:rsidRPr="006A041E">
        <w:rPr>
          <w:rStyle w:val="Emphasis"/>
          <w:rFonts w:asciiTheme="minorHAnsi" w:hAnsiTheme="minorHAnsi" w:cstheme="minorHAnsi"/>
        </w:rPr>
        <w:t>identifies</w:t>
      </w:r>
      <w:r w:rsidRPr="006A041E">
        <w:rPr>
          <w:rFonts w:asciiTheme="minorHAnsi" w:hAnsiTheme="minorHAnsi" w:cstheme="minorHAnsi"/>
        </w:rPr>
        <w:t>.</w:t>
      </w:r>
    </w:p>
    <w:p w14:paraId="575BF0CB" w14:textId="77777777" w:rsidR="008A528F" w:rsidRPr="00D918C6" w:rsidRDefault="008A528F" w:rsidP="008A528F">
      <w:pPr>
        <w:pStyle w:val="Heading4"/>
        <w:rPr>
          <w:rFonts w:cs="Calibri"/>
        </w:rPr>
      </w:pPr>
      <w:r>
        <w:rPr>
          <w:rFonts w:cs="Calibri"/>
        </w:rPr>
        <w:t>Occupation</w:t>
      </w:r>
      <w:r w:rsidRPr="00D918C6">
        <w:rPr>
          <w:rFonts w:cs="Calibri"/>
        </w:rPr>
        <w:t xml:space="preserve"> is </w:t>
      </w:r>
      <w:r w:rsidRPr="00D918C6">
        <w:rPr>
          <w:rFonts w:cs="Calibri"/>
          <w:u w:val="single"/>
        </w:rPr>
        <w:t>de facto appropriation</w:t>
      </w:r>
      <w:r w:rsidRPr="00D918C6">
        <w:rPr>
          <w:rFonts w:cs="Calibri"/>
        </w:rPr>
        <w:t xml:space="preserve">, </w:t>
      </w:r>
      <w:r w:rsidRPr="00D918C6">
        <w:rPr>
          <w:rFonts w:cs="Calibri"/>
          <w:u w:val="single"/>
        </w:rPr>
        <w:t>not appropriation proper</w:t>
      </w:r>
      <w:r w:rsidRPr="00D918C6">
        <w:rPr>
          <w:rFonts w:cs="Calibri"/>
        </w:rPr>
        <w:t>.</w:t>
      </w:r>
    </w:p>
    <w:p w14:paraId="7D319294" w14:textId="77777777" w:rsidR="008A528F" w:rsidRPr="00D918C6" w:rsidRDefault="008A528F" w:rsidP="008A528F">
      <w:r w:rsidRPr="00D918C6">
        <w:rPr>
          <w:rStyle w:val="Style13ptBold"/>
        </w:rPr>
        <w:t>Matignon 19</w:t>
      </w:r>
      <w:r w:rsidRPr="00D918C6">
        <w:t xml:space="preserve"> [Louis de </w:t>
      </w:r>
      <w:proofErr w:type="spellStart"/>
      <w:r w:rsidRPr="00D918C6">
        <w:t>Gouyon</w:t>
      </w:r>
      <w:proofErr w:type="spellEnd"/>
      <w:r w:rsidRPr="00D918C6">
        <w:t xml:space="preserve"> Matignon, PhD in space law from Georgetown University, “ORBITAL SLOTS AND SPACE CONGESTION,” 06/03/19, </w:t>
      </w:r>
      <w:r w:rsidRPr="00D918C6">
        <w:rPr>
          <w:i/>
          <w:iCs/>
        </w:rPr>
        <w:t>Space Legal Issues</w:t>
      </w:r>
      <w:r w:rsidRPr="00D918C6">
        <w:t>, https://www.spacelegalissues.com/orbital-slots-and-space-congestion/, EA]</w:t>
      </w:r>
    </w:p>
    <w:p w14:paraId="71D13B1D" w14:textId="77777777" w:rsidR="008A528F" w:rsidRPr="00160A7F" w:rsidRDefault="008A528F" w:rsidP="008A528F">
      <w:pPr>
        <w:rPr>
          <w:u w:val="single"/>
        </w:rPr>
      </w:pPr>
      <w:r w:rsidRPr="00D918C6">
        <w:rPr>
          <w:sz w:val="16"/>
        </w:rPr>
        <w:t xml:space="preserve">Near-Earth space is formed of different orbital layers. </w:t>
      </w:r>
      <w:r w:rsidRPr="00D918C6">
        <w:rPr>
          <w:rStyle w:val="StyleUnderline"/>
        </w:rPr>
        <w:t xml:space="preserve">Terrestrial </w:t>
      </w:r>
      <w:r w:rsidRPr="00D918C6">
        <w:rPr>
          <w:rStyle w:val="StyleUnderline"/>
          <w:highlight w:val="green"/>
        </w:rPr>
        <w:t>orbits</w:t>
      </w:r>
      <w:r w:rsidRPr="00D918C6">
        <w:rPr>
          <w:sz w:val="16"/>
        </w:rPr>
        <w:t xml:space="preserve"> are limited common resources and inherently repugnant to any appropriation: they </w:t>
      </w:r>
      <w:r w:rsidRPr="00D918C6">
        <w:rPr>
          <w:rStyle w:val="Emphasis"/>
          <w:highlight w:val="green"/>
        </w:rPr>
        <w:t>are not property</w:t>
      </w:r>
      <w:r w:rsidRPr="00D918C6">
        <w:rPr>
          <w:rStyle w:val="Emphasis"/>
        </w:rPr>
        <w:t xml:space="preserve"> in the sense of law.</w:t>
      </w:r>
      <w:r w:rsidRPr="00D918C6">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D918C6">
        <w:rPr>
          <w:rStyle w:val="StyleUnderline"/>
        </w:rPr>
        <w:t>orbital positioning</w:t>
      </w:r>
      <w:r w:rsidRPr="00D918C6">
        <w:rPr>
          <w:sz w:val="16"/>
        </w:rPr>
        <w:t xml:space="preserve">, which </w:t>
      </w:r>
      <w:r w:rsidRPr="00D918C6">
        <w:rPr>
          <w:rStyle w:val="StyleUnderline"/>
        </w:rPr>
        <w:t>without any formal acquisition of sovereignty, records a promptness behaviour to which it grants an exclusive grabbing effect of the space concerned. Geostationary orbit is a limited but permanent resource</w:t>
      </w:r>
      <w:r w:rsidRPr="00D918C6">
        <w:rPr>
          <w:sz w:val="16"/>
        </w:rPr>
        <w:t xml:space="preserve">: this </w:t>
      </w:r>
      <w:r w:rsidRPr="00D918C6">
        <w:rPr>
          <w:rStyle w:val="Emphasis"/>
          <w:highlight w:val="green"/>
        </w:rPr>
        <w:t>de facto appropriation</w:t>
      </w:r>
      <w:r w:rsidRPr="00D918C6">
        <w:rPr>
          <w:rStyle w:val="StyleUnderline"/>
        </w:rPr>
        <w:t xml:space="preserve"> by</w:t>
      </w:r>
      <w:r w:rsidRPr="00D918C6">
        <w:rPr>
          <w:sz w:val="16"/>
        </w:rPr>
        <w:t xml:space="preserve"> the </w:t>
      </w:r>
      <w:r w:rsidRPr="00D918C6">
        <w:rPr>
          <w:rStyle w:val="StyleUnderline"/>
        </w:rPr>
        <w:t>first-comers</w:t>
      </w:r>
      <w:r w:rsidRPr="00D918C6">
        <w:rPr>
          <w:sz w:val="16"/>
        </w:rPr>
        <w:t xml:space="preserve"> – the developed countries – </w:t>
      </w:r>
      <w:r w:rsidRPr="00D918C6">
        <w:rPr>
          <w:rStyle w:val="StyleUnderline"/>
        </w:rPr>
        <w:t>of</w:t>
      </w:r>
      <w:r w:rsidRPr="00D918C6">
        <w:rPr>
          <w:sz w:val="16"/>
        </w:rPr>
        <w:t xml:space="preserve"> the </w:t>
      </w:r>
      <w:r w:rsidRPr="00D918C6">
        <w:rPr>
          <w:rStyle w:val="StyleUnderline"/>
        </w:rPr>
        <w:t>orbit</w:t>
      </w:r>
      <w:r w:rsidRPr="00D918C6">
        <w:rPr>
          <w:sz w:val="16"/>
        </w:rPr>
        <w:t xml:space="preserve"> and the frequencies </w:t>
      </w:r>
      <w:r w:rsidRPr="00D918C6">
        <w:rPr>
          <w:rStyle w:val="StyleUnderline"/>
          <w:highlight w:val="green"/>
        </w:rPr>
        <w:t>is protected by Space Law</w:t>
      </w:r>
      <w:r w:rsidRPr="00D918C6">
        <w:rPr>
          <w:sz w:val="16"/>
        </w:rPr>
        <w:t xml:space="preserve"> and the International Telecommunications Law.</w:t>
      </w:r>
      <w:r w:rsidRPr="00D918C6">
        <w:rPr>
          <w:rStyle w:val="StyleUnderline"/>
        </w:rPr>
        <w:t xml:space="preserve"> The challenge by developing countries of grabbing</w:t>
      </w:r>
      <w:r w:rsidRPr="00D918C6">
        <w:rPr>
          <w:sz w:val="16"/>
        </w:rPr>
        <w:t xml:space="preserve"> these </w:t>
      </w:r>
      <w:r w:rsidRPr="00D918C6">
        <w:rPr>
          <w:rStyle w:val="StyleUnderline"/>
        </w:rPr>
        <w:t>resources is</w:t>
      </w:r>
      <w:r w:rsidRPr="00D918C6">
        <w:rPr>
          <w:sz w:val="16"/>
        </w:rPr>
        <w:t xml:space="preserve"> therefore </w:t>
      </w:r>
      <w:r w:rsidRPr="00D918C6">
        <w:rPr>
          <w:rStyle w:val="Emphasis"/>
        </w:rPr>
        <w:t>unjustified</w:t>
      </w:r>
      <w:r w:rsidRPr="00D918C6">
        <w:rPr>
          <w:rStyle w:val="StyleUnderline"/>
        </w:rPr>
        <w:t xml:space="preserve"> on the basis of existing law. Denying</w:t>
      </w:r>
      <w:r w:rsidRPr="00D918C6">
        <w:rPr>
          <w:sz w:val="16"/>
        </w:rPr>
        <w:t xml:space="preserve"> new </w:t>
      </w:r>
      <w:r w:rsidRPr="00D918C6">
        <w:rPr>
          <w:rStyle w:val="StyleUnderline"/>
        </w:rPr>
        <w:t xml:space="preserve">entrants geostationary-access or </w:t>
      </w:r>
      <w:r w:rsidRPr="00D918C6">
        <w:rPr>
          <w:rStyle w:val="StyleUnderline"/>
          <w:highlight w:val="green"/>
        </w:rPr>
        <w:t xml:space="preserve">making access more difficult </w:t>
      </w:r>
      <w:r w:rsidRPr="00D918C6">
        <w:rPr>
          <w:rStyle w:val="Emphasis"/>
          <w:highlight w:val="green"/>
        </w:rPr>
        <w:t>does not constitute appropriation</w:t>
      </w:r>
      <w:r w:rsidRPr="00D918C6">
        <w:rPr>
          <w:sz w:val="16"/>
        </w:rPr>
        <w:t xml:space="preserve">; </w:t>
      </w:r>
      <w:r w:rsidRPr="00D918C6">
        <w:rPr>
          <w:rStyle w:val="StyleUnderline"/>
          <w:highlight w:val="green"/>
        </w:rPr>
        <w:t>it</w:t>
      </w:r>
      <w:r w:rsidRPr="00D918C6">
        <w:rPr>
          <w:rStyle w:val="StyleUnderline"/>
        </w:rPr>
        <w:t xml:space="preserve"> simply </w:t>
      </w:r>
      <w:r w:rsidRPr="00D918C6">
        <w:rPr>
          <w:rStyle w:val="Emphasis"/>
          <w:highlight w:val="green"/>
        </w:rPr>
        <w:t>results from</w:t>
      </w:r>
      <w:r w:rsidRPr="00D918C6">
        <w:rPr>
          <w:rStyle w:val="StyleUnderline"/>
          <w:highlight w:val="green"/>
        </w:rPr>
        <w:t xml:space="preserve"> </w:t>
      </w:r>
      <w:r w:rsidRPr="00D918C6">
        <w:rPr>
          <w:rStyle w:val="Emphasis"/>
          <w:highlight w:val="green"/>
        </w:rPr>
        <w:t>the</w:t>
      </w:r>
      <w:r w:rsidRPr="00D918C6">
        <w:rPr>
          <w:sz w:val="16"/>
        </w:rPr>
        <w:t xml:space="preserve"> traditional system of </w:t>
      </w:r>
      <w:r w:rsidRPr="00D918C6">
        <w:rPr>
          <w:rStyle w:val="Emphasis"/>
          <w:highlight w:val="green"/>
        </w:rPr>
        <w:t>distribution of access rights</w:t>
      </w:r>
      <w:r w:rsidRPr="00D918C6">
        <w:rPr>
          <w:rStyle w:val="Emphasis"/>
        </w:rPr>
        <w:t>.</w:t>
      </w:r>
      <w:r w:rsidRPr="00D918C6">
        <w:rPr>
          <w:rStyle w:val="StyleUnderline"/>
        </w:rPr>
        <w:t xml:space="preserve"> The </w:t>
      </w:r>
      <w:r w:rsidRPr="00D918C6">
        <w:rPr>
          <w:rStyle w:val="StyleUnderline"/>
          <w:highlight w:val="green"/>
        </w:rPr>
        <w:t>practice</w:t>
      </w:r>
      <w:r w:rsidRPr="00D918C6">
        <w:rPr>
          <w:rStyle w:val="StyleUnderline"/>
        </w:rPr>
        <w:t xml:space="preserve"> of developed States </w:t>
      </w:r>
      <w:r w:rsidRPr="00D918C6">
        <w:rPr>
          <w:rStyle w:val="StyleUnderline"/>
          <w:highlight w:val="green"/>
        </w:rPr>
        <w:t xml:space="preserve">is based on </w:t>
      </w:r>
      <w:r w:rsidRPr="00D918C6">
        <w:rPr>
          <w:rStyle w:val="Emphasis"/>
          <w:highlight w:val="green"/>
        </w:rPr>
        <w:t>free</w:t>
      </w:r>
      <w:r w:rsidRPr="00D918C6">
        <w:rPr>
          <w:rStyle w:val="StyleUnderline"/>
          <w:highlight w:val="green"/>
        </w:rPr>
        <w:t xml:space="preserve"> </w:t>
      </w:r>
      <w:r w:rsidRPr="00D918C6">
        <w:rPr>
          <w:rStyle w:val="Emphasis"/>
          <w:highlight w:val="green"/>
        </w:rPr>
        <w:t>access</w:t>
      </w:r>
      <w:r w:rsidRPr="00D918C6">
        <w:rPr>
          <w:rStyle w:val="StyleUnderline"/>
          <w:highlight w:val="green"/>
        </w:rPr>
        <w:t xml:space="preserve"> and </w:t>
      </w:r>
      <w:r w:rsidRPr="00D918C6">
        <w:rPr>
          <w:rStyle w:val="Emphasis"/>
          <w:highlight w:val="green"/>
        </w:rPr>
        <w:t>priority</w:t>
      </w:r>
      <w:r w:rsidRPr="00D918C6">
        <w:rPr>
          <w:rStyle w:val="StyleUnderline"/>
        </w:rPr>
        <w:t xml:space="preserve"> given to the first satellites placed in geostationary orbit.</w:t>
      </w:r>
    </w:p>
    <w:p w14:paraId="02D5B16A" w14:textId="77777777" w:rsidR="008A528F" w:rsidRPr="006A041E" w:rsidRDefault="008A528F" w:rsidP="008A528F">
      <w:pPr>
        <w:pStyle w:val="Heading4"/>
        <w:rPr>
          <w:rFonts w:asciiTheme="minorHAnsi" w:hAnsiTheme="minorHAnsi" w:cstheme="minorHAnsi"/>
        </w:rPr>
      </w:pPr>
      <w:r>
        <w:rPr>
          <w:rFonts w:asciiTheme="minorHAnsi" w:hAnsiTheme="minorHAnsi" w:cstheme="minorHAnsi"/>
        </w:rPr>
        <w:t>Vote neg for p</w:t>
      </w:r>
      <w:r w:rsidRPr="006A041E">
        <w:rPr>
          <w:rFonts w:asciiTheme="minorHAnsi" w:hAnsiTheme="minorHAnsi" w:cstheme="minorHAnsi"/>
        </w:rPr>
        <w:t>redictable limits—</w:t>
      </w:r>
      <w:r>
        <w:rPr>
          <w:rFonts w:asciiTheme="minorHAnsi" w:hAnsiTheme="minorHAnsi" w:cstheme="minorHAnsi"/>
        </w:rPr>
        <w:t>including temporary occupation is a limits disaster—a</w:t>
      </w:r>
      <w:r w:rsidRPr="00CB481C">
        <w:rPr>
          <w:rFonts w:asciiTheme="minorHAnsi" w:hAnsiTheme="minorHAnsi" w:cstheme="minorHAnsi"/>
        </w:rPr>
        <w:t>ny aff about a single spaceship, satellite, or weapon would be T</w:t>
      </w:r>
      <w:r>
        <w:rPr>
          <w:rFonts w:asciiTheme="minorHAnsi" w:hAnsiTheme="minorHAnsi" w:cstheme="minorHAnsi"/>
        </w:rPr>
        <w:t xml:space="preserve"> because they temporarily occupy space. Unlimited topics</w:t>
      </w:r>
      <w:r w:rsidRPr="006A041E">
        <w:rPr>
          <w:rFonts w:asciiTheme="minorHAnsi" w:hAnsiTheme="minorHAnsi" w:cstheme="minorHAnsi"/>
        </w:rPr>
        <w:t xml:space="preserve"> explode neg prep and draw unreciprocal lines of debate</w:t>
      </w:r>
      <w:r>
        <w:rPr>
          <w:rFonts w:asciiTheme="minorHAnsi" w:hAnsiTheme="minorHAnsi" w:cstheme="minorHAnsi"/>
        </w:rPr>
        <w:t>.</w:t>
      </w:r>
      <w:r w:rsidRPr="006A041E">
        <w:rPr>
          <w:rFonts w:asciiTheme="minorHAnsi" w:hAnsiTheme="minorHAnsi" w:cstheme="minorHAnsi"/>
        </w:rPr>
        <w:t xml:space="preserve"> </w:t>
      </w:r>
    </w:p>
    <w:p w14:paraId="5B03D5F2" w14:textId="77777777" w:rsidR="008A528F" w:rsidRPr="00F32786" w:rsidRDefault="008A528F" w:rsidP="008A528F">
      <w:pPr>
        <w:pStyle w:val="Heading4"/>
      </w:pPr>
      <w:r>
        <w:t>Fairness is a voter—it’s a gateway issue to the ballot.</w:t>
      </w:r>
    </w:p>
    <w:p w14:paraId="3D3385B9" w14:textId="77777777" w:rsidR="008A528F" w:rsidRDefault="008A528F" w:rsidP="008A528F">
      <w:pPr>
        <w:pStyle w:val="Heading4"/>
      </w:pPr>
      <w:r>
        <w:t xml:space="preserve">Drop the debater to </w:t>
      </w:r>
      <w:r w:rsidRPr="003D1AFD">
        <w:rPr>
          <w:u w:val="single"/>
        </w:rPr>
        <w:t>deter future abuse</w:t>
      </w:r>
      <w:r>
        <w:t xml:space="preserve">. </w:t>
      </w:r>
    </w:p>
    <w:p w14:paraId="7C9DEEC2" w14:textId="77777777" w:rsidR="008A528F" w:rsidRDefault="008A528F" w:rsidP="008A528F">
      <w:pPr>
        <w:pStyle w:val="Heading4"/>
      </w:pPr>
      <w:r>
        <w:t xml:space="preserve">CI- Reasonability is </w:t>
      </w:r>
      <w:r w:rsidRPr="003D1AFD">
        <w:rPr>
          <w:u w:val="single"/>
        </w:rPr>
        <w:t>arbitrary</w:t>
      </w:r>
      <w:r>
        <w:t xml:space="preserve"> and we don’t know the </w:t>
      </w:r>
      <w:r w:rsidRPr="003D1AFD">
        <w:rPr>
          <w:u w:val="single"/>
        </w:rPr>
        <w:t>brightline</w:t>
      </w:r>
      <w:r>
        <w:t xml:space="preserve"> while prepping. </w:t>
      </w:r>
      <w:r w:rsidRPr="003D1AFD">
        <w:rPr>
          <w:u w:val="single"/>
        </w:rPr>
        <w:t>Collapses</w:t>
      </w:r>
      <w:r>
        <w:t xml:space="preserve"> since it uses an offense/defense paradigm to win it. </w:t>
      </w:r>
    </w:p>
    <w:p w14:paraId="51DD7F89" w14:textId="39729CBC" w:rsidR="008A528F" w:rsidRDefault="008A528F" w:rsidP="008A528F">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w:t>
      </w:r>
    </w:p>
    <w:p w14:paraId="743D1F86" w14:textId="78D55173" w:rsidR="008A528F" w:rsidRDefault="008A528F" w:rsidP="008A528F"/>
    <w:p w14:paraId="2AA29C78" w14:textId="2FD6DC44" w:rsidR="002876A7" w:rsidRDefault="002876A7" w:rsidP="002876A7">
      <w:pPr>
        <w:pStyle w:val="Heading3"/>
      </w:pPr>
      <w:r>
        <w:t>1NC – T</w:t>
      </w:r>
    </w:p>
    <w:p w14:paraId="60CCF4E4" w14:textId="77777777" w:rsidR="002876A7" w:rsidRPr="00A6234F" w:rsidRDefault="002876A7" w:rsidP="002876A7">
      <w:pPr>
        <w:pStyle w:val="Heading4"/>
        <w:rPr>
          <w:rFonts w:cs="Calibri"/>
        </w:rPr>
      </w:pPr>
      <w:r w:rsidRPr="00A6234F">
        <w:rPr>
          <w:rFonts w:cs="Calibri"/>
        </w:rPr>
        <w:t>Interpretation: “private entities” is a generic bare plural. The aff may not defend a specific subset of private entities’ appropriation of outer space is unjust.</w:t>
      </w:r>
    </w:p>
    <w:p w14:paraId="31DBC704" w14:textId="77777777" w:rsidR="002876A7" w:rsidRPr="00A6234F" w:rsidRDefault="002876A7" w:rsidP="002876A7">
      <w:r w:rsidRPr="00A6234F">
        <w:rPr>
          <w:rStyle w:val="Heading4Char"/>
          <w:rFonts w:cs="Calibri"/>
        </w:rPr>
        <w:t>Nebel 19</w:t>
      </w:r>
      <w:r w:rsidRPr="00A6234F">
        <w:t xml:space="preserve">. [Jake Nebel is an assistant professor of philosophy at the University of Southern California and executive director of Victory Briefs. He writes a lot of this stuff lol – duh.] “Genericity on the Standardized Tests Resolution.” </w:t>
      </w:r>
      <w:proofErr w:type="spellStart"/>
      <w:r w:rsidRPr="00A6234F">
        <w:t>Vbriefly</w:t>
      </w:r>
      <w:proofErr w:type="spellEnd"/>
      <w:r w:rsidRPr="00A6234F">
        <w:t xml:space="preserve">. August 12, 2019. </w:t>
      </w:r>
      <w:hyperlink r:id="rId7" w:history="1">
        <w:r w:rsidRPr="00A6234F">
          <w:rPr>
            <w:rStyle w:val="Hyperlink"/>
          </w:rPr>
          <w:t>https://www.vbriefly.com/2019/08/12/genericity-on-the-standardized-tests-resolution/?fbclid=IwAR0hUkKdDzHWrNeqEVI7m59pwsnmqLl490n4uRLQTe7bWmWDO_avWCNzi14</w:t>
        </w:r>
      </w:hyperlink>
      <w:r w:rsidRPr="00A6234F">
        <w:rPr>
          <w:rStyle w:val="Hyperlink"/>
        </w:rPr>
        <w:t xml:space="preserve"> TG</w:t>
      </w:r>
    </w:p>
    <w:p w14:paraId="576EA56A" w14:textId="77777777" w:rsidR="002876A7" w:rsidRPr="00A6234F" w:rsidRDefault="002876A7" w:rsidP="002876A7">
      <w:r w:rsidRPr="00A6234F">
        <w:t xml:space="preserve">Both distinctions are important. </w:t>
      </w:r>
      <w:r w:rsidRPr="00A6234F">
        <w:rPr>
          <w:rStyle w:val="StyleUnderline"/>
          <w:highlight w:val="green"/>
        </w:rPr>
        <w:t>Generic</w:t>
      </w:r>
      <w:r w:rsidRPr="00A6234F">
        <w:rPr>
          <w:rStyle w:val="StyleUnderline"/>
        </w:rPr>
        <w:t xml:space="preserve"> resolutions </w:t>
      </w:r>
      <w:r w:rsidRPr="00A6234F">
        <w:rPr>
          <w:rStyle w:val="StyleUnderline"/>
          <w:highlight w:val="green"/>
        </w:rPr>
        <w:t>can’t be affirmed by</w:t>
      </w:r>
      <w:r w:rsidRPr="00A6234F">
        <w:rPr>
          <w:rStyle w:val="StyleUnderline"/>
        </w:rPr>
        <w:t xml:space="preserve"> specifying </w:t>
      </w:r>
      <w:r w:rsidRPr="00A6234F">
        <w:rPr>
          <w:rStyle w:val="StyleUnderline"/>
          <w:highlight w:val="green"/>
        </w:rPr>
        <w:t xml:space="preserve">particular </w:t>
      </w:r>
      <w:r w:rsidRPr="002876A7">
        <w:rPr>
          <w:rStyle w:val="StyleUnderline"/>
        </w:rPr>
        <w:t>instances</w:t>
      </w:r>
      <w:r w:rsidRPr="00A6234F">
        <w:rPr>
          <w:rStyle w:val="StyleUnderline"/>
        </w:rPr>
        <w:t>.</w:t>
      </w:r>
      <w:r w:rsidRPr="00A6234F">
        <w:t xml:space="preserve"> But, since generics tolerate exceptions, plan-inclusive counterplans (PICs) do not negate generic resolutions.</w:t>
      </w:r>
    </w:p>
    <w:p w14:paraId="4ACCBFDB" w14:textId="77777777" w:rsidR="002876A7" w:rsidRPr="00A6234F" w:rsidRDefault="002876A7" w:rsidP="002876A7">
      <w:pPr>
        <w:rPr>
          <w:sz w:val="8"/>
          <w:szCs w:val="8"/>
        </w:rPr>
      </w:pPr>
      <w:r w:rsidRPr="00A6234F">
        <w:rPr>
          <w:sz w:val="8"/>
          <w:szCs w:val="8"/>
        </w:rPr>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“Colleges and universities” is a generic bare plural.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2BE90110" w14:textId="77777777" w:rsidR="002876A7" w:rsidRPr="00A6234F" w:rsidRDefault="002876A7" w:rsidP="002876A7">
      <w:pPr>
        <w:rPr>
          <w:rStyle w:val="StyleUnderline"/>
        </w:rPr>
      </w:pPr>
      <w:r w:rsidRPr="00A6234F">
        <w:rPr>
          <w:rStyle w:val="StyleUnderline"/>
        </w:rPr>
        <w:t xml:space="preserve">Second, “colleges and universities” </w:t>
      </w:r>
      <w:r w:rsidRPr="00A6234F">
        <w:rPr>
          <w:rStyle w:val="StyleUnderline"/>
          <w:highlight w:val="green"/>
        </w:rPr>
        <w:t xml:space="preserve">fails </w:t>
      </w:r>
      <w:r w:rsidRPr="002876A7">
        <w:rPr>
          <w:rStyle w:val="StyleUnderline"/>
        </w:rPr>
        <w:t>the </w:t>
      </w:r>
      <w:hyperlink r:id="rId8" w:anchor="IsolGeneInte" w:history="1">
        <w:r w:rsidRPr="00A6234F">
          <w:rPr>
            <w:rStyle w:val="StyleUnderline"/>
            <w:highlight w:val="green"/>
          </w:rPr>
          <w:t>upward-entailment test</w:t>
        </w:r>
      </w:hyperlink>
      <w:r w:rsidRPr="00A6234F">
        <w:rPr>
          <w:rStyle w:val="StyleUnderline"/>
          <w:highlight w:val="green"/>
        </w:rPr>
        <w:t xml:space="preserve"> </w:t>
      </w:r>
      <w:r w:rsidRPr="002876A7">
        <w:rPr>
          <w:rStyle w:val="StyleUnderline"/>
        </w:rPr>
        <w:t>for existential uses of bare plurals</w:t>
      </w:r>
      <w:r w:rsidRPr="002876A7">
        <w:t>. Consider</w:t>
      </w:r>
      <w:r w:rsidRPr="00A6234F">
        <w:t xml:space="preserve">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A6234F">
        <w:rPr>
          <w:rStyle w:val="StyleUnderline"/>
          <w:highlight w:val="green"/>
        </w:rPr>
        <w:t xml:space="preserve">Colleges </w:t>
      </w:r>
      <w:r w:rsidRPr="00A6234F">
        <w:rPr>
          <w:rStyle w:val="StyleUnderline"/>
        </w:rPr>
        <w:t>and universities ought not consider the SAT.”</w:t>
      </w:r>
      <w:r w:rsidRPr="00A6234F">
        <w:t xml:space="preserve"> (To isolate “colleges and universities,” I’ve eliminated the other bare plurals in the resolution; it cannot plausibly be generic in the isolated case but existential in the resolution.) </w:t>
      </w:r>
      <w:r w:rsidRPr="00A6234F">
        <w:rPr>
          <w:rStyle w:val="StyleUnderline"/>
        </w:rPr>
        <w:t xml:space="preserve">This sentence </w:t>
      </w:r>
      <w:r w:rsidRPr="00A6234F">
        <w:rPr>
          <w:rStyle w:val="StyleUnderline"/>
          <w:highlight w:val="green"/>
        </w:rPr>
        <w:t xml:space="preserve">does not entail </w:t>
      </w:r>
      <w:r w:rsidRPr="00A6234F">
        <w:rPr>
          <w:rStyle w:val="StyleUnderline"/>
        </w:rPr>
        <w:t xml:space="preserve">the more general statement that </w:t>
      </w:r>
      <w:r w:rsidRPr="00A6234F">
        <w:rPr>
          <w:rStyle w:val="StyleUnderline"/>
          <w:highlight w:val="green"/>
        </w:rPr>
        <w:t xml:space="preserve">educational institutions </w:t>
      </w:r>
      <w:r w:rsidRPr="00A6234F">
        <w:rPr>
          <w:rStyle w:val="StyleUnderline"/>
        </w:rPr>
        <w:t xml:space="preserve">ought not consider the SAT. This shows that “colleges and universities” is </w:t>
      </w:r>
      <w:proofErr w:type="gramStart"/>
      <w:r w:rsidRPr="00A6234F">
        <w:rPr>
          <w:rStyle w:val="StyleUnderline"/>
        </w:rPr>
        <w:t>generic, because</w:t>
      </w:r>
      <w:proofErr w:type="gramEnd"/>
      <w:r w:rsidRPr="00A6234F">
        <w:rPr>
          <w:rStyle w:val="StyleUnderline"/>
        </w:rPr>
        <w:t xml:space="preserve"> it fails the upward-entailment test for existential bare plurals.</w:t>
      </w:r>
    </w:p>
    <w:p w14:paraId="24DA87C0" w14:textId="77777777" w:rsidR="002876A7" w:rsidRPr="00A6234F" w:rsidRDefault="002876A7" w:rsidP="002876A7">
      <w:pPr>
        <w:rPr>
          <w:u w:val="single"/>
        </w:rPr>
      </w:pPr>
      <w:r w:rsidRPr="00A6234F">
        <w:rPr>
          <w:rStyle w:val="StyleUnderline"/>
        </w:rPr>
        <w:t>Third, “</w:t>
      </w:r>
      <w:r w:rsidRPr="002876A7">
        <w:rPr>
          <w:rStyle w:val="StyleUnderline"/>
        </w:rPr>
        <w:t xml:space="preserve">colleges </w:t>
      </w:r>
      <w:r w:rsidRPr="00A6234F">
        <w:rPr>
          <w:rStyle w:val="StyleUnderline"/>
        </w:rPr>
        <w:t xml:space="preserve">and universities” </w:t>
      </w:r>
      <w:r w:rsidRPr="00A6234F">
        <w:rPr>
          <w:rStyle w:val="StyleUnderline"/>
          <w:highlight w:val="green"/>
        </w:rPr>
        <w:t xml:space="preserve">fails </w:t>
      </w:r>
      <w:r w:rsidRPr="002876A7">
        <w:rPr>
          <w:rStyle w:val="StyleUnderline"/>
        </w:rPr>
        <w:t xml:space="preserve">the </w:t>
      </w:r>
      <w:r w:rsidRPr="00A6234F">
        <w:rPr>
          <w:rStyle w:val="StyleUnderline"/>
          <w:highlight w:val="green"/>
        </w:rPr>
        <w:t xml:space="preserve">adverb </w:t>
      </w:r>
      <w:r w:rsidRPr="002876A7">
        <w:rPr>
          <w:rStyle w:val="StyleUnderline"/>
        </w:rPr>
        <w:t xml:space="preserve">of quantification </w:t>
      </w:r>
      <w:r w:rsidRPr="00A6234F">
        <w:rPr>
          <w:rStyle w:val="StyleUnderline"/>
          <w:highlight w:val="green"/>
        </w:rPr>
        <w:t xml:space="preserve">test </w:t>
      </w:r>
      <w:r w:rsidRPr="00A6234F">
        <w:rPr>
          <w:rStyle w:val="StyleUnderline"/>
        </w:rPr>
        <w:t xml:space="preserve">for existential bare plurals. Consider the sentence, “Dogs are barking outside my window.” This sentence expresses an existential statement that is true just in case there are some dogs barking outside my window. One test of this appeals to the drastic change of meaning caused by </w:t>
      </w:r>
      <w:r w:rsidRPr="00A6234F">
        <w:rPr>
          <w:rStyle w:val="StyleUnderline"/>
          <w:highlight w:val="green"/>
        </w:rPr>
        <w:t>inserting any adverb of quantification</w:t>
      </w:r>
      <w:r w:rsidRPr="00A6234F">
        <w:rPr>
          <w:rStyle w:val="StyleUnderline"/>
        </w:rPr>
        <w:t xml:space="preserve"> (e.g., always, sometimes, generally, often, seldom, never, ever). You </w:t>
      </w:r>
      <w:r w:rsidRPr="00A6234F">
        <w:rPr>
          <w:rStyle w:val="StyleUnderline"/>
          <w:highlight w:val="green"/>
        </w:rPr>
        <w:t>cannot add</w:t>
      </w:r>
      <w:r w:rsidRPr="00A6234F">
        <w:rPr>
          <w:rStyle w:val="StyleUnderline"/>
        </w:rPr>
        <w:t xml:space="preserve"> any such adverb into the sentence without drastically changing its </w:t>
      </w:r>
      <w:r w:rsidRPr="00A6234F">
        <w:rPr>
          <w:rStyle w:val="StyleUnderline"/>
          <w:highlight w:val="green"/>
        </w:rPr>
        <w:t>meaning</w:t>
      </w:r>
      <w:r w:rsidRPr="00A6234F">
        <w:rPr>
          <w:rStyle w:val="StyleUnderline"/>
        </w:rPr>
        <w:t xml:space="preserve">.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A6234F">
        <w:t xml:space="preserve">(Note that this test doesn’t require there to be no change of meaning and doesn’t have to work for every adverb of quantification.) This strongly suggests what we already know: that </w:t>
      </w:r>
      <w:r w:rsidRPr="00A6234F">
        <w:rPr>
          <w:rStyle w:val="StyleUnderline"/>
        </w:rPr>
        <w:t xml:space="preserve">“colleges and universities” is generic rather than existential in the resolution. </w:t>
      </w:r>
    </w:p>
    <w:p w14:paraId="6E96886B" w14:textId="49DE12BB" w:rsidR="002876A7" w:rsidRPr="00A6234F" w:rsidRDefault="002876A7" w:rsidP="002876A7">
      <w:pPr>
        <w:pStyle w:val="Heading4"/>
        <w:rPr>
          <w:rFonts w:cs="Calibri"/>
        </w:rPr>
      </w:pPr>
      <w:r w:rsidRPr="00A6234F">
        <w:rPr>
          <w:rFonts w:cs="Calibri"/>
        </w:rPr>
        <w:t>It applies to “private entities” – 1] upward entailment test – “private entities” doesn’t entail “everyone” because there can be people that aren’t private entities 2] adverb test – adding “always” doesn’t change its meaning because the resolution is a value statement.</w:t>
      </w:r>
    </w:p>
    <w:p w14:paraId="1FFC6F81" w14:textId="4A5C16A8" w:rsidR="002876A7" w:rsidRPr="00A6234F" w:rsidRDefault="002876A7" w:rsidP="002876A7">
      <w:pPr>
        <w:pStyle w:val="Heading4"/>
        <w:rPr>
          <w:rFonts w:cs="Calibri"/>
        </w:rPr>
      </w:pPr>
      <w:r w:rsidRPr="00A6234F">
        <w:rPr>
          <w:rFonts w:cs="Calibri"/>
        </w:rPr>
        <w:t xml:space="preserve">Violation: They only defend </w:t>
      </w:r>
      <w:r>
        <w:rPr>
          <w:rFonts w:cs="Calibri"/>
        </w:rPr>
        <w:t>non-state actors</w:t>
      </w:r>
    </w:p>
    <w:p w14:paraId="324E5A71" w14:textId="77777777" w:rsidR="002876A7" w:rsidRPr="00A6234F" w:rsidRDefault="002876A7" w:rsidP="002876A7">
      <w:pPr>
        <w:pStyle w:val="Heading4"/>
        <w:rPr>
          <w:rFonts w:cs="Calibri"/>
        </w:rPr>
      </w:pPr>
      <w:r w:rsidRPr="00A6234F">
        <w:rPr>
          <w:rFonts w:cs="Calibri"/>
        </w:rPr>
        <w:t>Standards:</w:t>
      </w:r>
    </w:p>
    <w:p w14:paraId="5C65887E" w14:textId="15448178" w:rsidR="002876A7" w:rsidRPr="00A6234F" w:rsidRDefault="002876A7" w:rsidP="002876A7">
      <w:pPr>
        <w:pStyle w:val="Heading4"/>
        <w:rPr>
          <w:rFonts w:cs="Calibri"/>
        </w:rPr>
      </w:pPr>
      <w:r>
        <w:rPr>
          <w:rFonts w:cs="Calibri"/>
        </w:rPr>
        <w:t>1</w:t>
      </w:r>
      <w:r w:rsidRPr="00A6234F">
        <w:rPr>
          <w:rFonts w:cs="Calibri"/>
        </w:rPr>
        <w:t xml:space="preserve">] limits—their model allows affs to defend anything from </w:t>
      </w:r>
      <w:proofErr w:type="spellStart"/>
      <w:r w:rsidRPr="00A6234F">
        <w:rPr>
          <w:rFonts w:cs="Calibri"/>
        </w:rPr>
        <w:t>boeing</w:t>
      </w:r>
      <w:proofErr w:type="spellEnd"/>
      <w:r w:rsidRPr="00A6234F">
        <w:rPr>
          <w:rFonts w:cs="Calibri"/>
        </w:rPr>
        <w:t xml:space="preserve"> to </w:t>
      </w:r>
      <w:proofErr w:type="spellStart"/>
      <w:r w:rsidRPr="00A6234F">
        <w:rPr>
          <w:rFonts w:cs="Calibri"/>
        </w:rPr>
        <w:t>spacex</w:t>
      </w:r>
      <w:proofErr w:type="spellEnd"/>
      <w:r w:rsidRPr="00A6234F">
        <w:rPr>
          <w:rFonts w:cs="Calibri"/>
        </w:rPr>
        <w:t xml:space="preserve"> to virgin galactic— there's no universal DA since each has different functions and political implications like funding or type of appropriation—that explodes neg prep and takes out ground.</w:t>
      </w:r>
    </w:p>
    <w:p w14:paraId="242834B2" w14:textId="77777777" w:rsidR="002876A7" w:rsidRPr="002876A7" w:rsidRDefault="002876A7" w:rsidP="002876A7"/>
    <w:p w14:paraId="2D9B0827" w14:textId="2F332DD3" w:rsidR="008A528F" w:rsidRDefault="008A528F" w:rsidP="00F577CD">
      <w:pPr>
        <w:pStyle w:val="Heading2"/>
      </w:pPr>
      <w:r>
        <w:t>1NC – Case</w:t>
      </w:r>
    </w:p>
    <w:p w14:paraId="5971B7B7" w14:textId="0D396FCC" w:rsidR="00F577CD" w:rsidRPr="00F577CD" w:rsidRDefault="00F577CD" w:rsidP="00F577CD">
      <w:pPr>
        <w:pStyle w:val="Heading3"/>
      </w:pPr>
      <w:r>
        <w:t xml:space="preserve">1NC </w:t>
      </w:r>
    </w:p>
    <w:p w14:paraId="0284F102" w14:textId="77777777" w:rsidR="00F577CD" w:rsidRPr="007E35A2" w:rsidRDefault="00F577CD" w:rsidP="00F577CD">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411E8A48" w14:textId="77777777" w:rsidR="00F577CD" w:rsidRPr="00A24BF5" w:rsidRDefault="00F577CD" w:rsidP="00F577CD">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Recut Justin</w:t>
      </w:r>
    </w:p>
    <w:p w14:paraId="4BABBA9C" w14:textId="77777777" w:rsidR="00F577CD" w:rsidRPr="007E35A2" w:rsidRDefault="00F577CD" w:rsidP="00F577CD">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8C2EDA">
        <w:rPr>
          <w:rStyle w:val="StyleUnderline"/>
          <w:highlight w:val="green"/>
        </w:rPr>
        <w:t>arms control</w:t>
      </w:r>
      <w:r w:rsidRPr="007E35A2">
        <w:rPr>
          <w:rStyle w:val="StyleUnderline"/>
        </w:rPr>
        <w:t xml:space="preserve"> settlement of the Cold War </w:t>
      </w:r>
      <w:r w:rsidRPr="008C2EDA">
        <w:rPr>
          <w:rStyle w:val="StyleUnderline"/>
          <w:highlight w:val="green"/>
        </w:rPr>
        <w:t xml:space="preserve">is </w:t>
      </w:r>
      <w:r w:rsidRPr="008C2EDA">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8C2EDA">
        <w:rPr>
          <w:rStyle w:val="StyleUnderline"/>
          <w:highlight w:val="green"/>
        </w:rPr>
        <w:t xml:space="preserve">nuclear event </w:t>
      </w:r>
      <w:r w:rsidRPr="000D21CE">
        <w:rPr>
          <w:rStyle w:val="StyleUnderline"/>
        </w:rPr>
        <w:t xml:space="preserve">now </w:t>
      </w:r>
      <w:r w:rsidRPr="008C2EDA">
        <w:rPr>
          <w:rStyle w:val="StyleUnderline"/>
          <w:highlight w:val="green"/>
        </w:rPr>
        <w:t>would</w:t>
      </w:r>
      <w:r w:rsidRPr="007E35A2">
        <w:t xml:space="preserve"> probably </w:t>
      </w:r>
      <w:r w:rsidRPr="008C2EDA">
        <w:rPr>
          <w:rStyle w:val="Emphasis"/>
          <w:highlight w:val="green"/>
        </w:rPr>
        <w:t>not</w:t>
      </w:r>
      <w:r w:rsidRPr="007E35A2">
        <w:rPr>
          <w:rStyle w:val="Emphasis"/>
        </w:rPr>
        <w:t xml:space="preserve"> mark the </w:t>
      </w:r>
      <w:r w:rsidRPr="008C2EDA">
        <w:rPr>
          <w:rStyle w:val="Emphasis"/>
          <w:highlight w:val="green"/>
        </w:rPr>
        <w:t>end</w:t>
      </w:r>
      <w:r w:rsidRPr="007E35A2">
        <w:rPr>
          <w:rStyle w:val="Emphasis"/>
        </w:rPr>
        <w:t xml:space="preserve"> of </w:t>
      </w:r>
      <w:r w:rsidRPr="008C2EDA">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8C2EDA">
        <w:rPr>
          <w:rStyle w:val="StyleUnderline"/>
          <w:highlight w:val="green"/>
        </w:rPr>
        <w:t>due to</w:t>
      </w:r>
      <w:r w:rsidRPr="007E35A2">
        <w:t xml:space="preserve"> the great </w:t>
      </w:r>
      <w:r w:rsidRPr="008C2EDA">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8C2EDA">
        <w:rPr>
          <w:rStyle w:val="Emphasis"/>
          <w:highlight w:val="green"/>
        </w:rPr>
        <w:t>politics</w:t>
      </w:r>
      <w:r w:rsidRPr="007E35A2">
        <w:t xml:space="preserve"> </w:t>
      </w:r>
      <w:r w:rsidRPr="007E35A2">
        <w:rPr>
          <w:rStyle w:val="StyleUnderline"/>
        </w:rPr>
        <w:t xml:space="preserve">on “the day after” </w:t>
      </w:r>
      <w:r w:rsidRPr="008C2EDA">
        <w:rPr>
          <w:rStyle w:val="StyleUnderline"/>
          <w:highlight w:val="green"/>
        </w:rPr>
        <w:t>could have</w:t>
      </w:r>
      <w:r w:rsidRPr="007E35A2">
        <w:rPr>
          <w:rStyle w:val="StyleUnderline"/>
        </w:rPr>
        <w:t xml:space="preserve"> </w:t>
      </w:r>
      <w:r w:rsidRPr="007E35A2">
        <w:rPr>
          <w:rStyle w:val="Emphasis"/>
        </w:rPr>
        <w:t xml:space="preserve">immense </w:t>
      </w:r>
      <w:r w:rsidRPr="008C2EDA">
        <w:rPr>
          <w:rStyle w:val="Emphasis"/>
          <w:highlight w:val="green"/>
        </w:rPr>
        <w:t>potential for</w:t>
      </w:r>
      <w:r w:rsidRPr="007E35A2">
        <w:rPr>
          <w:rStyle w:val="Emphasis"/>
        </w:rPr>
        <w:t xml:space="preserve"> positive </w:t>
      </w:r>
      <w:r w:rsidRPr="008C2EDA">
        <w:rPr>
          <w:rStyle w:val="Emphasis"/>
          <w:highlight w:val="green"/>
        </w:rPr>
        <w:t>change</w:t>
      </w:r>
      <w:r w:rsidRPr="007E35A2">
        <w:rPr>
          <w:rStyle w:val="StyleUnderline"/>
        </w:rPr>
        <w:t xml:space="preserve">. The </w:t>
      </w:r>
      <w:r w:rsidRPr="008C2EDA">
        <w:rPr>
          <w:rStyle w:val="StyleUnderline"/>
          <w:highlight w:val="green"/>
        </w:rPr>
        <w:t>survivors would</w:t>
      </w:r>
      <w:r w:rsidRPr="007E35A2">
        <w:rPr>
          <w:rStyle w:val="StyleUnderline"/>
        </w:rPr>
        <w:t xml:space="preserve"> not be likely to envy the dead, but would surely </w:t>
      </w:r>
      <w:r w:rsidRPr="008C2EDA">
        <w:rPr>
          <w:rStyle w:val="StyleUnderline"/>
          <w:highlight w:val="green"/>
        </w:rPr>
        <w:t>have a</w:t>
      </w:r>
      <w:r w:rsidRPr="007E35A2">
        <w:rPr>
          <w:rStyle w:val="StyleUnderline"/>
        </w:rPr>
        <w:t xml:space="preserve"> </w:t>
      </w:r>
      <w:r w:rsidRPr="007E35A2">
        <w:rPr>
          <w:rStyle w:val="Emphasis"/>
        </w:rPr>
        <w:t xml:space="preserve">greatly renewed </w:t>
      </w:r>
      <w:r w:rsidRPr="008C2EDA">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unmistakeably remind leading states of their </w:t>
      </w:r>
      <w:r w:rsidRPr="007E35A2">
        <w:rPr>
          <w:rStyle w:val="Emphasis"/>
        </w:rPr>
        <w:t>vulnerability</w:t>
      </w:r>
      <w:r w:rsidRPr="007E35A2">
        <w:t xml:space="preserve"> </w:t>
      </w:r>
      <w:r w:rsidRPr="007E35A2">
        <w:rPr>
          <w:rStyle w:val="StyleUnderline"/>
        </w:rPr>
        <w:t xml:space="preserve">It might also </w:t>
      </w:r>
      <w:r w:rsidRPr="008C2EDA">
        <w:rPr>
          <w:rStyle w:val="StyleUnderline"/>
          <w:highlight w:val="green"/>
        </w:rPr>
        <w:t>trigger</w:t>
      </w:r>
      <w:r w:rsidRPr="007E35A2">
        <w:rPr>
          <w:rStyle w:val="StyleUnderline"/>
        </w:rPr>
        <w:t xml:space="preserve"> more </w:t>
      </w:r>
      <w:r w:rsidRPr="000D21CE">
        <w:rPr>
          <w:rStyle w:val="StyleUnderline"/>
        </w:rPr>
        <w:t xml:space="preserve">robust </w:t>
      </w:r>
      <w:r w:rsidRPr="008C2EDA">
        <w:rPr>
          <w:rStyle w:val="StyleUnderline"/>
          <w:highlight w:val="green"/>
        </w:rPr>
        <w:t>efforts to achieve</w:t>
      </w:r>
      <w:r w:rsidRPr="007E35A2">
        <w:rPr>
          <w:rStyle w:val="StyleUnderline"/>
        </w:rPr>
        <w:t xml:space="preserve"> the </w:t>
      </w:r>
      <w:r w:rsidRPr="007E35A2">
        <w:rPr>
          <w:rStyle w:val="Emphasis"/>
        </w:rPr>
        <w:t xml:space="preserve">global </w:t>
      </w:r>
      <w:r w:rsidRPr="008C2EDA">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8C2EDA">
        <w:rPr>
          <w:rStyle w:val="Emphasis"/>
          <w:highlight w:val="green"/>
        </w:rPr>
        <w:t>adjustment toward a</w:t>
      </w:r>
      <w:r w:rsidRPr="007E35A2">
        <w:rPr>
          <w:rStyle w:val="Emphasis"/>
        </w:rPr>
        <w:t xml:space="preserve"> fully </w:t>
      </w:r>
      <w:r w:rsidRPr="008C2EDA">
        <w:rPr>
          <w:rStyle w:val="Emphasis"/>
          <w:highlight w:val="green"/>
        </w:rPr>
        <w:t>“bombs away” future</w:t>
      </w:r>
      <w:r w:rsidRPr="008C2EDA">
        <w:rPr>
          <w:rStyle w:val="StyleUnderline"/>
          <w:highlight w:val="green"/>
        </w:rPr>
        <w:t>.</w:t>
      </w:r>
    </w:p>
    <w:p w14:paraId="1622C3F9" w14:textId="77777777" w:rsidR="00F577CD" w:rsidRDefault="00F577CD" w:rsidP="00F577CD">
      <w:pPr>
        <w:rPr>
          <w:u w:val="single"/>
        </w:rPr>
      </w:pPr>
    </w:p>
    <w:p w14:paraId="4EC4DE01" w14:textId="77777777" w:rsidR="00F577CD" w:rsidRDefault="00F577CD" w:rsidP="00F577CD">
      <w:pPr>
        <w:pStyle w:val="Heading4"/>
      </w:pPr>
      <w:r w:rsidRPr="000D1B0F">
        <w:rPr>
          <w:u w:val="single"/>
        </w:rPr>
        <w:t>Can’t rebuild</w:t>
      </w:r>
      <w:r>
        <w:t xml:space="preserve"> industrial civilization. </w:t>
      </w:r>
    </w:p>
    <w:p w14:paraId="7185AF31" w14:textId="77777777" w:rsidR="00F577CD" w:rsidRDefault="00F577CD" w:rsidP="00F577CD">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9" w:history="1">
        <w:r w:rsidRPr="00DF74F2">
          <w:rPr>
            <w:rStyle w:val="Hyperlink"/>
          </w:rPr>
          <w:t>https://www.wildwill.net/blog/2017/05/27/industrial-civilization-not-rebuilt/</w:t>
        </w:r>
      </w:hyperlink>
      <w:r>
        <w:rPr>
          <w:rStyle w:val="Hyperlink"/>
        </w:rPr>
        <w:t>] Recut Justin</w:t>
      </w:r>
    </w:p>
    <w:p w14:paraId="309EDB0B" w14:textId="77777777" w:rsidR="00F577CD" w:rsidRPr="005774DF" w:rsidRDefault="00F577CD" w:rsidP="00F577CD">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8C2EDA">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8C2EDA">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8C2EDA">
        <w:rPr>
          <w:rStyle w:val="Emphasis"/>
          <w:highlight w:val="green"/>
        </w:rPr>
        <w:t>industry</w:t>
      </w:r>
      <w:r w:rsidRPr="008C2EDA">
        <w:rPr>
          <w:rStyle w:val="StyleUnderline"/>
          <w:highlight w:val="green"/>
        </w:rPr>
        <w:t xml:space="preserve"> </w:t>
      </w:r>
      <w:r w:rsidRPr="005774DF">
        <w:rPr>
          <w:rStyle w:val="StyleUnderline"/>
        </w:rPr>
        <w:t xml:space="preserve">appears to be </w:t>
      </w:r>
      <w:r w:rsidRPr="008C2EDA">
        <w:rPr>
          <w:rStyle w:val="StyleUnderline"/>
          <w:highlight w:val="green"/>
        </w:rPr>
        <w:t xml:space="preserve">a </w:t>
      </w:r>
      <w:r w:rsidRPr="008C2EDA">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8C2EDA">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8C2EDA">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8C2EDA">
        <w:rPr>
          <w:rStyle w:val="StyleUnderline"/>
          <w:highlight w:val="green"/>
        </w:rPr>
        <w:t>coal</w:t>
      </w:r>
      <w:r w:rsidRPr="00D7420F">
        <w:rPr>
          <w:rStyle w:val="StyleUnderline"/>
        </w:rPr>
        <w:t xml:space="preserve"> gone, </w:t>
      </w:r>
      <w:r w:rsidRPr="008C2EDA">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8C2EDA">
        <w:rPr>
          <w:rStyle w:val="StyleUnderline"/>
          <w:highlight w:val="green"/>
        </w:rPr>
        <w:t xml:space="preserve">ores gone, </w:t>
      </w:r>
      <w:r w:rsidRPr="008C2EDA">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8C2EDA">
        <w:rPr>
          <w:rStyle w:val="Emphasis"/>
          <w:highlight w:val="green"/>
        </w:rPr>
        <w:t>make the</w:t>
      </w:r>
      <w:r w:rsidRPr="00D7420F">
        <w:rPr>
          <w:rStyle w:val="Emphasis"/>
        </w:rPr>
        <w:t xml:space="preserve"> long </w:t>
      </w:r>
      <w:r w:rsidRPr="008C2EDA">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actually have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8C2EDA">
        <w:rPr>
          <w:rStyle w:val="StyleUnderline"/>
          <w:highlight w:val="green"/>
        </w:rPr>
        <w:t xml:space="preserve">development </w:t>
      </w:r>
      <w:r w:rsidRPr="000D21CE">
        <w:rPr>
          <w:rStyle w:val="StyleUnderline"/>
        </w:rPr>
        <w:t xml:space="preserve">will </w:t>
      </w:r>
      <w:r w:rsidRPr="008C2EDA">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8C2EDA">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w:t>
      </w:r>
      <w:proofErr w:type="spellStart"/>
      <w:r w:rsidRPr="005774DF">
        <w:rPr>
          <w:sz w:val="12"/>
        </w:rPr>
        <w:t>Tainter</w:t>
      </w:r>
      <w:proofErr w:type="spellEnd"/>
      <w:r w:rsidRPr="005774DF">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definitely a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value, and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8C2EDA">
        <w:rPr>
          <w:rStyle w:val="StyleUnderline"/>
          <w:highlight w:val="green"/>
        </w:rPr>
        <w:t xml:space="preserve">coal reserves are </w:t>
      </w:r>
      <w:r w:rsidRPr="000D1B0F">
        <w:rPr>
          <w:rStyle w:val="Emphasis"/>
        </w:rPr>
        <w:t xml:space="preserve">completely </w:t>
      </w:r>
      <w:r w:rsidRPr="008C2EDA">
        <w:rPr>
          <w:rStyle w:val="Emphasis"/>
          <w:highlight w:val="green"/>
        </w:rPr>
        <w:t>depleted</w:t>
      </w:r>
      <w:r w:rsidRPr="005774DF">
        <w:rPr>
          <w:sz w:val="12"/>
        </w:rPr>
        <w:t xml:space="preserve">. </w:t>
      </w:r>
      <w:r w:rsidRPr="00D7420F">
        <w:rPr>
          <w:rStyle w:val="StyleUnderline"/>
        </w:rPr>
        <w:t xml:space="preserve">Thus, </w:t>
      </w:r>
      <w:r w:rsidRPr="008C2EDA">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8C2EDA">
        <w:rPr>
          <w:rStyle w:val="StyleUnderline"/>
          <w:highlight w:val="green"/>
        </w:rPr>
        <w:t>would</w:t>
      </w:r>
      <w:r w:rsidRPr="008C2EDA">
        <w:rPr>
          <w:sz w:val="12"/>
          <w:highlight w:val="green"/>
        </w:rPr>
        <w:t xml:space="preserve"> </w:t>
      </w:r>
      <w:r w:rsidRPr="008C2EDA">
        <w:rPr>
          <w:rStyle w:val="Emphasis"/>
          <w:highlight w:val="green"/>
        </w:rPr>
        <w:t xml:space="preserve">not </w:t>
      </w:r>
      <w:r w:rsidRPr="000D1B0F">
        <w:rPr>
          <w:rStyle w:val="Emphasis"/>
        </w:rPr>
        <w:t xml:space="preserve">be able to </w:t>
      </w:r>
      <w:r w:rsidRPr="008C2EDA">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8C2EDA">
        <w:rPr>
          <w:rStyle w:val="StyleUnderline"/>
          <w:highlight w:val="green"/>
        </w:rPr>
        <w:t xml:space="preserve">rebuilding </w:t>
      </w:r>
      <w:r w:rsidRPr="000D1B0F">
        <w:rPr>
          <w:rStyle w:val="StyleUnderline"/>
        </w:rPr>
        <w:t xml:space="preserve">industry </w:t>
      </w:r>
      <w:r w:rsidRPr="008C2EDA">
        <w:rPr>
          <w:rStyle w:val="StyleUnderline"/>
          <w:highlight w:val="green"/>
        </w:rPr>
        <w:t xml:space="preserve">would take </w:t>
      </w:r>
      <w:r w:rsidRPr="000D1B0F">
        <w:rPr>
          <w:rStyle w:val="Emphasis"/>
        </w:rPr>
        <w:t xml:space="preserve">at least </w:t>
      </w:r>
      <w:r w:rsidRPr="008C2EDA">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8C2EDA">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8C2EDA">
        <w:rPr>
          <w:rStyle w:val="Emphasis"/>
          <w:highlight w:val="green"/>
        </w:rPr>
        <w:t xml:space="preserve">would not have </w:t>
      </w:r>
      <w:r w:rsidRPr="000D21CE">
        <w:rPr>
          <w:rStyle w:val="Emphasis"/>
        </w:rPr>
        <w:t xml:space="preserve">the </w:t>
      </w:r>
      <w:r w:rsidRPr="008C2EDA">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w:t>
      </w:r>
      <w:proofErr w:type="spellStart"/>
      <w:r w:rsidRPr="005774DF">
        <w:rPr>
          <w:sz w:val="12"/>
        </w:rPr>
        <w:t>Maori</w:t>
      </w:r>
      <w:proofErr w:type="spellEnd"/>
      <w:r w:rsidRPr="005774DF">
        <w:rPr>
          <w:sz w:val="12"/>
        </w:rPr>
        <w:t xml:space="preserve"> and the </w:t>
      </w:r>
      <w:proofErr w:type="spellStart"/>
      <w:r w:rsidRPr="005774DF">
        <w:rPr>
          <w:sz w:val="12"/>
        </w:rPr>
        <w:t>Moriori</w:t>
      </w:r>
      <w:proofErr w:type="spellEnd"/>
      <w:r w:rsidRPr="005774DF">
        <w:rPr>
          <w:sz w:val="12"/>
        </w:rPr>
        <w:t xml:space="preserve">. Both are now believed to have originated out of the same mainland society. Most stayed and became the </w:t>
      </w:r>
      <w:proofErr w:type="spellStart"/>
      <w:r w:rsidRPr="005774DF">
        <w:rPr>
          <w:sz w:val="12"/>
        </w:rPr>
        <w:t>Maori</w:t>
      </w:r>
      <w:proofErr w:type="spellEnd"/>
      <w:r w:rsidRPr="005774DF">
        <w:rPr>
          <w:sz w:val="12"/>
        </w:rPr>
        <w:t xml:space="preserve"> we know, and some who became the </w:t>
      </w:r>
      <w:proofErr w:type="spellStart"/>
      <w:r w:rsidRPr="005774DF">
        <w:rPr>
          <w:sz w:val="12"/>
        </w:rPr>
        <w:t>Moriori</w:t>
      </w:r>
      <w:proofErr w:type="spellEnd"/>
      <w:r w:rsidRPr="005774DF">
        <w:rPr>
          <w:sz w:val="12"/>
        </w:rPr>
        <w:t xml:space="preserve"> people settled on the Chatham Islands in the 16th century. Largely due to a chief named </w:t>
      </w:r>
      <w:proofErr w:type="spellStart"/>
      <w:r w:rsidRPr="005774DF">
        <w:rPr>
          <w:sz w:val="12"/>
        </w:rPr>
        <w:t>Nunuku</w:t>
      </w:r>
      <w:proofErr w:type="spellEnd"/>
      <w:r w:rsidRPr="005774DF">
        <w:rPr>
          <w:sz w:val="12"/>
        </w:rPr>
        <w:t xml:space="preserve">-whenua, the </w:t>
      </w:r>
      <w:proofErr w:type="spellStart"/>
      <w:r w:rsidRPr="005774DF">
        <w:rPr>
          <w:sz w:val="12"/>
        </w:rPr>
        <w:t>Moriori</w:t>
      </w:r>
      <w:proofErr w:type="spellEnd"/>
      <w:r w:rsidRPr="005774DF">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w:t>
      </w:r>
      <w:proofErr w:type="spellStart"/>
      <w:r w:rsidRPr="005774DF">
        <w:rPr>
          <w:sz w:val="12"/>
        </w:rPr>
        <w:t>Maori</w:t>
      </w:r>
      <w:proofErr w:type="spellEnd"/>
      <w:r w:rsidRPr="005774DF">
        <w:rPr>
          <w:sz w:val="12"/>
        </w:rPr>
        <w:t xml:space="preserve"> continued to live agriculturally and developed into a populated, complex, hierarchical, and violent society. Eventually an Australian seal-hunting ship informed the </w:t>
      </w:r>
      <w:proofErr w:type="spellStart"/>
      <w:r w:rsidRPr="005774DF">
        <w:rPr>
          <w:sz w:val="12"/>
        </w:rPr>
        <w:t>Maori</w:t>
      </w:r>
      <w:proofErr w:type="spellEnd"/>
      <w:r w:rsidRPr="005774DF">
        <w:rPr>
          <w:sz w:val="12"/>
        </w:rPr>
        <w:t xml:space="preserve"> of the </w:t>
      </w:r>
      <w:proofErr w:type="spellStart"/>
      <w:r w:rsidRPr="005774DF">
        <w:rPr>
          <w:sz w:val="12"/>
        </w:rPr>
        <w:t>Moriori’s</w:t>
      </w:r>
      <w:proofErr w:type="spellEnd"/>
      <w:r w:rsidRPr="005774DF">
        <w:rPr>
          <w:sz w:val="12"/>
        </w:rPr>
        <w:t xml:space="preserve"> existence, and the </w:t>
      </w:r>
      <w:proofErr w:type="spellStart"/>
      <w:r w:rsidRPr="005774DF">
        <w:rPr>
          <w:sz w:val="12"/>
        </w:rPr>
        <w:t>Maori</w:t>
      </w:r>
      <w:proofErr w:type="spellEnd"/>
      <w:r w:rsidRPr="005774DF">
        <w:rPr>
          <w:sz w:val="12"/>
        </w:rPr>
        <w:t xml:space="preserve"> sailed to the </w:t>
      </w:r>
      <w:proofErr w:type="spellStart"/>
      <w:r w:rsidRPr="005774DF">
        <w:rPr>
          <w:sz w:val="12"/>
        </w:rPr>
        <w:t>Chathams</w:t>
      </w:r>
      <w:proofErr w:type="spellEnd"/>
      <w:r w:rsidRPr="005774DF">
        <w:rPr>
          <w:sz w:val="12"/>
        </w:rPr>
        <w:t xml:space="preserve"> to explore: . . . over the course of the next few days, they killed hundreds of </w:t>
      </w:r>
      <w:proofErr w:type="spellStart"/>
      <w:r w:rsidRPr="005774DF">
        <w:rPr>
          <w:sz w:val="12"/>
        </w:rPr>
        <w:t>Moriori</w:t>
      </w:r>
      <w:proofErr w:type="spellEnd"/>
      <w:r w:rsidRPr="005774DF">
        <w:rPr>
          <w:sz w:val="12"/>
        </w:rPr>
        <w:t xml:space="preserve">, cooked and ate many of the bodies, and enslaved all the others, killing most of them too over the next few years as it suited their whim. A </w:t>
      </w:r>
      <w:proofErr w:type="spellStart"/>
      <w:r w:rsidRPr="005774DF">
        <w:rPr>
          <w:sz w:val="12"/>
        </w:rPr>
        <w:t>Moriori</w:t>
      </w:r>
      <w:proofErr w:type="spellEnd"/>
      <w:r w:rsidRPr="005774DF">
        <w:rPr>
          <w:sz w:val="12"/>
        </w:rPr>
        <w:t xml:space="preserve"> survivor recalled, “[The </w:t>
      </w:r>
      <w:proofErr w:type="spellStart"/>
      <w:r w:rsidRPr="005774DF">
        <w:rPr>
          <w:sz w:val="12"/>
        </w:rPr>
        <w:t>Maori</w:t>
      </w:r>
      <w:proofErr w:type="spellEnd"/>
      <w:r w:rsidRPr="005774DF">
        <w:rPr>
          <w:sz w:val="12"/>
        </w:rPr>
        <w:t xml:space="preserve">] commenced to kill us like sheep . . . [We] were terrified, fled to the bush, concealed ourselves in holes underground, and in any place to escape our enemies. It was of no avail; we were discovered and eaten – men, women, and children indiscriminately.” A </w:t>
      </w:r>
      <w:proofErr w:type="spellStart"/>
      <w:r w:rsidRPr="005774DF">
        <w:rPr>
          <w:sz w:val="12"/>
        </w:rPr>
        <w:t>Maori</w:t>
      </w:r>
      <w:proofErr w:type="spellEnd"/>
      <w:r w:rsidRPr="005774DF">
        <w:rPr>
          <w:sz w:val="12"/>
        </w:rPr>
        <w:t xml:space="preserve">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5774DF">
        <w:rPr>
          <w:sz w:val="12"/>
        </w:rPr>
        <w:t>deduce</w:t>
      </w:r>
      <w:proofErr w:type="spellEnd"/>
      <w:r w:rsidRPr="005774DF">
        <w:rPr>
          <w:sz w:val="12"/>
        </w:rPr>
        <w:t xml:space="preserv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w:t>
      </w:r>
      <w:proofErr w:type="spellStart"/>
      <w:r w:rsidRPr="005774DF">
        <w:rPr>
          <w:sz w:val="12"/>
        </w:rPr>
        <w:t>Maori</w:t>
      </w:r>
      <w:proofErr w:type="spellEnd"/>
      <w:r w:rsidRPr="005774DF">
        <w:rPr>
          <w:sz w:val="12"/>
        </w:rPr>
        <w:t xml:space="preserve">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594612BB" w14:textId="77777777" w:rsidR="00F577CD" w:rsidRDefault="00F577CD" w:rsidP="00F577CD">
      <w:pPr>
        <w:rPr>
          <w:u w:val="single"/>
        </w:rPr>
      </w:pPr>
    </w:p>
    <w:p w14:paraId="704972B0" w14:textId="77777777" w:rsidR="00F577CD" w:rsidRPr="00DA660E" w:rsidRDefault="00F577CD" w:rsidP="00F577CD">
      <w:pPr>
        <w:pStyle w:val="Heading4"/>
      </w:pPr>
      <w:r>
        <w:t xml:space="preserve">That’s good – war later is </w:t>
      </w:r>
      <w:r w:rsidRPr="0017663A">
        <w:rPr>
          <w:u w:val="single"/>
        </w:rPr>
        <w:t>worse</w:t>
      </w:r>
      <w:r>
        <w:t xml:space="preserve">. </w:t>
      </w:r>
    </w:p>
    <w:p w14:paraId="4CC1B336" w14:textId="77777777" w:rsidR="00F577CD" w:rsidRPr="00DA660E" w:rsidRDefault="00F577CD" w:rsidP="00F577CD">
      <w:r w:rsidRPr="000A7F64">
        <w:rPr>
          <w:rStyle w:val="Style13ptBold"/>
        </w:rPr>
        <w:t xml:space="preserve">Turchin &amp; </w:t>
      </w:r>
      <w:proofErr w:type="spellStart"/>
      <w:r w:rsidRPr="000A7F64">
        <w:rPr>
          <w:rStyle w:val="Style13ptBold"/>
        </w:rPr>
        <w:t>Denkenberger</w:t>
      </w:r>
      <w:proofErr w:type="spellEnd"/>
      <w:r w:rsidRPr="000A7F64">
        <w:rPr>
          <w:rStyle w:val="Style13ptBold"/>
        </w:rPr>
        <w:t xml:space="preserve"> 18</w:t>
      </w:r>
      <w:r w:rsidRPr="00DA660E">
        <w:rPr>
          <w:szCs w:val="24"/>
        </w:rPr>
        <w:t xml:space="preserve"> </w:t>
      </w:r>
      <w:r>
        <w:t>[</w:t>
      </w:r>
      <w:r w:rsidRPr="00DA660E">
        <w:t xml:space="preserve">Alexey Turchin &amp; David </w:t>
      </w:r>
      <w:proofErr w:type="spellStart"/>
      <w:r w:rsidRPr="00DA660E">
        <w:t>Denkenberger</w:t>
      </w:r>
      <w:proofErr w:type="spellEnd"/>
      <w:r w:rsidRPr="00DA660E">
        <w:t xml:space="preserve">. Turchin is a researcher at the Science for Life Extension Foundation; </w:t>
      </w:r>
      <w:proofErr w:type="spellStart"/>
      <w:r w:rsidRPr="00DA660E">
        <w:t>Denkenberger</w:t>
      </w:r>
      <w:proofErr w:type="spellEnd"/>
      <w:r w:rsidRPr="00DA660E">
        <w:t xml:space="preserve"> is with the Global Catastrophic Risk Institute (GCRI) @ Tennessee State University, Alliance to Feed the Earth in Disasters (ALLFED). 09/2018. “Global Catastrophic and Existential Risks Communication Scale.” Futures, vol. 102, pp. 27–38.</w:t>
      </w:r>
      <w:r>
        <w:t>]</w:t>
      </w:r>
    </w:p>
    <w:p w14:paraId="3E050066" w14:textId="77777777" w:rsidR="00F577CD" w:rsidRPr="000E313F" w:rsidRDefault="00F577CD" w:rsidP="00F577CD">
      <w:pPr>
        <w:rPr>
          <w:sz w:val="16"/>
        </w:rPr>
      </w:pPr>
      <w:r w:rsidRPr="000E313F">
        <w:rPr>
          <w:sz w:val="16"/>
        </w:rPr>
        <w:t>3. “</w:t>
      </w:r>
      <w:r w:rsidRPr="000E313F">
        <w:rPr>
          <w:rStyle w:val="Emphasis"/>
        </w:rPr>
        <w:t>Human extinction risks</w:t>
      </w:r>
      <w:r w:rsidRPr="000E313F">
        <w:rPr>
          <w:sz w:val="16"/>
        </w:rPr>
        <w:t xml:space="preserve">” </w:t>
      </w:r>
      <w:r w:rsidRPr="000E313F">
        <w:rPr>
          <w:rStyle w:val="StyleUnderline"/>
        </w:rPr>
        <w:t xml:space="preserve">are risks that </w:t>
      </w:r>
      <w:r w:rsidRPr="000E313F">
        <w:rPr>
          <w:rStyle w:val="Emphasis"/>
        </w:rPr>
        <w:t>all humans die</w:t>
      </w:r>
      <w:r w:rsidRPr="000E313F">
        <w:rPr>
          <w:rStyle w:val="StyleUnderline"/>
        </w:rPr>
        <w:t xml:space="preserve">, and </w:t>
      </w:r>
      <w:r w:rsidRPr="000E313F">
        <w:rPr>
          <w:rStyle w:val="Emphasis"/>
        </w:rPr>
        <w:t>no</w:t>
      </w:r>
      <w:r w:rsidRPr="000E313F">
        <w:rPr>
          <w:rStyle w:val="StyleUnderline"/>
        </w:rPr>
        <w:t xml:space="preserve"> future generations</w:t>
      </w:r>
      <w:r w:rsidRPr="000E313F">
        <w:rPr>
          <w:sz w:val="16"/>
        </w:rPr>
        <w:t xml:space="preserve"> (in the extended sense mentioned above) will ever exist. </w:t>
      </w:r>
    </w:p>
    <w:p w14:paraId="60ED2477" w14:textId="77777777" w:rsidR="00F577CD" w:rsidRPr="000E313F" w:rsidRDefault="00F577CD" w:rsidP="00F577CD">
      <w:pPr>
        <w:rPr>
          <w:rStyle w:val="StyleUnderline"/>
        </w:rPr>
      </w:pPr>
      <w:r w:rsidRPr="000E313F">
        <w:rPr>
          <w:sz w:val="16"/>
        </w:rPr>
        <w:t>4. “</w:t>
      </w:r>
      <w:r w:rsidRPr="000E313F">
        <w:rPr>
          <w:rStyle w:val="StyleUnderline"/>
        </w:rPr>
        <w:t xml:space="preserve">All life on Earth ends risks” involve the extinction of </w:t>
      </w:r>
      <w:r w:rsidRPr="000E313F">
        <w:rPr>
          <w:rStyle w:val="Emphasis"/>
        </w:rPr>
        <w:t>all life on earth</w:t>
      </w:r>
      <w:r w:rsidRPr="000E313F">
        <w:rPr>
          <w:rStyle w:val="StyleUnderline"/>
        </w:rPr>
        <w:t xml:space="preserve">. As this includes H. sapiens, such risks are at the very least on a par with human extinction, but are likely </w:t>
      </w:r>
      <w:r w:rsidRPr="000E313F">
        <w:rPr>
          <w:rStyle w:val="Emphasis"/>
        </w:rPr>
        <w:t>worse</w:t>
      </w:r>
      <w:r w:rsidRPr="000E313F">
        <w:rPr>
          <w:rStyle w:val="StyleUnderline"/>
        </w:rPr>
        <w:t xml:space="preserve"> as the loss of </w:t>
      </w:r>
      <w:r w:rsidRPr="000E313F">
        <w:rPr>
          <w:rStyle w:val="Emphasis"/>
        </w:rPr>
        <w:t>biodiversity</w:t>
      </w:r>
      <w:r w:rsidRPr="000E313F">
        <w:rPr>
          <w:rStyle w:val="StyleUnderline"/>
        </w:rPr>
        <w:t xml:space="preserve"> is higher, and</w:t>
      </w:r>
      <w:r w:rsidRPr="000E313F">
        <w:rPr>
          <w:sz w:val="16"/>
        </w:rPr>
        <w:t xml:space="preserve"> (without life arising a second time) </w:t>
      </w:r>
      <w:r w:rsidRPr="000E313F">
        <w:rPr>
          <w:rStyle w:val="Emphasis"/>
        </w:rPr>
        <w:t>no</w:t>
      </w:r>
      <w:r w:rsidRPr="000E313F">
        <w:rPr>
          <w:sz w:val="16"/>
        </w:rPr>
        <w:t xml:space="preserve"> other </w:t>
      </w:r>
      <w:r w:rsidRPr="000E313F">
        <w:rPr>
          <w:rStyle w:val="Emphasis"/>
        </w:rPr>
        <w:t>civilizations</w:t>
      </w:r>
      <w:r w:rsidRPr="000E313F">
        <w:rPr>
          <w:rStyle w:val="StyleUnderline"/>
        </w:rPr>
        <w:t xml:space="preserve">, human or otherwise, would be possible on Earth. </w:t>
      </w:r>
    </w:p>
    <w:p w14:paraId="049CDA27" w14:textId="77777777" w:rsidR="00F577CD" w:rsidRPr="000E313F" w:rsidRDefault="00F577CD" w:rsidP="00F577CD">
      <w:pPr>
        <w:rPr>
          <w:rStyle w:val="StyleUnderline"/>
        </w:rPr>
      </w:pPr>
      <w:r w:rsidRPr="000E313F">
        <w:rPr>
          <w:sz w:val="16"/>
        </w:rPr>
        <w:t xml:space="preserve">5. “Astronomical scale risks” include the demise of all civilizations in the affectable universe. This of course includes human extinction, and all life on Earth, and so again are at the very least on a par, </w:t>
      </w:r>
      <w:r w:rsidRPr="000E313F">
        <w:rPr>
          <w:rStyle w:val="StyleUnderline"/>
        </w:rPr>
        <w:t xml:space="preserve">and very likely much worse outcomes, than those two. </w:t>
      </w:r>
    </w:p>
    <w:p w14:paraId="1069B362" w14:textId="77777777" w:rsidR="00F577CD" w:rsidRPr="000E313F" w:rsidRDefault="00F577CD" w:rsidP="00F577CD">
      <w:pPr>
        <w:rPr>
          <w:sz w:val="16"/>
        </w:rPr>
      </w:pPr>
      <w:r w:rsidRPr="000E313F">
        <w:rPr>
          <w:rStyle w:val="StyleUnderline"/>
        </w:rPr>
        <w:t>6</w:t>
      </w:r>
      <w:r w:rsidRPr="000E313F">
        <w:rPr>
          <w:rStyle w:val="Emphasis"/>
        </w:rPr>
        <w:t>. “</w:t>
      </w:r>
      <w:r w:rsidRPr="00BE5722">
        <w:rPr>
          <w:rStyle w:val="Emphasis"/>
          <w:highlight w:val="green"/>
        </w:rPr>
        <w:t>S-risks</w:t>
      </w:r>
      <w:r w:rsidRPr="000E313F">
        <w:rPr>
          <w:rStyle w:val="Emphasis"/>
        </w:rPr>
        <w:t xml:space="preserve">” include collective </w:t>
      </w:r>
      <w:r w:rsidRPr="00BE5722">
        <w:rPr>
          <w:rStyle w:val="Emphasis"/>
          <w:highlight w:val="green"/>
        </w:rPr>
        <w:t>infinite suffering</w:t>
      </w:r>
      <w:r w:rsidRPr="000E313F">
        <w:rPr>
          <w:sz w:val="16"/>
        </w:rPr>
        <w:t xml:space="preserve"> (Daniel, 2017). These differ from extinction risks insofar as extinction leads to a lack of existence, whereas this concerns ongoing existence in undesirable circumstances. These also vary in scale and intensity, but are generally out of scope of this work. </w:t>
      </w:r>
    </w:p>
    <w:p w14:paraId="42136655" w14:textId="77777777" w:rsidR="00F577CD" w:rsidRPr="000E313F" w:rsidRDefault="00F577CD" w:rsidP="00F577CD">
      <w:pPr>
        <w:rPr>
          <w:sz w:val="16"/>
        </w:rPr>
      </w:pPr>
      <w:r w:rsidRPr="000E313F">
        <w:rPr>
          <w:sz w:val="16"/>
        </w:rPr>
        <w:t xml:space="preserve">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w:t>
      </w:r>
    </w:p>
    <w:p w14:paraId="7D499966" w14:textId="77777777" w:rsidR="00F577CD" w:rsidRPr="000E313F" w:rsidRDefault="00F577CD" w:rsidP="00F577CD">
      <w:pPr>
        <w:rPr>
          <w:sz w:val="16"/>
        </w:rPr>
      </w:pPr>
      <w:r w:rsidRPr="000E313F">
        <w:rPr>
          <w:sz w:val="16"/>
        </w:rPr>
        <w:t xml:space="preserve">First, global risks may have a fat tail—that is a low probability of high consequences—and </w:t>
      </w:r>
      <w:r w:rsidRPr="000E313F">
        <w:rPr>
          <w:rStyle w:val="StyleUnderline"/>
        </w:rPr>
        <w:t>the existence of</w:t>
      </w:r>
      <w:r w:rsidRPr="000E313F">
        <w:rPr>
          <w:sz w:val="16"/>
        </w:rPr>
        <w:t xml:space="preserve"> such </w:t>
      </w:r>
      <w:r w:rsidRPr="000E313F">
        <w:rPr>
          <w:rStyle w:val="Emphasis"/>
        </w:rPr>
        <w:t>fat tails</w:t>
      </w:r>
      <w:r w:rsidRPr="000E313F">
        <w:rPr>
          <w:sz w:val="16"/>
        </w:rPr>
        <w:t xml:space="preserve"> </w:t>
      </w:r>
      <w:r w:rsidRPr="000E313F">
        <w:rPr>
          <w:rStyle w:val="StyleUnderline"/>
        </w:rPr>
        <w:t xml:space="preserve">strongly depend on the intrinsic </w:t>
      </w:r>
      <w:r w:rsidRPr="00BE5722">
        <w:rPr>
          <w:rStyle w:val="Emphasis"/>
          <w:highlight w:val="green"/>
        </w:rPr>
        <w:t>uncertainty of</w:t>
      </w:r>
      <w:r w:rsidRPr="000E313F">
        <w:rPr>
          <w:rStyle w:val="Emphasis"/>
        </w:rPr>
        <w:t xml:space="preserve"> global </w:t>
      </w:r>
      <w:r w:rsidRPr="00BE5722">
        <w:rPr>
          <w:rStyle w:val="Emphasis"/>
          <w:highlight w:val="green"/>
        </w:rPr>
        <w:t>systems</w:t>
      </w:r>
      <w:r w:rsidRPr="000E313F">
        <w:rPr>
          <w:sz w:val="16"/>
        </w:rPr>
        <w:t xml:space="preserve"> (Ćirković, 2012) (Baum, 2015), (Wiener, 2016) (Sandberg &amp; Landry, 2015). </w:t>
      </w:r>
      <w:r w:rsidRPr="000E313F">
        <w:rPr>
          <w:rStyle w:val="StyleUnderline"/>
        </w:rPr>
        <w:t xml:space="preserve">This is especially </w:t>
      </w:r>
      <w:r w:rsidRPr="00BE5722">
        <w:rPr>
          <w:rStyle w:val="StyleUnderline"/>
          <w:highlight w:val="green"/>
        </w:rPr>
        <w:t xml:space="preserve">true for </w:t>
      </w:r>
      <w:r w:rsidRPr="00BE5722">
        <w:rPr>
          <w:rStyle w:val="StyleUnderline"/>
        </w:rPr>
        <w:t>risks</w:t>
      </w:r>
      <w:r w:rsidRPr="000E313F">
        <w:rPr>
          <w:rStyle w:val="StyleUnderline"/>
        </w:rPr>
        <w:t xml:space="preserve"> associated with </w:t>
      </w:r>
      <w:r w:rsidRPr="00BE5722">
        <w:rPr>
          <w:rStyle w:val="Emphasis"/>
          <w:highlight w:val="green"/>
        </w:rPr>
        <w:t>future world wars</w:t>
      </w:r>
      <w:r w:rsidRPr="000E313F">
        <w:rPr>
          <w:sz w:val="16"/>
        </w:rPr>
        <w:t xml:space="preserve">, </w:t>
      </w:r>
      <w:r w:rsidRPr="000E313F">
        <w:rPr>
          <w:rStyle w:val="StyleUnderline"/>
        </w:rPr>
        <w:t xml:space="preserve">which may include </w:t>
      </w:r>
      <w:r w:rsidRPr="000E313F">
        <w:rPr>
          <w:rStyle w:val="Emphasis"/>
        </w:rPr>
        <w:t>not only nuclear weapons</w:t>
      </w:r>
      <w:r w:rsidRPr="000E313F">
        <w:rPr>
          <w:rStyle w:val="StyleUnderline"/>
        </w:rPr>
        <w:t xml:space="preserve">, but weapons incorporating </w:t>
      </w:r>
      <w:r w:rsidRPr="00BE5722">
        <w:rPr>
          <w:rStyle w:val="Emphasis"/>
          <w:highlight w:val="green"/>
        </w:rPr>
        <w:t>synthetic biology</w:t>
      </w:r>
      <w:r w:rsidRPr="000E313F">
        <w:rPr>
          <w:sz w:val="16"/>
        </w:rPr>
        <w:t xml:space="preserve"> </w:t>
      </w:r>
      <w:r w:rsidRPr="000E313F">
        <w:rPr>
          <w:rStyle w:val="StyleUnderline"/>
        </w:rPr>
        <w:t>and</w:t>
      </w:r>
      <w:r w:rsidRPr="000E313F">
        <w:rPr>
          <w:sz w:val="16"/>
        </w:rPr>
        <w:t xml:space="preserve"> </w:t>
      </w:r>
      <w:r w:rsidRPr="00BE5722">
        <w:rPr>
          <w:rStyle w:val="Emphasis"/>
          <w:highlight w:val="green"/>
        </w:rPr>
        <w:t>nanotechnology</w:t>
      </w:r>
      <w:r w:rsidRPr="000E313F">
        <w:rPr>
          <w:rStyle w:val="StyleUnderline"/>
        </w:rPr>
        <w:t xml:space="preserve">, different </w:t>
      </w:r>
      <w:r w:rsidRPr="00BE5722">
        <w:rPr>
          <w:rStyle w:val="Emphasis"/>
          <w:highlight w:val="green"/>
        </w:rPr>
        <w:t>AI</w:t>
      </w:r>
      <w:r w:rsidRPr="000E313F">
        <w:rPr>
          <w:rStyle w:val="Emphasis"/>
        </w:rPr>
        <w:t xml:space="preserve"> technologies</w:t>
      </w:r>
      <w:r w:rsidRPr="000E313F">
        <w:rPr>
          <w:rStyle w:val="StyleUnderline"/>
        </w:rPr>
        <w:t xml:space="preserve">, as well as </w:t>
      </w:r>
      <w:r w:rsidRPr="00BE5722">
        <w:rPr>
          <w:rStyle w:val="Emphasis"/>
          <w:highlight w:val="green"/>
        </w:rPr>
        <w:t>Doomsday blackmail weapons</w:t>
      </w:r>
      <w:r w:rsidRPr="000E313F">
        <w:rPr>
          <w:sz w:val="16"/>
        </w:rPr>
        <w:t xml:space="preserve"> (Kahn, 1959). Another case are the risks associated with climate change, where runaway global warming is a likely fat tail (Obata &amp; Shibata, 2012a), (Goldblatt &amp; Watson, 2012). </w:t>
      </w:r>
    </w:p>
    <w:p w14:paraId="0B8EEC0C" w14:textId="77777777" w:rsidR="00F577CD" w:rsidRPr="000E313F" w:rsidRDefault="00F577CD" w:rsidP="00F577CD">
      <w:pPr>
        <w:rPr>
          <w:sz w:val="16"/>
        </w:rPr>
      </w:pPr>
      <w:r w:rsidRPr="000E313F">
        <w:rPr>
          <w:sz w:val="16"/>
        </w:rPr>
        <w:t>Second, global catastrophes could be part of double catastrophe (Baum, Maher, &amp; Haqq-</w:t>
      </w:r>
      <w:proofErr w:type="spellStart"/>
      <w:r w:rsidRPr="000E313F">
        <w:rPr>
          <w:sz w:val="16"/>
        </w:rPr>
        <w:t>Misra</w:t>
      </w:r>
      <w:proofErr w:type="spellEnd"/>
      <w:r w:rsidRPr="000E313F">
        <w:rPr>
          <w:sz w:val="16"/>
        </w:rPr>
        <w:t>, 2013) or start a chain of catastrophes (Tonn &amp; and MacGregor, 2009), and in this issue (</w:t>
      </w:r>
      <w:proofErr w:type="spellStart"/>
      <w:r w:rsidRPr="000E313F">
        <w:rPr>
          <w:sz w:val="16"/>
        </w:rPr>
        <w:t>Karieva</w:t>
      </w:r>
      <w:proofErr w:type="spellEnd"/>
      <w:r w:rsidRPr="000E313F">
        <w:rPr>
          <w:sz w:val="16"/>
        </w:rPr>
        <w:t xml:space="preserve">,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w:t>
      </w:r>
    </w:p>
    <w:p w14:paraId="050243EE" w14:textId="77777777" w:rsidR="00F577CD" w:rsidRPr="000E313F" w:rsidRDefault="00F577CD" w:rsidP="00F577CD">
      <w:pPr>
        <w:rPr>
          <w:sz w:val="16"/>
        </w:rPr>
      </w:pPr>
      <w:r w:rsidRPr="000E313F">
        <w:rPr>
          <w:sz w:val="16"/>
        </w:rPr>
        <w:t xml:space="preserve">Luke </w:t>
      </w:r>
      <w:r w:rsidRPr="000E313F">
        <w:rPr>
          <w:rStyle w:val="Emphasis"/>
        </w:rPr>
        <w:t>Oman</w:t>
      </w:r>
      <w:r w:rsidRPr="000E313F">
        <w:rPr>
          <w:sz w:val="16"/>
        </w:rPr>
        <w:t xml:space="preserve"> </w:t>
      </w:r>
      <w:r w:rsidRPr="000E313F">
        <w:rPr>
          <w:rStyle w:val="StyleUnderline"/>
        </w:rPr>
        <w:t xml:space="preserve">has estimated the risks of human extinction because of nuclear winter: “The </w:t>
      </w:r>
      <w:r w:rsidRPr="000E313F">
        <w:rPr>
          <w:rStyle w:val="Emphasis"/>
        </w:rPr>
        <w:t>probability</w:t>
      </w:r>
      <w:r w:rsidRPr="000E313F">
        <w:rPr>
          <w:sz w:val="16"/>
        </w:rPr>
        <w:t xml:space="preserve"> I would estimate </w:t>
      </w:r>
      <w:r w:rsidRPr="000E313F">
        <w:rPr>
          <w:rStyle w:val="Emphasis"/>
        </w:rPr>
        <w:t>for the global human population of zero resulting from</w:t>
      </w:r>
      <w:r w:rsidRPr="000E313F">
        <w:rPr>
          <w:sz w:val="16"/>
        </w:rPr>
        <w:t xml:space="preserve"> the </w:t>
      </w:r>
      <w:r w:rsidRPr="000E313F">
        <w:rPr>
          <w:rStyle w:val="Emphasis"/>
        </w:rPr>
        <w:t>150 Tg of black carbon</w:t>
      </w:r>
      <w:r w:rsidRPr="000E313F">
        <w:rPr>
          <w:sz w:val="16"/>
        </w:rPr>
        <w:t xml:space="preserve"> scenario in our 2007 paper </w:t>
      </w:r>
      <w:r w:rsidRPr="000E313F">
        <w:rPr>
          <w:rStyle w:val="StyleUnderline"/>
        </w:rPr>
        <w:t>would be in the range of</w:t>
      </w:r>
      <w:r w:rsidRPr="000E313F">
        <w:rPr>
          <w:sz w:val="16"/>
        </w:rPr>
        <w:t xml:space="preserve"> 1 in 10,000 to </w:t>
      </w:r>
      <w:r w:rsidRPr="000E313F">
        <w:rPr>
          <w:rStyle w:val="Emphasis"/>
        </w:rPr>
        <w:t>1 in 100,000</w:t>
      </w:r>
      <w:r w:rsidRPr="000E313F">
        <w:rPr>
          <w:sz w:val="16"/>
        </w:rPr>
        <w:t xml:space="preserve">” (Robock, Oman, &amp; </w:t>
      </w:r>
      <w:proofErr w:type="spellStart"/>
      <w:r w:rsidRPr="000E313F">
        <w:rPr>
          <w:sz w:val="16"/>
        </w:rPr>
        <w:t>Stenchikov</w:t>
      </w:r>
      <w:proofErr w:type="spellEnd"/>
      <w:r w:rsidRPr="000E313F">
        <w:rPr>
          <w:sz w:val="16"/>
        </w:rPr>
        <w:t xml:space="preserve">, 2007), (Shulman, 2012). </w:t>
      </w:r>
    </w:p>
    <w:p w14:paraId="42F4C472" w14:textId="77777777" w:rsidR="00F577CD" w:rsidRPr="000E313F" w:rsidRDefault="00F577CD" w:rsidP="00F577CD">
      <w:pPr>
        <w:rPr>
          <w:sz w:val="8"/>
          <w:szCs w:val="8"/>
        </w:rPr>
      </w:pPr>
      <w:r w:rsidRPr="000E313F">
        <w:rPr>
          <w:sz w:val="8"/>
          <w:szCs w:val="8"/>
        </w:rPr>
        <w:t>Tonn also analyzed chains of events, which could result in human extinction and any global catastrophe may be a start of such chain (Tonn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(Ćirković, Sandberg, &amp; Bostrom, 2010) call the ‘anthropic shadow’. Because human extinction events entail a lack of humans to observe the event after the fact, we will systematically underestimate the occurrence of such events in an extreme case of survivorship bias (the Doomsday Argument (</w:t>
      </w:r>
      <w:proofErr w:type="spellStart"/>
      <w:r w:rsidRPr="000E313F">
        <w:rPr>
          <w:sz w:val="8"/>
          <w:szCs w:val="8"/>
        </w:rPr>
        <w:t>Tegmark</w:t>
      </w:r>
      <w:proofErr w:type="spellEnd"/>
      <w:r w:rsidRPr="000E313F">
        <w:rPr>
          <w:sz w:val="8"/>
          <w:szCs w:val="8"/>
        </w:rPr>
        <w:t xml:space="preserve">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w:t>
      </w:r>
      <w:proofErr w:type="gramStart"/>
      <w:r w:rsidRPr="000E313F">
        <w:rPr>
          <w:sz w:val="8"/>
          <w:szCs w:val="8"/>
        </w:rPr>
        <w:t>decision making</w:t>
      </w:r>
      <w:proofErr w:type="gramEnd"/>
      <w:r w:rsidRPr="000E313F">
        <w:rPr>
          <w:sz w:val="8"/>
          <w:szCs w:val="8"/>
        </w:rPr>
        <w:t xml:space="preserve">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w:t>
      </w:r>
      <w:proofErr w:type="spellStart"/>
      <w:r w:rsidRPr="000E313F">
        <w:rPr>
          <w:sz w:val="8"/>
          <w:szCs w:val="8"/>
        </w:rPr>
        <w:t>Denkenberger</w:t>
      </w:r>
      <w:proofErr w:type="spellEnd"/>
      <w:r w:rsidRPr="000E313F">
        <w:rPr>
          <w:sz w:val="8"/>
          <w:szCs w:val="8"/>
        </w:rPr>
        <w:t xml:space="preserve">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timing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w:t>
      </w:r>
      <w:proofErr w:type="spellStart"/>
      <w:r w:rsidRPr="000E313F">
        <w:rPr>
          <w:sz w:val="8"/>
          <w:szCs w:val="8"/>
        </w:rPr>
        <w:t>HaqqMisra</w:t>
      </w:r>
      <w:proofErr w:type="spellEnd"/>
      <w:r w:rsidRPr="000E313F">
        <w:rPr>
          <w:sz w:val="8"/>
          <w:szCs w:val="8"/>
        </w:rPr>
        <w:t xml:space="preserve">,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(Dvorsky,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P(all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e.g.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w:t>
      </w:r>
      <w:proofErr w:type="gramStart"/>
      <w:r w:rsidRPr="000E313F">
        <w:rPr>
          <w:sz w:val="8"/>
          <w:szCs w:val="8"/>
        </w:rPr>
        <w:t>relation</w:t>
      </w:r>
      <w:proofErr w:type="gramEnd"/>
      <w:r w:rsidRPr="000E313F">
        <w:rPr>
          <w:sz w:val="8"/>
          <w:szCs w:val="8"/>
        </w:rPr>
        <w:t xml:space="preserve">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w:t>
      </w:r>
      <w:proofErr w:type="gramStart"/>
      <w:r w:rsidRPr="000E313F">
        <w:rPr>
          <w:sz w:val="8"/>
          <w:szCs w:val="8"/>
        </w:rPr>
        <w:t>large fixed</w:t>
      </w:r>
      <w:proofErr w:type="gramEnd"/>
      <w:r w:rsidRPr="000E313F">
        <w:rPr>
          <w:sz w:val="8"/>
          <w:szCs w:val="8"/>
        </w:rPr>
        <w:t xml:space="preserve"> interval of time, that is the next 100 years (as it the furthest time where meaningful prognoses exist). This order of magnitude estimation will smooth many of the uncertainties described above. Further, prevention actions are typically insensitive </w:t>
      </w:r>
      <w:proofErr w:type="gramStart"/>
      <w:r w:rsidRPr="000E313F">
        <w:rPr>
          <w:sz w:val="8"/>
          <w:szCs w:val="8"/>
        </w:rPr>
        <w:t>in to</w:t>
      </w:r>
      <w:proofErr w:type="gramEnd"/>
      <w:r w:rsidRPr="000E313F">
        <w:rPr>
          <w:sz w:val="8"/>
          <w:szCs w:val="8"/>
        </w:rPr>
        <w:t xml:space="preserve">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In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w:t>
      </w:r>
      <w:proofErr w:type="gramStart"/>
      <w:r w:rsidRPr="000E313F">
        <w:rPr>
          <w:sz w:val="8"/>
          <w:szCs w:val="8"/>
        </w:rPr>
        <w:t>professor</w:t>
      </w:r>
      <w:proofErr w:type="gramEnd"/>
      <w:r w:rsidRPr="000E313F">
        <w:rPr>
          <w:sz w:val="8"/>
          <w:szCs w:val="8"/>
        </w:rPr>
        <w:t xml:space="preserve"> Richard </w:t>
      </w:r>
      <w:proofErr w:type="spellStart"/>
      <w:r w:rsidRPr="000E313F">
        <w:rPr>
          <w:sz w:val="8"/>
          <w:szCs w:val="8"/>
        </w:rPr>
        <w:t>Binzel</w:t>
      </w:r>
      <w:proofErr w:type="spellEnd"/>
      <w:r w:rsidRPr="000E313F">
        <w:rPr>
          <w:sz w:val="8"/>
          <w:szCs w:val="8"/>
        </w:rPr>
        <w:t xml:space="preserve"> (</w:t>
      </w:r>
      <w:proofErr w:type="spellStart"/>
      <w:r w:rsidRPr="000E313F">
        <w:rPr>
          <w:sz w:val="8"/>
          <w:szCs w:val="8"/>
        </w:rPr>
        <w:t>Binzel</w:t>
      </w:r>
      <w:proofErr w:type="spellEnd"/>
      <w:r w:rsidRPr="000E313F">
        <w:rPr>
          <w:sz w:val="8"/>
          <w:szCs w:val="8"/>
        </w:rPr>
        <w:t xml:space="preserve">,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w:t>
      </w:r>
      <w:proofErr w:type="gramStart"/>
      <w:r w:rsidRPr="000E313F">
        <w:rPr>
          <w:sz w:val="8"/>
          <w:szCs w:val="8"/>
        </w:rPr>
        <w:t>5 level</w:t>
      </w:r>
      <w:proofErr w:type="gramEnd"/>
      <w:r w:rsidRPr="000E313F">
        <w:rPr>
          <w:sz w:val="8"/>
          <w:szCs w:val="8"/>
        </w:rPr>
        <w:t xml:space="preserve">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w:t>
      </w:r>
      <w:proofErr w:type="spellStart"/>
      <w:r w:rsidRPr="000E313F">
        <w:rPr>
          <w:sz w:val="8"/>
          <w:szCs w:val="8"/>
        </w:rPr>
        <w:t>DEFense</w:t>
      </w:r>
      <w:proofErr w:type="spellEnd"/>
      <w:r w:rsidRPr="000E313F">
        <w:rPr>
          <w:sz w:val="8"/>
          <w:szCs w:val="8"/>
        </w:rPr>
        <w:t xml:space="preserve"> readiness </w:t>
      </w:r>
      <w:proofErr w:type="spellStart"/>
      <w:r w:rsidRPr="000E313F">
        <w:rPr>
          <w:sz w:val="8"/>
          <w:szCs w:val="8"/>
        </w:rPr>
        <w:t>CONdition</w:t>
      </w:r>
      <w:proofErr w:type="spellEnd"/>
      <w:r w:rsidRPr="000E313F">
        <w:rPr>
          <w:sz w:val="8"/>
          <w:szCs w:val="8"/>
        </w:rPr>
        <w:t>, used by the US military to describe five levels of readiness), from 5 to 1. 3. “Rio scale” of the Search for Extra-Terrestrial Intelligence (SETI) – complex scale with three subscales (</w:t>
      </w:r>
      <w:proofErr w:type="spellStart"/>
      <w:r w:rsidRPr="000E313F">
        <w:rPr>
          <w:sz w:val="8"/>
          <w:szCs w:val="8"/>
        </w:rPr>
        <w:t>Almar</w:t>
      </w:r>
      <w:proofErr w:type="spellEnd"/>
      <w:r w:rsidRPr="000E313F">
        <w:rPr>
          <w:sz w:val="8"/>
          <w:szCs w:val="8"/>
        </w:rPr>
        <w:t>,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w:t>
      </w:r>
      <w:proofErr w:type="spellStart"/>
      <w:r w:rsidRPr="000E313F">
        <w:rPr>
          <w:sz w:val="8"/>
          <w:szCs w:val="8"/>
        </w:rPr>
        <w:t>Almar</w:t>
      </w:r>
      <w:proofErr w:type="spellEnd"/>
      <w:r w:rsidRPr="000E313F">
        <w:rPr>
          <w:sz w:val="8"/>
          <w:szCs w:val="8"/>
        </w:rPr>
        <w:t xml:space="preserve">,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depends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Thus it will help to build a common framework for the risk discussions. 4.3. Color codes and classification of the needed actions Tonn and </w:t>
      </w:r>
      <w:proofErr w:type="spellStart"/>
      <w:r w:rsidRPr="000E313F">
        <w:rPr>
          <w:sz w:val="8"/>
          <w:szCs w:val="8"/>
        </w:rPr>
        <w:t>Steifel</w:t>
      </w:r>
      <w:proofErr w:type="spellEnd"/>
      <w:r w:rsidRPr="000E313F">
        <w:rPr>
          <w:sz w:val="8"/>
          <w:szCs w:val="8"/>
        </w:rPr>
        <w:t xml:space="preserve"> suggested a six-level classification of actions to prevent X risks (Tonn &amp; </w:t>
      </w:r>
      <w:proofErr w:type="spellStart"/>
      <w:r w:rsidRPr="000E313F">
        <w:rPr>
          <w:sz w:val="8"/>
          <w:szCs w:val="8"/>
        </w:rPr>
        <w:t>Steifel</w:t>
      </w:r>
      <w:proofErr w:type="spellEnd"/>
      <w:r w:rsidRPr="000E313F">
        <w:rPr>
          <w:sz w:val="8"/>
          <w:szCs w:val="8"/>
        </w:rPr>
        <w:t xml:space="preserve">, 2017). They start from “do nothing” and end with “extreme war footing, economy organized around reducing human extinction risk”. We suggest a scale which is coordinated with Tonn and </w:t>
      </w:r>
      <w:proofErr w:type="spellStart"/>
      <w:r w:rsidRPr="000E313F">
        <w:rPr>
          <w:sz w:val="8"/>
          <w:szCs w:val="8"/>
        </w:rPr>
        <w:t>Steifel’s</w:t>
      </w:r>
      <w:proofErr w:type="spellEnd"/>
      <w:r w:rsidRPr="000E313F">
        <w:rPr>
          <w:sz w:val="8"/>
          <w:szCs w:val="8"/>
        </w:rPr>
        <w:t xml:space="preserve"> classification of actions (Table 1), that is our colors correspond to the needed level of action. Also, our colors correspond to typical nonquantifiable ways of the risks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scale, or be used instead of the scale. For instance, someone could say: “this risk is the same level as asteroid risk”. The iconic risks are marked bold in the scale. Iconic examples are also illustrated with the best-known example of that type of event. For example, the best known </w:t>
      </w:r>
      <w:proofErr w:type="spellStart"/>
      <w:r w:rsidRPr="000E313F">
        <w:rPr>
          <w:sz w:val="8"/>
          <w:szCs w:val="8"/>
        </w:rPr>
        <w:t>supervolcanic</w:t>
      </w:r>
      <w:proofErr w:type="spellEnd"/>
      <w:r w:rsidRPr="000E313F">
        <w:rPr>
          <w:sz w:val="8"/>
          <w:szCs w:val="8"/>
        </w:rPr>
        <w:t xml:space="preserve"> eruption was the Toba eruption 74,000 years ago (Robock et al., 2009). The Chicxulub impact 66 million years ago is infamous for being connected with the latest major extinction, associated with the non-avian Dinosaur extinction. The scale presents the total risk of one type of event, without breaking categories down into </w:t>
      </w:r>
      <w:proofErr w:type="spellStart"/>
      <w:r w:rsidRPr="000E313F">
        <w:rPr>
          <w:sz w:val="8"/>
          <w:szCs w:val="8"/>
        </w:rPr>
        <w:t>subrisks</w:t>
      </w:r>
      <w:proofErr w:type="spellEnd"/>
      <w:r w:rsidRPr="000E313F">
        <w:rPr>
          <w:sz w:val="8"/>
          <w:szCs w:val="8"/>
        </w:rPr>
        <w:t>.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Thus we could agree to represent the risk as red despite difficulties of its numerical estimation. Note that the probability interval (when it is known) for “red” is shorter and is only 1 order of magnitude, as it is needed to represent most serious risks and here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started, or may start in any moment: The Cuban Missile Crisis is an historical example. We reserve purple to represent it. 2) “Near mode”. Near mode is roughly the next 5 years. Typically current political problems (as in current relations with North Korea) are understood in near mode. Such problems are appropriately explored in terms of planning and trend expectations. Hanson showed that people are very realistic in “Near mode”, but become speculative and less moral in “Far mode” thinking (Hanson, 2010). Near mode may require one color code increase. 3) “Next 2-3 decades”. Many futurists predict a Technological Singularity between 2030-2050: that is around 10-30 years from now (</w:t>
      </w:r>
      <w:proofErr w:type="spellStart"/>
      <w:r w:rsidRPr="000E313F">
        <w:rPr>
          <w:sz w:val="8"/>
          <w:szCs w:val="8"/>
        </w:rPr>
        <w:t>Vinge</w:t>
      </w:r>
      <w:proofErr w:type="spellEnd"/>
      <w:r w:rsidRPr="000E313F">
        <w:rPr>
          <w:sz w:val="8"/>
          <w:szCs w:val="8"/>
        </w:rPr>
        <w:t xml:space="preserve">, 1993), (Kurzweil, 2006). As this mode coincides with an adult’s working life, it may also be called “in personal </w:t>
      </w:r>
      <w:proofErr w:type="gramStart"/>
      <w:r w:rsidRPr="000E313F">
        <w:rPr>
          <w:sz w:val="8"/>
          <w:szCs w:val="8"/>
        </w:rPr>
        <w:t>life time</w:t>
      </w:r>
      <w:proofErr w:type="gramEnd"/>
      <w:r w:rsidRPr="000E313F">
        <w:rPr>
          <w:sz w:val="8"/>
          <w:szCs w:val="8"/>
        </w:rPr>
        <w:t xml:space="preserve">”. In this mode people may expect to personally suffer from a catastrophe, or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longterm risks of human extinction. There will always be smaller but more urgent risks, and although these ought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w:t>
      </w:r>
      <w:proofErr w:type="gramStart"/>
      <w:r w:rsidRPr="000E313F">
        <w:rPr>
          <w:sz w:val="8"/>
          <w:szCs w:val="8"/>
        </w:rPr>
        <w:t>color coded</w:t>
      </w:r>
      <w:proofErr w:type="gramEnd"/>
      <w:r w:rsidRPr="000E313F">
        <w:rPr>
          <w:sz w:val="8"/>
          <w:szCs w:val="8"/>
        </w:rPr>
        <w:t xml:space="preserve">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w:t>
      </w:r>
      <w:proofErr w:type="spellStart"/>
      <w:r w:rsidRPr="000E313F">
        <w:rPr>
          <w:sz w:val="8"/>
          <w:szCs w:val="8"/>
        </w:rPr>
        <w:t>Tegmark</w:t>
      </w:r>
      <w:proofErr w:type="spellEnd"/>
      <w:r w:rsidRPr="000E313F">
        <w:rPr>
          <w:sz w:val="8"/>
          <w:szCs w:val="8"/>
        </w:rPr>
        <w:t xml:space="preserve"> estimated such events as happening in less than one in 1 billion years, (that is 10-7 in a century) (</w:t>
      </w:r>
      <w:proofErr w:type="spellStart"/>
      <w:r w:rsidRPr="000E313F">
        <w:rPr>
          <w:sz w:val="8"/>
          <w:szCs w:val="8"/>
        </w:rPr>
        <w:t>Tegmark</w:t>
      </w:r>
      <w:proofErr w:type="spellEnd"/>
      <w:r w:rsidRPr="000E313F">
        <w:rPr>
          <w:sz w:val="8"/>
          <w:szCs w:val="8"/>
        </w:rPr>
        <w:t xml:space="preserve"> &amp; Bostrom, 2005). Moreover, nothing can be done to prevent it. Green Gamma-ray bursts. Earth threatening gamma-ray bursts are extremely rare, and in most cases they will result only in a crop failure due to UV increases. However, a close gamma-ray burst may produce a deadly muon shower which may kill everything up to 3 km in depth (A. Dar, </w:t>
      </w:r>
      <w:proofErr w:type="spellStart"/>
      <w:r w:rsidRPr="000E313F">
        <w:rPr>
          <w:sz w:val="8"/>
          <w:szCs w:val="8"/>
        </w:rPr>
        <w:t>Laor</w:t>
      </w:r>
      <w:proofErr w:type="spellEnd"/>
      <w:r w:rsidRPr="000E313F">
        <w:rPr>
          <w:sz w:val="8"/>
          <w:szCs w:val="8"/>
        </w:rPr>
        <w:t>, &amp; N.J, 1997). However, such events could happen less than once in a billion years (10-7 in a century) (</w:t>
      </w:r>
      <w:proofErr w:type="spellStart"/>
      <w:r w:rsidRPr="000E313F">
        <w:rPr>
          <w:sz w:val="8"/>
          <w:szCs w:val="8"/>
        </w:rPr>
        <w:t>Cirković</w:t>
      </w:r>
      <w:proofErr w:type="spellEnd"/>
      <w:r w:rsidRPr="000E313F">
        <w:rPr>
          <w:sz w:val="8"/>
          <w:szCs w:val="8"/>
        </w:rPr>
        <w:t xml:space="preserve"> &amp; </w:t>
      </w:r>
      <w:proofErr w:type="spellStart"/>
      <w:r w:rsidRPr="000E313F">
        <w:rPr>
          <w:sz w:val="8"/>
          <w:szCs w:val="8"/>
        </w:rPr>
        <w:t>Vukotića</w:t>
      </w:r>
      <w:proofErr w:type="spellEnd"/>
      <w:r w:rsidRPr="000E313F">
        <w:rPr>
          <w:sz w:val="8"/>
          <w:szCs w:val="8"/>
        </w:rPr>
        <w:t xml:space="preserve">, 2016). Such an event will probably kill all multicellular life on Earth. Dar estimates risks of major extinction events from gamma ray bursts as 1 in 100 </w:t>
      </w:r>
      <w:proofErr w:type="spellStart"/>
      <w:r w:rsidRPr="000E313F">
        <w:rPr>
          <w:sz w:val="8"/>
          <w:szCs w:val="8"/>
        </w:rPr>
        <w:t>mln</w:t>
      </w:r>
      <w:proofErr w:type="spellEnd"/>
      <w:r w:rsidRPr="000E313F">
        <w:rPr>
          <w:sz w:val="8"/>
          <w:szCs w:val="8"/>
        </w:rPr>
        <w:t xml:space="preserve">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w:t>
      </w:r>
      <w:proofErr w:type="spellStart"/>
      <w:r w:rsidRPr="000E313F">
        <w:rPr>
          <w:sz w:val="8"/>
          <w:szCs w:val="8"/>
        </w:rPr>
        <w:t>Denkenberger</w:t>
      </w:r>
      <w:proofErr w:type="spellEnd"/>
      <w:r w:rsidRPr="000E313F">
        <w:rPr>
          <w:sz w:val="8"/>
          <w:szCs w:val="8"/>
        </w:rPr>
        <w:t>, 2015). However, some uncertainty exists. Some periods involve intense comet bombardment, and if we are in such a time investment in telescopes should be larger (</w:t>
      </w:r>
      <w:proofErr w:type="spellStart"/>
      <w:r w:rsidRPr="000E313F">
        <w:rPr>
          <w:sz w:val="8"/>
          <w:szCs w:val="8"/>
        </w:rPr>
        <w:t>Rampino</w:t>
      </w:r>
      <w:proofErr w:type="spellEnd"/>
      <w:r w:rsidRPr="000E313F">
        <w:rPr>
          <w:sz w:val="8"/>
          <w:szCs w:val="8"/>
        </w:rPr>
        <w:t xml:space="preserve"> &amp; </w:t>
      </w:r>
      <w:proofErr w:type="spellStart"/>
      <w:r w:rsidRPr="000E313F">
        <w:rPr>
          <w:sz w:val="8"/>
          <w:szCs w:val="8"/>
        </w:rPr>
        <w:t>Caldeira</w:t>
      </w:r>
      <w:proofErr w:type="spellEnd"/>
      <w:r w:rsidRPr="000E313F">
        <w:rPr>
          <w:sz w:val="8"/>
          <w:szCs w:val="8"/>
        </w:rPr>
        <w:t>, 2015). High energy accelerator experiments creating false vacuum decay/black hole/strangelet.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strangelet creation, would only kill Earth life. However, these are more likely, with one estimate being &lt;2E-8 risk from a single facility (the Relativistic Heavy Ion Collider) (</w:t>
      </w:r>
      <w:proofErr w:type="spellStart"/>
      <w:r w:rsidRPr="000E313F">
        <w:rPr>
          <w:sz w:val="8"/>
          <w:szCs w:val="8"/>
        </w:rPr>
        <w:t>Arnon</w:t>
      </w:r>
      <w:proofErr w:type="spellEnd"/>
      <w:r w:rsidRPr="000E313F">
        <w:rPr>
          <w:sz w:val="8"/>
          <w:szCs w:val="8"/>
        </w:rPr>
        <w:t xml:space="preserve"> Dar, De </w:t>
      </w:r>
      <w:proofErr w:type="spellStart"/>
      <w:r w:rsidRPr="000E313F">
        <w:rPr>
          <w:sz w:val="8"/>
          <w:szCs w:val="8"/>
        </w:rPr>
        <w:t>Rújula</w:t>
      </w:r>
      <w:proofErr w:type="spellEnd"/>
      <w:r w:rsidRPr="000E313F">
        <w:rPr>
          <w:sz w:val="8"/>
          <w:szCs w:val="8"/>
        </w:rPr>
        <w:t xml:space="preserve">, &amp; Heinz, 1999), which should be coded white. </w:t>
      </w:r>
      <w:proofErr w:type="gramStart"/>
      <w:r w:rsidRPr="000E313F">
        <w:rPr>
          <w:sz w:val="8"/>
          <w:szCs w:val="8"/>
        </w:rPr>
        <w:t>There</w:t>
      </w:r>
      <w:proofErr w:type="gramEnd"/>
      <w:r w:rsidRPr="000E313F">
        <w:rPr>
          <w:sz w:val="8"/>
          <w:szCs w:val="8"/>
        </w:rPr>
        <w:t xml:space="preserve"> many unknowns about dangerous experiments (Sandberg &amp; Landry, 2015). Overall, these risks should be monitored, so green is advisable. Yellow </w:t>
      </w:r>
      <w:proofErr w:type="spellStart"/>
      <w:r w:rsidRPr="000E313F">
        <w:rPr>
          <w:sz w:val="8"/>
          <w:szCs w:val="8"/>
        </w:rPr>
        <w:t>Supervolcanic</w:t>
      </w:r>
      <w:proofErr w:type="spellEnd"/>
      <w:r w:rsidRPr="000E313F">
        <w:rPr>
          <w:sz w:val="8"/>
          <w:szCs w:val="8"/>
        </w:rPr>
        <w:t xml:space="preserve"> eruption. Given historical patterns, the likelihood of living in a century containing a super volcanic eruption is approximately 10-3 (</w:t>
      </w:r>
      <w:proofErr w:type="spellStart"/>
      <w:r w:rsidRPr="000E313F">
        <w:rPr>
          <w:sz w:val="8"/>
          <w:szCs w:val="8"/>
        </w:rPr>
        <w:t>Denkenberger</w:t>
      </w:r>
      <w:proofErr w:type="spellEnd"/>
      <w:r w:rsidRPr="000E313F">
        <w:rPr>
          <w:sz w:val="8"/>
          <w:szCs w:val="8"/>
        </w:rPr>
        <w:t>,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w:t>
      </w:r>
      <w:proofErr w:type="spellStart"/>
      <w:r w:rsidRPr="000E313F">
        <w:rPr>
          <w:sz w:val="8"/>
          <w:szCs w:val="8"/>
        </w:rPr>
        <w:t>Denkenberger</w:t>
      </w:r>
      <w:proofErr w:type="spellEnd"/>
      <w:r w:rsidRPr="000E313F">
        <w:rPr>
          <w:sz w:val="8"/>
          <w:szCs w:val="8"/>
        </w:rPr>
        <w:t xml:space="preserve">, this issue). We estimate </w:t>
      </w:r>
      <w:proofErr w:type="spellStart"/>
      <w:r w:rsidRPr="000E313F">
        <w:rPr>
          <w:sz w:val="8"/>
          <w:szCs w:val="8"/>
        </w:rPr>
        <w:t>supervolcanic</w:t>
      </w:r>
      <w:proofErr w:type="spellEnd"/>
      <w:r w:rsidRPr="000E313F">
        <w:rPr>
          <w:sz w:val="8"/>
          <w:szCs w:val="8"/>
        </w:rPr>
        <w:t xml:space="preserve"> risks to be higher than asteroid impacts because of the historical record, as they likely nearly finished us off 74 000 ago (Robock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w:t>
      </w:r>
      <w:proofErr w:type="spellStart"/>
      <w:r w:rsidRPr="000E313F">
        <w:rPr>
          <w:sz w:val="8"/>
          <w:szCs w:val="8"/>
        </w:rPr>
        <w:t>timespan</w:t>
      </w:r>
      <w:proofErr w:type="spellEnd"/>
      <w:r w:rsidRPr="000E313F">
        <w:rPr>
          <w:sz w:val="8"/>
          <w:szCs w:val="8"/>
        </w:rPr>
        <w:t xml:space="preserve">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w:t>
      </w:r>
    </w:p>
    <w:p w14:paraId="43213217" w14:textId="77777777" w:rsidR="00F577CD" w:rsidRPr="000E313F" w:rsidRDefault="00F577CD" w:rsidP="00F577CD">
      <w:pPr>
        <w:rPr>
          <w:sz w:val="16"/>
        </w:rPr>
      </w:pPr>
      <w:r w:rsidRPr="000E313F">
        <w:rPr>
          <w:sz w:val="16"/>
        </w:rPr>
        <w:t xml:space="preserve">Orange </w:t>
      </w:r>
    </w:p>
    <w:p w14:paraId="6B8B6CAD" w14:textId="77777777" w:rsidR="00F577CD" w:rsidRPr="000E313F" w:rsidRDefault="00F577CD" w:rsidP="00F577CD">
      <w:pPr>
        <w:rPr>
          <w:sz w:val="16"/>
        </w:rPr>
      </w:pPr>
      <w:r w:rsidRPr="000E313F">
        <w:rPr>
          <w:rStyle w:val="Emphasis"/>
        </w:rPr>
        <w:t>Full-scale nuclear war</w:t>
      </w:r>
      <w:r w:rsidRPr="000E313F">
        <w:rPr>
          <w:sz w:val="16"/>
        </w:rPr>
        <w:t xml:space="preserve">. </w:t>
      </w:r>
      <w:r w:rsidRPr="000E313F">
        <w:rPr>
          <w:rStyle w:val="StyleUnderline"/>
        </w:rPr>
        <w:t xml:space="preserve">There is roughly 0.02-7% chance per year of accidental </w:t>
      </w:r>
      <w:r w:rsidRPr="000E313F">
        <w:rPr>
          <w:rStyle w:val="Emphasis"/>
        </w:rPr>
        <w:t>full-scale nuclear war</w:t>
      </w:r>
      <w:r w:rsidRPr="000E313F">
        <w:rPr>
          <w:sz w:val="16"/>
        </w:rPr>
        <w:t xml:space="preserve"> </w:t>
      </w:r>
      <w:r w:rsidRPr="000E313F">
        <w:rPr>
          <w:rStyle w:val="StyleUnderline"/>
        </w:rPr>
        <w:t xml:space="preserve">between the </w:t>
      </w:r>
      <w:r w:rsidRPr="000E313F">
        <w:rPr>
          <w:rStyle w:val="Emphasis"/>
        </w:rPr>
        <w:t>US</w:t>
      </w:r>
      <w:r w:rsidRPr="000E313F">
        <w:rPr>
          <w:rStyle w:val="StyleUnderline"/>
        </w:rPr>
        <w:t xml:space="preserve"> and </w:t>
      </w:r>
      <w:r w:rsidRPr="000E313F">
        <w:rPr>
          <w:rStyle w:val="Emphasis"/>
        </w:rPr>
        <w:t>Russia</w:t>
      </w:r>
      <w:r w:rsidRPr="000E313F">
        <w:rPr>
          <w:sz w:val="16"/>
        </w:rPr>
        <w:t xml:space="preserve"> (Barrett, Baum, &amp; Hostetler, 2013). </w:t>
      </w:r>
      <w:r w:rsidRPr="000E313F">
        <w:rPr>
          <w:rStyle w:val="StyleUnderline"/>
        </w:rPr>
        <w:t xml:space="preserve">With fairly high probabilities of nuclear winter and civilization collapse given nuclear war, this is order of </w:t>
      </w:r>
      <w:r w:rsidRPr="000E313F">
        <w:rPr>
          <w:rStyle w:val="Emphasis"/>
        </w:rPr>
        <w:t>magnitude 10%</w:t>
      </w:r>
      <w:r w:rsidRPr="000E313F">
        <w:rPr>
          <w:sz w:val="16"/>
        </w:rPr>
        <w:t xml:space="preserve"> this century. </w:t>
      </w:r>
      <w:r w:rsidRPr="000E313F">
        <w:rPr>
          <w:rStyle w:val="StyleUnderline"/>
        </w:rPr>
        <w:t xml:space="preserve">We should also take into consideration that despite reductions in </w:t>
      </w:r>
      <w:r w:rsidRPr="000E313F">
        <w:rPr>
          <w:rStyle w:val="Emphasis"/>
        </w:rPr>
        <w:t>nuclear</w:t>
      </w:r>
      <w:r w:rsidRPr="000E313F">
        <w:rPr>
          <w:rStyle w:val="StyleUnderline"/>
        </w:rPr>
        <w:t xml:space="preserve"> weapons, a </w:t>
      </w:r>
      <w:r w:rsidRPr="000E313F">
        <w:rPr>
          <w:rStyle w:val="Emphasis"/>
        </w:rPr>
        <w:t>new</w:t>
      </w:r>
      <w:r w:rsidRPr="000E313F">
        <w:rPr>
          <w:rStyle w:val="StyleUnderline"/>
        </w:rPr>
        <w:t xml:space="preserve"> </w:t>
      </w:r>
      <w:r w:rsidRPr="000E313F">
        <w:rPr>
          <w:sz w:val="16"/>
        </w:rPr>
        <w:t xml:space="preserve">nuclear </w:t>
      </w:r>
      <w:r w:rsidRPr="000E313F">
        <w:rPr>
          <w:rStyle w:val="Emphasis"/>
        </w:rPr>
        <w:t>arms race</w:t>
      </w:r>
      <w:r w:rsidRPr="000E313F">
        <w:rPr>
          <w:sz w:val="16"/>
        </w:rPr>
        <w:t xml:space="preserve"> </w:t>
      </w:r>
      <w:r w:rsidRPr="000E313F">
        <w:rPr>
          <w:rStyle w:val="StyleUnderline"/>
        </w:rPr>
        <w:t xml:space="preserve">is possible in the 21st century. Such a </w:t>
      </w:r>
      <w:r w:rsidRPr="00BE5722">
        <w:rPr>
          <w:rStyle w:val="StyleUnderline"/>
          <w:highlight w:val="green"/>
        </w:rPr>
        <w:t>race</w:t>
      </w:r>
      <w:r w:rsidRPr="000E313F">
        <w:rPr>
          <w:rStyle w:val="StyleUnderline"/>
        </w:rPr>
        <w:t xml:space="preserve"> may </w:t>
      </w:r>
      <w:r w:rsidRPr="00BE5722">
        <w:rPr>
          <w:rStyle w:val="StyleUnderline"/>
          <w:highlight w:val="green"/>
        </w:rPr>
        <w:t>include</w:t>
      </w:r>
      <w:r w:rsidRPr="000E313F">
        <w:rPr>
          <w:rStyle w:val="StyleUnderline"/>
        </w:rPr>
        <w:t xml:space="preserve"> </w:t>
      </w:r>
      <w:r w:rsidRPr="000E313F">
        <w:rPr>
          <w:rStyle w:val="Emphasis"/>
        </w:rPr>
        <w:t xml:space="preserve">more </w:t>
      </w:r>
      <w:r w:rsidRPr="00BE5722">
        <w:rPr>
          <w:rStyle w:val="Emphasis"/>
          <w:highlight w:val="green"/>
        </w:rPr>
        <w:t>devastating weapons</w:t>
      </w:r>
      <w:r w:rsidRPr="000E313F">
        <w:rPr>
          <w:rStyle w:val="StyleUnderline"/>
        </w:rPr>
        <w:t xml:space="preserve"> or </w:t>
      </w:r>
      <w:r w:rsidRPr="000E313F">
        <w:rPr>
          <w:rStyle w:val="Emphasis"/>
        </w:rPr>
        <w:t>cheaper manufacturing methods</w:t>
      </w:r>
      <w:r w:rsidRPr="000E313F">
        <w:rPr>
          <w:sz w:val="16"/>
        </w:rPr>
        <w:t xml:space="preserve">. Nuclear war </w:t>
      </w:r>
      <w:r w:rsidRPr="000E313F">
        <w:rPr>
          <w:rStyle w:val="StyleUnderline"/>
        </w:rPr>
        <w:t xml:space="preserve">could include the creation of </w:t>
      </w:r>
      <w:r w:rsidRPr="00BE5722">
        <w:rPr>
          <w:rStyle w:val="StyleUnderline"/>
          <w:highlight w:val="green"/>
        </w:rPr>
        <w:t xml:space="preserve">large </w:t>
      </w:r>
      <w:r w:rsidRPr="00BE5722">
        <w:rPr>
          <w:rStyle w:val="Emphasis"/>
          <w:highlight w:val="green"/>
        </w:rPr>
        <w:t>cobalt bombs</w:t>
      </w:r>
      <w:r w:rsidRPr="000E313F">
        <w:rPr>
          <w:sz w:val="16"/>
        </w:rPr>
        <w:t xml:space="preserve"> as doomsday weapons or attacks on nuclear power plants. It could also start a chain of events which result in civilization collapse. </w:t>
      </w:r>
    </w:p>
    <w:p w14:paraId="5ED51E42" w14:textId="77777777" w:rsidR="00F577CD" w:rsidRPr="000E313F" w:rsidRDefault="00F577CD" w:rsidP="00F577CD">
      <w:pPr>
        <w:rPr>
          <w:sz w:val="16"/>
        </w:rPr>
      </w:pPr>
      <w:r w:rsidRPr="00BE5722">
        <w:rPr>
          <w:highlight w:val="green"/>
          <w:u w:val="single"/>
        </w:rPr>
        <w:t>Nanotechnology</w:t>
      </w:r>
      <w:r w:rsidRPr="000E313F">
        <w:rPr>
          <w:u w:val="single"/>
        </w:rPr>
        <w:t xml:space="preserve"> risks</w:t>
      </w:r>
      <w:r w:rsidRPr="000E313F">
        <w:rPr>
          <w:sz w:val="16"/>
        </w:rPr>
        <w:t xml:space="preserve">. </w:t>
      </w:r>
      <w:r w:rsidRPr="000E313F">
        <w:rPr>
          <w:rStyle w:val="StyleUnderline"/>
        </w:rPr>
        <w:t xml:space="preserve">Although molecular manufacturing can be achieved </w:t>
      </w:r>
      <w:r w:rsidRPr="000E313F">
        <w:rPr>
          <w:rStyle w:val="Emphasis"/>
        </w:rPr>
        <w:t xml:space="preserve">without </w:t>
      </w:r>
      <w:r w:rsidRPr="00BE5722">
        <w:rPr>
          <w:rStyle w:val="Emphasis"/>
          <w:highlight w:val="green"/>
        </w:rPr>
        <w:t>self-replicating</w:t>
      </w:r>
      <w:r w:rsidRPr="000E313F">
        <w:rPr>
          <w:rStyle w:val="Emphasis"/>
        </w:rPr>
        <w:t xml:space="preserve"> machines</w:t>
      </w:r>
      <w:r w:rsidRPr="000E313F">
        <w:rPr>
          <w:sz w:val="16"/>
        </w:rPr>
        <w:t xml:space="preserve"> (Drexler &amp; Phoenix, 2004), </w:t>
      </w:r>
      <w:r w:rsidRPr="000E313F">
        <w:rPr>
          <w:rStyle w:val="StyleUnderline"/>
        </w:rPr>
        <w:t xml:space="preserve">technological </w:t>
      </w:r>
      <w:r w:rsidRPr="00BE5722">
        <w:rPr>
          <w:rStyle w:val="StyleUnderline"/>
          <w:highlight w:val="green"/>
        </w:rPr>
        <w:t>fascination</w:t>
      </w:r>
      <w:r w:rsidRPr="000E313F">
        <w:rPr>
          <w:rStyle w:val="StyleUnderline"/>
        </w:rPr>
        <w:t xml:space="preserve"> with biological systems </w:t>
      </w:r>
      <w:r w:rsidRPr="00BE5722">
        <w:rPr>
          <w:rStyle w:val="StyleUnderline"/>
          <w:highlight w:val="green"/>
        </w:rPr>
        <w:t xml:space="preserve">makes it </w:t>
      </w:r>
      <w:r w:rsidRPr="00BE5722">
        <w:rPr>
          <w:rStyle w:val="Emphasis"/>
          <w:highlight w:val="green"/>
        </w:rPr>
        <w:t>likely</w:t>
      </w:r>
      <w:r w:rsidRPr="000E313F">
        <w:rPr>
          <w:rStyle w:val="StyleUnderline"/>
        </w:rPr>
        <w:t xml:space="preserve"> that </w:t>
      </w:r>
      <w:r w:rsidRPr="000E313F">
        <w:rPr>
          <w:rStyle w:val="Emphasis"/>
        </w:rPr>
        <w:t>self-replicating machines</w:t>
      </w:r>
      <w:r w:rsidRPr="000E313F">
        <w:rPr>
          <w:rStyle w:val="StyleUnderline"/>
        </w:rPr>
        <w:t xml:space="preserve"> will be created. Moreover, catastrophic </w:t>
      </w:r>
      <w:r w:rsidRPr="000E313F">
        <w:rPr>
          <w:rStyle w:val="Emphasis"/>
        </w:rPr>
        <w:t>uses</w:t>
      </w:r>
      <w:r w:rsidRPr="000E313F">
        <w:rPr>
          <w:rStyle w:val="StyleUnderline"/>
        </w:rPr>
        <w:t xml:space="preserve"> of nanotechnology needn’t be due to </w:t>
      </w:r>
      <w:r w:rsidRPr="000E313F">
        <w:rPr>
          <w:rStyle w:val="Emphasis"/>
        </w:rPr>
        <w:t>accident</w:t>
      </w:r>
      <w:r w:rsidRPr="000E313F">
        <w:rPr>
          <w:sz w:val="16"/>
        </w:rPr>
        <w:t xml:space="preserve">, but </w:t>
      </w:r>
      <w:r w:rsidRPr="000E313F">
        <w:rPr>
          <w:rStyle w:val="Emphasis"/>
        </w:rPr>
        <w:t xml:space="preserve">also due to the actions of </w:t>
      </w:r>
      <w:r w:rsidRPr="00BE5722">
        <w:rPr>
          <w:rStyle w:val="Emphasis"/>
          <w:highlight w:val="green"/>
        </w:rPr>
        <w:t>purposeful malignant agents</w:t>
      </w:r>
      <w:r w:rsidRPr="000E313F">
        <w:rPr>
          <w:sz w:val="16"/>
        </w:rPr>
        <w:t xml:space="preserve">. Therefore, we estimate the chance of </w:t>
      </w:r>
      <w:r w:rsidRPr="00BE5722">
        <w:rPr>
          <w:rStyle w:val="StyleUnderline"/>
          <w:highlight w:val="green"/>
        </w:rPr>
        <w:t>runaway</w:t>
      </w:r>
      <w:r w:rsidRPr="000E313F">
        <w:rPr>
          <w:rStyle w:val="StyleUnderline"/>
        </w:rPr>
        <w:t xml:space="preserve"> self-replicating </w:t>
      </w:r>
      <w:r w:rsidRPr="00BE5722">
        <w:rPr>
          <w:rStyle w:val="StyleUnderline"/>
          <w:highlight w:val="green"/>
        </w:rPr>
        <w:t>machines causing “</w:t>
      </w:r>
      <w:r w:rsidRPr="00BE5722">
        <w:rPr>
          <w:rStyle w:val="Emphasis"/>
          <w:highlight w:val="green"/>
        </w:rPr>
        <w:t>gray goo</w:t>
      </w:r>
      <w:r w:rsidRPr="00BE5722">
        <w:rPr>
          <w:rStyle w:val="StyleUnderline"/>
          <w:highlight w:val="green"/>
        </w:rPr>
        <w:t>”</w:t>
      </w:r>
      <w:r w:rsidRPr="000E313F">
        <w:rPr>
          <w:rStyle w:val="StyleUnderline"/>
        </w:rPr>
        <w:t xml:space="preserve"> and</w:t>
      </w:r>
      <w:r w:rsidRPr="000E313F">
        <w:rPr>
          <w:sz w:val="16"/>
        </w:rPr>
        <w:t xml:space="preserve"> thus </w:t>
      </w:r>
      <w:r w:rsidRPr="000E313F">
        <w:rPr>
          <w:rStyle w:val="Emphasis"/>
        </w:rPr>
        <w:t>human extinction</w:t>
      </w:r>
      <w:r w:rsidRPr="000E313F">
        <w:rPr>
          <w:sz w:val="16"/>
        </w:rPr>
        <w:t xml:space="preserve"> to be one per cent in this century. There could also be extinction risks from weapons produced by safe exponential molecular manufacturing. See also (Turchin, 2016).</w:t>
      </w:r>
    </w:p>
    <w:p w14:paraId="30F6BC18" w14:textId="77777777" w:rsidR="00F577CD" w:rsidRPr="000E313F" w:rsidRDefault="00F577CD" w:rsidP="00F577CD">
      <w:pPr>
        <w:rPr>
          <w:sz w:val="16"/>
        </w:rPr>
      </w:pPr>
      <w:r w:rsidRPr="000E313F">
        <w:rPr>
          <w:sz w:val="16"/>
        </w:rPr>
        <w:t xml:space="preserve">Artificial pandemic and other risks from synthetic biology. </w:t>
      </w:r>
      <w:r w:rsidRPr="000E313F">
        <w:rPr>
          <w:rStyle w:val="StyleUnderline"/>
        </w:rPr>
        <w:t xml:space="preserve">An artificial </w:t>
      </w:r>
      <w:proofErr w:type="spellStart"/>
      <w:r w:rsidRPr="00BE5722">
        <w:rPr>
          <w:rStyle w:val="StyleUnderline"/>
          <w:highlight w:val="green"/>
        </w:rPr>
        <w:t>multipandemic</w:t>
      </w:r>
      <w:proofErr w:type="spellEnd"/>
      <w:r w:rsidRPr="000E313F">
        <w:rPr>
          <w:rStyle w:val="StyleUnderline"/>
        </w:rPr>
        <w:t xml:space="preserve"> is a situation in which multiple (even hundreds) </w:t>
      </w:r>
      <w:r w:rsidRPr="00BE5722">
        <w:rPr>
          <w:rStyle w:val="StyleUnderline"/>
          <w:highlight w:val="green"/>
        </w:rPr>
        <w:t xml:space="preserve">of </w:t>
      </w:r>
      <w:r w:rsidRPr="00BE5722">
        <w:rPr>
          <w:rStyle w:val="Emphasis"/>
          <w:highlight w:val="green"/>
        </w:rPr>
        <w:t>individual viruses</w:t>
      </w:r>
      <w:r w:rsidRPr="000E313F">
        <w:rPr>
          <w:rStyle w:val="StyleUnderline"/>
        </w:rPr>
        <w:t xml:space="preserve"> created through synthetic biology are </w:t>
      </w:r>
      <w:r w:rsidRPr="00BE5722">
        <w:rPr>
          <w:rStyle w:val="StyleUnderline"/>
          <w:highlight w:val="green"/>
        </w:rPr>
        <w:t>released</w:t>
      </w:r>
      <w:r w:rsidRPr="000E313F">
        <w:rPr>
          <w:rStyle w:val="StyleUnderline"/>
        </w:rPr>
        <w:t xml:space="preserve"> simultaneously either by a terrorist state </w:t>
      </w:r>
      <w:r w:rsidRPr="000E313F">
        <w:rPr>
          <w:sz w:val="16"/>
        </w:rPr>
        <w:t xml:space="preserve">or as a result of the independent activity of biohackers (Turchin, Green, &amp; </w:t>
      </w:r>
      <w:proofErr w:type="spellStart"/>
      <w:r w:rsidRPr="000E313F">
        <w:rPr>
          <w:sz w:val="16"/>
        </w:rPr>
        <w:t>Dekenbergern</w:t>
      </w:r>
      <w:proofErr w:type="spellEnd"/>
      <w:r w:rsidRPr="000E313F">
        <w:rPr>
          <w:sz w:val="16"/>
        </w:rPr>
        <w:t xml:space="preserve">, 2017). Because the capacity to create such a </w:t>
      </w:r>
      <w:proofErr w:type="spellStart"/>
      <w:r w:rsidRPr="000E313F">
        <w:rPr>
          <w:sz w:val="16"/>
        </w:rPr>
        <w:t>multipandemic</w:t>
      </w:r>
      <w:proofErr w:type="spellEnd"/>
      <w:r w:rsidRPr="000E313F">
        <w:rPr>
          <w:sz w:val="16"/>
        </w:rPr>
        <w:t xml:space="preserve"> </w:t>
      </w:r>
      <w:r w:rsidRPr="000E313F">
        <w:rPr>
          <w:rStyle w:val="StyleUnderline"/>
        </w:rPr>
        <w:t xml:space="preserve">could arrive </w:t>
      </w:r>
      <w:r w:rsidRPr="000E313F">
        <w:rPr>
          <w:sz w:val="16"/>
        </w:rPr>
        <w:t>as early as</w:t>
      </w:r>
      <w:r w:rsidRPr="000E313F">
        <w:rPr>
          <w:rStyle w:val="StyleUnderline"/>
        </w:rPr>
        <w:t xml:space="preserve"> </w:t>
      </w:r>
      <w:r w:rsidRPr="00BE5722">
        <w:rPr>
          <w:rStyle w:val="StyleUnderline"/>
          <w:highlight w:val="green"/>
        </w:rPr>
        <w:t>within</w:t>
      </w:r>
      <w:r w:rsidRPr="000E313F">
        <w:rPr>
          <w:rStyle w:val="StyleUnderline"/>
        </w:rPr>
        <w:t xml:space="preserve"> the next </w:t>
      </w:r>
      <w:r w:rsidRPr="00BE5722">
        <w:rPr>
          <w:rStyle w:val="StyleUnderline"/>
          <w:highlight w:val="green"/>
        </w:rPr>
        <w:t>ten to thirty years</w:t>
      </w:r>
      <w:r w:rsidRPr="000E313F">
        <w:rPr>
          <w:sz w:val="16"/>
        </w:rPr>
        <w:t xml:space="preserve"> (as </w:t>
      </w:r>
      <w:r w:rsidRPr="000E313F">
        <w:rPr>
          <w:rStyle w:val="Emphasis"/>
        </w:rPr>
        <w:t xml:space="preserve">all the needed </w:t>
      </w:r>
      <w:r w:rsidRPr="00BE5722">
        <w:rPr>
          <w:rStyle w:val="Emphasis"/>
          <w:highlight w:val="green"/>
        </w:rPr>
        <w:t>technologies already exist</w:t>
      </w:r>
      <w:r w:rsidRPr="000E313F">
        <w:rPr>
          <w:sz w:val="16"/>
        </w:rPr>
        <w:t xml:space="preserve">), it could overshadow future risks, like nanotech and AI, so we give it a higher estimate. There are also other possible risks, connected with synthetic biology, which are widely recognized as serious (Bostrom, 2002). </w:t>
      </w:r>
    </w:p>
    <w:p w14:paraId="049AB0B3" w14:textId="77777777" w:rsidR="00F577CD" w:rsidRPr="000E313F" w:rsidRDefault="00F577CD" w:rsidP="00F577CD">
      <w:pPr>
        <w:rPr>
          <w:sz w:val="16"/>
        </w:rPr>
      </w:pPr>
      <w:r w:rsidRPr="000E313F">
        <w:rPr>
          <w:sz w:val="16"/>
        </w:rPr>
        <w:t>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w:t>
      </w:r>
      <w:proofErr w:type="spellStart"/>
      <w:r w:rsidRPr="000E313F">
        <w:rPr>
          <w:sz w:val="16"/>
        </w:rPr>
        <w:t>Denkenberger</w:t>
      </w:r>
      <w:proofErr w:type="spellEnd"/>
      <w:r w:rsidRPr="000E313F">
        <w:rPr>
          <w:sz w:val="16"/>
        </w:rPr>
        <w:t xml:space="preserve"> 2016). This could lead to 10% mortality. </w:t>
      </w:r>
    </w:p>
    <w:p w14:paraId="3D797D8C" w14:textId="77777777" w:rsidR="00F577CD" w:rsidRPr="000E313F" w:rsidRDefault="00F577CD" w:rsidP="00F577CD">
      <w:pPr>
        <w:rPr>
          <w:sz w:val="16"/>
        </w:rPr>
      </w:pPr>
      <w:r w:rsidRPr="000E313F">
        <w:rPr>
          <w:sz w:val="16"/>
        </w:rPr>
        <w:t xml:space="preserve">Red </w:t>
      </w:r>
    </w:p>
    <w:p w14:paraId="78D23860" w14:textId="77777777" w:rsidR="00F577CD" w:rsidRPr="000E313F" w:rsidRDefault="00F577CD" w:rsidP="00F577CD">
      <w:pPr>
        <w:rPr>
          <w:sz w:val="16"/>
        </w:rPr>
      </w:pPr>
      <w:r w:rsidRPr="000E313F">
        <w:rPr>
          <w:sz w:val="16"/>
        </w:rPr>
        <w:t xml:space="preserve">AI risks. </w:t>
      </w:r>
      <w:r w:rsidRPr="000E313F">
        <w:rPr>
          <w:rStyle w:val="StyleUnderline"/>
        </w:rPr>
        <w:t xml:space="preserve">The risks connected with the possible creation of </w:t>
      </w:r>
      <w:r w:rsidRPr="00BE5722">
        <w:rPr>
          <w:rStyle w:val="Emphasis"/>
          <w:highlight w:val="green"/>
        </w:rPr>
        <w:t>non-aligned Strong AI</w:t>
      </w:r>
      <w:r w:rsidRPr="000E313F">
        <w:rPr>
          <w:sz w:val="16"/>
        </w:rPr>
        <w:t xml:space="preserve"> </w:t>
      </w:r>
      <w:r w:rsidRPr="000E313F">
        <w:rPr>
          <w:rStyle w:val="StyleUnderline"/>
        </w:rPr>
        <w:t>are</w:t>
      </w:r>
      <w:r w:rsidRPr="000E313F">
        <w:rPr>
          <w:sz w:val="16"/>
        </w:rPr>
        <w:t xml:space="preserve"> discussed by (Bostrom, 2014), (Yudkowsky, 2008), (</w:t>
      </w:r>
      <w:proofErr w:type="spellStart"/>
      <w:r w:rsidRPr="000E313F">
        <w:rPr>
          <w:sz w:val="16"/>
        </w:rPr>
        <w:t>Yampolskiy</w:t>
      </w:r>
      <w:proofErr w:type="spellEnd"/>
      <w:r w:rsidRPr="000E313F">
        <w:rPr>
          <w:sz w:val="16"/>
        </w:rPr>
        <w:t xml:space="preserve"> &amp; Fox, 2013) and others. It is widely recognized as </w:t>
      </w:r>
      <w:r w:rsidRPr="000E313F">
        <w:rPr>
          <w:rStyle w:val="StyleUnderline"/>
        </w:rPr>
        <w:t>the</w:t>
      </w:r>
      <w:r w:rsidRPr="000E313F">
        <w:rPr>
          <w:sz w:val="16"/>
        </w:rPr>
        <w:t xml:space="preserve"> </w:t>
      </w:r>
      <w:r w:rsidRPr="000E313F">
        <w:rPr>
          <w:rStyle w:val="Emphasis"/>
        </w:rPr>
        <w:t xml:space="preserve">most </w:t>
      </w:r>
      <w:r w:rsidRPr="0061122C">
        <w:rPr>
          <w:rStyle w:val="Emphasis"/>
          <w:highlight w:val="green"/>
        </w:rPr>
        <w:t>serious</w:t>
      </w:r>
      <w:r w:rsidRPr="000E313F">
        <w:rPr>
          <w:sz w:val="16"/>
        </w:rPr>
        <w:t xml:space="preserve"> X </w:t>
      </w:r>
      <w:r w:rsidRPr="0061122C">
        <w:rPr>
          <w:rStyle w:val="Emphasis"/>
          <w:highlight w:val="green"/>
        </w:rPr>
        <w:t>risk</w:t>
      </w:r>
      <w:r w:rsidRPr="000E313F">
        <w:rPr>
          <w:sz w:val="16"/>
        </w:rPr>
        <w:t xml:space="preserve">. </w:t>
      </w:r>
      <w:r w:rsidRPr="000E313F">
        <w:rPr>
          <w:rStyle w:val="StyleUnderline"/>
        </w:rPr>
        <w:t xml:space="preserve">AI could </w:t>
      </w:r>
      <w:r w:rsidRPr="0061122C">
        <w:rPr>
          <w:rStyle w:val="StyleUnderline"/>
          <w:highlight w:val="green"/>
        </w:rPr>
        <w:t>start</w:t>
      </w:r>
      <w:r w:rsidRPr="000E313F">
        <w:rPr>
          <w:rStyle w:val="StyleUnderline"/>
        </w:rPr>
        <w:t xml:space="preserve"> an “</w:t>
      </w:r>
      <w:r w:rsidRPr="00BE5722">
        <w:rPr>
          <w:rStyle w:val="Emphasis"/>
          <w:highlight w:val="green"/>
        </w:rPr>
        <w:t>intelligence explosion wave</w:t>
      </w:r>
      <w:r w:rsidRPr="000E313F">
        <w:rPr>
          <w:rStyle w:val="StyleUnderline"/>
        </w:rPr>
        <w:t>” through the Universe</w:t>
      </w:r>
      <w:r w:rsidRPr="000E313F">
        <w:rPr>
          <w:sz w:val="16"/>
        </w:rPr>
        <w:t xml:space="preserve">, which could prevent appearance of the other civilizations before they create their own AI. </w:t>
      </w:r>
    </w:p>
    <w:p w14:paraId="33C9B6E2" w14:textId="77777777" w:rsidR="00F577CD" w:rsidRPr="000E313F" w:rsidRDefault="00F577CD" w:rsidP="00F577CD">
      <w:pPr>
        <w:rPr>
          <w:sz w:val="16"/>
        </w:rPr>
      </w:pPr>
      <w:r w:rsidRPr="000E313F">
        <w:rPr>
          <w:sz w:val="16"/>
        </w:rPr>
        <w:t xml:space="preserve">Purple </w:t>
      </w:r>
    </w:p>
    <w:p w14:paraId="5C79C741" w14:textId="77777777" w:rsidR="00F577CD" w:rsidRPr="003C0741" w:rsidRDefault="00F577CD" w:rsidP="00F577CD">
      <w:pPr>
        <w:rPr>
          <w:sz w:val="16"/>
        </w:rPr>
      </w:pPr>
      <w:r w:rsidRPr="000E313F">
        <w:rPr>
          <w:sz w:val="16"/>
        </w:rPr>
        <w:t xml:space="preserve">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0E313F">
        <w:rPr>
          <w:rStyle w:val="StyleUnderline"/>
        </w:rPr>
        <w:t xml:space="preserve">the creation of a </w:t>
      </w:r>
      <w:r w:rsidRPr="00BE5722">
        <w:rPr>
          <w:rStyle w:val="Emphasis"/>
          <w:highlight w:val="green"/>
        </w:rPr>
        <w:t>Doomsday weapon</w:t>
      </w:r>
      <w:r w:rsidRPr="000E313F">
        <w:rPr>
          <w:sz w:val="16"/>
        </w:rPr>
        <w:t xml:space="preserve"> that could </w:t>
      </w:r>
      <w:r w:rsidRPr="00BE5722">
        <w:rPr>
          <w:rStyle w:val="StyleUnderline"/>
          <w:highlight w:val="green"/>
        </w:rPr>
        <w:t>kill</w:t>
      </w:r>
      <w:r w:rsidRPr="000E313F">
        <w:rPr>
          <w:rStyle w:val="StyleUnderline"/>
        </w:rPr>
        <w:t xml:space="preserve"> our species </w:t>
      </w:r>
      <w:r w:rsidRPr="00BE5722">
        <w:rPr>
          <w:rStyle w:val="StyleUnderline"/>
          <w:highlight w:val="green"/>
        </w:rPr>
        <w:t xml:space="preserve">with </w:t>
      </w:r>
      <w:r w:rsidRPr="00BE5722">
        <w:rPr>
          <w:rStyle w:val="Emphasis"/>
          <w:highlight w:val="green"/>
        </w:rPr>
        <w:t>global radiation poisoning</w:t>
      </w:r>
      <w:r w:rsidRPr="000E313F">
        <w:rPr>
          <w:sz w:val="16"/>
        </w:rPr>
        <w:t xml:space="preserve"> (</w:t>
      </w:r>
      <w:r w:rsidRPr="000E313F">
        <w:rPr>
          <w:rStyle w:val="StyleUnderline"/>
        </w:rPr>
        <w:t>much</w:t>
      </w:r>
      <w:r w:rsidRPr="000E313F">
        <w:rPr>
          <w:sz w:val="16"/>
        </w:rPr>
        <w:t xml:space="preserve"> </w:t>
      </w:r>
      <w:r w:rsidRPr="000E313F">
        <w:rPr>
          <w:rStyle w:val="Emphasis"/>
        </w:rPr>
        <w:t>greater ionizing radiation release than all of the current nuclear weapons</w:t>
      </w:r>
      <w:r w:rsidRPr="000E313F">
        <w:rPr>
          <w:sz w:val="16"/>
        </w:rPr>
        <w:t>) (Kahn, 1959). A further example would be a large incoming asteroid being located, or an extinction level pandemic has begun. These situations require quick and urgent effort on all</w:t>
      </w:r>
      <w:r w:rsidRPr="003C0741">
        <w:rPr>
          <w:sz w:val="16"/>
        </w:rPr>
        <w:t xml:space="preserve"> levels. </w:t>
      </w:r>
    </w:p>
    <w:p w14:paraId="46DDE992" w14:textId="77777777" w:rsidR="00F577CD" w:rsidRDefault="00F577CD" w:rsidP="00F577CD">
      <w:pPr>
        <w:rPr>
          <w:u w:val="single"/>
        </w:rPr>
      </w:pPr>
    </w:p>
    <w:p w14:paraId="4A566187" w14:textId="77777777" w:rsidR="00F577CD" w:rsidRDefault="00F577CD" w:rsidP="00F577CD">
      <w:pPr>
        <w:rPr>
          <w:u w:val="single"/>
        </w:rPr>
      </w:pPr>
    </w:p>
    <w:p w14:paraId="6EE84990" w14:textId="77777777" w:rsidR="00F577CD" w:rsidRPr="007E35A2" w:rsidRDefault="00F577CD" w:rsidP="00F577CD">
      <w:pPr>
        <w:pStyle w:val="Heading4"/>
      </w:pPr>
      <w:r w:rsidRPr="007E35A2">
        <w:rPr>
          <w:u w:val="single"/>
        </w:rPr>
        <w:t>Empirics</w:t>
      </w:r>
      <w:r>
        <w:t xml:space="preserve"> and </w:t>
      </w:r>
      <w:r w:rsidRPr="007E35A2">
        <w:rPr>
          <w:u w:val="single"/>
        </w:rPr>
        <w:t>worse disasters</w:t>
      </w:r>
      <w:r>
        <w:t xml:space="preserve"> disprove their impact.</w:t>
      </w:r>
    </w:p>
    <w:p w14:paraId="605B0B20" w14:textId="77777777" w:rsidR="00F577CD" w:rsidRPr="00491681" w:rsidRDefault="00F577CD" w:rsidP="00F577CD">
      <w:r w:rsidRPr="00491681">
        <w:rPr>
          <w:rStyle w:val="Style13ptBold"/>
        </w:rPr>
        <w:t>Eken 17</w:t>
      </w:r>
      <w:r>
        <w:t xml:space="preserve"> [</w:t>
      </w:r>
      <w:r w:rsidRPr="002C0520">
        <w:t xml:space="preserve">Mattias Eken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0" w:history="1">
        <w:r w:rsidRPr="00E41138">
          <w:rPr>
            <w:rStyle w:val="Hyperlink"/>
          </w:rPr>
          <w:t>https://theconversation.com/the-understandable-fear-of-nuclear-weapons-doesnt-match-reality-73563</w:t>
        </w:r>
      </w:hyperlink>
      <w:r>
        <w:t>] Recut Justin</w:t>
      </w:r>
    </w:p>
    <w:p w14:paraId="1FC6C788" w14:textId="77777777" w:rsidR="00F577CD" w:rsidRDefault="00F577CD" w:rsidP="00F577CD">
      <w:pPr>
        <w:rPr>
          <w:sz w:val="12"/>
          <w:szCs w:val="16"/>
        </w:rPr>
      </w:pPr>
      <w:r w:rsidRPr="008C2EDA">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8C2EDA">
        <w:rPr>
          <w:b/>
          <w:bCs/>
          <w:highlight w:val="green"/>
          <w:u w:val="single"/>
        </w:rPr>
        <w:t>has been</w:t>
      </w:r>
      <w:r w:rsidRPr="00EA1C1C">
        <w:rPr>
          <w:b/>
          <w:bCs/>
          <w:u w:val="single"/>
        </w:rPr>
        <w:t xml:space="preserve"> vastly </w:t>
      </w:r>
      <w:r w:rsidRPr="008C2EDA">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As the historian Spencer Weart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8C2EDA">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8C2EDA">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8C2EDA">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8C2EDA">
        <w:rPr>
          <w:b/>
          <w:bCs/>
          <w:highlight w:val="green"/>
          <w:u w:val="single"/>
        </w:rPr>
        <w:t xml:space="preserve">we’re </w:t>
      </w:r>
      <w:r w:rsidRPr="000D21CE">
        <w:rPr>
          <w:b/>
          <w:bCs/>
          <w:u w:val="single"/>
        </w:rPr>
        <w:t xml:space="preserve">still </w:t>
      </w:r>
      <w:r w:rsidRPr="008C2EDA">
        <w:rPr>
          <w:b/>
          <w:bCs/>
          <w:highlight w:val="green"/>
          <w:u w:val="single"/>
        </w:rPr>
        <w:t>here despite</w:t>
      </w:r>
      <w:r w:rsidRPr="00EA1C1C">
        <w:rPr>
          <w:b/>
          <w:bCs/>
          <w:u w:val="single"/>
        </w:rPr>
        <w:t xml:space="preserve"> having </w:t>
      </w:r>
      <w:r w:rsidRPr="008C2EDA">
        <w:rPr>
          <w:b/>
          <w:bCs/>
          <w:highlight w:val="green"/>
          <w:u w:val="single"/>
        </w:rPr>
        <w:t>nuked our</w:t>
      </w:r>
      <w:r w:rsidRPr="00EA1C1C">
        <w:rPr>
          <w:b/>
          <w:bCs/>
          <w:u w:val="single"/>
        </w:rPr>
        <w:t xml:space="preserve"> own </w:t>
      </w:r>
      <w:r w:rsidRPr="008C2EDA">
        <w:rPr>
          <w:b/>
          <w:bCs/>
          <w:highlight w:val="green"/>
          <w:u w:val="single"/>
        </w:rPr>
        <w:t>planet</w:t>
      </w:r>
      <w:r w:rsidRPr="00EA1C1C">
        <w:rPr>
          <w:b/>
          <w:bCs/>
          <w:u w:val="single"/>
        </w:rPr>
        <w:t xml:space="preserve"> more than </w:t>
      </w:r>
      <w:r w:rsidRPr="008C2EDA">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Tsar Bomba</w:t>
      </w:r>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Bomba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8C2EDA">
        <w:rPr>
          <w:b/>
          <w:bCs/>
          <w:highlight w:val="green"/>
          <w:u w:val="single"/>
        </w:rPr>
        <w:t>one-thousandth</w:t>
      </w:r>
      <w:r w:rsidRPr="00EA1C1C">
        <w:rPr>
          <w:b/>
          <w:bCs/>
          <w:u w:val="single"/>
        </w:rPr>
        <w:t xml:space="preserve"> the </w:t>
      </w:r>
      <w:r w:rsidRPr="008C2EDA">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actually devastated by the bombs would be limited: for example, </w:t>
      </w:r>
      <w:r w:rsidRPr="008C2EDA">
        <w:rPr>
          <w:b/>
          <w:bCs/>
          <w:highlight w:val="green"/>
          <w:u w:val="single"/>
        </w:rPr>
        <w:t>2,000</w:t>
      </w:r>
      <w:r w:rsidRPr="00EA1C1C">
        <w:rPr>
          <w:b/>
          <w:bCs/>
          <w:u w:val="single"/>
        </w:rPr>
        <w:t xml:space="preserve"> one-megaton </w:t>
      </w:r>
      <w:r w:rsidRPr="008C2EDA">
        <w:rPr>
          <w:b/>
          <w:bCs/>
          <w:highlight w:val="green"/>
          <w:u w:val="single"/>
        </w:rPr>
        <w:t>explosions</w:t>
      </w:r>
      <w:r w:rsidRPr="00EA1C1C">
        <w:rPr>
          <w:b/>
          <w:bCs/>
          <w:u w:val="single"/>
        </w:rPr>
        <w:t xml:space="preserve"> with a destructive radius of five miles each </w:t>
      </w:r>
      <w:r w:rsidRPr="008C2EDA">
        <w:rPr>
          <w:b/>
          <w:bCs/>
          <w:highlight w:val="green"/>
          <w:u w:val="single"/>
        </w:rPr>
        <w:t>would</w:t>
      </w:r>
      <w:r w:rsidRPr="00EA1C1C">
        <w:rPr>
          <w:b/>
          <w:bCs/>
          <w:u w:val="single"/>
        </w:rPr>
        <w:t xml:space="preserve"> directly </w:t>
      </w:r>
      <w:r w:rsidRPr="008C2EDA">
        <w:rPr>
          <w:b/>
          <w:bCs/>
          <w:highlight w:val="green"/>
          <w:u w:val="single"/>
        </w:rPr>
        <w:t>destroy less than 5% of the</w:t>
      </w:r>
      <w:r w:rsidRPr="00EA1C1C">
        <w:rPr>
          <w:b/>
          <w:bCs/>
          <w:u w:val="single"/>
        </w:rPr>
        <w:t xml:space="preserve"> territory of the </w:t>
      </w:r>
      <w:r w:rsidRPr="008C2EDA">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27E17E61" w14:textId="77777777" w:rsidR="00F577CD" w:rsidRDefault="00F577CD" w:rsidP="00F577CD"/>
    <w:p w14:paraId="10BA1E24" w14:textId="77777777" w:rsidR="00F577CD" w:rsidRPr="00780BC1" w:rsidRDefault="00F577CD" w:rsidP="00F577CD">
      <w:pPr>
        <w:pStyle w:val="Heading4"/>
        <w:rPr>
          <w:rFonts w:asciiTheme="minorHAnsi" w:hAnsiTheme="minorHAnsi" w:cstheme="minorHAnsi"/>
          <w:szCs w:val="26"/>
        </w:rPr>
      </w:pPr>
      <w:r>
        <w:rPr>
          <w:rFonts w:asciiTheme="minorHAnsi" w:hAnsiTheme="minorHAnsi" w:cstheme="minorHAnsi"/>
        </w:rPr>
        <w:t xml:space="preserve">Err negative on impact weighing – their evidence is </w:t>
      </w:r>
      <w:r w:rsidRPr="00697D23">
        <w:rPr>
          <w:rFonts w:asciiTheme="minorHAnsi" w:hAnsiTheme="minorHAnsi" w:cstheme="minorHAnsi"/>
          <w:u w:val="single"/>
        </w:rPr>
        <w:t>unwarranted pessimism</w:t>
      </w:r>
      <w:r>
        <w:rPr>
          <w:rFonts w:asciiTheme="minorHAnsi" w:hAnsiTheme="minorHAnsi" w:cstheme="minorHAnsi"/>
        </w:rPr>
        <w:t xml:space="preserve"> – </w:t>
      </w:r>
      <w:r w:rsidRPr="00697D23">
        <w:rPr>
          <w:rFonts w:asciiTheme="minorHAnsi" w:hAnsiTheme="minorHAnsi" w:cstheme="minorHAnsi"/>
          <w:u w:val="single"/>
        </w:rPr>
        <w:t>updated models</w:t>
      </w:r>
      <w:r>
        <w:rPr>
          <w:rFonts w:asciiTheme="minorHAnsi" w:hAnsiTheme="minorHAnsi" w:cstheme="minorHAnsi"/>
        </w:rPr>
        <w:t>.</w:t>
      </w:r>
    </w:p>
    <w:p w14:paraId="4F2308D2" w14:textId="77777777" w:rsidR="00F577CD" w:rsidRPr="00780BC1" w:rsidRDefault="00F577CD" w:rsidP="00F577CD">
      <w:pPr>
        <w:rPr>
          <w:rFonts w:asciiTheme="minorHAnsi" w:hAnsiTheme="minorHAnsi" w:cstheme="minorHAnsi"/>
        </w:rPr>
      </w:pPr>
      <w:r w:rsidRPr="00697D23">
        <w:rPr>
          <w:rStyle w:val="Style13ptBold"/>
        </w:rPr>
        <w:t>Rodriguez 20</w:t>
      </w:r>
      <w:r w:rsidRPr="00780BC1">
        <w:rPr>
          <w:rFonts w:asciiTheme="minorHAnsi" w:hAnsiTheme="minorHAnsi" w:cstheme="minorHAnsi"/>
          <w:szCs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11"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0E162D8B" w14:textId="77777777" w:rsidR="00F577CD" w:rsidRPr="00167AC0" w:rsidRDefault="00F577CD" w:rsidP="00F577CD">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 xml:space="preserve">global nuclear war </w:t>
      </w:r>
      <w:r w:rsidRPr="00697D23">
        <w:rPr>
          <w:rFonts w:asciiTheme="minorHAnsi" w:hAnsiTheme="minorHAnsi" w:cstheme="minorHAnsi"/>
          <w:u w:val="single"/>
        </w:rPr>
        <w:t>that caused a nuclear winter</w:t>
      </w:r>
      <w:r w:rsidRPr="00697D23">
        <w:rPr>
          <w:rFonts w:asciiTheme="minorHAnsi" w:hAnsiTheme="minorHAnsi" w:cstheme="minorHAnsi"/>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697D23">
        <w:rPr>
          <w:rFonts w:asciiTheme="minorHAnsi" w:hAnsiTheme="minorHAnsi" w:cstheme="minorHAnsi"/>
          <w:sz w:val="12"/>
        </w:rPr>
        <w:t xml:space="preserve">, including ALLFED director David </w:t>
      </w:r>
      <w:proofErr w:type="spellStart"/>
      <w:r w:rsidRPr="00697D23">
        <w:rPr>
          <w:rFonts w:asciiTheme="minorHAnsi" w:hAnsiTheme="minorHAnsi" w:cstheme="minorHAnsi"/>
          <w:sz w:val="12"/>
        </w:rPr>
        <w:t>Denkenberger</w:t>
      </w:r>
      <w:proofErr w:type="spellEnd"/>
      <w:r w:rsidRPr="00697D23">
        <w:rPr>
          <w:rFonts w:asciiTheme="minorHAnsi" w:hAnsiTheme="minorHAnsi" w:cstheme="minorHAnsi"/>
          <w:sz w:val="12"/>
        </w:rPr>
        <w:t xml:space="preserve">, have affirmed this conclusion — they </w:t>
      </w:r>
      <w:r w:rsidRPr="00780BC1">
        <w:rPr>
          <w:rFonts w:asciiTheme="minorHAnsi" w:hAnsiTheme="minorHAnsi" w:cstheme="minorHAnsi"/>
          <w:highlight w:val="cyan"/>
          <w:u w:val="single"/>
        </w:rPr>
        <w:t xml:space="preserve">do not expect humanity </w:t>
      </w:r>
      <w:r w:rsidRPr="00697D23">
        <w:rPr>
          <w:rFonts w:asciiTheme="minorHAnsi" w:hAnsiTheme="minorHAnsi" w:cstheme="minorHAnsi"/>
          <w:u w:val="single"/>
        </w:rPr>
        <w:t xml:space="preserve">to </w:t>
      </w:r>
      <w:r w:rsidRPr="00780BC1">
        <w:rPr>
          <w:rFonts w:asciiTheme="minorHAnsi" w:hAnsiTheme="minorHAnsi" w:cstheme="minorHAnsi"/>
          <w:highlight w:val="cyan"/>
          <w:u w:val="single"/>
        </w:rPr>
        <w:t>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 xml:space="preserve">minimum </w:t>
      </w:r>
      <w:r w:rsidRPr="00697D23">
        <w:rPr>
          <w:rFonts w:asciiTheme="minorHAnsi" w:hAnsiTheme="minorHAnsi" w:cstheme="minorHAnsi"/>
          <w:u w:val="single"/>
        </w:rPr>
        <w:t xml:space="preserve">viable </w:t>
      </w:r>
      <w:r w:rsidRPr="00780BC1">
        <w:rPr>
          <w:rFonts w:asciiTheme="minorHAnsi" w:hAnsiTheme="minorHAnsi" w:cstheme="minorHAnsi"/>
          <w:highlight w:val="cyan"/>
          <w:u w:val="single"/>
        </w:rPr>
        <w:t>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697D23">
        <w:rPr>
          <w:rFonts w:asciiTheme="minorHAnsi" w:hAnsiTheme="minorHAnsi" w:cstheme="minorHAnsi"/>
          <w:sz w:val="12"/>
        </w:rPr>
        <w:t xml:space="preserve"> Literature review: The nature of all of the catastrophes we know of that would cause extreme global cooling (e.g. </w:t>
      </w:r>
      <w:r w:rsidRPr="00780BC1">
        <w:rPr>
          <w:rFonts w:asciiTheme="minorHAnsi" w:hAnsiTheme="minorHAnsi" w:cstheme="minorHAnsi"/>
          <w:highlight w:val="cyan"/>
          <w:u w:val="single"/>
        </w:rPr>
        <w:t>nuclear winter</w:t>
      </w:r>
      <w:r w:rsidRPr="00697D23">
        <w:rPr>
          <w:rFonts w:asciiTheme="minorHAnsi" w:hAnsiTheme="minorHAnsi" w:cstheme="minorHAnsi"/>
          <w:u w:val="single"/>
        </w:rPr>
        <w:t>,</w:t>
      </w:r>
      <w:r w:rsidRPr="00697D23">
        <w:rPr>
          <w:rFonts w:asciiTheme="minorHAnsi" w:hAnsiTheme="minorHAnsi" w:cstheme="minorHAnsi"/>
          <w:sz w:val="12"/>
        </w:rPr>
        <w:t xml:space="preserve"> asteroid impacts) </w:t>
      </w:r>
      <w:r w:rsidRPr="00697D23">
        <w:rPr>
          <w:rFonts w:asciiTheme="minorHAnsi" w:hAnsiTheme="minorHAnsi" w:cstheme="minorHAnsi"/>
          <w:b/>
          <w:bCs/>
          <w:u w:val="single"/>
        </w:rPr>
        <w:t xml:space="preserve">would </w:t>
      </w:r>
      <w:r w:rsidRPr="00780BC1">
        <w:rPr>
          <w:rFonts w:asciiTheme="minorHAnsi" w:hAnsiTheme="minorHAnsi" w:cstheme="minorHAnsi"/>
          <w:b/>
          <w:bCs/>
          <w:highlight w:val="cyan"/>
          <w:u w:val="single"/>
        </w:rPr>
        <w:t>have uneven</w:t>
      </w:r>
      <w:r w:rsidRPr="00697D23">
        <w:rPr>
          <w:rFonts w:asciiTheme="minorHAnsi" w:hAnsiTheme="minorHAnsi" w:cstheme="minorHAnsi"/>
          <w:b/>
          <w:bCs/>
          <w:u w:val="single"/>
        </w:rPr>
        <w:t xml:space="preserve">ly distributed </w:t>
      </w:r>
      <w:r w:rsidRPr="00780BC1">
        <w:rPr>
          <w:rFonts w:asciiTheme="minorHAnsi" w:hAnsiTheme="minorHAnsi" w:cstheme="minorHAnsi"/>
          <w:b/>
          <w:bCs/>
          <w:highlight w:val="cyan"/>
          <w:u w:val="single"/>
        </w:rPr>
        <w:t>impacts</w:t>
      </w:r>
      <w:r w:rsidRPr="00780BC1">
        <w:rPr>
          <w:rFonts w:asciiTheme="minorHAnsi" w:hAnsiTheme="minorHAnsi" w:cstheme="minorHAnsi"/>
          <w:u w:val="single"/>
        </w:rPr>
        <w:t xml:space="preserve"> — causing extreme global cooling in some parts of the world, but more moderate cooling in others</w:t>
      </w:r>
      <w:r w:rsidRPr="00697D23">
        <w:rPr>
          <w:rFonts w:asciiTheme="minorHAnsi" w:hAnsiTheme="minorHAnsi" w:cstheme="minorHAnsi"/>
          <w:sz w:val="12"/>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 xml:space="preserve">severe climate effects </w:t>
      </w:r>
      <w:r w:rsidRPr="00697D23">
        <w:rPr>
          <w:rFonts w:asciiTheme="minorHAnsi" w:hAnsiTheme="minorHAnsi" w:cstheme="minorHAnsi"/>
          <w:b/>
          <w:bCs/>
          <w:u w:val="single"/>
        </w:rPr>
        <w:t xml:space="preserve">would be </w:t>
      </w:r>
      <w:r w:rsidRPr="00780BC1">
        <w:rPr>
          <w:rFonts w:asciiTheme="minorHAnsi" w:hAnsiTheme="minorHAnsi" w:cstheme="minorHAnsi"/>
          <w:b/>
          <w:bCs/>
          <w:highlight w:val="cyan"/>
          <w:u w:val="single"/>
        </w:rPr>
        <w:t>limited</w:t>
      </w:r>
      <w:r w:rsidRPr="00780BC1">
        <w:rPr>
          <w:rFonts w:asciiTheme="minorHAnsi" w:hAnsiTheme="minorHAnsi" w:cstheme="minorHAnsi"/>
          <w:highlight w:val="cyan"/>
          <w:u w:val="single"/>
        </w:rPr>
        <w:t xml:space="preserve"> </w:t>
      </w:r>
      <w:r w:rsidRPr="00697D23">
        <w:rPr>
          <w:rFonts w:asciiTheme="minorHAnsi" w:hAnsiTheme="minorHAnsi" w:cstheme="minorHAnsi"/>
          <w:u w:val="single"/>
        </w:rPr>
        <w:t>to the Northern Hemisphere, where</w:t>
      </w:r>
      <w:r w:rsidRPr="00780BC1">
        <w:rPr>
          <w:rFonts w:asciiTheme="minorHAnsi" w:hAnsiTheme="minorHAnsi" w:cstheme="minorHAnsi"/>
          <w:u w:val="single"/>
        </w:rPr>
        <w:t xml:space="preserve"> temperatures would fall by 10–30 degrees C.</w:t>
      </w:r>
      <w:r w:rsidRPr="00697D23">
        <w:rPr>
          <w:rFonts w:asciiTheme="minorHAnsi" w:hAnsiTheme="minorHAnsi" w:cstheme="minorHAnsi"/>
          <w:sz w:val="12"/>
        </w:rPr>
        <w:t xml:space="preserve"> But </w:t>
      </w:r>
      <w:r w:rsidRPr="00697D23">
        <w:rPr>
          <w:rFonts w:asciiTheme="minorHAnsi" w:hAnsiTheme="minorHAnsi" w:cstheme="minorHAnsi"/>
          <w:highlight w:val="cyan"/>
          <w:u w:val="single"/>
        </w:rPr>
        <w:t>in</w:t>
      </w:r>
      <w:r w:rsidRPr="00780BC1">
        <w:rPr>
          <w:rFonts w:asciiTheme="minorHAnsi" w:hAnsiTheme="minorHAnsi" w:cstheme="minorHAnsi"/>
          <w:u w:val="single"/>
        </w:rPr>
        <w:t xml:space="preserve"> the </w:t>
      </w:r>
      <w:r w:rsidRPr="00697D23">
        <w:rPr>
          <w:rFonts w:asciiTheme="minorHAnsi" w:hAnsiTheme="minorHAnsi" w:cstheme="minorHAnsi"/>
          <w:highlight w:val="cyan"/>
          <w:u w:val="single"/>
        </w:rPr>
        <w:t>South</w:t>
      </w:r>
      <w:r w:rsidRPr="00780BC1">
        <w:rPr>
          <w:rFonts w:asciiTheme="minorHAnsi" w:hAnsiTheme="minorHAnsi" w:cstheme="minorHAnsi"/>
          <w:u w:val="single"/>
        </w:rPr>
        <w:t xml:space="preserve">ern Hemisphere, and especially at the equator, </w:t>
      </w:r>
      <w:r w:rsidRPr="00697D23">
        <w:rPr>
          <w:rFonts w:asciiTheme="minorHAnsi" w:hAnsiTheme="minorHAnsi" w:cstheme="minorHAnsi"/>
          <w:highlight w:val="cyan"/>
          <w:u w:val="single"/>
        </w:rPr>
        <w:t>those effects</w:t>
      </w:r>
      <w:r w:rsidRPr="00780BC1">
        <w:rPr>
          <w:rFonts w:asciiTheme="minorHAnsi" w:hAnsiTheme="minorHAnsi" w:cstheme="minorHAnsi"/>
          <w:u w:val="single"/>
        </w:rPr>
        <w:t xml:space="preserve"> would be much </w:t>
      </w:r>
      <w:r w:rsidRPr="00697D23">
        <w:rPr>
          <w:rFonts w:asciiTheme="minorHAnsi" w:hAnsiTheme="minorHAnsi" w:cstheme="minorHAnsi"/>
          <w:highlight w:val="cyan"/>
          <w:u w:val="single"/>
        </w:rPr>
        <w:t>less severe</w:t>
      </w:r>
      <w:r w:rsidRPr="00780BC1">
        <w:rPr>
          <w:rFonts w:asciiTheme="minorHAnsi" w:hAnsiTheme="minorHAnsi" w:cstheme="minorHAnsi"/>
          <w:u w:val="single"/>
        </w:rPr>
        <w:t>: between 5–10 degrees Celsius</w:t>
      </w:r>
      <w:r w:rsidRPr="00697D23">
        <w:rPr>
          <w:rFonts w:asciiTheme="minorHAnsi" w:hAnsiTheme="minorHAnsi" w:cstheme="minorHAnsi"/>
          <w:sz w:val="12"/>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w:t>
      </w:r>
      <w:r w:rsidRPr="00697D23">
        <w:rPr>
          <w:rFonts w:asciiTheme="minorHAnsi" w:hAnsiTheme="minorHAnsi" w:cstheme="minorHAnsi"/>
          <w:u w:val="single"/>
        </w:rPr>
        <w:t xml:space="preserve">riculture would still be </w:t>
      </w:r>
      <w:r w:rsidRPr="00780BC1">
        <w:rPr>
          <w:rFonts w:asciiTheme="minorHAnsi" w:hAnsiTheme="minorHAnsi" w:cstheme="minorHAnsi"/>
          <w:highlight w:val="cyan"/>
          <w:u w:val="single"/>
        </w:rPr>
        <w:t xml:space="preserve">possible in </w:t>
      </w:r>
      <w:r w:rsidRPr="00697D23">
        <w:rPr>
          <w:rFonts w:asciiTheme="minorHAnsi" w:hAnsiTheme="minorHAnsi" w:cstheme="minorHAnsi"/>
          <w:u w:val="single"/>
        </w:rPr>
        <w:t xml:space="preserve">some </w:t>
      </w:r>
      <w:r w:rsidRPr="00780BC1">
        <w:rPr>
          <w:rFonts w:asciiTheme="minorHAnsi" w:hAnsiTheme="minorHAnsi" w:cstheme="minorHAnsi"/>
          <w:highlight w:val="cyan"/>
          <w:u w:val="single"/>
        </w:rPr>
        <w:t>regions</w:t>
      </w:r>
      <w:r w:rsidRPr="00697D23">
        <w:rPr>
          <w:rFonts w:asciiTheme="minorHAnsi" w:hAnsiTheme="minorHAnsi" w:cstheme="minorHAnsi"/>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697D23">
        <w:rPr>
          <w:rFonts w:asciiTheme="minorHAnsi" w:hAnsiTheme="minorHAnsi" w:cstheme="minorHAnsi"/>
          <w:sz w:val="12"/>
        </w:rPr>
        <w:t xml:space="preserve">. While I haven’t looked into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697D23">
        <w:rPr>
          <w:rFonts w:asciiTheme="minorHAnsi" w:hAnsiTheme="minorHAnsi" w:cstheme="minorHAnsi"/>
          <w:b/>
          <w:bCs/>
          <w:u w:val="single"/>
        </w:rPr>
        <w:t xml:space="preserve">could </w:t>
      </w:r>
      <w:r w:rsidRPr="00780BC1">
        <w:rPr>
          <w:rFonts w:asciiTheme="minorHAnsi" w:hAnsiTheme="minorHAnsi" w:cstheme="minorHAnsi"/>
          <w:b/>
          <w:bCs/>
          <w:highlight w:val="cyan"/>
          <w:u w:val="single"/>
        </w:rPr>
        <w:t>survive</w:t>
      </w:r>
      <w:r w:rsidRPr="00780BC1">
        <w:rPr>
          <w:rFonts w:asciiTheme="minorHAnsi" w:hAnsiTheme="minorHAnsi" w:cstheme="minorHAnsi"/>
          <w:u w:val="single"/>
        </w:rPr>
        <w:t xml:space="preserve"> using traditional approaches to agriculture in parts of the world with more moderate climate effects</w:t>
      </w:r>
      <w:r w:rsidRPr="00697D23">
        <w:rPr>
          <w:rFonts w:asciiTheme="minorHAnsi" w:hAnsiTheme="minorHAnsi" w:cstheme="minorHAnsi"/>
          <w:sz w:val="12"/>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697D23">
        <w:rPr>
          <w:rFonts w:asciiTheme="minorHAnsi" w:hAnsiTheme="minorHAnsi" w:cstheme="minorHAnsi"/>
          <w:sz w:val="12"/>
        </w:rPr>
        <w:t xml:space="preserve">This would give survivors some buffer time to learn additional skills required to survive once those supplies run out (e.g.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697D23">
        <w:rPr>
          <w:rFonts w:asciiTheme="minorHAnsi" w:hAnsiTheme="minorHAnsi" w:cstheme="minorHAnsi"/>
          <w:sz w:val="12"/>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So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697D23">
        <w:rPr>
          <w:rFonts w:asciiTheme="minorHAnsi" w:hAnsiTheme="minorHAnsi" w:cstheme="minorHAnsi"/>
          <w:sz w:val="12"/>
          <w:szCs w:val="16"/>
        </w:rPr>
        <w:t>line: I think it’s extremely likely that these supplies would last somewhere between around a year and a decade or more</w:t>
      </w:r>
      <w:r w:rsidRPr="00697D23">
        <w:rPr>
          <w:rFonts w:asciiTheme="minorHAnsi" w:hAnsiTheme="minorHAnsi" w:cstheme="minorHAnsi"/>
          <w:sz w:val="12"/>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697D23">
        <w:rPr>
          <w:rFonts w:asciiTheme="minorHAnsi" w:hAnsiTheme="minorHAnsi" w:cstheme="minorHAnsi"/>
          <w:u w:val="single"/>
        </w:rPr>
        <w:t xml:space="preserve">What is the likelihood that radiation causes extinction? </w:t>
      </w:r>
      <w:r w:rsidRPr="00697D23">
        <w:rPr>
          <w:rFonts w:asciiTheme="minorHAnsi" w:hAnsiTheme="minorHAnsi" w:cstheme="minorHAnsi"/>
          <w:sz w:val="12"/>
        </w:rPr>
        <w:t>Time spent on this section: 2–3 hours Types of sources: Academic papers, Wikipedia, and interviews with experts Literature review: In the aftermath of a nuclear war, radioactive fallout from the nuclear detonations would have long-lasting health impacts</w:t>
      </w:r>
      <w:r w:rsidRPr="00697D23">
        <w:rPr>
          <w:rFonts w:asciiTheme="minorHAnsi" w:hAnsiTheme="minorHAnsi" w:cstheme="minorHAnsi"/>
          <w:u w:val="single"/>
        </w:rPr>
        <w:t xml:space="preserve">. In </w:t>
      </w:r>
      <w:r w:rsidRPr="00697D23">
        <w:rPr>
          <w:rFonts w:asciiTheme="minorHAnsi" w:hAnsiTheme="minorHAnsi" w:cstheme="minorHAnsi"/>
          <w:b/>
          <w:bCs/>
          <w:u w:val="single"/>
        </w:rPr>
        <w:t>the most extreme</w:t>
      </w:r>
      <w:r w:rsidRPr="00697D23">
        <w:rPr>
          <w:rFonts w:asciiTheme="minorHAnsi" w:hAnsiTheme="minorHAnsi" w:cstheme="minorHAnsi"/>
          <w:u w:val="single"/>
        </w:rPr>
        <w:t xml:space="preserve"> nuclear war </w:t>
      </w:r>
      <w:r w:rsidRPr="00697D23">
        <w:rPr>
          <w:rFonts w:asciiTheme="minorHAnsi" w:hAnsiTheme="minorHAnsi" w:cstheme="minorHAnsi"/>
          <w:b/>
          <w:bCs/>
          <w:u w:val="single"/>
        </w:rPr>
        <w:t>scenario</w:t>
      </w:r>
      <w:r w:rsidRPr="00697D23">
        <w:rPr>
          <w:rFonts w:asciiTheme="minorHAnsi" w:hAnsiTheme="minorHAnsi" w:cstheme="minorHAnsi"/>
          <w:sz w:val="12"/>
        </w:rPr>
        <w:t>s</w:t>
      </w:r>
      <w:r w:rsidRPr="00697D23">
        <w:rPr>
          <w:rFonts w:asciiTheme="minorHAnsi" w:hAnsiTheme="minorHAnsi" w:cstheme="minorHAnsi"/>
          <w:u w:val="single"/>
        </w:rPr>
        <w:t xml:space="preserve"> considered by academics</w:t>
      </w:r>
      <w:r w:rsidRPr="00697D23">
        <w:rPr>
          <w:rFonts w:asciiTheme="minorHAnsi" w:hAnsiTheme="minorHAnsi" w:cstheme="minorHAnsi"/>
          <w:sz w:val="12"/>
        </w:rPr>
        <w:t xml:space="preserve"> </w:t>
      </w:r>
      <w:r w:rsidRPr="00697D23">
        <w:rPr>
          <w:rFonts w:asciiTheme="minorHAnsi" w:hAnsiTheme="minorHAnsi" w:cstheme="minorHAnsi"/>
          <w:u w:val="single"/>
        </w:rPr>
        <w:t xml:space="preserve">(a nuclear war between the US and Russia and their allies, using 10,000 megatons (MT) of nuclear bombs), </w:t>
      </w:r>
      <w:r w:rsidRPr="00697D23">
        <w:rPr>
          <w:rFonts w:asciiTheme="minorHAnsi" w:hAnsiTheme="minorHAnsi" w:cstheme="minorHAnsi"/>
          <w:sz w:val="12"/>
        </w:rPr>
        <w:t xml:space="preserve">approximately 30% of the geographic area in the Northern Hemisphere would have enough fallout to be lethal to any adult in the area (Ehrlich et al., 1983). The </w:t>
      </w:r>
      <w:r w:rsidRPr="00697D23">
        <w:rPr>
          <w:rFonts w:asciiTheme="minorHAnsi" w:hAnsiTheme="minorHAnsi" w:cstheme="minorHAnsi"/>
          <w:u w:val="single"/>
        </w:rPr>
        <w:t>current US and Russian nuclear arsenals don’t currently have that kind of megatonnage (they currently have closer to 2,500 MT</w:t>
      </w:r>
      <w:r w:rsidRPr="00697D23">
        <w:rPr>
          <w:rFonts w:asciiTheme="minorHAnsi" w:hAnsiTheme="minorHAnsi" w:cstheme="minorHAnsi"/>
          <w:sz w:val="12"/>
        </w:rPr>
        <w:t xml:space="preserve">). </w:t>
      </w:r>
      <w:r w:rsidRPr="00697D23">
        <w:rPr>
          <w:rFonts w:asciiTheme="minorHAnsi" w:hAnsiTheme="minorHAnsi" w:cstheme="minorHAnsi"/>
          <w:u w:val="single"/>
        </w:rPr>
        <w:t xml:space="preserve">If we naively assume that radiation scales linearly, we might expect a </w:t>
      </w:r>
      <w:proofErr w:type="gramStart"/>
      <w:r w:rsidRPr="00697D23">
        <w:rPr>
          <w:rFonts w:asciiTheme="minorHAnsi" w:hAnsiTheme="minorHAnsi" w:cstheme="minorHAnsi"/>
          <w:u w:val="single"/>
        </w:rPr>
        <w:t>modern day</w:t>
      </w:r>
      <w:proofErr w:type="gramEnd"/>
      <w:r w:rsidRPr="00697D23">
        <w:rPr>
          <w:rFonts w:asciiTheme="minorHAnsi" w:hAnsiTheme="minorHAnsi" w:cstheme="minorHAnsi"/>
          <w:u w:val="single"/>
        </w:rPr>
        <w:t xml:space="preserve"> US-Russia nuclear war to contaminate up to 7.5% of the land area of the Northern Hemisphere</w:t>
      </w:r>
      <w:r w:rsidRPr="00697D23">
        <w:rPr>
          <w:rFonts w:asciiTheme="minorHAnsi" w:hAnsiTheme="minorHAnsi" w:cstheme="minorHAnsi"/>
          <w:sz w:val="12"/>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697D23">
        <w:rPr>
          <w:rFonts w:asciiTheme="minorHAnsi" w:hAnsiTheme="minorHAnsi" w:cstheme="minorHAnsi"/>
          <w:sz w:val="12"/>
        </w:rPr>
        <w:t>shut down</w:t>
      </w:r>
      <w:proofErr w:type="spellEnd"/>
      <w:r w:rsidRPr="00697D23">
        <w:rPr>
          <w:rFonts w:asciiTheme="minorHAnsi" w:hAnsiTheme="minorHAnsi" w:cstheme="minorHAnsi"/>
          <w:sz w:val="12"/>
        </w:rPr>
        <w:t xml:space="preserve">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 xml:space="preserve">or life </w:t>
      </w:r>
      <w:r w:rsidRPr="00697D23">
        <w:rPr>
          <w:rFonts w:asciiTheme="minorHAnsi" w:hAnsiTheme="minorHAnsi" w:cstheme="minorHAnsi"/>
          <w:u w:val="single"/>
        </w:rPr>
        <w:t xml:space="preserve">expectancy </w:t>
      </w:r>
      <w:r w:rsidRPr="00780BC1">
        <w:rPr>
          <w:rFonts w:asciiTheme="minorHAnsi" w:hAnsiTheme="minorHAnsi" w:cstheme="minorHAnsi"/>
          <w:highlight w:val="cyan"/>
          <w:u w:val="single"/>
        </w:rPr>
        <w:t xml:space="preserve">to </w:t>
      </w:r>
      <w:r w:rsidRPr="00697D23">
        <w:rPr>
          <w:rFonts w:asciiTheme="minorHAnsi" w:hAnsiTheme="minorHAnsi" w:cstheme="minorHAnsi"/>
          <w:u w:val="single"/>
        </w:rPr>
        <w:t xml:space="preserve">decrease enough to </w:t>
      </w:r>
      <w:r w:rsidRPr="00780BC1">
        <w:rPr>
          <w:rFonts w:asciiTheme="minorHAnsi" w:hAnsiTheme="minorHAnsi" w:cstheme="minorHAnsi"/>
          <w:highlight w:val="cyan"/>
          <w:u w:val="single"/>
        </w:rPr>
        <w:t>threaten extinction</w:t>
      </w:r>
      <w:r w:rsidRPr="00780BC1">
        <w:rPr>
          <w:rFonts w:asciiTheme="minorHAnsi" w:hAnsiTheme="minorHAnsi" w:cstheme="minorHAnsi"/>
          <w:u w:val="single"/>
        </w:rPr>
        <w:t xml:space="preserve">. And at the very least, </w:t>
      </w:r>
      <w:r w:rsidRPr="00697D23">
        <w:rPr>
          <w:rFonts w:asciiTheme="minorHAnsi" w:hAnsiTheme="minorHAnsi" w:cstheme="minorHAnsi"/>
          <w:b/>
          <w:bCs/>
          <w:u w:val="single"/>
        </w:rPr>
        <w:t>some</w:t>
      </w:r>
      <w:r w:rsidRPr="00780BC1">
        <w:rPr>
          <w:rFonts w:asciiTheme="minorHAnsi" w:hAnsiTheme="minorHAnsi" w:cstheme="minorHAnsi"/>
          <w:u w:val="single"/>
        </w:rPr>
        <w:t xml:space="preserve"> </w:t>
      </w:r>
      <w:r w:rsidRPr="00697D23">
        <w:rPr>
          <w:rFonts w:asciiTheme="minorHAnsi" w:hAnsiTheme="minorHAnsi" w:cstheme="minorHAnsi"/>
          <w:highlight w:val="cyan"/>
          <w:u w:val="single"/>
        </w:rPr>
        <w:t xml:space="preserve">areas </w:t>
      </w:r>
      <w:r w:rsidRPr="00697D23">
        <w:rPr>
          <w:rFonts w:asciiTheme="minorHAnsi" w:hAnsiTheme="minorHAnsi" w:cstheme="minorHAnsi"/>
          <w:b/>
          <w:bCs/>
          <w:highlight w:val="cyan"/>
          <w:u w:val="single"/>
        </w:rPr>
        <w:t xml:space="preserve">are </w:t>
      </w:r>
      <w:r w:rsidRPr="00697D23">
        <w:rPr>
          <w:rFonts w:asciiTheme="minorHAnsi" w:hAnsiTheme="minorHAnsi" w:cstheme="minorHAnsi"/>
          <w:b/>
          <w:bCs/>
          <w:u w:val="single"/>
        </w:rPr>
        <w:t xml:space="preserve">sufficiently </w:t>
      </w:r>
      <w:r w:rsidRPr="00780BC1">
        <w:rPr>
          <w:rFonts w:asciiTheme="minorHAnsi" w:hAnsiTheme="minorHAnsi" w:cstheme="minorHAnsi"/>
          <w:b/>
          <w:bCs/>
          <w:highlight w:val="cyan"/>
          <w:u w:val="single"/>
        </w:rPr>
        <w:t xml:space="preserve">far away </w:t>
      </w:r>
      <w:r w:rsidRPr="00697D23">
        <w:rPr>
          <w:rFonts w:asciiTheme="minorHAnsi" w:hAnsiTheme="minorHAnsi" w:cstheme="minorHAnsi"/>
          <w:b/>
          <w:bCs/>
          <w:u w:val="single"/>
        </w:rPr>
        <w:t>as to be</w:t>
      </w:r>
      <w:r w:rsidRPr="00780BC1">
        <w:rPr>
          <w:rFonts w:asciiTheme="minorHAnsi" w:hAnsiTheme="minorHAnsi" w:cstheme="minorHAnsi"/>
          <w:u w:val="single"/>
        </w:rPr>
        <w:t xml:space="preserve"> relatively </w:t>
      </w:r>
      <w:r w:rsidRPr="00697D23">
        <w:rPr>
          <w:rFonts w:asciiTheme="minorHAnsi" w:hAnsiTheme="minorHAnsi" w:cstheme="minorHAnsi"/>
          <w:b/>
          <w:bCs/>
          <w:u w:val="single"/>
        </w:rPr>
        <w:t>safe</w:t>
      </w:r>
      <w:r w:rsidRPr="00780BC1">
        <w:rPr>
          <w:rFonts w:asciiTheme="minorHAnsi" w:hAnsiTheme="minorHAnsi" w:cstheme="minorHAnsi"/>
          <w:u w:val="single"/>
        </w:rPr>
        <w:t xml:space="preserve"> from radioactive fallout</w:t>
      </w:r>
      <w:r w:rsidRPr="00697D23">
        <w:rPr>
          <w:rFonts w:asciiTheme="minorHAnsi" w:hAnsiTheme="minorHAnsi" w:cstheme="minorHAnsi"/>
          <w:sz w:val="12"/>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697D23">
        <w:rPr>
          <w:rFonts w:asciiTheme="minorHAnsi" w:hAnsiTheme="minorHAnsi" w:cstheme="minorHAnsi"/>
          <w:sz w:val="12"/>
        </w:rPr>
        <w:t xml:space="preserve">? Time spent on </w:t>
      </w:r>
      <w:r w:rsidRPr="00697D23">
        <w:rPr>
          <w:rFonts w:asciiTheme="minorHAnsi" w:hAnsiTheme="minorHAnsi" w:cstheme="minorHAnsi"/>
          <w:sz w:val="12"/>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697D23">
        <w:rPr>
          <w:rFonts w:asciiTheme="minorHAnsi" w:hAnsiTheme="minorHAnsi" w:cstheme="minorHAnsi"/>
          <w:sz w:val="12"/>
        </w:rPr>
        <w:t xml:space="preserve"> I don’t think human extinction could be caused by a conflict fought with conventional weapons; </w:t>
      </w:r>
      <w:r w:rsidRPr="00697D23">
        <w:rPr>
          <w:rFonts w:asciiTheme="minorHAnsi" w:hAnsiTheme="minorHAnsi" w:cstheme="minorHAnsi"/>
          <w:b/>
          <w:bCs/>
          <w:u w:val="single"/>
        </w:rPr>
        <w:t>there would</w:t>
      </w:r>
      <w:r w:rsidRPr="00697D23">
        <w:rPr>
          <w:rFonts w:asciiTheme="minorHAnsi" w:hAnsiTheme="minorHAnsi" w:cstheme="minorHAnsi"/>
          <w:u w:val="single"/>
        </w:rPr>
        <w:t xml:space="preserve"> just </w:t>
      </w:r>
      <w:r w:rsidRPr="00697D23">
        <w:rPr>
          <w:rFonts w:asciiTheme="minorHAnsi" w:hAnsiTheme="minorHAnsi" w:cstheme="minorHAnsi"/>
          <w:b/>
          <w:bCs/>
          <w:u w:val="single"/>
        </w:rPr>
        <w:t>be</w:t>
      </w:r>
      <w:r w:rsidRPr="00697D23">
        <w:rPr>
          <w:rFonts w:asciiTheme="minorHAnsi" w:hAnsiTheme="minorHAnsi" w:cstheme="minorHAnsi"/>
          <w:u w:val="single"/>
        </w:rPr>
        <w:t xml:space="preserve"> </w:t>
      </w:r>
      <w:r w:rsidRPr="00697D23">
        <w:rPr>
          <w:rFonts w:asciiTheme="minorHAnsi" w:hAnsiTheme="minorHAnsi" w:cstheme="minorHAnsi"/>
          <w:b/>
          <w:bCs/>
          <w:u w:val="single"/>
        </w:rPr>
        <w:t xml:space="preserve">too many survivors (~800 million) </w:t>
      </w:r>
      <w:r w:rsidRPr="00697D23">
        <w:rPr>
          <w:rFonts w:asciiTheme="minorHAnsi" w:hAnsiTheme="minorHAnsi" w:cstheme="minorHAnsi"/>
          <w:u w:val="single"/>
        </w:rPr>
        <w:t xml:space="preserve">to be killed in conventional </w:t>
      </w:r>
      <w:r w:rsidRPr="00697D23">
        <w:rPr>
          <w:rFonts w:asciiTheme="minorHAnsi" w:hAnsiTheme="minorHAnsi" w:cstheme="minorHAnsi"/>
          <w:sz w:val="12"/>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697D23">
        <w:rPr>
          <w:rFonts w:asciiTheme="minorHAnsi" w:hAnsiTheme="minorHAnsi" w:cstheme="minorHAnsi"/>
          <w:b/>
          <w:bCs/>
          <w:u w:val="single"/>
        </w:rPr>
        <w:t>survivors</w:t>
      </w:r>
      <w:r w:rsidRPr="00697D23">
        <w:rPr>
          <w:rFonts w:asciiTheme="minorHAnsi" w:hAnsiTheme="minorHAnsi" w:cstheme="minorHAnsi"/>
          <w:sz w:val="12"/>
        </w:rPr>
        <w:t xml:space="preserve"> had access to and deployed weapons of mass destruction. This seems unlikely to me, first because it seems hard to imagine a group of survivors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697D23">
        <w:rPr>
          <w:rFonts w:asciiTheme="minorHAnsi" w:hAnsiTheme="minorHAnsi" w:cstheme="minorHAnsi"/>
          <w:sz w:val="12"/>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697D23">
        <w:rPr>
          <w:rFonts w:asciiTheme="minorHAnsi" w:hAnsiTheme="minorHAnsi" w:cstheme="minorHAnsi"/>
          <w:b/>
          <w:bCs/>
          <w:u w:val="single"/>
        </w:rPr>
        <w:t xml:space="preserve"> All of the catastrophes </w:t>
      </w:r>
      <w:r w:rsidRPr="00697D23">
        <w:rPr>
          <w:rFonts w:asciiTheme="minorHAnsi" w:hAnsiTheme="minorHAnsi" w:cstheme="minorHAnsi"/>
          <w:u w:val="single"/>
        </w:rPr>
        <w:t>we know of</w:t>
      </w:r>
      <w:r w:rsidRPr="00697D23">
        <w:rPr>
          <w:rFonts w:asciiTheme="minorHAnsi" w:hAnsiTheme="minorHAnsi" w:cstheme="minorHAnsi"/>
          <w:b/>
          <w:bCs/>
          <w:u w:val="single"/>
        </w:rPr>
        <w:t xml:space="preserve"> that would lead to extreme cooling </w:t>
      </w:r>
      <w:r w:rsidRPr="00697D23">
        <w:rPr>
          <w:rFonts w:asciiTheme="minorHAnsi" w:hAnsiTheme="minorHAnsi" w:cstheme="minorHAnsi"/>
          <w:u w:val="single"/>
        </w:rPr>
        <w:t xml:space="preserve">would only do so </w:t>
      </w:r>
      <w:r w:rsidRPr="00697D23">
        <w:rPr>
          <w:rFonts w:asciiTheme="minorHAnsi" w:hAnsiTheme="minorHAnsi" w:cstheme="minorHAnsi"/>
          <w:b/>
          <w:bCs/>
          <w:u w:val="single"/>
        </w:rPr>
        <w:t xml:space="preserve">for </w:t>
      </w:r>
      <w:r w:rsidRPr="00697D23">
        <w:rPr>
          <w:rFonts w:asciiTheme="minorHAnsi" w:hAnsiTheme="minorHAnsi" w:cstheme="minorHAnsi"/>
          <w:u w:val="single"/>
        </w:rPr>
        <w:t>1–</w:t>
      </w:r>
      <w:r w:rsidRPr="00697D23">
        <w:rPr>
          <w:rFonts w:asciiTheme="minorHAnsi" w:hAnsiTheme="minorHAnsi" w:cstheme="minorHAnsi"/>
          <w:b/>
          <w:bCs/>
          <w:u w:val="single"/>
        </w:rPr>
        <w:t>10 years, and agriculture would become possible again once the climate began to return to normal</w:t>
      </w:r>
      <w:r w:rsidRPr="00697D23">
        <w:rPr>
          <w:rFonts w:asciiTheme="minorHAnsi" w:hAnsiTheme="minorHAnsi" w:cstheme="minorHAnsi"/>
          <w:sz w:val="12"/>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697D23">
        <w:rPr>
          <w:rFonts w:asciiTheme="minorHAnsi" w:hAnsiTheme="minorHAnsi" w:cstheme="minorHAnsi"/>
          <w:b/>
          <w:bCs/>
          <w:u w:val="single"/>
        </w:rPr>
        <w:t>uncertainties</w:t>
      </w:r>
      <w:r w:rsidRPr="00697D23">
        <w:rPr>
          <w:rFonts w:asciiTheme="minorHAnsi" w:hAnsiTheme="minorHAnsi" w:cstheme="minorHAnsi"/>
          <w:u w:val="single"/>
        </w:rPr>
        <w:t xml:space="preserve"> probably </w:t>
      </w:r>
      <w:r w:rsidRPr="00697D23">
        <w:rPr>
          <w:rFonts w:asciiTheme="minorHAnsi" w:hAnsiTheme="minorHAnsi" w:cstheme="minorHAnsi"/>
          <w:b/>
          <w:bCs/>
          <w:u w:val="single"/>
        </w:rPr>
        <w:t>aren’t troubling enough to change my bottom line</w:t>
      </w:r>
      <w:r w:rsidRPr="00697D23">
        <w:rPr>
          <w:rFonts w:asciiTheme="minorHAnsi" w:hAnsiTheme="minorHAnsi" w:cstheme="minorHAnsi"/>
          <w:sz w:val="12"/>
        </w:rPr>
        <w:t xml:space="preserve">. Note: I again assume each group’s fate is independent of the fates of other groups. I actually think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 xml:space="preserve">would </w:t>
      </w:r>
      <w:r w:rsidRPr="00697D23">
        <w:rPr>
          <w:rFonts w:asciiTheme="minorHAnsi" w:hAnsiTheme="minorHAnsi" w:cstheme="minorHAnsi"/>
          <w:b/>
          <w:bCs/>
          <w:u w:val="single"/>
        </w:rPr>
        <w:t xml:space="preserve">end up somewhat </w:t>
      </w:r>
      <w:r w:rsidRPr="00780BC1">
        <w:rPr>
          <w:rFonts w:asciiTheme="minorHAnsi" w:hAnsiTheme="minorHAnsi" w:cstheme="minorHAnsi"/>
          <w:b/>
          <w:bCs/>
          <w:highlight w:val="cyan"/>
          <w:u w:val="single"/>
        </w:rPr>
        <w:t>spread out</w:t>
      </w:r>
      <w:r w:rsidRPr="00697D23">
        <w:rPr>
          <w:rFonts w:asciiTheme="minorHAnsi" w:hAnsiTheme="minorHAnsi" w:cstheme="minorHAnsi"/>
          <w:sz w:val="12"/>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697D23">
        <w:rPr>
          <w:rFonts w:asciiTheme="minorHAnsi" w:hAnsiTheme="minorHAnsi" w:cstheme="minorHAnsi"/>
          <w:sz w:val="12"/>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 xml:space="preserve">natural disasters, disease </w:t>
      </w:r>
      <w:r w:rsidRPr="00697D23">
        <w:rPr>
          <w:rFonts w:asciiTheme="minorHAnsi" w:hAnsiTheme="minorHAnsi" w:cstheme="minorHAnsi"/>
          <w:u w:val="single"/>
        </w:rPr>
        <w:t xml:space="preserve">outbreaks, </w:t>
      </w:r>
      <w:r w:rsidRPr="00780BC1">
        <w:rPr>
          <w:rFonts w:asciiTheme="minorHAnsi" w:hAnsiTheme="minorHAnsi" w:cstheme="minorHAnsi"/>
          <w:highlight w:val="cyan"/>
          <w:u w:val="single"/>
        </w:rPr>
        <w:t>conflict</w:t>
      </w:r>
      <w:r w:rsidRPr="00780BC1">
        <w:rPr>
          <w:rFonts w:asciiTheme="minorHAnsi" w:hAnsiTheme="minorHAnsi" w:cstheme="minorHAnsi"/>
          <w:u w:val="single"/>
        </w:rPr>
        <w:t>).</w:t>
      </w:r>
      <w:r w:rsidRPr="00697D23">
        <w:rPr>
          <w:rFonts w:asciiTheme="minorHAnsi" w:hAnsiTheme="minorHAnsi" w:cstheme="minorHAnsi"/>
          <w:sz w:val="12"/>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780BC1">
        <w:rPr>
          <w:rFonts w:asciiTheme="minorHAnsi" w:hAnsiTheme="minorHAnsi" w:cstheme="minorHAnsi"/>
          <w:u w:val="single"/>
        </w:rPr>
        <w:t xml:space="preserve">With 800 million </w:t>
      </w:r>
      <w:r w:rsidRPr="00697D23">
        <w:rPr>
          <w:rFonts w:asciiTheme="minorHAnsi" w:hAnsiTheme="minorHAnsi" w:cstheme="minorHAnsi"/>
          <w:u w:val="single"/>
        </w:rPr>
        <w:t>survivors, the degree of pessimism you have to have about their ability to survive to end up believing that no groups would survive indefinitely is actually kind of extreme.</w:t>
      </w:r>
      <w:r w:rsidRPr="00697D23">
        <w:rPr>
          <w:rFonts w:asciiTheme="minorHAnsi" w:hAnsiTheme="minorHAnsi" w:cstheme="minorHAnsi"/>
          <w:sz w:val="12"/>
        </w:rPr>
        <w:t xml:space="preserve"> The exact beliefs you’d have to have would depend on whether survivors were concentrated into a few big groups, or distributed in many smaller ones. Specifically: </w:t>
      </w:r>
      <w:r w:rsidRPr="00697D23">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697D23">
        <w:rPr>
          <w:rFonts w:asciiTheme="minorHAnsi" w:hAnsiTheme="minorHAnsi" w:cstheme="minorHAnsi"/>
          <w:sz w:val="12"/>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697D23">
        <w:rPr>
          <w:rFonts w:asciiTheme="minorHAnsi" w:hAnsiTheme="minorHAnsi" w:cstheme="minorHAnsi"/>
          <w:u w:val="single"/>
        </w:rPr>
        <w:t>you’d have to think that</w:t>
      </w:r>
      <w:r w:rsidRPr="00697D23">
        <w:rPr>
          <w:rFonts w:asciiTheme="minorHAnsi" w:hAnsiTheme="minorHAnsi" w:cstheme="minorHAnsi"/>
          <w:sz w:val="12"/>
        </w:rPr>
        <w:t xml:space="preserve"> out of a group of 10 million people (again, bigger than the largest US city), </w:t>
      </w:r>
      <w:r w:rsidRPr="00697D23">
        <w:rPr>
          <w:rFonts w:asciiTheme="minorHAnsi" w:hAnsiTheme="minorHAnsi" w:cstheme="minorHAnsi"/>
          <w:u w:val="single"/>
        </w:rPr>
        <w:t xml:space="preserve">not even a few hundred of those people would overcome the obstacles of the post-collapse environment </w:t>
      </w:r>
      <w:r w:rsidRPr="00697D23">
        <w:rPr>
          <w:rFonts w:asciiTheme="minorHAnsi" w:hAnsiTheme="minorHAnsi" w:cstheme="minorHAnsi"/>
          <w:sz w:val="12"/>
        </w:rPr>
        <w:t xml:space="preserve">(how to fish, how to farm despite global cooling, avoiding being killed by a hurricane or drought). </w:t>
      </w:r>
      <w:r w:rsidRPr="00697D23">
        <w:rPr>
          <w:rFonts w:asciiTheme="minorHAnsi" w:hAnsiTheme="minorHAnsi" w:cstheme="minorHAnsi"/>
          <w:u w:val="single"/>
        </w:rPr>
        <w:t>I do not find this view very plausible.</w:t>
      </w:r>
      <w:r w:rsidRPr="00697D23">
        <w:rPr>
          <w:rFonts w:asciiTheme="minorHAnsi" w:hAnsiTheme="minorHAnsi" w:cstheme="minorHAnsi"/>
          <w:sz w:val="12"/>
        </w:rPr>
        <w:t xml:space="preserve"> Similarly, the probability of extinction is very high indeed if you think that any given group of 100 million survivors has a 99% chance of being wiped out. </w:t>
      </w:r>
      <w:r w:rsidRPr="00697D23">
        <w:rPr>
          <w:rFonts w:asciiTheme="minorHAnsi" w:hAnsiTheme="minorHAnsi" w:cstheme="minorHAnsi"/>
          <w:u w:val="single"/>
        </w:rPr>
        <w:t>Again, to believe extinction risk was that high, you’d have to think</w:t>
      </w:r>
      <w:r w:rsidRPr="00780BC1">
        <w:rPr>
          <w:rFonts w:asciiTheme="minorHAnsi" w:hAnsiTheme="minorHAnsi" w:cstheme="minorHAnsi"/>
          <w:u w:val="single"/>
        </w:rPr>
        <w:t xml:space="preserve"> that there would be a 99% chance that none of the 100 million people would work out how to survive</w:t>
      </w:r>
      <w:r w:rsidRPr="00697D23">
        <w:rPr>
          <w:rFonts w:asciiTheme="minorHAnsi" w:hAnsiTheme="minorHAnsi" w:cstheme="minorHAnsi"/>
          <w:sz w:val="12"/>
        </w:rPr>
        <w:t xml:space="preserve"> (for reference, only 14 countries have a population of 100 million or higher). </w:t>
      </w:r>
      <w:r w:rsidRPr="00780BC1">
        <w:rPr>
          <w:rFonts w:asciiTheme="minorHAnsi" w:hAnsiTheme="minorHAnsi" w:cstheme="minorHAnsi"/>
          <w:u w:val="single"/>
        </w:rPr>
        <w:t>Given all of this,</w:t>
      </w:r>
      <w:r w:rsidRPr="00697D23">
        <w:rPr>
          <w:rFonts w:asciiTheme="minorHAnsi" w:hAnsiTheme="minorHAnsi" w:cstheme="minorHAnsi"/>
          <w:sz w:val="12"/>
        </w:rPr>
        <w:t xml:space="preserve"> my subjective judgment is that </w:t>
      </w:r>
      <w:r w:rsidRPr="00780BC1">
        <w:rPr>
          <w:rFonts w:asciiTheme="minorHAnsi" w:hAnsiTheme="minorHAnsi" w:cstheme="minorHAnsi"/>
          <w:b/>
          <w:bCs/>
          <w:highlight w:val="cyan"/>
          <w:u w:val="single"/>
        </w:rPr>
        <w:t xml:space="preserve">it’s </w:t>
      </w:r>
      <w:r w:rsidRPr="00697D23">
        <w:rPr>
          <w:rFonts w:asciiTheme="minorHAnsi" w:hAnsiTheme="minorHAnsi" w:cstheme="minorHAnsi"/>
          <w:b/>
          <w:bCs/>
          <w:u w:val="single"/>
        </w:rPr>
        <w:t xml:space="preserve">very </w:t>
      </w:r>
      <w:r w:rsidRPr="00780BC1">
        <w:rPr>
          <w:rFonts w:asciiTheme="minorHAnsi" w:hAnsiTheme="minorHAnsi" w:cstheme="minorHAnsi"/>
          <w:b/>
          <w:bCs/>
          <w:highlight w:val="cyan"/>
          <w:u w:val="single"/>
        </w:rPr>
        <w:t xml:space="preserve">unlikely </w:t>
      </w:r>
      <w:r w:rsidRPr="00697D23">
        <w:rPr>
          <w:rFonts w:asciiTheme="minorHAnsi" w:hAnsiTheme="minorHAnsi" w:cstheme="minorHAnsi"/>
          <w:b/>
          <w:bCs/>
          <w:u w:val="single"/>
        </w:rPr>
        <w:t xml:space="preserve">that </w:t>
      </w:r>
      <w:r w:rsidRPr="00780BC1">
        <w:rPr>
          <w:rFonts w:asciiTheme="minorHAnsi" w:hAnsiTheme="minorHAnsi" w:cstheme="minorHAnsi"/>
          <w:b/>
          <w:bCs/>
          <w:highlight w:val="cyan"/>
          <w:u w:val="single"/>
        </w:rPr>
        <w:t xml:space="preserve">this </w:t>
      </w:r>
      <w:r w:rsidRPr="00697D23">
        <w:rPr>
          <w:rFonts w:asciiTheme="minorHAnsi" w:hAnsiTheme="minorHAnsi" w:cstheme="minorHAnsi"/>
          <w:b/>
          <w:bCs/>
          <w:u w:val="single"/>
        </w:rPr>
        <w:t xml:space="preserve">scenario would more or less directly </w:t>
      </w:r>
      <w:r w:rsidRPr="00780BC1">
        <w:rPr>
          <w:rFonts w:asciiTheme="minorHAnsi" w:hAnsiTheme="minorHAnsi" w:cstheme="minorHAnsi"/>
          <w:b/>
          <w:bCs/>
          <w:highlight w:val="cyan"/>
          <w:u w:val="single"/>
        </w:rPr>
        <w:t xml:space="preserve">lead to </w:t>
      </w:r>
      <w:r w:rsidRPr="00697D23">
        <w:rPr>
          <w:rFonts w:asciiTheme="minorHAnsi" w:hAnsiTheme="minorHAnsi" w:cstheme="minorHAnsi"/>
          <w:b/>
          <w:bCs/>
          <w:u w:val="single"/>
        </w:rPr>
        <w:t xml:space="preserve">human </w:t>
      </w:r>
      <w:r w:rsidRPr="00780BC1">
        <w:rPr>
          <w:rFonts w:asciiTheme="minorHAnsi" w:hAnsiTheme="minorHAnsi" w:cstheme="minorHAnsi"/>
          <w:b/>
          <w:bCs/>
          <w:highlight w:val="cyan"/>
          <w:u w:val="single"/>
        </w:rPr>
        <w:t>extinction.</w:t>
      </w:r>
    </w:p>
    <w:p w14:paraId="03DDEB64" w14:textId="77777777" w:rsidR="00F577CD" w:rsidRPr="007E35A2" w:rsidRDefault="00F577CD" w:rsidP="00F577CD"/>
    <w:p w14:paraId="739C1026" w14:textId="77777777" w:rsidR="00F577CD" w:rsidRDefault="00F577CD" w:rsidP="00F577CD">
      <w:pPr>
        <w:pStyle w:val="Heading4"/>
      </w:pPr>
      <w:r>
        <w:t xml:space="preserve">Isolated island populations </w:t>
      </w:r>
      <w:r w:rsidRPr="007E35A2">
        <w:rPr>
          <w:u w:val="single"/>
        </w:rPr>
        <w:t>repopulate</w:t>
      </w:r>
      <w:r>
        <w:t>.</w:t>
      </w:r>
    </w:p>
    <w:p w14:paraId="4524842E" w14:textId="77777777" w:rsidR="00F577CD" w:rsidRPr="00882AC1" w:rsidRDefault="00F577CD" w:rsidP="00F577CD">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2" w:history="1">
        <w:r w:rsidRPr="00592663">
          <w:rPr>
            <w:rStyle w:val="Hyperlink"/>
          </w:rPr>
          <w:t>https://www.emerald.com/insight/content/doi/10.1108/FS-04-2018-0031/full/html?fullSc=1&amp;mbSc=1&amp;fullSc=1</w:t>
        </w:r>
      </w:hyperlink>
      <w:r w:rsidRPr="00592663">
        <w:t xml:space="preserve">] </w:t>
      </w:r>
      <w:r>
        <w:t>Recut Justin</w:t>
      </w:r>
    </w:p>
    <w:p w14:paraId="24EFB4A6" w14:textId="77777777" w:rsidR="00F577CD" w:rsidRDefault="00F577CD" w:rsidP="00F577CD">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8C2ED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particular global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8C2ED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r w:rsidRPr="008C2EDA">
        <w:rPr>
          <w:b/>
          <w:bCs/>
          <w:highlight w:val="green"/>
          <w:u w:val="single"/>
        </w:rPr>
        <w:t>Quarantined island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8C2EDA">
        <w:rPr>
          <w:b/>
          <w:bCs/>
          <w:highlight w:val="green"/>
          <w:u w:val="single"/>
        </w:rPr>
        <w:t>northern</w:t>
      </w:r>
      <w:r w:rsidRPr="008C2EDA">
        <w:rPr>
          <w:b/>
          <w:bCs/>
          <w:sz w:val="12"/>
          <w:szCs w:val="16"/>
          <w:highlight w:val="green"/>
        </w:rPr>
        <w:t xml:space="preserve"> </w:t>
      </w:r>
      <w:r w:rsidRPr="000D21CE">
        <w:rPr>
          <w:b/>
          <w:bCs/>
          <w:u w:val="single"/>
        </w:rPr>
        <w:t xml:space="preserve">aboriginal </w:t>
      </w:r>
      <w:r w:rsidRPr="008C2ED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8C2EDA">
        <w:rPr>
          <w:highlight w:val="green"/>
          <w:u w:val="single"/>
        </w:rPr>
        <w:t>adapted to</w:t>
      </w:r>
      <w:r w:rsidRPr="005041AE">
        <w:rPr>
          <w:u w:val="single"/>
        </w:rPr>
        <w:t xml:space="preserve"> survive in extremely </w:t>
      </w:r>
      <w:r w:rsidRPr="008C2EDA">
        <w:rPr>
          <w:highlight w:val="green"/>
          <w:u w:val="single"/>
        </w:rPr>
        <w:t>cold</w:t>
      </w:r>
      <w:r w:rsidRPr="007E35A2">
        <w:rPr>
          <w:sz w:val="12"/>
          <w:szCs w:val="16"/>
        </w:rPr>
        <w:t xml:space="preserve"> and dangerous </w:t>
      </w:r>
      <w:r w:rsidRPr="008C2EDA">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similar to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8C2EDA">
        <w:rPr>
          <w:b/>
          <w:bCs/>
          <w:highlight w:val="green"/>
          <w:u w:val="single"/>
        </w:rPr>
        <w:t>regions</w:t>
      </w:r>
      <w:r w:rsidRPr="00267E13">
        <w:rPr>
          <w:b/>
          <w:bCs/>
          <w:u w:val="single"/>
        </w:rPr>
        <w:t xml:space="preserve"> of Earth </w:t>
      </w:r>
      <w:r w:rsidRPr="000D21CE">
        <w:rPr>
          <w:b/>
          <w:bCs/>
          <w:u w:val="single"/>
        </w:rPr>
        <w:t xml:space="preserve">could </w:t>
      </w:r>
      <w:r w:rsidRPr="008C2EDA">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8C2EDA">
        <w:rPr>
          <w:highlight w:val="green"/>
          <w:u w:val="single"/>
        </w:rPr>
        <w:t>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8C2ED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8C2ED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8C2ED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8C2ED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8C2EDA">
        <w:rPr>
          <w:highlight w:val="green"/>
          <w:u w:val="single"/>
        </w:rPr>
        <w:t>unfold</w:t>
      </w:r>
      <w:r w:rsidRPr="007E35A2">
        <w:rPr>
          <w:sz w:val="12"/>
          <w:szCs w:val="16"/>
        </w:rPr>
        <w:t xml:space="preserve">, these </w:t>
      </w:r>
      <w:r w:rsidRPr="008C2EDA">
        <w:rPr>
          <w:highlight w:val="green"/>
          <w:u w:val="single"/>
        </w:rPr>
        <w:t>islands</w:t>
      </w:r>
      <w:r w:rsidRPr="005041AE">
        <w:rPr>
          <w:u w:val="single"/>
        </w:rPr>
        <w:t xml:space="preserve"> would</w:t>
      </w:r>
      <w:r>
        <w:rPr>
          <w:u w:val="single"/>
        </w:rPr>
        <w:t xml:space="preserve"> </w:t>
      </w:r>
      <w:r w:rsidRPr="000D21CE">
        <w:rPr>
          <w:u w:val="single"/>
        </w:rPr>
        <w:t xml:space="preserve">remain </w:t>
      </w:r>
      <w:r w:rsidRPr="008C2EDA">
        <w:rPr>
          <w:highlight w:val="green"/>
          <w:u w:val="single"/>
        </w:rPr>
        <w:t>surrounded by Warm Ocean, and</w:t>
      </w:r>
      <w:r w:rsidRPr="005041AE">
        <w:rPr>
          <w:u w:val="single"/>
        </w:rPr>
        <w:t xml:space="preserve"> local </w:t>
      </w:r>
      <w:r w:rsidRPr="008C2EDA">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8C2EDA">
        <w:rPr>
          <w:highlight w:val="green"/>
          <w:u w:val="single"/>
        </w:rPr>
        <w:t>survived</w:t>
      </w:r>
      <w:r w:rsidRPr="0097572D">
        <w:rPr>
          <w:u w:val="single"/>
        </w:rPr>
        <w:t xml:space="preserve"> </w:t>
      </w:r>
      <w:r w:rsidRPr="00267E13">
        <w:rPr>
          <w:b/>
          <w:bCs/>
          <w:u w:val="single"/>
        </w:rPr>
        <w:t xml:space="preserve">underwater </w:t>
      </w:r>
      <w:r w:rsidRPr="008C2EDA">
        <w:rPr>
          <w:b/>
          <w:bCs/>
          <w:highlight w:val="green"/>
          <w:u w:val="single"/>
        </w:rPr>
        <w:t>in</w:t>
      </w:r>
      <w:r w:rsidRPr="00267E13">
        <w:rPr>
          <w:b/>
          <w:bCs/>
          <w:u w:val="single"/>
        </w:rPr>
        <w:t xml:space="preserve"> nuclear </w:t>
      </w:r>
      <w:r w:rsidRPr="008C2EDA">
        <w:rPr>
          <w:b/>
          <w:bCs/>
          <w:highlight w:val="green"/>
          <w:u w:val="single"/>
        </w:rPr>
        <w:t>submarines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8C2EDA">
        <w:rPr>
          <w:b/>
          <w:bCs/>
          <w:highlight w:val="green"/>
          <w:u w:val="single"/>
        </w:rPr>
        <w:t>refuges</w:t>
      </w:r>
      <w:r w:rsidRPr="00267E13">
        <w:rPr>
          <w:b/>
          <w:bCs/>
          <w:u w:val="single"/>
        </w:rPr>
        <w:t xml:space="preserve"> could be </w:t>
      </w:r>
      <w:r w:rsidRPr="008C2EDA">
        <w:rPr>
          <w:b/>
          <w:bCs/>
          <w:highlight w:val="green"/>
          <w:u w:val="single"/>
        </w:rPr>
        <w:t>strengthened with bunkers</w:t>
      </w:r>
      <w:r w:rsidRPr="008C2ED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xml:space="preserve">, as they will be neither a military target nor as accessible to looters or unintentionally dangerous (e.g. infected) refugees. </w:t>
      </w:r>
      <w:r w:rsidRPr="0097572D">
        <w:rPr>
          <w:u w:val="single"/>
        </w:rPr>
        <w:t xml:space="preserve">These bunkers could potentially be </w:t>
      </w:r>
      <w:r w:rsidRPr="008C2ED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8C2ED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8C2EDA">
        <w:rPr>
          <w:highlight w:val="green"/>
          <w:u w:val="single"/>
        </w:rPr>
        <w:t>oxygen and food</w:t>
      </w:r>
      <w:r w:rsidRPr="0097572D">
        <w:rPr>
          <w:u w:val="single"/>
        </w:rPr>
        <w:t xml:space="preserve"> sources.</w:t>
      </w:r>
    </w:p>
    <w:p w14:paraId="1AF21947" w14:textId="77777777" w:rsidR="00F577CD" w:rsidRDefault="00F577CD" w:rsidP="00F577CD"/>
    <w:p w14:paraId="54C06B85" w14:textId="77777777" w:rsidR="00F577CD" w:rsidRDefault="00F577CD" w:rsidP="00F577CD">
      <w:pPr>
        <w:pStyle w:val="Heading4"/>
      </w:pPr>
      <w:r>
        <w:t xml:space="preserve">They solve </w:t>
      </w:r>
      <w:r w:rsidRPr="00B02551">
        <w:rPr>
          <w:u w:val="single"/>
        </w:rPr>
        <w:t>any</w:t>
      </w:r>
      <w:r>
        <w:t xml:space="preserve"> impact from the aff but </w:t>
      </w:r>
      <w:r w:rsidRPr="00B02551">
        <w:rPr>
          <w:u w:val="single"/>
        </w:rPr>
        <w:t>not</w:t>
      </w:r>
      <w:r>
        <w:t xml:space="preserve"> ours – empirics.</w:t>
      </w:r>
    </w:p>
    <w:p w14:paraId="74E9A607" w14:textId="77777777" w:rsidR="00F577CD" w:rsidRPr="00882AC1" w:rsidRDefault="00F577CD" w:rsidP="00F577CD">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3" w:history="1">
        <w:r w:rsidRPr="00592663">
          <w:rPr>
            <w:rStyle w:val="Hyperlink"/>
          </w:rPr>
          <w:t>https://www.emerald.com/insight/content/doi/10.1108/FS-04-2018-0031/full/html?fullSc=1&amp;mbSc=1&amp;fullSc=1</w:t>
        </w:r>
      </w:hyperlink>
      <w:r w:rsidRPr="00592663">
        <w:t xml:space="preserve">] </w:t>
      </w:r>
      <w:r>
        <w:t>Recut Justin</w:t>
      </w:r>
    </w:p>
    <w:p w14:paraId="42935D25" w14:textId="77777777" w:rsidR="00F577CD" w:rsidRPr="00B02551" w:rsidRDefault="00F577CD" w:rsidP="00F577CD">
      <w:pPr>
        <w:rPr>
          <w:sz w:val="12"/>
          <w:szCs w:val="16"/>
        </w:rPr>
      </w:pPr>
      <w:r w:rsidRPr="00B02551">
        <w:rPr>
          <w:sz w:val="12"/>
          <w:szCs w:val="16"/>
        </w:rPr>
        <w:t xml:space="preserve">In recent decades, </w:t>
      </w:r>
      <w:r w:rsidRPr="008632DC">
        <w:rPr>
          <w:u w:val="single"/>
        </w:rPr>
        <w:t>researchers have identified many global risks which could result in</w:t>
      </w:r>
      <w:r w:rsidRPr="00B02551">
        <w:rPr>
          <w:sz w:val="12"/>
          <w:szCs w:val="16"/>
        </w:rPr>
        <w:t xml:space="preserve"> the collapse of civilization and/or </w:t>
      </w:r>
      <w:r w:rsidRPr="008632DC">
        <w:rPr>
          <w:u w:val="single"/>
        </w:rPr>
        <w:t>human extinction</w:t>
      </w:r>
      <w:r w:rsidRPr="00B02551">
        <w:rPr>
          <w:sz w:val="12"/>
          <w:szCs w:val="16"/>
        </w:rPr>
        <w:t xml:space="preserve">. </w:t>
      </w:r>
      <w:r w:rsidRPr="008632DC">
        <w:rPr>
          <w:u w:val="single"/>
        </w:rPr>
        <w:t>These risks may be</w:t>
      </w:r>
      <w:r w:rsidRPr="00B02551">
        <w:rPr>
          <w:sz w:val="12"/>
          <w:szCs w:val="16"/>
        </w:rPr>
        <w:t xml:space="preserve"> divided in three classes: </w:t>
      </w:r>
      <w:r w:rsidRPr="008632DC">
        <w:rPr>
          <w:u w:val="single"/>
        </w:rPr>
        <w:t>natural</w:t>
      </w:r>
      <w:r w:rsidRPr="00B02551">
        <w:rPr>
          <w:sz w:val="12"/>
          <w:szCs w:val="16"/>
        </w:rPr>
        <w:t xml:space="preserve">, </w:t>
      </w:r>
      <w:r w:rsidRPr="008632DC">
        <w:rPr>
          <w:u w:val="single"/>
        </w:rPr>
        <w:t>like asteroid risks</w:t>
      </w:r>
      <w:r w:rsidRPr="00B02551">
        <w:rPr>
          <w:sz w:val="12"/>
          <w:szCs w:val="16"/>
        </w:rPr>
        <w:t xml:space="preserve"> (</w:t>
      </w:r>
      <w:proofErr w:type="spellStart"/>
      <w:r w:rsidRPr="00B02551">
        <w:rPr>
          <w:sz w:val="12"/>
          <w:szCs w:val="16"/>
        </w:rPr>
        <w:t>Gritzner</w:t>
      </w:r>
      <w:proofErr w:type="spellEnd"/>
      <w:r w:rsidRPr="00B02551">
        <w:rPr>
          <w:sz w:val="12"/>
          <w:szCs w:val="16"/>
        </w:rPr>
        <w:t xml:space="preserve"> et al., 2006); </w:t>
      </w:r>
      <w:r w:rsidRPr="008632DC">
        <w:rPr>
          <w:u w:val="single"/>
        </w:rPr>
        <w:t>low-tech</w:t>
      </w:r>
      <w:r w:rsidRPr="00B02551">
        <w:rPr>
          <w:sz w:val="12"/>
          <w:szCs w:val="16"/>
        </w:rPr>
        <w:t xml:space="preserve">, connected with currently existing technologies, </w:t>
      </w:r>
      <w:r w:rsidRPr="008632DC">
        <w:rPr>
          <w:u w:val="single"/>
        </w:rPr>
        <w:t>like</w:t>
      </w:r>
      <w:r w:rsidRPr="00B02551">
        <w:rPr>
          <w:sz w:val="12"/>
          <w:szCs w:val="16"/>
        </w:rPr>
        <w:t xml:space="preserve"> </w:t>
      </w:r>
      <w:r w:rsidRPr="008632DC">
        <w:rPr>
          <w:u w:val="single"/>
        </w:rPr>
        <w:t>the risk of nuclear war</w:t>
      </w:r>
      <w:r w:rsidRPr="00B02551">
        <w:rPr>
          <w:sz w:val="12"/>
          <w:szCs w:val="16"/>
        </w:rPr>
        <w:t xml:space="preserve"> (Barrett et al., 2013); </w:t>
      </w:r>
      <w:r w:rsidRPr="008632DC">
        <w:rPr>
          <w:u w:val="single"/>
        </w:rPr>
        <w:t xml:space="preserve">and futuristic </w:t>
      </w:r>
      <w:proofErr w:type="spellStart"/>
      <w:r w:rsidRPr="008632DC">
        <w:rPr>
          <w:u w:val="single"/>
        </w:rPr>
        <w:t>hightech</w:t>
      </w:r>
      <w:proofErr w:type="spellEnd"/>
      <w:r w:rsidRPr="00B02551">
        <w:rPr>
          <w:sz w:val="12"/>
          <w:szCs w:val="16"/>
        </w:rPr>
        <w:t xml:space="preserve">, connected with new expected super technologies, </w:t>
      </w:r>
      <w:r w:rsidRPr="008632DC">
        <w:rPr>
          <w:u w:val="single"/>
        </w:rPr>
        <w:t>like</w:t>
      </w:r>
      <w:r w:rsidRPr="00B02551">
        <w:rPr>
          <w:sz w:val="12"/>
          <w:szCs w:val="16"/>
        </w:rPr>
        <w:t xml:space="preserve"> </w:t>
      </w:r>
      <w:r w:rsidRPr="008632DC">
        <w:rPr>
          <w:u w:val="single"/>
        </w:rPr>
        <w:t>nanotechnology</w:t>
      </w:r>
      <w:r w:rsidRPr="00B02551">
        <w:rPr>
          <w:sz w:val="12"/>
          <w:szCs w:val="16"/>
        </w:rPr>
        <w:t xml:space="preserve"> (Freitas, 2000) </w:t>
      </w:r>
      <w:r w:rsidRPr="008632DC">
        <w:rPr>
          <w:u w:val="single"/>
        </w:rPr>
        <w:t>and</w:t>
      </w:r>
      <w:r w:rsidRPr="00B02551">
        <w:rPr>
          <w:sz w:val="12"/>
          <w:szCs w:val="16"/>
        </w:rPr>
        <w:t xml:space="preserve"> artificial intelligence (</w:t>
      </w:r>
      <w:r w:rsidRPr="008632DC">
        <w:rPr>
          <w:u w:val="single"/>
        </w:rPr>
        <w:t>AI</w:t>
      </w:r>
      <w:r w:rsidRPr="00B02551">
        <w:rPr>
          <w:sz w:val="12"/>
          <w:szCs w:val="16"/>
        </w:rPr>
        <w:t xml:space="preserve">) (Bostrom, 2014). </w:t>
      </w:r>
      <w:r w:rsidRPr="00B02551">
        <w:rPr>
          <w:b/>
          <w:bCs/>
          <w:highlight w:val="green"/>
          <w:u w:val="single"/>
        </w:rPr>
        <w:t>Super tech</w:t>
      </w:r>
      <w:r w:rsidRPr="00E83F96">
        <w:rPr>
          <w:b/>
          <w:bCs/>
          <w:u w:val="single"/>
        </w:rPr>
        <w:t xml:space="preserve">nological </w:t>
      </w:r>
      <w:r w:rsidRPr="00B02551">
        <w:rPr>
          <w:b/>
          <w:bCs/>
          <w:highlight w:val="green"/>
          <w:u w:val="single"/>
        </w:rPr>
        <w:t>risks are the most dangerous</w:t>
      </w:r>
      <w:r w:rsidRPr="00B02551">
        <w:rPr>
          <w:highlight w:val="green"/>
          <w:u w:val="single"/>
        </w:rPr>
        <w:t>, as they are</w:t>
      </w:r>
      <w:r w:rsidRPr="008632DC">
        <w:rPr>
          <w:u w:val="single"/>
        </w:rPr>
        <w:t xml:space="preserve"> expected to be the most powerful and </w:t>
      </w:r>
      <w:r w:rsidRPr="00B02551">
        <w:rPr>
          <w:highlight w:val="green"/>
          <w:u w:val="single"/>
        </w:rPr>
        <w:t>least controllable</w:t>
      </w:r>
      <w:r w:rsidRPr="00B02551">
        <w:rPr>
          <w:sz w:val="12"/>
          <w:szCs w:val="16"/>
        </w:rPr>
        <w:t xml:space="preserve"> (Bostrom, 2002). </w:t>
      </w:r>
      <w:r w:rsidRPr="008632DC">
        <w:rPr>
          <w:u w:val="single"/>
        </w:rPr>
        <w:t xml:space="preserve">The best way to fight all </w:t>
      </w:r>
      <w:r w:rsidRPr="00B02551">
        <w:rPr>
          <w:sz w:val="12"/>
          <w:szCs w:val="16"/>
        </w:rPr>
        <w:t xml:space="preserve">the </w:t>
      </w:r>
      <w:r w:rsidRPr="008632DC">
        <w:rPr>
          <w:u w:val="single"/>
        </w:rPr>
        <w:t xml:space="preserve">types of risks is to prevent </w:t>
      </w:r>
      <w:r w:rsidRPr="00B02551">
        <w:rPr>
          <w:sz w:val="12"/>
          <w:szCs w:val="16"/>
        </w:rPr>
        <w:t xml:space="preserve">(Bostrom, 2013) or mitigate </w:t>
      </w:r>
      <w:r w:rsidRPr="008632DC">
        <w:rPr>
          <w:u w:val="single"/>
        </w:rPr>
        <w:t xml:space="preserve">them, </w:t>
      </w:r>
      <w:r w:rsidRPr="00990EF9">
        <w:rPr>
          <w:b/>
          <w:bCs/>
          <w:u w:val="single"/>
        </w:rPr>
        <w:t>but another option, or plan B, is to adapt to them to survive them</w:t>
      </w:r>
      <w:r w:rsidRPr="00B02551">
        <w:rPr>
          <w:sz w:val="12"/>
          <w:szCs w:val="16"/>
        </w:rPr>
        <w:t xml:space="preserve">. There are several ideas for how such risks could be survived, including a Mars colony (Musk, 2017), a Moon colony (Shapiro, 2009; Turchin and </w:t>
      </w:r>
      <w:proofErr w:type="spellStart"/>
      <w:r w:rsidRPr="00B02551">
        <w:rPr>
          <w:sz w:val="12"/>
          <w:szCs w:val="16"/>
        </w:rPr>
        <w:t>Denkenberger</w:t>
      </w:r>
      <w:proofErr w:type="spellEnd"/>
      <w:r w:rsidRPr="00B02551">
        <w:rPr>
          <w:sz w:val="12"/>
          <w:szCs w:val="16"/>
        </w:rPr>
        <w:t>, 2018), underground bunkers (</w:t>
      </w:r>
      <w:proofErr w:type="spellStart"/>
      <w:r w:rsidRPr="00B02551">
        <w:rPr>
          <w:sz w:val="12"/>
          <w:szCs w:val="16"/>
        </w:rPr>
        <w:t>Jebari</w:t>
      </w:r>
      <w:proofErr w:type="spellEnd"/>
      <w:r w:rsidRPr="00B02551">
        <w:rPr>
          <w:sz w:val="12"/>
          <w:szCs w:val="16"/>
        </w:rPr>
        <w:t xml:space="preserve">, 2014), space bunkers (Torres, 2016) and retrofitted nuclear submarines [which are one of the most cost-effective solutions (Turchin and Green, 2017)]. </w:t>
      </w:r>
      <w:r w:rsidRPr="008632DC">
        <w:rPr>
          <w:u w:val="single"/>
        </w:rPr>
        <w:t>Planning for surviving these risks,</w:t>
      </w:r>
      <w:r>
        <w:rPr>
          <w:u w:val="single"/>
        </w:rPr>
        <w:t xml:space="preserve"> </w:t>
      </w:r>
      <w:r w:rsidRPr="008632DC">
        <w:rPr>
          <w:u w:val="single"/>
        </w:rPr>
        <w:t>whether by mitigation or adaptation, should be a paramount ethical duty of humankind</w:t>
      </w:r>
      <w:r>
        <w:rPr>
          <w:u w:val="single"/>
        </w:rPr>
        <w:t xml:space="preserve"> </w:t>
      </w:r>
      <w:r w:rsidRPr="00B02551">
        <w:rPr>
          <w:sz w:val="12"/>
          <w:szCs w:val="16"/>
        </w:rPr>
        <w:t xml:space="preserve">(Jonas, 1984; Green, 2014, 2016). </w:t>
      </w:r>
      <w:r w:rsidRPr="008632DC">
        <w:rPr>
          <w:u w:val="single"/>
        </w:rPr>
        <w:t xml:space="preserve">Several authors </w:t>
      </w:r>
      <w:r w:rsidRPr="00B02551">
        <w:rPr>
          <w:sz w:val="12"/>
          <w:szCs w:val="16"/>
        </w:rPr>
        <w:t>(</w:t>
      </w:r>
      <w:proofErr w:type="spellStart"/>
      <w:r w:rsidRPr="00B02551">
        <w:rPr>
          <w:sz w:val="12"/>
          <w:szCs w:val="16"/>
        </w:rPr>
        <w:t>Jebari</w:t>
      </w:r>
      <w:proofErr w:type="spellEnd"/>
      <w:r w:rsidRPr="00B02551">
        <w:rPr>
          <w:sz w:val="12"/>
          <w:szCs w:val="16"/>
        </w:rPr>
        <w:t xml:space="preserve">, 2014; Beckstead, 2015) have </w:t>
      </w:r>
      <w:r w:rsidRPr="008632DC">
        <w:rPr>
          <w:u w:val="single"/>
        </w:rPr>
        <w:t>analyzed the problem of global risk</w:t>
      </w:r>
      <w:r>
        <w:rPr>
          <w:u w:val="single"/>
        </w:rPr>
        <w:t xml:space="preserve"> </w:t>
      </w:r>
      <w:r w:rsidRPr="008632DC">
        <w:rPr>
          <w:u w:val="single"/>
        </w:rPr>
        <w:t>survival and concluded that most catastrophes are either too small or too large for bunkers</w:t>
      </w:r>
      <w:r>
        <w:rPr>
          <w:u w:val="single"/>
        </w:rPr>
        <w:t xml:space="preserve"> </w:t>
      </w:r>
      <w:r w:rsidRPr="008632DC">
        <w:rPr>
          <w:u w:val="single"/>
        </w:rPr>
        <w:t>or other refuges to be a useful option</w:t>
      </w:r>
      <w:r w:rsidRPr="00B02551">
        <w:rPr>
          <w:sz w:val="12"/>
          <w:szCs w:val="16"/>
        </w:rPr>
        <w:t xml:space="preserve">. </w:t>
      </w:r>
      <w:r w:rsidRPr="008632DC">
        <w:rPr>
          <w:u w:val="single"/>
        </w:rPr>
        <w:t xml:space="preserve">But </w:t>
      </w:r>
      <w:r w:rsidRPr="00990EF9">
        <w:rPr>
          <w:b/>
          <w:bCs/>
          <w:u w:val="single"/>
        </w:rPr>
        <w:t>even a 1 per cent increase in the chance of survival is worth considering</w:t>
      </w:r>
      <w:r w:rsidRPr="00B02551">
        <w:rPr>
          <w:b/>
          <w:bCs/>
          <w:sz w:val="12"/>
          <w:szCs w:val="16"/>
        </w:rPr>
        <w:t>,</w:t>
      </w:r>
      <w:r w:rsidRPr="00B02551">
        <w:rPr>
          <w:sz w:val="12"/>
          <w:szCs w:val="16"/>
        </w:rPr>
        <w:t xml:space="preserve"> especially because there are not yet useful working ideas of the magnitude of some larger risks, such as unsafe AI (Bostrom, 2014). Additionally, at the workshop on existential risk to humanity (Gothenburg Chair Programme for Advanced Studies, 2017), Karim </w:t>
      </w:r>
      <w:proofErr w:type="spellStart"/>
      <w:r w:rsidRPr="00B02551">
        <w:rPr>
          <w:sz w:val="12"/>
          <w:szCs w:val="16"/>
        </w:rPr>
        <w:t>Jebari</w:t>
      </w:r>
      <w:proofErr w:type="spellEnd"/>
      <w:r w:rsidRPr="00B02551">
        <w:rPr>
          <w:sz w:val="12"/>
          <w:szCs w:val="16"/>
        </w:rPr>
        <w:t xml:space="preserve"> mentioned that such refuges will also be important for cultural transfer and as consolidation points, even if there might be many survivors in other places. Baum has suggested that the gold standard for global risks refuges should be “surface independence” (Baum et al., 2015). Islands only partly satisfy this criterion: they are not connected to the mainland, thus making them discontinuous with the land surface of the Earth, but they are still accessible by air and sea. However, if they were very remote and equipped with underground and/or underwater shelters, they could provide a higher level of protection than surface-independent bunkers on the mainland for certain types of catastrophes. </w:t>
      </w:r>
      <w:r w:rsidRPr="008632DC">
        <w:rPr>
          <w:u w:val="single"/>
        </w:rPr>
        <w:t>By definition, global risks affect much</w:t>
      </w:r>
      <w:r w:rsidRPr="00B02551">
        <w:rPr>
          <w:sz w:val="12"/>
          <w:szCs w:val="16"/>
        </w:rPr>
        <w:t xml:space="preserve"> </w:t>
      </w:r>
      <w:r w:rsidRPr="008632DC">
        <w:rPr>
          <w:u w:val="single"/>
        </w:rPr>
        <w:t>or all the surface of the Earth</w:t>
      </w:r>
      <w:r w:rsidRPr="00B02551">
        <w:rPr>
          <w:sz w:val="12"/>
          <w:szCs w:val="16"/>
        </w:rPr>
        <w:t xml:space="preserve">, or at least all populated areas. </w:t>
      </w:r>
      <w:r w:rsidRPr="008632DC">
        <w:rPr>
          <w:u w:val="single"/>
        </w:rPr>
        <w:t xml:space="preserve">This creates a chance for survival, as </w:t>
      </w:r>
      <w:r w:rsidRPr="00990EF9">
        <w:rPr>
          <w:b/>
          <w:bCs/>
          <w:u w:val="single"/>
        </w:rPr>
        <w:t xml:space="preserve">there is a probability that </w:t>
      </w:r>
      <w:r w:rsidRPr="00B02551">
        <w:rPr>
          <w:b/>
          <w:bCs/>
          <w:highlight w:val="green"/>
          <w:u w:val="single"/>
        </w:rPr>
        <w:t>some parts of</w:t>
      </w:r>
      <w:r w:rsidRPr="00990EF9">
        <w:rPr>
          <w:b/>
          <w:bCs/>
          <w:u w:val="single"/>
        </w:rPr>
        <w:t xml:space="preserve"> the </w:t>
      </w:r>
      <w:r w:rsidRPr="00B02551">
        <w:rPr>
          <w:b/>
          <w:bCs/>
          <w:highlight w:val="green"/>
          <w:u w:val="single"/>
        </w:rPr>
        <w:t>Earth</w:t>
      </w:r>
      <w:r w:rsidRPr="00990EF9">
        <w:rPr>
          <w:b/>
          <w:bCs/>
          <w:u w:val="single"/>
        </w:rPr>
        <w:t xml:space="preserve"> will be </w:t>
      </w:r>
      <w:r w:rsidRPr="00B02551">
        <w:rPr>
          <w:b/>
          <w:bCs/>
          <w:highlight w:val="green"/>
          <w:u w:val="single"/>
        </w:rPr>
        <w:t>affected to a lesser extent</w:t>
      </w:r>
      <w:r w:rsidRPr="00B02551">
        <w:rPr>
          <w:sz w:val="12"/>
          <w:szCs w:val="16"/>
        </w:rPr>
        <w:t>. For example, a gamma ray burst (</w:t>
      </w:r>
      <w:proofErr w:type="spellStart"/>
      <w:r w:rsidRPr="00B02551">
        <w:rPr>
          <w:sz w:val="12"/>
          <w:szCs w:val="16"/>
        </w:rPr>
        <w:t>Cirkovi</w:t>
      </w:r>
      <w:proofErr w:type="spellEnd"/>
      <w:r w:rsidRPr="00B02551">
        <w:rPr>
          <w:sz w:val="12"/>
          <w:szCs w:val="16"/>
        </w:rPr>
        <w:t xml:space="preserve">  c and  </w:t>
      </w:r>
      <w:proofErr w:type="spellStart"/>
      <w:r w:rsidRPr="00B02551">
        <w:rPr>
          <w:sz w:val="12"/>
          <w:szCs w:val="16"/>
        </w:rPr>
        <w:t>Vukotic</w:t>
      </w:r>
      <w:proofErr w:type="spellEnd"/>
      <w:r w:rsidRPr="00B02551">
        <w:rPr>
          <w:sz w:val="12"/>
          <w:szCs w:val="16"/>
        </w:rPr>
        <w:t xml:space="preserve">, 2016  ) that happened away from the equatorial plane would have less of an effect on one of the polar regions. Likewise, extreme global warming (Hanna and Tait, 2015) would be more survivable on mountains at high latitudes, while atmospheric pollution (Mount, 1970) by some toxin or contamination could be less of an issue in the Southern hemisphere because of geography and atmospheric circulation patterns. Yet, </w:t>
      </w:r>
      <w:r w:rsidRPr="008632DC">
        <w:rPr>
          <w:u w:val="single"/>
        </w:rPr>
        <w:t>most</w:t>
      </w:r>
      <w:r>
        <w:rPr>
          <w:u w:val="single"/>
        </w:rPr>
        <w:t xml:space="preserve"> </w:t>
      </w:r>
      <w:r w:rsidRPr="008632DC">
        <w:rPr>
          <w:u w:val="single"/>
        </w:rPr>
        <w:t>catastrophes which could be survived on temporary space refuges on the Moon or Mars</w:t>
      </w:r>
      <w:r>
        <w:rPr>
          <w:u w:val="single"/>
        </w:rPr>
        <w:t xml:space="preserve"> </w:t>
      </w:r>
      <w:r w:rsidRPr="008632DC">
        <w:rPr>
          <w:u w:val="single"/>
        </w:rPr>
        <w:t>could also be survived on Earth</w:t>
      </w:r>
      <w:r w:rsidRPr="00B02551">
        <w:rPr>
          <w:sz w:val="12"/>
          <w:szCs w:val="16"/>
        </w:rPr>
        <w:t xml:space="preserve">, </w:t>
      </w:r>
      <w:r w:rsidRPr="008632DC">
        <w:rPr>
          <w:u w:val="single"/>
        </w:rPr>
        <w:t>if there were adequate shelters or refuges</w:t>
      </w:r>
      <w:r w:rsidRPr="00B02551">
        <w:rPr>
          <w:sz w:val="12"/>
          <w:szCs w:val="16"/>
        </w:rPr>
        <w:t xml:space="preserve">, with some notable exceptions. Such exceptions include very large asteroid impacts, a severe and long-term case of multiple pandemics (with many lethal diseases active in the environment) or massive and irreversible global warming. For some preliminary calculations of the usefulness of shelters from global catastrophes see Turchin and Green (2017). </w:t>
      </w:r>
      <w:r w:rsidRPr="00B02551">
        <w:rPr>
          <w:highlight w:val="green"/>
          <w:u w:val="single"/>
        </w:rPr>
        <w:t>Islands</w:t>
      </w:r>
      <w:r w:rsidRPr="008632DC">
        <w:rPr>
          <w:u w:val="single"/>
        </w:rPr>
        <w:t xml:space="preserve"> have proven to be </w:t>
      </w:r>
      <w:r w:rsidRPr="00B02551">
        <w:rPr>
          <w:highlight w:val="green"/>
          <w:u w:val="single"/>
        </w:rPr>
        <w:t>survival refuges for</w:t>
      </w:r>
      <w:r w:rsidRPr="008632DC">
        <w:rPr>
          <w:u w:val="single"/>
        </w:rPr>
        <w:t xml:space="preserve"> some </w:t>
      </w:r>
      <w:r w:rsidRPr="00B02551">
        <w:rPr>
          <w:highlight w:val="green"/>
          <w:u w:val="single"/>
        </w:rPr>
        <w:t>species which are extinct</w:t>
      </w:r>
      <w:r w:rsidRPr="008632DC">
        <w:rPr>
          <w:u w:val="single"/>
        </w:rPr>
        <w:t xml:space="preserve"> in other</w:t>
      </w:r>
      <w:r>
        <w:rPr>
          <w:u w:val="single"/>
        </w:rPr>
        <w:t xml:space="preserve"> </w:t>
      </w:r>
      <w:r w:rsidRPr="008632DC">
        <w:rPr>
          <w:u w:val="single"/>
        </w:rPr>
        <w:t xml:space="preserve">places, </w:t>
      </w:r>
      <w:r w:rsidRPr="00B02551">
        <w:rPr>
          <w:highlight w:val="green"/>
          <w:u w:val="single"/>
        </w:rPr>
        <w:t>like mammoths</w:t>
      </w:r>
      <w:r w:rsidRPr="008632DC">
        <w:rPr>
          <w:u w:val="single"/>
        </w:rPr>
        <w:t xml:space="preserve">, which survived on Wrangel island up to 2000 BC </w:t>
      </w:r>
      <w:r w:rsidRPr="00B02551">
        <w:rPr>
          <w:sz w:val="12"/>
          <w:szCs w:val="16"/>
        </w:rPr>
        <w:t>(</w:t>
      </w:r>
      <w:proofErr w:type="spellStart"/>
      <w:r w:rsidRPr="00B02551">
        <w:rPr>
          <w:sz w:val="12"/>
          <w:szCs w:val="16"/>
        </w:rPr>
        <w:t>Vartanyan</w:t>
      </w:r>
      <w:proofErr w:type="spellEnd"/>
      <w:r w:rsidRPr="00B02551">
        <w:rPr>
          <w:sz w:val="12"/>
          <w:szCs w:val="16"/>
        </w:rPr>
        <w:t xml:space="preserve"> et al., 1995). </w:t>
      </w:r>
      <w:r w:rsidRPr="00B02551">
        <w:rPr>
          <w:b/>
          <w:bCs/>
          <w:highlight w:val="green"/>
          <w:u w:val="single"/>
        </w:rPr>
        <w:t xml:space="preserve">Islands </w:t>
      </w:r>
      <w:r w:rsidRPr="00B02551">
        <w:rPr>
          <w:b/>
          <w:bCs/>
          <w:u w:val="single"/>
        </w:rPr>
        <w:t>have</w:t>
      </w:r>
      <w:r w:rsidRPr="00990EF9">
        <w:rPr>
          <w:b/>
          <w:bCs/>
          <w:u w:val="single"/>
        </w:rPr>
        <w:t xml:space="preserve"> proven to be effective </w:t>
      </w:r>
      <w:r w:rsidRPr="00B02551">
        <w:rPr>
          <w:b/>
          <w:bCs/>
          <w:highlight w:val="green"/>
          <w:u w:val="single"/>
        </w:rPr>
        <w:t>refuges for humans</w:t>
      </w:r>
      <w:r w:rsidRPr="00990EF9">
        <w:rPr>
          <w:b/>
          <w:bCs/>
          <w:u w:val="single"/>
        </w:rPr>
        <w:t xml:space="preserve"> as well</w:t>
      </w:r>
      <w:r w:rsidRPr="008632DC">
        <w:rPr>
          <w:u w:val="single"/>
        </w:rPr>
        <w:t>. For example, the</w:t>
      </w:r>
      <w:r>
        <w:rPr>
          <w:u w:val="single"/>
        </w:rPr>
        <w:t xml:space="preserve"> </w:t>
      </w:r>
      <w:r w:rsidRPr="008632DC">
        <w:rPr>
          <w:u w:val="single"/>
        </w:rPr>
        <w:t>islands of New Caledonia and American Samoa did not have a single death from the 1918</w:t>
      </w:r>
      <w:r>
        <w:rPr>
          <w:u w:val="single"/>
        </w:rPr>
        <w:t xml:space="preserve"> </w:t>
      </w:r>
      <w:r w:rsidRPr="008632DC">
        <w:rPr>
          <w:u w:val="single"/>
        </w:rPr>
        <w:t xml:space="preserve">Spanish flu because of their </w:t>
      </w:r>
      <w:r w:rsidRPr="00990EF9">
        <w:rPr>
          <w:b/>
          <w:bCs/>
          <w:u w:val="single"/>
        </w:rPr>
        <w:t>effective quarantine measures</w:t>
      </w:r>
      <w:r w:rsidRPr="00B02551">
        <w:rPr>
          <w:sz w:val="12"/>
          <w:szCs w:val="16"/>
        </w:rPr>
        <w:t xml:space="preserve"> (Bell et al., 2006). While islands have been extensively discussed as refuges for animals and plants, the topic of using islands as a means for humans to survive global catastrophic risks has not yet been formally explored. This article seeks to remedy this deficiency. Section 2 looks at the requirements for survival on islands; Section 3 looks at the possible role of islands as consolidation centers after a social collapse; Section 4 reviews several islands as possible refuges; Section 5 puts island refuges in the context of other possible types of refuges; Section 6 discusses how to maximize protection by combining islands refuge with subterranean and/or submarine refuges; and Section 7 discusses other places on Earth, similar to islands, where survival might be possible. </w:t>
      </w:r>
      <w:r w:rsidRPr="008632DC">
        <w:rPr>
          <w:u w:val="single"/>
        </w:rPr>
        <w:t xml:space="preserve">Islands offer </w:t>
      </w:r>
      <w:r w:rsidRPr="00B02551">
        <w:rPr>
          <w:highlight w:val="green"/>
          <w:u w:val="single"/>
        </w:rPr>
        <w:t>excellent</w:t>
      </w:r>
      <w:r w:rsidRPr="008632DC">
        <w:rPr>
          <w:u w:val="single"/>
        </w:rPr>
        <w:t xml:space="preserve"> protection </w:t>
      </w:r>
      <w:r w:rsidRPr="00B02551">
        <w:rPr>
          <w:highlight w:val="green"/>
          <w:u w:val="single"/>
        </w:rPr>
        <w:t>against</w:t>
      </w:r>
      <w:r w:rsidRPr="008632DC">
        <w:rPr>
          <w:u w:val="single"/>
        </w:rPr>
        <w:t xml:space="preserve"> natural and/or </w:t>
      </w:r>
      <w:r w:rsidRPr="00B02551">
        <w:rPr>
          <w:b/>
          <w:bCs/>
          <w:highlight w:val="green"/>
          <w:u w:val="single"/>
        </w:rPr>
        <w:t>low-tech catastrophes</w:t>
      </w:r>
      <w:r w:rsidRPr="00B02551">
        <w:rPr>
          <w:sz w:val="12"/>
          <w:szCs w:val="16"/>
        </w:rPr>
        <w:t xml:space="preserve"> which are neither too large nor too small. </w:t>
      </w:r>
      <w:r w:rsidRPr="00B02551">
        <w:rPr>
          <w:highlight w:val="green"/>
          <w:u w:val="single"/>
        </w:rPr>
        <w:t>Remoteness, isolation and</w:t>
      </w:r>
      <w:r w:rsidRPr="008632DC">
        <w:rPr>
          <w:u w:val="single"/>
        </w:rPr>
        <w:t xml:space="preserve"> the </w:t>
      </w:r>
      <w:r w:rsidRPr="00B02551">
        <w:rPr>
          <w:highlight w:val="green"/>
          <w:u w:val="single"/>
        </w:rPr>
        <w:t>diverse conditions</w:t>
      </w:r>
      <w:r w:rsidRPr="008632DC">
        <w:rPr>
          <w:u w:val="single"/>
        </w:rPr>
        <w:t xml:space="preserve"> found on</w:t>
      </w:r>
      <w:r>
        <w:rPr>
          <w:u w:val="single"/>
        </w:rPr>
        <w:t xml:space="preserve"> </w:t>
      </w:r>
      <w:r w:rsidRPr="008632DC">
        <w:rPr>
          <w:u w:val="single"/>
        </w:rPr>
        <w:t xml:space="preserve">different islands </w:t>
      </w:r>
      <w:r w:rsidRPr="00B02551">
        <w:rPr>
          <w:highlight w:val="green"/>
          <w:u w:val="single"/>
        </w:rPr>
        <w:t>could be helpful</w:t>
      </w:r>
      <w:r w:rsidRPr="008632DC">
        <w:rPr>
          <w:u w:val="single"/>
        </w:rPr>
        <w:t xml:space="preserve"> features to aid survival in the face of different types of</w:t>
      </w:r>
      <w:r>
        <w:rPr>
          <w:u w:val="single"/>
        </w:rPr>
        <w:t xml:space="preserve"> </w:t>
      </w:r>
      <w:r w:rsidRPr="008632DC">
        <w:rPr>
          <w:u w:val="single"/>
        </w:rPr>
        <w:t>catastrophes.</w:t>
      </w:r>
      <w:r>
        <w:rPr>
          <w:u w:val="single"/>
        </w:rPr>
        <w:t xml:space="preserve"> </w:t>
      </w:r>
      <w:r w:rsidRPr="008632DC">
        <w:rPr>
          <w:u w:val="single"/>
        </w:rPr>
        <w:t>Islands could provide protection against a human-to-human transmitted biological</w:t>
      </w:r>
      <w:r>
        <w:rPr>
          <w:u w:val="single"/>
        </w:rPr>
        <w:t xml:space="preserve"> </w:t>
      </w:r>
      <w:r w:rsidRPr="008632DC">
        <w:rPr>
          <w:u w:val="single"/>
        </w:rPr>
        <w:t>pandemic</w:t>
      </w:r>
      <w:r w:rsidRPr="00B02551">
        <w:rPr>
          <w:sz w:val="12"/>
          <w:szCs w:val="16"/>
        </w:rPr>
        <w:t xml:space="preserve">; as mentioned in the Introduction, some islands were able to escape the 1918 flu pandemic by implementing effective quarantine measures. </w:t>
      </w:r>
      <w:r w:rsidRPr="008632DC">
        <w:rPr>
          <w:u w:val="single"/>
        </w:rPr>
        <w:t xml:space="preserve">Islands may help to </w:t>
      </w:r>
      <w:r w:rsidRPr="00B02551">
        <w:rPr>
          <w:highlight w:val="green"/>
          <w:u w:val="single"/>
        </w:rPr>
        <w:t>survive</w:t>
      </w:r>
      <w:r w:rsidRPr="008632DC">
        <w:rPr>
          <w:u w:val="single"/>
        </w:rPr>
        <w:t xml:space="preserve"> a </w:t>
      </w:r>
      <w:r w:rsidRPr="00990EF9">
        <w:rPr>
          <w:b/>
          <w:bCs/>
          <w:u w:val="single"/>
        </w:rPr>
        <w:t xml:space="preserve">long-term </w:t>
      </w:r>
      <w:r w:rsidRPr="00B02551">
        <w:rPr>
          <w:b/>
          <w:bCs/>
          <w:highlight w:val="green"/>
          <w:u w:val="single"/>
        </w:rPr>
        <w:t>collapse in food</w:t>
      </w:r>
      <w:r w:rsidRPr="00990EF9">
        <w:rPr>
          <w:b/>
          <w:bCs/>
          <w:u w:val="single"/>
        </w:rPr>
        <w:t xml:space="preserve"> production </w:t>
      </w:r>
      <w:r w:rsidRPr="00B02551">
        <w:rPr>
          <w:b/>
          <w:bCs/>
          <w:highlight w:val="green"/>
          <w:u w:val="single"/>
        </w:rPr>
        <w:t>caused by nuclear winter</w:t>
      </w:r>
      <w:r w:rsidRPr="00B02551">
        <w:rPr>
          <w:sz w:val="12"/>
          <w:szCs w:val="16"/>
        </w:rPr>
        <w:t xml:space="preserve">, agricultural pests and other catastrophes. </w:t>
      </w:r>
      <w:r w:rsidRPr="008632DC">
        <w:rPr>
          <w:u w:val="single"/>
        </w:rPr>
        <w:t xml:space="preserve">Islands often </w:t>
      </w:r>
      <w:r w:rsidRPr="00B02551">
        <w:rPr>
          <w:highlight w:val="green"/>
          <w:u w:val="single"/>
        </w:rPr>
        <w:t xml:space="preserve">have </w:t>
      </w:r>
      <w:r w:rsidRPr="00B02551">
        <w:rPr>
          <w:b/>
          <w:bCs/>
          <w:highlight w:val="green"/>
          <w:u w:val="single"/>
        </w:rPr>
        <w:t>non-traditional food sources</w:t>
      </w:r>
      <w:r w:rsidRPr="008632DC">
        <w:rPr>
          <w:u w:val="single"/>
        </w:rPr>
        <w:t xml:space="preserve">, such as </w:t>
      </w:r>
      <w:r w:rsidRPr="00B02551">
        <w:rPr>
          <w:highlight w:val="green"/>
          <w:u w:val="single"/>
        </w:rPr>
        <w:t>birds</w:t>
      </w:r>
      <w:r w:rsidRPr="008632DC">
        <w:rPr>
          <w:u w:val="single"/>
        </w:rPr>
        <w:t xml:space="preserve"> and </w:t>
      </w:r>
      <w:r w:rsidRPr="00B02551">
        <w:rPr>
          <w:highlight w:val="green"/>
          <w:u w:val="single"/>
        </w:rPr>
        <w:t>sea flora and fauna</w:t>
      </w:r>
      <w:r w:rsidRPr="008632DC">
        <w:rPr>
          <w:u w:val="single"/>
        </w:rPr>
        <w:t xml:space="preserve">, which may </w:t>
      </w:r>
      <w:r w:rsidRPr="00B02551">
        <w:rPr>
          <w:highlight w:val="green"/>
          <w:u w:val="single"/>
        </w:rPr>
        <w:t>provide independent subsistence</w:t>
      </w:r>
      <w:r w:rsidRPr="008632DC">
        <w:rPr>
          <w:u w:val="single"/>
        </w:rPr>
        <w:t xml:space="preserve"> for an indefinitely long period.</w:t>
      </w:r>
      <w:r>
        <w:rPr>
          <w:u w:val="single"/>
        </w:rPr>
        <w:t xml:space="preserve"> </w:t>
      </w:r>
      <w:r w:rsidRPr="008632DC">
        <w:rPr>
          <w:u w:val="single"/>
        </w:rPr>
        <w:t xml:space="preserve">On remote islands, </w:t>
      </w:r>
      <w:r w:rsidRPr="00B02551">
        <w:rPr>
          <w:b/>
          <w:bCs/>
          <w:highlight w:val="green"/>
          <w:u w:val="single"/>
        </w:rPr>
        <w:t>the extent of</w:t>
      </w:r>
      <w:r w:rsidRPr="00990EF9">
        <w:rPr>
          <w:b/>
          <w:bCs/>
          <w:u w:val="single"/>
        </w:rPr>
        <w:t xml:space="preserve"> radioactive and chemical </w:t>
      </w:r>
      <w:r w:rsidRPr="00B02551">
        <w:rPr>
          <w:b/>
          <w:bCs/>
          <w:highlight w:val="green"/>
          <w:u w:val="single"/>
        </w:rPr>
        <w:t>contamination</w:t>
      </w:r>
      <w:r w:rsidRPr="00990EF9">
        <w:rPr>
          <w:b/>
          <w:bCs/>
          <w:u w:val="single"/>
        </w:rPr>
        <w:t xml:space="preserve"> from catastrophes </w:t>
      </w:r>
      <w:r w:rsidRPr="00B02551">
        <w:rPr>
          <w:b/>
          <w:bCs/>
          <w:highlight w:val="green"/>
          <w:u w:val="single"/>
        </w:rPr>
        <w:t>would</w:t>
      </w:r>
      <w:r w:rsidRPr="00990EF9">
        <w:rPr>
          <w:b/>
          <w:bCs/>
          <w:u w:val="single"/>
        </w:rPr>
        <w:t xml:space="preserve"> likely </w:t>
      </w:r>
      <w:r w:rsidRPr="00B02551">
        <w:rPr>
          <w:b/>
          <w:bCs/>
          <w:highlight w:val="green"/>
          <w:u w:val="single"/>
        </w:rPr>
        <w:t>be smaller</w:t>
      </w:r>
      <w:r w:rsidRPr="008632DC">
        <w:rPr>
          <w:u w:val="single"/>
        </w:rPr>
        <w:t xml:space="preserve">. This is </w:t>
      </w:r>
      <w:r w:rsidRPr="00B02551">
        <w:rPr>
          <w:highlight w:val="green"/>
          <w:u w:val="single"/>
        </w:rPr>
        <w:t>especially true of</w:t>
      </w:r>
      <w:r w:rsidRPr="008632DC">
        <w:rPr>
          <w:u w:val="single"/>
        </w:rPr>
        <w:t xml:space="preserve"> islands located in the </w:t>
      </w:r>
      <w:r w:rsidRPr="00B02551">
        <w:rPr>
          <w:highlight w:val="green"/>
          <w:u w:val="single"/>
        </w:rPr>
        <w:t>Southern hemisphere</w:t>
      </w:r>
      <w:r>
        <w:rPr>
          <w:u w:val="single"/>
        </w:rPr>
        <w:t xml:space="preserve"> </w:t>
      </w:r>
      <w:r w:rsidRPr="008632DC">
        <w:rPr>
          <w:u w:val="single"/>
        </w:rPr>
        <w:t xml:space="preserve">close to the Antarctic, </w:t>
      </w:r>
      <w:r w:rsidRPr="00B02551">
        <w:rPr>
          <w:highlight w:val="green"/>
          <w:u w:val="single"/>
        </w:rPr>
        <w:t xml:space="preserve">as </w:t>
      </w:r>
      <w:r w:rsidRPr="00B02551">
        <w:rPr>
          <w:b/>
          <w:bCs/>
          <w:highlight w:val="green"/>
          <w:u w:val="single"/>
        </w:rPr>
        <w:t xml:space="preserve">winds </w:t>
      </w:r>
      <w:r w:rsidRPr="00B02551">
        <w:rPr>
          <w:b/>
          <w:bCs/>
          <w:u w:val="single"/>
        </w:rPr>
        <w:t>around</w:t>
      </w:r>
      <w:r w:rsidRPr="00990EF9">
        <w:rPr>
          <w:b/>
          <w:bCs/>
          <w:u w:val="single"/>
        </w:rPr>
        <w:t xml:space="preserve"> the pole </w:t>
      </w:r>
      <w:r w:rsidRPr="00B02551">
        <w:rPr>
          <w:b/>
          <w:bCs/>
          <w:highlight w:val="green"/>
          <w:u w:val="single"/>
        </w:rPr>
        <w:t>maintain</w:t>
      </w:r>
      <w:r w:rsidRPr="00990EF9">
        <w:rPr>
          <w:b/>
          <w:bCs/>
          <w:u w:val="single"/>
        </w:rPr>
        <w:t xml:space="preserve"> some </w:t>
      </w:r>
      <w:r w:rsidRPr="00B02551">
        <w:rPr>
          <w:b/>
          <w:bCs/>
          <w:highlight w:val="green"/>
          <w:u w:val="single"/>
        </w:rPr>
        <w:t>isolation from the rest</w:t>
      </w:r>
      <w:r w:rsidRPr="00990EF9">
        <w:rPr>
          <w:b/>
          <w:bCs/>
          <w:u w:val="single"/>
        </w:rPr>
        <w:t xml:space="preserve"> of the atmosphere</w:t>
      </w:r>
      <w:r w:rsidRPr="008632DC">
        <w:rPr>
          <w:u w:val="single"/>
        </w:rPr>
        <w:t xml:space="preserve">. </w:t>
      </w:r>
      <w:r w:rsidRPr="00990EF9">
        <w:rPr>
          <w:b/>
          <w:bCs/>
          <w:u w:val="single"/>
        </w:rPr>
        <w:t xml:space="preserve">Constant rains and winds may </w:t>
      </w:r>
      <w:r w:rsidRPr="00B02551">
        <w:rPr>
          <w:b/>
          <w:bCs/>
          <w:highlight w:val="green"/>
          <w:u w:val="single"/>
        </w:rPr>
        <w:t>accelerate</w:t>
      </w:r>
      <w:r w:rsidRPr="00990EF9">
        <w:rPr>
          <w:b/>
          <w:bCs/>
          <w:u w:val="single"/>
        </w:rPr>
        <w:t xml:space="preserve"> the </w:t>
      </w:r>
      <w:r w:rsidRPr="00B02551">
        <w:rPr>
          <w:b/>
          <w:bCs/>
          <w:highlight w:val="green"/>
          <w:u w:val="single"/>
        </w:rPr>
        <w:t>decontamination</w:t>
      </w:r>
      <w:r w:rsidRPr="00990EF9">
        <w:rPr>
          <w:b/>
          <w:bCs/>
          <w:u w:val="single"/>
        </w:rPr>
        <w:t xml:space="preserve"> of some islands</w:t>
      </w:r>
      <w:r>
        <w:rPr>
          <w:u w:val="single"/>
        </w:rPr>
        <w:t xml:space="preserve"> </w:t>
      </w:r>
      <w:r w:rsidRPr="00B02551">
        <w:rPr>
          <w:sz w:val="12"/>
          <w:szCs w:val="16"/>
        </w:rPr>
        <w:t xml:space="preserve">(like Kerguelen). </w:t>
      </w:r>
      <w:r w:rsidRPr="008632DC">
        <w:rPr>
          <w:u w:val="single"/>
        </w:rPr>
        <w:t xml:space="preserve">In addition, </w:t>
      </w:r>
      <w:r w:rsidRPr="00B02551">
        <w:rPr>
          <w:b/>
          <w:bCs/>
          <w:highlight w:val="green"/>
          <w:u w:val="single"/>
        </w:rPr>
        <w:t>sea animals</w:t>
      </w:r>
      <w:r w:rsidRPr="00990EF9">
        <w:rPr>
          <w:b/>
          <w:bCs/>
          <w:u w:val="single"/>
        </w:rPr>
        <w:t xml:space="preserve"> may be relatively </w:t>
      </w:r>
      <w:r w:rsidRPr="00B02551">
        <w:rPr>
          <w:b/>
          <w:bCs/>
          <w:highlight w:val="green"/>
          <w:u w:val="single"/>
        </w:rPr>
        <w:t>less contaminated</w:t>
      </w:r>
      <w:r w:rsidRPr="00990EF9">
        <w:rPr>
          <w:b/>
          <w:bCs/>
          <w:u w:val="single"/>
        </w:rPr>
        <w:t xml:space="preserve"> food sources</w:t>
      </w:r>
      <w:r w:rsidRPr="008632DC">
        <w:rPr>
          <w:u w:val="single"/>
        </w:rPr>
        <w:t>.</w:t>
      </w:r>
      <w:r w:rsidRPr="00B02551">
        <w:rPr>
          <w:sz w:val="12"/>
          <w:szCs w:val="16"/>
        </w:rPr>
        <w:t xml:space="preserve"> Islands away from the equator could provide protection against some of the direct effects of a gamma ray burst (muons) (</w:t>
      </w:r>
      <w:proofErr w:type="spellStart"/>
      <w:r w:rsidRPr="00B02551">
        <w:rPr>
          <w:sz w:val="12"/>
          <w:szCs w:val="16"/>
        </w:rPr>
        <w:t>Cirkovi</w:t>
      </w:r>
      <w:proofErr w:type="spellEnd"/>
      <w:r w:rsidRPr="00B02551">
        <w:rPr>
          <w:sz w:val="12"/>
          <w:szCs w:val="16"/>
        </w:rPr>
        <w:t xml:space="preserve">  c and </w:t>
      </w:r>
      <w:proofErr w:type="spellStart"/>
      <w:r w:rsidRPr="00B02551">
        <w:rPr>
          <w:sz w:val="12"/>
          <w:szCs w:val="16"/>
        </w:rPr>
        <w:t>Vukoti</w:t>
      </w:r>
      <w:proofErr w:type="spellEnd"/>
      <w:r w:rsidRPr="00B02551">
        <w:rPr>
          <w:sz w:val="12"/>
          <w:szCs w:val="16"/>
        </w:rPr>
        <w:t xml:space="preserve">  c, 2016  ) if they were in the constant shadow of the Earth, below the horizon of the gamma ray source. </w:t>
      </w:r>
      <w:r w:rsidRPr="008632DC">
        <w:rPr>
          <w:u w:val="single"/>
        </w:rPr>
        <w:t>In the case of global war</w:t>
      </w:r>
      <w:r w:rsidRPr="00B02551">
        <w:rPr>
          <w:sz w:val="12"/>
          <w:szCs w:val="16"/>
        </w:rPr>
        <w:t xml:space="preserve"> or technological collapse, </w:t>
      </w:r>
      <w:r w:rsidRPr="00990EF9">
        <w:rPr>
          <w:b/>
          <w:bCs/>
          <w:u w:val="single"/>
        </w:rPr>
        <w:t xml:space="preserve">many </w:t>
      </w:r>
      <w:r w:rsidRPr="00B02551">
        <w:rPr>
          <w:b/>
          <w:bCs/>
          <w:highlight w:val="green"/>
          <w:u w:val="single"/>
        </w:rPr>
        <w:t>islands could become unreachable</w:t>
      </w:r>
      <w:r w:rsidRPr="008632DC">
        <w:rPr>
          <w:u w:val="single"/>
        </w:rPr>
        <w:t xml:space="preserve">. This would </w:t>
      </w:r>
      <w:r w:rsidRPr="00B02551">
        <w:rPr>
          <w:highlight w:val="green"/>
          <w:u w:val="single"/>
        </w:rPr>
        <w:t>protect them against</w:t>
      </w:r>
      <w:r w:rsidRPr="008632DC">
        <w:rPr>
          <w:u w:val="single"/>
        </w:rPr>
        <w:t xml:space="preserve"> human-borne </w:t>
      </w:r>
      <w:r w:rsidRPr="00B02551">
        <w:rPr>
          <w:highlight w:val="green"/>
          <w:u w:val="single"/>
        </w:rPr>
        <w:t>diseases</w:t>
      </w:r>
      <w:r w:rsidRPr="008632DC">
        <w:rPr>
          <w:u w:val="single"/>
        </w:rPr>
        <w:t>, pirates, looters and</w:t>
      </w:r>
      <w:r>
        <w:rPr>
          <w:u w:val="single"/>
        </w:rPr>
        <w:t xml:space="preserve"> </w:t>
      </w:r>
      <w:r w:rsidRPr="008632DC">
        <w:rPr>
          <w:u w:val="single"/>
        </w:rPr>
        <w:t>certain autonomous weapon systems such as</w:t>
      </w:r>
      <w:r w:rsidRPr="00B02551">
        <w:rPr>
          <w:sz w:val="12"/>
          <w:szCs w:val="16"/>
        </w:rPr>
        <w:t xml:space="preserve"> land-based or short-range </w:t>
      </w:r>
      <w:r w:rsidRPr="008632DC">
        <w:rPr>
          <w:u w:val="single"/>
        </w:rPr>
        <w:t>drones</w:t>
      </w:r>
      <w:r w:rsidRPr="00B02551">
        <w:rPr>
          <w:sz w:val="12"/>
          <w:szCs w:val="16"/>
        </w:rPr>
        <w:t xml:space="preserve">. </w:t>
      </w:r>
      <w:r w:rsidRPr="008632DC">
        <w:rPr>
          <w:u w:val="single"/>
        </w:rPr>
        <w:t>Additionally, remote and sparsely populated islands may not be interesting military targets.</w:t>
      </w:r>
      <w:r>
        <w:rPr>
          <w:u w:val="single"/>
        </w:rPr>
        <w:t xml:space="preserve"> </w:t>
      </w:r>
      <w:r w:rsidRPr="008632DC">
        <w:rPr>
          <w:u w:val="single"/>
        </w:rPr>
        <w:t>In case of war, it may be more expensive to reach them than to ignore them</w:t>
      </w:r>
      <w:r w:rsidRPr="00B02551">
        <w:rPr>
          <w:sz w:val="12"/>
          <w:szCs w:val="16"/>
        </w:rPr>
        <w:t xml:space="preserve">, though this depends on the nature of the war. For example, </w:t>
      </w:r>
      <w:r w:rsidRPr="008632DC">
        <w:rPr>
          <w:u w:val="single"/>
        </w:rPr>
        <w:t>the Germans used remote unpopulated</w:t>
      </w:r>
      <w:r>
        <w:rPr>
          <w:u w:val="single"/>
        </w:rPr>
        <w:t xml:space="preserve"> </w:t>
      </w:r>
      <w:r w:rsidRPr="008632DC">
        <w:rPr>
          <w:u w:val="single"/>
        </w:rPr>
        <w:t>islands in the Arctic</w:t>
      </w:r>
      <w:r w:rsidRPr="00B02551">
        <w:rPr>
          <w:sz w:val="12"/>
          <w:szCs w:val="16"/>
        </w:rPr>
        <w:t xml:space="preserve"> (Grossman, 2016) </w:t>
      </w:r>
      <w:r w:rsidRPr="008632DC">
        <w:rPr>
          <w:u w:val="single"/>
        </w:rPr>
        <w:t>and in the Southern Ocean</w:t>
      </w:r>
      <w:r w:rsidRPr="00B02551">
        <w:rPr>
          <w:sz w:val="12"/>
          <w:szCs w:val="16"/>
        </w:rPr>
        <w:t xml:space="preserve"> (Rogge and Frank, 1956) </w:t>
      </w:r>
      <w:r w:rsidRPr="008632DC">
        <w:rPr>
          <w:u w:val="single"/>
        </w:rPr>
        <w:t>as secret bases during Second World War</w:t>
      </w:r>
      <w:r w:rsidRPr="00B02551">
        <w:rPr>
          <w:sz w:val="12"/>
          <w:szCs w:val="16"/>
        </w:rPr>
        <w:t>, and the allies later sent cruisers to Kerguelen to check if Germans were hiding there. It might be too expensive for a hostile AI to seek out and kill small groups of people in remote places, if they do not pose an immediate risk to the AI’s interests. However, over time, the AI’s risk calculation might change.</w:t>
      </w:r>
    </w:p>
    <w:p w14:paraId="2A691EFF" w14:textId="77777777" w:rsidR="00F577CD" w:rsidRDefault="00F577CD" w:rsidP="00F577CD"/>
    <w:p w14:paraId="1DD6EC37" w14:textId="77777777" w:rsidR="00F577CD" w:rsidRDefault="00F577CD" w:rsidP="00F577CD">
      <w:pPr>
        <w:pStyle w:val="Heading4"/>
      </w:pPr>
      <w:r>
        <w:t>French Kerguelen Islands have unique characteristics conducive to repopulation.</w:t>
      </w:r>
    </w:p>
    <w:p w14:paraId="5930A9B5" w14:textId="77777777" w:rsidR="00F577CD" w:rsidRPr="00882AC1" w:rsidRDefault="00F577CD" w:rsidP="00F577CD">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4" w:history="1">
        <w:r w:rsidRPr="00592663">
          <w:rPr>
            <w:rStyle w:val="Hyperlink"/>
          </w:rPr>
          <w:t>https://www.emerald.com/insight/content/doi/10.1108/FS-04-2018-0031/full/html?fullSc=1&amp;mbSc=1&amp;fullSc=1</w:t>
        </w:r>
      </w:hyperlink>
      <w:r w:rsidRPr="00592663">
        <w:t xml:space="preserve">] </w:t>
      </w:r>
      <w:r>
        <w:t>Recut Justin</w:t>
      </w:r>
    </w:p>
    <w:p w14:paraId="3AEB79A5" w14:textId="77777777" w:rsidR="00F577CD" w:rsidRPr="00B02551" w:rsidRDefault="00F577CD" w:rsidP="00F577CD">
      <w:pPr>
        <w:rPr>
          <w:sz w:val="12"/>
          <w:szCs w:val="16"/>
        </w:rPr>
      </w:pPr>
      <w:r w:rsidRPr="00845CC1">
        <w:rPr>
          <w:u w:val="single"/>
        </w:rPr>
        <w:t xml:space="preserve">One of the most attractive islands for long-term survival of global risks is </w:t>
      </w:r>
      <w:r w:rsidRPr="00B84DCA">
        <w:rPr>
          <w:b/>
          <w:bCs/>
          <w:u w:val="single"/>
        </w:rPr>
        <w:t xml:space="preserve">the </w:t>
      </w:r>
      <w:r w:rsidRPr="00B02551">
        <w:rPr>
          <w:b/>
          <w:bCs/>
          <w:highlight w:val="green"/>
          <w:u w:val="single"/>
        </w:rPr>
        <w:t>French</w:t>
      </w:r>
      <w:r w:rsidRPr="00B84DCA">
        <w:rPr>
          <w:b/>
          <w:bCs/>
          <w:u w:val="single"/>
        </w:rPr>
        <w:t xml:space="preserve"> archipelago of </w:t>
      </w:r>
      <w:r w:rsidRPr="00B02551">
        <w:rPr>
          <w:b/>
          <w:bCs/>
          <w:highlight w:val="green"/>
          <w:u w:val="single"/>
        </w:rPr>
        <w:t>Kerguelen</w:t>
      </w:r>
      <w:r w:rsidRPr="00B02551">
        <w:rPr>
          <w:b/>
          <w:bCs/>
          <w:sz w:val="12"/>
          <w:szCs w:val="16"/>
        </w:rPr>
        <w:t xml:space="preserve"> </w:t>
      </w:r>
      <w:r w:rsidRPr="00B02551">
        <w:rPr>
          <w:sz w:val="12"/>
          <w:szCs w:val="16"/>
        </w:rPr>
        <w:t xml:space="preserve">in the southern Indian Ocean. </w:t>
      </w:r>
      <w:r w:rsidRPr="00845CC1">
        <w:rPr>
          <w:u w:val="single"/>
        </w:rPr>
        <w:t>Kerguelen’s</w:t>
      </w:r>
      <w:r w:rsidRPr="00B02551">
        <w:rPr>
          <w:sz w:val="12"/>
          <w:szCs w:val="16"/>
        </w:rPr>
        <w:t xml:space="preserve"> </w:t>
      </w:r>
      <w:r w:rsidRPr="00845CC1">
        <w:rPr>
          <w:u w:val="single"/>
        </w:rPr>
        <w:t>main</w:t>
      </w:r>
      <w:r w:rsidRPr="00B02551">
        <w:rPr>
          <w:sz w:val="12"/>
          <w:szCs w:val="16"/>
        </w:rPr>
        <w:t xml:space="preserve"> Grand Terre </w:t>
      </w:r>
      <w:r w:rsidRPr="00B02551">
        <w:rPr>
          <w:highlight w:val="green"/>
          <w:u w:val="single"/>
        </w:rPr>
        <w:t>Island</w:t>
      </w:r>
      <w:r w:rsidRPr="00B02551">
        <w:rPr>
          <w:sz w:val="12"/>
          <w:szCs w:val="16"/>
        </w:rPr>
        <w:t xml:space="preserve"> has the following attractive features for long-term survival: It </w:t>
      </w:r>
      <w:r w:rsidRPr="00B84DCA">
        <w:rPr>
          <w:b/>
          <w:bCs/>
          <w:u w:val="single"/>
        </w:rPr>
        <w:t xml:space="preserve">is </w:t>
      </w:r>
      <w:r w:rsidRPr="00B02551">
        <w:rPr>
          <w:b/>
          <w:bCs/>
          <w:highlight w:val="green"/>
          <w:u w:val="single"/>
        </w:rPr>
        <w:t>very remote</w:t>
      </w:r>
      <w:r w:rsidRPr="00B84DCA">
        <w:rPr>
          <w:b/>
          <w:bCs/>
          <w:u w:val="single"/>
        </w:rPr>
        <w:t xml:space="preserve"> from any other constant human settlement</w:t>
      </w:r>
      <w:r w:rsidRPr="00845CC1">
        <w:rPr>
          <w:u w:val="single"/>
        </w:rPr>
        <w:t>s</w:t>
      </w:r>
      <w:r w:rsidRPr="00B02551">
        <w:rPr>
          <w:sz w:val="12"/>
          <w:szCs w:val="16"/>
        </w:rPr>
        <w:t xml:space="preserve">; for example, is it 3,000 km from the island of Reunion. </w:t>
      </w:r>
      <w:r w:rsidRPr="00845CC1">
        <w:rPr>
          <w:u w:val="single"/>
        </w:rPr>
        <w:t xml:space="preserve">The Kerguelen Islands lie </w:t>
      </w:r>
      <w:r w:rsidRPr="00B84DCA">
        <w:rPr>
          <w:b/>
          <w:bCs/>
          <w:u w:val="single"/>
        </w:rPr>
        <w:t>outside the main trade lines</w:t>
      </w:r>
      <w:r w:rsidRPr="00845CC1">
        <w:rPr>
          <w:u w:val="single"/>
        </w:rPr>
        <w:t>, so the</w:t>
      </w:r>
      <w:r>
        <w:rPr>
          <w:u w:val="single"/>
        </w:rPr>
        <w:t xml:space="preserve"> </w:t>
      </w:r>
      <w:r w:rsidRPr="00845CC1">
        <w:rPr>
          <w:u w:val="single"/>
        </w:rPr>
        <w:t xml:space="preserve">probability of a random ship arriving there is low. </w:t>
      </w:r>
      <w:r w:rsidRPr="00B84DCA">
        <w:rPr>
          <w:b/>
          <w:bCs/>
          <w:u w:val="single"/>
        </w:rPr>
        <w:t xml:space="preserve">The islands are </w:t>
      </w:r>
      <w:r w:rsidRPr="00B02551">
        <w:rPr>
          <w:b/>
          <w:bCs/>
          <w:highlight w:val="green"/>
          <w:u w:val="single"/>
        </w:rPr>
        <w:t>inside the</w:t>
      </w:r>
      <w:r w:rsidRPr="00B84DCA">
        <w:rPr>
          <w:b/>
          <w:bCs/>
          <w:u w:val="single"/>
        </w:rPr>
        <w:t xml:space="preserve"> circumpolar </w:t>
      </w:r>
      <w:r w:rsidRPr="00B02551">
        <w:rPr>
          <w:b/>
          <w:bCs/>
          <w:highlight w:val="green"/>
          <w:u w:val="single"/>
        </w:rPr>
        <w:t>Antarctic current</w:t>
      </w:r>
      <w:r w:rsidRPr="00845CC1">
        <w:rPr>
          <w:u w:val="single"/>
        </w:rPr>
        <w:t xml:space="preserve">, and they are </w:t>
      </w:r>
      <w:r w:rsidRPr="00B02551">
        <w:rPr>
          <w:highlight w:val="green"/>
          <w:u w:val="single"/>
        </w:rPr>
        <w:t xml:space="preserve">surrounded by </w:t>
      </w:r>
      <w:r w:rsidRPr="00B02551">
        <w:rPr>
          <w:u w:val="single"/>
        </w:rPr>
        <w:t xml:space="preserve">strong </w:t>
      </w:r>
      <w:r w:rsidRPr="00B02551">
        <w:rPr>
          <w:highlight w:val="green"/>
          <w:u w:val="single"/>
        </w:rPr>
        <w:t>winds</w:t>
      </w:r>
      <w:r w:rsidRPr="00B02551">
        <w:rPr>
          <w:sz w:val="12"/>
          <w:szCs w:val="16"/>
        </w:rPr>
        <w:t xml:space="preserve"> (the “Roaring Forties” and “Furious Fifties”), </w:t>
      </w:r>
      <w:r w:rsidRPr="00845CC1">
        <w:rPr>
          <w:u w:val="single"/>
        </w:rPr>
        <w:t>which will not accidentally bring any ships from further north</w:t>
      </w:r>
      <w:r w:rsidRPr="00B02551">
        <w:rPr>
          <w:sz w:val="12"/>
          <w:szCs w:val="16"/>
        </w:rPr>
        <w:t xml:space="preserve">. </w:t>
      </w:r>
      <w:r w:rsidRPr="00845CC1">
        <w:rPr>
          <w:u w:val="single"/>
        </w:rPr>
        <w:t xml:space="preserve">A return trip from Reunion to Kerguelen by ship takes 28 days. </w:t>
      </w:r>
      <w:r w:rsidRPr="00B84DCA">
        <w:rPr>
          <w:b/>
          <w:bCs/>
          <w:u w:val="single"/>
        </w:rPr>
        <w:t>The islands do not have an airport</w:t>
      </w:r>
      <w:r w:rsidRPr="00845CC1">
        <w:rPr>
          <w:u w:val="single"/>
        </w:rPr>
        <w:t xml:space="preserve">, so they cannot be reached by air, </w:t>
      </w:r>
      <w:r w:rsidRPr="00B84DCA">
        <w:rPr>
          <w:b/>
          <w:bCs/>
          <w:u w:val="single"/>
        </w:rPr>
        <w:t xml:space="preserve">and they are too remote for helicopter travel. </w:t>
      </w:r>
      <w:r w:rsidRPr="00B02551">
        <w:rPr>
          <w:sz w:val="12"/>
          <w:szCs w:val="16"/>
        </w:rPr>
        <w:t xml:space="preserve">While Easter Island is even more remote from other human settlements, it is more populated and more often accessed by ships and planes. </w:t>
      </w:r>
      <w:r w:rsidRPr="00B84DCA">
        <w:rPr>
          <w:b/>
          <w:bCs/>
          <w:u w:val="single"/>
        </w:rPr>
        <w:t xml:space="preserve">The </w:t>
      </w:r>
      <w:r w:rsidRPr="00B02551">
        <w:rPr>
          <w:b/>
          <w:bCs/>
          <w:highlight w:val="green"/>
          <w:u w:val="single"/>
        </w:rPr>
        <w:t>intense and isolating</w:t>
      </w:r>
      <w:r w:rsidRPr="00B84DCA">
        <w:rPr>
          <w:b/>
          <w:bCs/>
          <w:u w:val="single"/>
        </w:rPr>
        <w:t xml:space="preserve"> wind </w:t>
      </w:r>
      <w:r w:rsidRPr="00B02551">
        <w:rPr>
          <w:b/>
          <w:bCs/>
          <w:highlight w:val="green"/>
          <w:u w:val="single"/>
        </w:rPr>
        <w:t>circulation</w:t>
      </w:r>
      <w:r w:rsidRPr="00B84DCA">
        <w:rPr>
          <w:b/>
          <w:bCs/>
          <w:u w:val="single"/>
        </w:rPr>
        <w:t xml:space="preserve"> around the South Pole could </w:t>
      </w:r>
      <w:r w:rsidRPr="00B02551">
        <w:rPr>
          <w:b/>
          <w:bCs/>
          <w:highlight w:val="green"/>
          <w:u w:val="single"/>
        </w:rPr>
        <w:t>increase</w:t>
      </w:r>
      <w:r w:rsidRPr="00B84DCA">
        <w:rPr>
          <w:b/>
          <w:bCs/>
          <w:u w:val="single"/>
        </w:rPr>
        <w:t xml:space="preserve"> the </w:t>
      </w:r>
      <w:r w:rsidRPr="00B02551">
        <w:rPr>
          <w:b/>
          <w:bCs/>
          <w:highlight w:val="green"/>
          <w:u w:val="single"/>
        </w:rPr>
        <w:t>time required for ash or radioactive clouds</w:t>
      </w:r>
      <w:r w:rsidRPr="00B02551">
        <w:rPr>
          <w:sz w:val="12"/>
          <w:szCs w:val="16"/>
        </w:rPr>
        <w:t xml:space="preserve"> from the northern hemisphere </w:t>
      </w:r>
      <w:r w:rsidRPr="00B84DCA">
        <w:rPr>
          <w:b/>
          <w:bCs/>
          <w:u w:val="single"/>
        </w:rPr>
        <w:t>to reach</w:t>
      </w:r>
      <w:r w:rsidRPr="00845CC1">
        <w:rPr>
          <w:u w:val="single"/>
        </w:rPr>
        <w:t xml:space="preserve"> the South</w:t>
      </w:r>
      <w:r>
        <w:rPr>
          <w:u w:val="single"/>
        </w:rPr>
        <w:t xml:space="preserve"> </w:t>
      </w:r>
      <w:r w:rsidRPr="00845CC1">
        <w:rPr>
          <w:u w:val="single"/>
        </w:rPr>
        <w:t>Polar Region. But the Kerguelen Islands are also not too close to the South Pole</w:t>
      </w:r>
      <w:r w:rsidRPr="00B02551">
        <w:rPr>
          <w:sz w:val="12"/>
          <w:szCs w:val="16"/>
        </w:rPr>
        <w:t xml:space="preserve">: they are at the equivalent latitude as southern Germany; thus, </w:t>
      </w:r>
      <w:r w:rsidRPr="00845CC1">
        <w:rPr>
          <w:u w:val="single"/>
        </w:rPr>
        <w:t xml:space="preserve">they </w:t>
      </w:r>
      <w:r w:rsidRPr="00B02551">
        <w:rPr>
          <w:highlight w:val="green"/>
          <w:u w:val="single"/>
        </w:rPr>
        <w:t>get</w:t>
      </w:r>
      <w:r w:rsidRPr="00845CC1">
        <w:rPr>
          <w:u w:val="single"/>
        </w:rPr>
        <w:t xml:space="preserve"> quite a bit of </w:t>
      </w:r>
      <w:r w:rsidRPr="00B02551">
        <w:rPr>
          <w:highlight w:val="green"/>
          <w:u w:val="single"/>
        </w:rPr>
        <w:t>sunlight</w:t>
      </w:r>
      <w:r w:rsidRPr="00B02551">
        <w:rPr>
          <w:sz w:val="12"/>
          <w:szCs w:val="16"/>
        </w:rPr>
        <w:t xml:space="preserve"> </w:t>
      </w:r>
      <w:r w:rsidRPr="00845CC1">
        <w:rPr>
          <w:u w:val="single"/>
        </w:rPr>
        <w:t>The Kerguelen Islands have a stable but cold climate</w:t>
      </w:r>
      <w:r w:rsidRPr="00B02551">
        <w:rPr>
          <w:sz w:val="12"/>
          <w:szCs w:val="16"/>
        </w:rPr>
        <w:t xml:space="preserve">, with temperatures above freezing most of the time. </w:t>
      </w:r>
      <w:r w:rsidRPr="00845CC1">
        <w:rPr>
          <w:u w:val="single"/>
        </w:rPr>
        <w:t xml:space="preserve">The main </w:t>
      </w:r>
      <w:r w:rsidRPr="00B02551">
        <w:rPr>
          <w:highlight w:val="green"/>
          <w:u w:val="single"/>
        </w:rPr>
        <w:t>island has</w:t>
      </w:r>
      <w:r w:rsidRPr="00845CC1">
        <w:rPr>
          <w:u w:val="single"/>
        </w:rPr>
        <w:t xml:space="preserve"> </w:t>
      </w:r>
      <w:r w:rsidRPr="00B84DCA">
        <w:rPr>
          <w:b/>
          <w:bCs/>
          <w:u w:val="single"/>
        </w:rPr>
        <w:t xml:space="preserve">edible </w:t>
      </w:r>
      <w:r w:rsidRPr="00B02551">
        <w:rPr>
          <w:b/>
          <w:bCs/>
          <w:highlight w:val="green"/>
          <w:u w:val="single"/>
        </w:rPr>
        <w:t>vegetation and</w:t>
      </w:r>
      <w:r w:rsidRPr="00B84DCA">
        <w:rPr>
          <w:b/>
          <w:bCs/>
          <w:u w:val="single"/>
        </w:rPr>
        <w:t xml:space="preserve"> many edible </w:t>
      </w:r>
      <w:r w:rsidRPr="00B02551">
        <w:rPr>
          <w:b/>
          <w:bCs/>
          <w:highlight w:val="green"/>
          <w:u w:val="single"/>
        </w:rPr>
        <w:t>animals</w:t>
      </w:r>
      <w:r w:rsidRPr="00845CC1">
        <w:rPr>
          <w:u w:val="single"/>
        </w:rPr>
        <w:t>, including</w:t>
      </w:r>
      <w:r>
        <w:rPr>
          <w:u w:val="single"/>
        </w:rPr>
        <w:t xml:space="preserve"> </w:t>
      </w:r>
      <w:r w:rsidRPr="00845CC1">
        <w:rPr>
          <w:u w:val="single"/>
        </w:rPr>
        <w:t xml:space="preserve">3,000 </w:t>
      </w:r>
      <w:proofErr w:type="spellStart"/>
      <w:r w:rsidRPr="00845CC1">
        <w:rPr>
          <w:u w:val="single"/>
        </w:rPr>
        <w:t>sheeps</w:t>
      </w:r>
      <w:proofErr w:type="spellEnd"/>
      <w:r w:rsidRPr="00845CC1">
        <w:rPr>
          <w:u w:val="single"/>
        </w:rPr>
        <w:t>. The island is very large, approximately 7,000 km2</w:t>
      </w:r>
      <w:r>
        <w:rPr>
          <w:u w:val="single"/>
        </w:rPr>
        <w:t xml:space="preserve"> </w:t>
      </w:r>
      <w:r w:rsidRPr="00845CC1">
        <w:rPr>
          <w:u w:val="single"/>
        </w:rPr>
        <w:t xml:space="preserve">, and </w:t>
      </w:r>
      <w:r w:rsidRPr="00B84DCA">
        <w:rPr>
          <w:b/>
          <w:bCs/>
          <w:u w:val="single"/>
        </w:rPr>
        <w:t xml:space="preserve">it has many deep </w:t>
      </w:r>
      <w:r w:rsidRPr="00B02551">
        <w:rPr>
          <w:b/>
          <w:bCs/>
          <w:highlight w:val="green"/>
          <w:u w:val="single"/>
        </w:rPr>
        <w:t>gulfs and fjords</w:t>
      </w:r>
      <w:r w:rsidRPr="00B84DCA">
        <w:rPr>
          <w:b/>
          <w:bCs/>
          <w:u w:val="single"/>
        </w:rPr>
        <w:t xml:space="preserve"> that </w:t>
      </w:r>
      <w:r w:rsidRPr="00B02551">
        <w:rPr>
          <w:b/>
          <w:bCs/>
          <w:highlight w:val="green"/>
          <w:u w:val="single"/>
        </w:rPr>
        <w:t>could be used as harbors</w:t>
      </w:r>
      <w:r w:rsidRPr="00845CC1">
        <w:rPr>
          <w:u w:val="single"/>
        </w:rPr>
        <w:t>.</w:t>
      </w:r>
      <w:r>
        <w:rPr>
          <w:u w:val="single"/>
        </w:rPr>
        <w:t xml:space="preserve"> </w:t>
      </w:r>
      <w:r w:rsidRPr="00845CC1">
        <w:rPr>
          <w:u w:val="single"/>
        </w:rPr>
        <w:t xml:space="preserve">The main island has </w:t>
      </w:r>
      <w:r w:rsidRPr="00B02551">
        <w:rPr>
          <w:highlight w:val="green"/>
          <w:u w:val="single"/>
        </w:rPr>
        <w:t>high mountains</w:t>
      </w:r>
      <w:r w:rsidRPr="00845CC1">
        <w:rPr>
          <w:u w:val="single"/>
        </w:rPr>
        <w:t xml:space="preserve"> (over 1,000 m) with </w:t>
      </w:r>
      <w:r w:rsidRPr="00B84DCA">
        <w:rPr>
          <w:b/>
          <w:bCs/>
          <w:u w:val="single"/>
        </w:rPr>
        <w:t xml:space="preserve">an ice cap which could </w:t>
      </w:r>
      <w:r w:rsidRPr="00B02551">
        <w:rPr>
          <w:b/>
          <w:bCs/>
          <w:highlight w:val="green"/>
          <w:u w:val="single"/>
        </w:rPr>
        <w:t>provide</w:t>
      </w:r>
      <w:r w:rsidRPr="00B84DCA">
        <w:rPr>
          <w:b/>
          <w:bCs/>
          <w:u w:val="single"/>
        </w:rPr>
        <w:t xml:space="preserve"> fresh </w:t>
      </w:r>
      <w:r w:rsidRPr="00B02551">
        <w:rPr>
          <w:b/>
          <w:bCs/>
          <w:highlight w:val="green"/>
          <w:u w:val="single"/>
        </w:rPr>
        <w:t>water</w:t>
      </w:r>
      <w:r w:rsidRPr="00845CC1">
        <w:rPr>
          <w:u w:val="single"/>
        </w:rPr>
        <w:t>.</w:t>
      </w:r>
      <w:r w:rsidRPr="00B02551">
        <w:rPr>
          <w:sz w:val="12"/>
          <w:szCs w:val="16"/>
        </w:rPr>
        <w:t xml:space="preserve"> </w:t>
      </w:r>
      <w:r w:rsidRPr="00845CC1">
        <w:rPr>
          <w:u w:val="single"/>
        </w:rPr>
        <w:t xml:space="preserve">Nearby ice-free mountains hundreds of meters high could provide </w:t>
      </w:r>
      <w:r w:rsidRPr="00B84DCA">
        <w:rPr>
          <w:b/>
          <w:bCs/>
          <w:u w:val="single"/>
        </w:rPr>
        <w:t>protection against tsunamis</w:t>
      </w:r>
      <w:r w:rsidRPr="00845CC1">
        <w:rPr>
          <w:u w:val="single"/>
        </w:rPr>
        <w:t>. The highest mountain is volcanic</w:t>
      </w:r>
      <w:r w:rsidRPr="00B02551">
        <w:rPr>
          <w:sz w:val="12"/>
          <w:szCs w:val="16"/>
        </w:rPr>
        <w:t xml:space="preserve">, and was active 100,000 years ago (Weis et al., 1998). </w:t>
      </w:r>
      <w:r w:rsidRPr="00845CC1">
        <w:rPr>
          <w:u w:val="single"/>
        </w:rPr>
        <w:t xml:space="preserve">However, </w:t>
      </w:r>
      <w:r w:rsidRPr="00B84DCA">
        <w:rPr>
          <w:b/>
          <w:bCs/>
          <w:u w:val="single"/>
        </w:rPr>
        <w:t xml:space="preserve">residual </w:t>
      </w:r>
      <w:r w:rsidRPr="00B02551">
        <w:rPr>
          <w:b/>
          <w:bCs/>
          <w:highlight w:val="green"/>
          <w:u w:val="single"/>
        </w:rPr>
        <w:t>geothermal heat</w:t>
      </w:r>
      <w:r w:rsidRPr="00B84DCA">
        <w:rPr>
          <w:b/>
          <w:bCs/>
          <w:u w:val="single"/>
        </w:rPr>
        <w:t xml:space="preserve"> could </w:t>
      </w:r>
      <w:r w:rsidRPr="00B02551">
        <w:rPr>
          <w:b/>
          <w:bCs/>
          <w:highlight w:val="green"/>
          <w:u w:val="single"/>
        </w:rPr>
        <w:t>provide heating and energy</w:t>
      </w:r>
      <w:r w:rsidRPr="00B84DCA">
        <w:rPr>
          <w:b/>
          <w:bCs/>
          <w:u w:val="single"/>
        </w:rPr>
        <w:t xml:space="preserve"> for a refuge</w:t>
      </w:r>
      <w:r w:rsidRPr="00845CC1">
        <w:rPr>
          <w:u w:val="single"/>
        </w:rPr>
        <w:t>.</w:t>
      </w:r>
      <w:r>
        <w:rPr>
          <w:u w:val="single"/>
        </w:rPr>
        <w:t xml:space="preserve"> </w:t>
      </w:r>
      <w:r w:rsidRPr="00845CC1">
        <w:rPr>
          <w:u w:val="single"/>
        </w:rPr>
        <w:t>The main island has a continuous population of</w:t>
      </w:r>
      <w:r w:rsidRPr="00B02551">
        <w:rPr>
          <w:sz w:val="12"/>
          <w:szCs w:val="16"/>
        </w:rPr>
        <w:t xml:space="preserve"> only </w:t>
      </w:r>
      <w:r w:rsidRPr="00845CC1">
        <w:rPr>
          <w:u w:val="single"/>
        </w:rPr>
        <w:t>about 45 people</w:t>
      </w:r>
      <w:r w:rsidRPr="00B02551">
        <w:rPr>
          <w:sz w:val="12"/>
          <w:szCs w:val="16"/>
        </w:rPr>
        <w:t xml:space="preserve">, </w:t>
      </w:r>
      <w:r w:rsidRPr="00845CC1">
        <w:rPr>
          <w:u w:val="single"/>
        </w:rPr>
        <w:t>who live at a scientific</w:t>
      </w:r>
      <w:r>
        <w:rPr>
          <w:u w:val="single"/>
        </w:rPr>
        <w:t xml:space="preserve"> </w:t>
      </w:r>
      <w:r w:rsidRPr="00845CC1">
        <w:rPr>
          <w:u w:val="single"/>
        </w:rPr>
        <w:t xml:space="preserve">station. </w:t>
      </w:r>
      <w:r w:rsidRPr="00B02551">
        <w:rPr>
          <w:highlight w:val="green"/>
          <w:u w:val="single"/>
        </w:rPr>
        <w:t>Scientists</w:t>
      </w:r>
      <w:r w:rsidRPr="00845CC1">
        <w:rPr>
          <w:u w:val="single"/>
        </w:rPr>
        <w:t xml:space="preserve"> who are selected for long expeditions </w:t>
      </w:r>
      <w:r w:rsidRPr="00B02551">
        <w:rPr>
          <w:highlight w:val="green"/>
          <w:u w:val="single"/>
        </w:rPr>
        <w:t xml:space="preserve">are </w:t>
      </w:r>
      <w:r w:rsidRPr="00B02551">
        <w:rPr>
          <w:b/>
          <w:bCs/>
          <w:u w:val="single"/>
        </w:rPr>
        <w:t xml:space="preserve">more </w:t>
      </w:r>
      <w:r w:rsidRPr="00B02551">
        <w:rPr>
          <w:b/>
          <w:bCs/>
          <w:highlight w:val="green"/>
          <w:u w:val="single"/>
        </w:rPr>
        <w:t>organized and educated</w:t>
      </w:r>
      <w:r w:rsidRPr="00B84DCA">
        <w:rPr>
          <w:b/>
          <w:bCs/>
          <w:u w:val="single"/>
        </w:rPr>
        <w:t xml:space="preserve"> than random people, </w:t>
      </w:r>
      <w:r w:rsidRPr="00B02551">
        <w:rPr>
          <w:b/>
          <w:bCs/>
          <w:highlight w:val="green"/>
          <w:u w:val="single"/>
        </w:rPr>
        <w:t>so they</w:t>
      </w:r>
      <w:r w:rsidRPr="00B84DCA">
        <w:rPr>
          <w:b/>
          <w:bCs/>
          <w:u w:val="single"/>
        </w:rPr>
        <w:t xml:space="preserve"> may be better </w:t>
      </w:r>
      <w:r w:rsidRPr="00B02551">
        <w:rPr>
          <w:b/>
          <w:bCs/>
          <w:highlight w:val="green"/>
          <w:u w:val="single"/>
        </w:rPr>
        <w:t>prepared for survival</w:t>
      </w:r>
      <w:r w:rsidRPr="00845CC1">
        <w:rPr>
          <w:u w:val="single"/>
        </w:rPr>
        <w:t>. Such a scientific base will</w:t>
      </w:r>
      <w:r>
        <w:rPr>
          <w:u w:val="single"/>
        </w:rPr>
        <w:t xml:space="preserve"> </w:t>
      </w:r>
      <w:r w:rsidRPr="00845CC1">
        <w:rPr>
          <w:u w:val="single"/>
        </w:rPr>
        <w:t>not be a military target</w:t>
      </w:r>
      <w:r w:rsidRPr="00B02551">
        <w:rPr>
          <w:sz w:val="12"/>
          <w:szCs w:val="16"/>
        </w:rPr>
        <w:t xml:space="preserve"> in case of war. </w:t>
      </w:r>
      <w:r w:rsidRPr="00845CC1">
        <w:rPr>
          <w:u w:val="single"/>
        </w:rPr>
        <w:t>There are several other South Ocean islands similar to</w:t>
      </w:r>
      <w:r>
        <w:rPr>
          <w:u w:val="single"/>
        </w:rPr>
        <w:t xml:space="preserve"> </w:t>
      </w:r>
      <w:r w:rsidRPr="00845CC1">
        <w:rPr>
          <w:u w:val="single"/>
        </w:rPr>
        <w:t>Kerguelen, like South Georgia, Auckland Island and Macquarie Island</w:t>
      </w:r>
      <w:r w:rsidRPr="00B02551">
        <w:rPr>
          <w:sz w:val="12"/>
          <w:szCs w:val="16"/>
        </w:rPr>
        <w:t xml:space="preserve"> (</w:t>
      </w:r>
      <w:proofErr w:type="spellStart"/>
      <w:r w:rsidRPr="00B02551">
        <w:rPr>
          <w:sz w:val="12"/>
          <w:szCs w:val="16"/>
        </w:rPr>
        <w:t>Schalansky</w:t>
      </w:r>
      <w:proofErr w:type="spellEnd"/>
      <w:r w:rsidRPr="00B02551">
        <w:rPr>
          <w:sz w:val="12"/>
          <w:szCs w:val="16"/>
        </w:rPr>
        <w:t>, 2010).</w:t>
      </w:r>
    </w:p>
    <w:p w14:paraId="76A67033" w14:textId="77777777" w:rsidR="00F577CD" w:rsidRDefault="00F577CD" w:rsidP="00F577CD"/>
    <w:p w14:paraId="6A2B5CBF" w14:textId="77777777" w:rsidR="00F577CD" w:rsidRDefault="00F577CD" w:rsidP="00F577CD">
      <w:pPr>
        <w:pStyle w:val="Heading4"/>
      </w:pPr>
      <w:r>
        <w:t xml:space="preserve">No nuclear winter – </w:t>
      </w:r>
      <w:r w:rsidRPr="007E35A2">
        <w:rPr>
          <w:u w:val="single"/>
        </w:rPr>
        <w:t>conservative models</w:t>
      </w:r>
      <w:r>
        <w:t xml:space="preserve"> prove </w:t>
      </w:r>
      <w:r w:rsidRPr="007E35A2">
        <w:rPr>
          <w:u w:val="single"/>
        </w:rPr>
        <w:t>rainout</w:t>
      </w:r>
      <w:r>
        <w:t>.</w:t>
      </w:r>
    </w:p>
    <w:p w14:paraId="1C91EDEB" w14:textId="77777777" w:rsidR="00F577CD" w:rsidRPr="00132EB0" w:rsidRDefault="00F577CD" w:rsidP="00F577CD">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256124BE" w14:textId="77777777" w:rsidR="00F577CD" w:rsidRDefault="00F577CD" w:rsidP="00F577CD">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8C2EDA">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8C2EDA">
        <w:rPr>
          <w:rFonts w:eastAsia="Cambria"/>
          <w:b/>
          <w:bCs/>
          <w:highlight w:val="green"/>
          <w:u w:val="single"/>
        </w:rPr>
        <w:t>in</w:t>
      </w:r>
      <w:r w:rsidRPr="00132EB0">
        <w:rPr>
          <w:rFonts w:eastAsia="Cambria"/>
          <w:b/>
          <w:bCs/>
          <w:u w:val="single"/>
        </w:rPr>
        <w:t xml:space="preserve">to </w:t>
      </w:r>
      <w:r w:rsidRPr="008C2EDA">
        <w:rPr>
          <w:rFonts w:eastAsia="Cambria"/>
          <w:b/>
          <w:bCs/>
          <w:highlight w:val="green"/>
          <w:u w:val="single"/>
        </w:rPr>
        <w:t>the</w:t>
      </w:r>
      <w:r w:rsidRPr="00132EB0">
        <w:rPr>
          <w:rFonts w:eastAsia="Cambria"/>
          <w:b/>
          <w:bCs/>
          <w:u w:val="single"/>
        </w:rPr>
        <w:t xml:space="preserve"> </w:t>
      </w:r>
      <w:r w:rsidRPr="008C2EDA">
        <w:rPr>
          <w:rFonts w:eastAsia="Cambria"/>
          <w:b/>
          <w:bCs/>
          <w:highlight w:val="green"/>
          <w:u w:val="single"/>
        </w:rPr>
        <w:t>stratosphere</w:t>
      </w:r>
      <w:r w:rsidRPr="00132EB0">
        <w:rPr>
          <w:rFonts w:eastAsia="Cambria"/>
          <w:u w:val="single"/>
        </w:rPr>
        <w:t xml:space="preserve"> </w:t>
      </w:r>
      <w:r w:rsidRPr="00423D51">
        <w:rPr>
          <w:rFonts w:eastAsia="Cambria"/>
          <w:sz w:val="12"/>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Tg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Tg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8C2EDA">
        <w:rPr>
          <w:rFonts w:eastAsia="Cambria"/>
          <w:b/>
          <w:bCs/>
          <w:highlight w:val="green"/>
          <w:u w:val="single"/>
        </w:rPr>
        <w:t>estimates are</w:t>
      </w:r>
      <w:r w:rsidRPr="00423D51">
        <w:rPr>
          <w:rFonts w:eastAsia="Cambria"/>
          <w:sz w:val="12"/>
          <w:szCs w:val="16"/>
        </w:rPr>
        <w:t xml:space="preserve"> still </w:t>
      </w:r>
      <w:r w:rsidRPr="008C2EDA">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8C2EDA">
        <w:rPr>
          <w:rFonts w:eastAsia="Cambria"/>
          <w:b/>
          <w:bCs/>
          <w:highlight w:val="green"/>
          <w:u w:val="single"/>
        </w:rPr>
        <w:t xml:space="preserve">overestimating </w:t>
      </w:r>
      <w:r w:rsidRPr="00132EB0">
        <w:rPr>
          <w:rFonts w:eastAsia="Cambria"/>
          <w:b/>
          <w:bCs/>
          <w:u w:val="single"/>
        </w:rPr>
        <w:t xml:space="preserve">BC </w:t>
      </w:r>
      <w:r w:rsidRPr="008C2EDA">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8C2EDA">
        <w:rPr>
          <w:rFonts w:eastAsia="Cambria"/>
          <w:b/>
          <w:bCs/>
          <w:highlight w:val="green"/>
          <w:u w:val="single"/>
        </w:rPr>
        <w:t>Mixing and</w:t>
      </w:r>
      <w:r w:rsidRPr="00132EB0">
        <w:rPr>
          <w:rFonts w:eastAsia="Cambria"/>
          <w:b/>
          <w:bCs/>
          <w:u w:val="single"/>
        </w:rPr>
        <w:t xml:space="preserve"> </w:t>
      </w:r>
      <w:r w:rsidRPr="008C2EDA">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8C2EDA">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8C2EDA">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8C2EDA">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8C2EDA">
        <w:rPr>
          <w:rFonts w:eastAsia="Cambria"/>
          <w:b/>
          <w:bCs/>
          <w:highlight w:val="green"/>
          <w:u w:val="single"/>
        </w:rPr>
        <w:t xml:space="preserve">70% rains out </w:t>
      </w:r>
      <w:r w:rsidRPr="00132EB0">
        <w:rPr>
          <w:rFonts w:eastAsia="Cambria"/>
          <w:b/>
          <w:bCs/>
          <w:u w:val="single"/>
        </w:rPr>
        <w:t>with</w:t>
      </w:r>
      <w:r w:rsidRPr="008C2EDA">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Tg,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8C2EDA">
        <w:rPr>
          <w:rFonts w:eastAsia="Cambria"/>
          <w:highlight w:val="green"/>
          <w:u w:val="single"/>
        </w:rPr>
        <w:t xml:space="preserve">upward transport of </w:t>
      </w:r>
      <w:r w:rsidRPr="008C2EDA">
        <w:rPr>
          <w:rStyle w:val="StyleUnderline"/>
          <w:highlight w:val="green"/>
        </w:rPr>
        <w:t>particles is</w:t>
      </w:r>
      <w:r w:rsidRPr="00132EB0">
        <w:rPr>
          <w:rFonts w:eastAsia="Cambria"/>
          <w:u w:val="single"/>
        </w:rPr>
        <w:t xml:space="preserve"> substantially </w:t>
      </w:r>
      <w:r w:rsidRPr="008C2EDA">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Tg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8C2EDA">
        <w:rPr>
          <w:rFonts w:eastAsia="Cambria"/>
          <w:highlight w:val="green"/>
          <w:u w:val="single"/>
        </w:rPr>
        <w:t>simulations</w:t>
      </w:r>
      <w:r w:rsidRPr="008C2EDA">
        <w:rPr>
          <w:rFonts w:eastAsia="Cambria"/>
          <w:sz w:val="12"/>
          <w:szCs w:val="16"/>
          <w:highlight w:val="green"/>
        </w:rPr>
        <w:t xml:space="preserve"> </w:t>
      </w:r>
      <w:r w:rsidRPr="008C2EDA">
        <w:rPr>
          <w:rFonts w:eastAsia="Cambria"/>
          <w:highlight w:val="green"/>
          <w:u w:val="single"/>
        </w:rPr>
        <w:t>of Robock</w:t>
      </w:r>
      <w:r w:rsidRPr="00423D51">
        <w:rPr>
          <w:rFonts w:eastAsia="Cambria"/>
          <w:sz w:val="12"/>
          <w:szCs w:val="16"/>
        </w:rPr>
        <w:t xml:space="preserve"> et al. (2007a, see their Figure 4), </w:t>
      </w:r>
      <w:r w:rsidRPr="008C2EDA">
        <w:rPr>
          <w:rFonts w:eastAsia="Cambria"/>
          <w:highlight w:val="green"/>
          <w:u w:val="single"/>
        </w:rPr>
        <w:t>Mills</w:t>
      </w:r>
      <w:r w:rsidRPr="00423D51">
        <w:rPr>
          <w:rFonts w:eastAsia="Cambria"/>
          <w:sz w:val="12"/>
          <w:szCs w:val="16"/>
        </w:rPr>
        <w:t xml:space="preserve"> et al. (2008, see their Figure 5), </w:t>
      </w:r>
      <w:r w:rsidRPr="00132EB0">
        <w:rPr>
          <w:rFonts w:eastAsia="Cambria"/>
          <w:u w:val="single"/>
        </w:rPr>
        <w:t>Stenke</w:t>
      </w:r>
      <w:r w:rsidRPr="00423D51">
        <w:rPr>
          <w:rFonts w:eastAsia="Cambria"/>
          <w:sz w:val="12"/>
          <w:szCs w:val="16"/>
        </w:rPr>
        <w:t xml:space="preserve"> et al. (2013, see high-load cases in their Figure 4), Mills et al. (2014, see their Figure 7), </w:t>
      </w:r>
      <w:r w:rsidRPr="00132EB0">
        <w:rPr>
          <w:rFonts w:eastAsia="Cambria"/>
          <w:u w:val="single"/>
        </w:rPr>
        <w:t>and Pausata</w:t>
      </w:r>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8C2EDA">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similar to those presented in Figure 10 were obtained from the experiment “Exp1” performed by Stenke et al. (2013, see their Figure 4). </w:t>
      </w:r>
      <w:r w:rsidRPr="00132EB0">
        <w:rPr>
          <w:rFonts w:eastAsia="Cambria"/>
          <w:b/>
          <w:bCs/>
          <w:u w:val="single"/>
        </w:rPr>
        <w:t xml:space="preserve">In that scenario as well, somewhat </w:t>
      </w:r>
      <w:r w:rsidRPr="008C2EDA">
        <w:rPr>
          <w:rFonts w:eastAsia="Cambria"/>
          <w:b/>
          <w:bCs/>
          <w:highlight w:val="green"/>
          <w:u w:val="single"/>
        </w:rPr>
        <w:t xml:space="preserve">less than 1 Tg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8C2EDA">
        <w:rPr>
          <w:rFonts w:eastAsia="Cambria"/>
          <w:highlight w:val="green"/>
          <w:u w:val="single"/>
        </w:rPr>
        <w:t xml:space="preserve">aerosol growth </w:t>
      </w:r>
      <w:r w:rsidRPr="00132EB0">
        <w:rPr>
          <w:rFonts w:eastAsia="Cambria"/>
          <w:u w:val="single"/>
        </w:rPr>
        <w:t xml:space="preserve">would likely </w:t>
      </w:r>
      <w:r w:rsidRPr="008C2EDA">
        <w:rPr>
          <w:rFonts w:eastAsia="Cambria"/>
          <w:b/>
          <w:bCs/>
          <w:highlight w:val="green"/>
          <w:u w:val="single"/>
        </w:rPr>
        <w:t>shorten</w:t>
      </w:r>
      <w:r w:rsidRPr="00132EB0">
        <w:rPr>
          <w:rFonts w:eastAsia="Cambria"/>
          <w:b/>
          <w:bCs/>
          <w:u w:val="single"/>
        </w:rPr>
        <w:t xml:space="preserve"> the residence time of the </w:t>
      </w:r>
      <w:r w:rsidRPr="008C2EDA">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(Pausata et al., 2016), possibly </w:t>
      </w:r>
      <w:r w:rsidRPr="008C2EDA">
        <w:rPr>
          <w:rFonts w:eastAsia="Cambria"/>
          <w:b/>
          <w:bCs/>
          <w:highlight w:val="green"/>
          <w:u w:val="single"/>
        </w:rPr>
        <w:t>reducing</w:t>
      </w:r>
      <w:r w:rsidRPr="00132EB0">
        <w:rPr>
          <w:rFonts w:eastAsia="Cambria"/>
          <w:b/>
          <w:bCs/>
          <w:u w:val="single"/>
        </w:rPr>
        <w:t xml:space="preserve"> the </w:t>
      </w:r>
      <w:r w:rsidRPr="008C2EDA">
        <w:rPr>
          <w:rFonts w:eastAsia="Cambria"/>
          <w:b/>
          <w:bCs/>
          <w:highlight w:val="green"/>
          <w:u w:val="single"/>
        </w:rPr>
        <w:t>duration</w:t>
      </w:r>
      <w:r w:rsidRPr="00132EB0">
        <w:rPr>
          <w:rFonts w:eastAsia="Cambria"/>
          <w:b/>
          <w:bCs/>
          <w:u w:val="single"/>
        </w:rPr>
        <w:t xml:space="preserve"> of these effects.</w:t>
      </w:r>
    </w:p>
    <w:p w14:paraId="1ACB54BB" w14:textId="77777777" w:rsidR="00F577CD" w:rsidRPr="00132EB0" w:rsidRDefault="00F577CD" w:rsidP="00F577CD">
      <w:pPr>
        <w:rPr>
          <w:rFonts w:eastAsia="Cambria"/>
          <w:b/>
          <w:bCs/>
          <w:u w:val="single"/>
        </w:rPr>
      </w:pPr>
    </w:p>
    <w:p w14:paraId="057E5D42" w14:textId="77777777" w:rsidR="00F577CD" w:rsidRDefault="00F577CD" w:rsidP="00F577CD">
      <w:pPr>
        <w:pStyle w:val="Heading4"/>
      </w:pPr>
      <w:r>
        <w:t xml:space="preserve">Volcano activities </w:t>
      </w:r>
      <w:r w:rsidRPr="00423D51">
        <w:rPr>
          <w:u w:val="single"/>
        </w:rPr>
        <w:t>prove</w:t>
      </w:r>
      <w:r>
        <w:t>.</w:t>
      </w:r>
    </w:p>
    <w:p w14:paraId="5BCC5FDA" w14:textId="77777777" w:rsidR="00F577CD" w:rsidRPr="00132EB0" w:rsidRDefault="00F577CD" w:rsidP="00F577CD">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4A8614D9" w14:textId="77777777" w:rsidR="00F577CD" w:rsidRDefault="00F577CD" w:rsidP="00F577CD">
      <w:pPr>
        <w:rPr>
          <w:u w:val="single"/>
        </w:rPr>
      </w:pPr>
      <w:r w:rsidRPr="008A0B30">
        <w:rPr>
          <w:u w:val="single"/>
        </w:rPr>
        <w:t>To quantitatively account for</w:t>
      </w:r>
      <w:r w:rsidRPr="00423D51">
        <w:rPr>
          <w:sz w:val="12"/>
          <w:szCs w:val="16"/>
        </w:rPr>
        <w:t xml:space="preserve"> natural and forced </w:t>
      </w:r>
      <w:r w:rsidRPr="008A0B30">
        <w:rPr>
          <w:u w:val="single"/>
        </w:rPr>
        <w:t>variability in the climate system, we created</w:t>
      </w:r>
      <w:r>
        <w:rPr>
          <w:u w:val="single"/>
        </w:rPr>
        <w:t xml:space="preserve"> </w:t>
      </w:r>
      <w:r w:rsidRPr="008A0B30">
        <w:rPr>
          <w:u w:val="single"/>
        </w:rPr>
        <w:t>two ensembles</w:t>
      </w:r>
      <w:r w:rsidRPr="00423D51">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A0B30">
        <w:rPr>
          <w:u w:val="single"/>
        </w:rPr>
        <w:t>These ensembles were then used to create “super ensembles” using a</w:t>
      </w:r>
      <w:r>
        <w:rPr>
          <w:u w:val="single"/>
        </w:rPr>
        <w:t xml:space="preserve"> </w:t>
      </w:r>
      <w:r w:rsidRPr="008A0B30">
        <w:rPr>
          <w:u w:val="single"/>
        </w:rPr>
        <w:t>statistical emulator, which allows a robust statistical comparison of our simulated results with</w:t>
      </w:r>
      <w:r>
        <w:rPr>
          <w:u w:val="single"/>
        </w:rPr>
        <w:t xml:space="preserve"> </w:t>
      </w:r>
      <w:r w:rsidRPr="008A0B30">
        <w:rPr>
          <w:u w:val="single"/>
        </w:rPr>
        <w:t>and without the carbon forcing.</w:t>
      </w:r>
      <w:r>
        <w:rPr>
          <w:u w:val="single"/>
        </w:rPr>
        <w:t xml:space="preserve"> </w:t>
      </w:r>
      <w:r w:rsidRPr="008A0B30">
        <w:rPr>
          <w:u w:val="single"/>
        </w:rPr>
        <w:t xml:space="preserve">Our </w:t>
      </w:r>
      <w:r w:rsidRPr="00423D51">
        <w:rPr>
          <w:sz w:val="12"/>
          <w:szCs w:val="16"/>
        </w:rPr>
        <w:t xml:space="preserve">primary </w:t>
      </w:r>
      <w:r w:rsidRPr="002C0520">
        <w:rPr>
          <w:u w:val="single"/>
        </w:rPr>
        <w:t>result</w:t>
      </w:r>
      <w:r w:rsidRPr="008A0B30">
        <w:rPr>
          <w:u w:val="single"/>
        </w:rPr>
        <w:t xml:space="preserve"> is </w:t>
      </w:r>
      <w:r w:rsidRPr="00423D51">
        <w:rPr>
          <w:sz w:val="12"/>
          <w:szCs w:val="16"/>
        </w:rPr>
        <w:t xml:space="preserve">the </w:t>
      </w:r>
      <w:r w:rsidRPr="008A0B30">
        <w:rPr>
          <w:b/>
          <w:bCs/>
          <w:u w:val="single"/>
        </w:rPr>
        <w:t>decreased impact on global climate indices</w:t>
      </w:r>
      <w:r w:rsidRPr="008A0B30">
        <w:rPr>
          <w:u w:val="single"/>
        </w:rPr>
        <w:t xml:space="preserve">, such as </w:t>
      </w:r>
      <w:r w:rsidRPr="00423D51">
        <w:rPr>
          <w:sz w:val="12"/>
          <w:szCs w:val="16"/>
        </w:rPr>
        <w:t xml:space="preserve">global average </w:t>
      </w:r>
      <w:r w:rsidRPr="008A0B30">
        <w:rPr>
          <w:u w:val="single"/>
        </w:rPr>
        <w:t>surface temperature and precipitation</w:t>
      </w:r>
      <w:r w:rsidRPr="00423D51">
        <w:rPr>
          <w:sz w:val="12"/>
          <w:szCs w:val="16"/>
        </w:rPr>
        <w:t xml:space="preserve">, relative to standard scenarios considered in previous work (e.g., Robock et al., 2007a; Stenke et al., 2013; Mills et al., 2014; Pausata et al., 2016). </w:t>
      </w:r>
      <w:r w:rsidRPr="008A0B30">
        <w:rPr>
          <w:u w:val="single"/>
        </w:rPr>
        <w:t xml:space="preserve">With our finding of </w:t>
      </w:r>
      <w:r w:rsidRPr="008A0B30">
        <w:rPr>
          <w:b/>
          <w:bCs/>
          <w:u w:val="single"/>
        </w:rPr>
        <w:t>substantially less BC aerosol being lofted to stratospheric heights</w:t>
      </w:r>
      <w:r w:rsidRPr="008A0B30">
        <w:rPr>
          <w:u w:val="single"/>
        </w:rPr>
        <w:t xml:space="preserve"> </w:t>
      </w:r>
      <w:r w:rsidRPr="00423D51">
        <w:rPr>
          <w:sz w:val="12"/>
          <w:szCs w:val="16"/>
        </w:rPr>
        <w:t xml:space="preserve">(e.g., over a factor of four less than in most of the scenarios considered by previous studies), </w:t>
      </w:r>
      <w:r w:rsidRPr="008A0B30">
        <w:rPr>
          <w:u w:val="single"/>
        </w:rPr>
        <w:t>these</w:t>
      </w:r>
      <w:r w:rsidRPr="00423D51">
        <w:rPr>
          <w:sz w:val="12"/>
          <w:szCs w:val="16"/>
        </w:rPr>
        <w:t xml:space="preserve"> globally averaged </w:t>
      </w:r>
      <w:r w:rsidRPr="002C0520">
        <w:rPr>
          <w:u w:val="single"/>
        </w:rPr>
        <w:t>anomalies drop to</w:t>
      </w:r>
      <w:r w:rsidRPr="008A0B30">
        <w:rPr>
          <w:u w:val="single"/>
        </w:rPr>
        <w:t xml:space="preserve"> </w:t>
      </w:r>
      <w:r w:rsidRPr="008A0B30">
        <w:rPr>
          <w:b/>
          <w:bCs/>
          <w:u w:val="single"/>
        </w:rPr>
        <w:t xml:space="preserve">statistically insignificant levels </w:t>
      </w:r>
      <w:r w:rsidRPr="008A0B30">
        <w:rPr>
          <w:u w:val="single"/>
        </w:rPr>
        <w:t>after the first several</w:t>
      </w:r>
      <w:r>
        <w:rPr>
          <w:u w:val="single"/>
        </w:rPr>
        <w:t xml:space="preserve"> </w:t>
      </w:r>
      <w:r w:rsidRPr="008A0B30">
        <w:rPr>
          <w:u w:val="single"/>
        </w:rPr>
        <w:t>years</w:t>
      </w:r>
      <w:r w:rsidRPr="00423D51">
        <w:rPr>
          <w:sz w:val="12"/>
          <w:szCs w:val="16"/>
        </w:rPr>
        <w:t xml:space="preserve"> (Figures 14 and 16). </w:t>
      </w:r>
      <w:r w:rsidRPr="008A0B30">
        <w:rPr>
          <w:u w:val="single"/>
        </w:rPr>
        <w:t xml:space="preserve">Our results are </w:t>
      </w:r>
      <w:r w:rsidRPr="00423D51">
        <w:rPr>
          <w:sz w:val="12"/>
          <w:szCs w:val="16"/>
        </w:rPr>
        <w:t xml:space="preserve">generally </w:t>
      </w:r>
      <w:r w:rsidRPr="008A0B30">
        <w:rPr>
          <w:u w:val="single"/>
        </w:rPr>
        <w:t xml:space="preserve">comparable to </w:t>
      </w:r>
      <w:r w:rsidRPr="00423D51">
        <w:rPr>
          <w:sz w:val="12"/>
          <w:szCs w:val="16"/>
        </w:rPr>
        <w:t xml:space="preserve">those predicted by </w:t>
      </w:r>
      <w:r w:rsidRPr="008A0B30">
        <w:rPr>
          <w:u w:val="single"/>
        </w:rPr>
        <w:t>other</w:t>
      </w:r>
      <w:r w:rsidRPr="00423D51">
        <w:rPr>
          <w:sz w:val="12"/>
          <w:szCs w:val="16"/>
        </w:rPr>
        <w:t xml:space="preserve"> </w:t>
      </w:r>
      <w:r w:rsidRPr="008A0B30">
        <w:rPr>
          <w:u w:val="single"/>
        </w:rPr>
        <w:t xml:space="preserve">studies </w:t>
      </w:r>
      <w:r w:rsidRPr="00423D51">
        <w:rPr>
          <w:sz w:val="12"/>
          <w:szCs w:val="16"/>
        </w:rPr>
        <w:t xml:space="preserve">that considered exchange scenarios </w:t>
      </w:r>
      <w:r w:rsidRPr="008A0B30">
        <w:rPr>
          <w:u w:val="single"/>
        </w:rPr>
        <w:t xml:space="preserve">in which only </w:t>
      </w:r>
      <w:r w:rsidRPr="00423D51">
        <w:rPr>
          <w:sz w:val="12"/>
          <w:szCs w:val="16"/>
        </w:rPr>
        <w:t xml:space="preserve">about </w:t>
      </w:r>
      <w:r w:rsidRPr="008A0B30">
        <w:rPr>
          <w:u w:val="single"/>
        </w:rPr>
        <w:t>1 Tg of soot is emitted in the</w:t>
      </w:r>
      <w:r>
        <w:rPr>
          <w:u w:val="single"/>
        </w:rPr>
        <w:t xml:space="preserve"> </w:t>
      </w:r>
      <w:r w:rsidRPr="008A0B30">
        <w:rPr>
          <w:u w:val="single"/>
        </w:rPr>
        <w:t xml:space="preserve">upper troposphere </w:t>
      </w:r>
      <w:r w:rsidRPr="00423D51">
        <w:rPr>
          <w:sz w:val="12"/>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2C0520">
        <w:rPr>
          <w:u w:val="single"/>
        </w:rPr>
        <w:t xml:space="preserve">Historical </w:t>
      </w:r>
      <w:r w:rsidRPr="008C2EDA">
        <w:rPr>
          <w:highlight w:val="green"/>
          <w:u w:val="single"/>
        </w:rPr>
        <w:t>analysis of</w:t>
      </w:r>
      <w:r w:rsidRPr="008A0B30">
        <w:rPr>
          <w:u w:val="single"/>
        </w:rPr>
        <w:t xml:space="preserve"> several </w:t>
      </w:r>
      <w:r w:rsidRPr="000D21CE">
        <w:rPr>
          <w:u w:val="single"/>
        </w:rPr>
        <w:t xml:space="preserve">large </w:t>
      </w:r>
      <w:r w:rsidRPr="008C2EDA">
        <w:rPr>
          <w:highlight w:val="green"/>
          <w:u w:val="single"/>
        </w:rPr>
        <w:t>volcanic eruptions</w:t>
      </w:r>
      <w:r w:rsidRPr="008A0B30">
        <w:rPr>
          <w:u w:val="single"/>
        </w:rPr>
        <w:t xml:space="preserve"> and </w:t>
      </w:r>
      <w:r w:rsidRPr="00423D51">
        <w:rPr>
          <w:sz w:val="12"/>
          <w:szCs w:val="16"/>
        </w:rPr>
        <w:t xml:space="preserve">a </w:t>
      </w:r>
      <w:r w:rsidRPr="008A0B30">
        <w:rPr>
          <w:u w:val="single"/>
        </w:rPr>
        <w:t xml:space="preserve">recent </w:t>
      </w:r>
      <w:r w:rsidRPr="00423D51">
        <w:rPr>
          <w:sz w:val="12"/>
          <w:szCs w:val="16"/>
        </w:rPr>
        <w:t xml:space="preserve">large </w:t>
      </w:r>
      <w:r w:rsidRPr="008A0B30">
        <w:rPr>
          <w:u w:val="single"/>
        </w:rPr>
        <w:t xml:space="preserve">fire also </w:t>
      </w:r>
      <w:r w:rsidRPr="008C2EDA">
        <w:rPr>
          <w:highlight w:val="green"/>
          <w:u w:val="single"/>
        </w:rPr>
        <w:t>supports this</w:t>
      </w:r>
      <w:r>
        <w:rPr>
          <w:u w:val="single"/>
        </w:rPr>
        <w:t xml:space="preserve"> </w:t>
      </w:r>
      <w:r w:rsidRPr="008A0B30">
        <w:rPr>
          <w:u w:val="single"/>
        </w:rPr>
        <w:t>result. For example,</w:t>
      </w:r>
      <w:r w:rsidRPr="00423D51">
        <w:rPr>
          <w:sz w:val="12"/>
          <w:szCs w:val="16"/>
        </w:rPr>
        <w:t xml:space="preserve"> Timmreck et al. (2010) claim that </w:t>
      </w:r>
      <w:r w:rsidRPr="008A0B30">
        <w:rPr>
          <w:u w:val="single"/>
        </w:rPr>
        <w:t xml:space="preserve">nonlinear </w:t>
      </w:r>
      <w:r w:rsidRPr="008C2EDA">
        <w:rPr>
          <w:highlight w:val="green"/>
          <w:u w:val="single"/>
        </w:rPr>
        <w:t>aerosol effects</w:t>
      </w:r>
      <w:r w:rsidRPr="008A0B30">
        <w:rPr>
          <w:u w:val="single"/>
        </w:rPr>
        <w:t xml:space="preserve"> of the Toba</w:t>
      </w:r>
      <w:r>
        <w:rPr>
          <w:u w:val="single"/>
        </w:rPr>
        <w:t xml:space="preserve"> </w:t>
      </w:r>
      <w:r w:rsidRPr="008A0B30">
        <w:rPr>
          <w:u w:val="single"/>
        </w:rPr>
        <w:t xml:space="preserve">Tuff eruption </w:t>
      </w:r>
      <w:r w:rsidRPr="00423D51">
        <w:rPr>
          <w:sz w:val="12"/>
          <w:szCs w:val="16"/>
        </w:rPr>
        <w:t xml:space="preserve">74,000 years ago </w:t>
      </w:r>
      <w:r w:rsidRPr="008A0B30">
        <w:rPr>
          <w:u w:val="single"/>
        </w:rPr>
        <w:t xml:space="preserve">helped </w:t>
      </w:r>
      <w:r w:rsidRPr="008C2EDA">
        <w:rPr>
          <w:b/>
          <w:bCs/>
          <w:highlight w:val="green"/>
          <w:u w:val="single"/>
        </w:rPr>
        <w:t>limit</w:t>
      </w:r>
      <w:r w:rsidRPr="008A0B30">
        <w:rPr>
          <w:b/>
          <w:bCs/>
          <w:u w:val="single"/>
        </w:rPr>
        <w:t xml:space="preserve"> significant global </w:t>
      </w:r>
      <w:r w:rsidRPr="008C2EDA">
        <w:rPr>
          <w:b/>
          <w:bCs/>
          <w:highlight w:val="green"/>
          <w:u w:val="single"/>
        </w:rPr>
        <w:t>cooling</w:t>
      </w:r>
      <w:r w:rsidRPr="008A0B30">
        <w:rPr>
          <w:u w:val="single"/>
        </w:rPr>
        <w:t xml:space="preserve"> impacts </w:t>
      </w:r>
      <w:r w:rsidRPr="008C2EDA">
        <w:rPr>
          <w:highlight w:val="green"/>
          <w:u w:val="single"/>
        </w:rPr>
        <w:t xml:space="preserve">to a </w:t>
      </w:r>
      <w:r w:rsidRPr="008C2EDA">
        <w:rPr>
          <w:b/>
          <w:bCs/>
          <w:highlight w:val="green"/>
          <w:u w:val="single"/>
        </w:rPr>
        <w:t>two-year</w:t>
      </w:r>
      <w:r w:rsidRPr="0086005C">
        <w:rPr>
          <w:b/>
          <w:bCs/>
          <w:u w:val="single"/>
        </w:rPr>
        <w:t xml:space="preserve"> time </w:t>
      </w:r>
      <w:r w:rsidRPr="008C2EDA">
        <w:rPr>
          <w:b/>
          <w:bCs/>
          <w:highlight w:val="green"/>
          <w:u w:val="single"/>
        </w:rPr>
        <w:t>period</w:t>
      </w:r>
      <w:r w:rsidRPr="008A0B30">
        <w:rPr>
          <w:u w:val="single"/>
        </w:rPr>
        <w:t xml:space="preserve"> and that any cooling beyond this time period could be due to other effects</w:t>
      </w:r>
      <w:r w:rsidRPr="00423D51">
        <w:rPr>
          <w:sz w:val="12"/>
          <w:szCs w:val="16"/>
        </w:rPr>
        <w:t xml:space="preserve">. It should be noted that </w:t>
      </w:r>
      <w:r w:rsidRPr="008A0B30">
        <w:rPr>
          <w:u w:val="single"/>
        </w:rPr>
        <w:t xml:space="preserve">this </w:t>
      </w:r>
      <w:r w:rsidRPr="002C0520">
        <w:rPr>
          <w:u w:val="single"/>
        </w:rPr>
        <w:t>eruption</w:t>
      </w:r>
      <w:r w:rsidRPr="008A0B30">
        <w:rPr>
          <w:u w:val="single"/>
        </w:rPr>
        <w:t xml:space="preserve"> was estimated to have produced </w:t>
      </w:r>
      <w:r w:rsidRPr="008A0B30">
        <w:rPr>
          <w:b/>
          <w:bCs/>
          <w:u w:val="single"/>
        </w:rPr>
        <w:t xml:space="preserve">106 Tg </w:t>
      </w:r>
      <w:r w:rsidRPr="008A0B30">
        <w:rPr>
          <w:u w:val="single"/>
        </w:rPr>
        <w:t xml:space="preserve">of ash </w:t>
      </w:r>
      <w:r w:rsidRPr="00423D51">
        <w:rPr>
          <w:sz w:val="12"/>
          <w:szCs w:val="16"/>
        </w:rPr>
        <w:t xml:space="preserve">and comparable amounts of other gases, such as sulfur dioxide (SO2), </w:t>
      </w:r>
      <w:r w:rsidRPr="008A0B30">
        <w:rPr>
          <w:u w:val="single"/>
        </w:rPr>
        <w:t>while the estimated amount</w:t>
      </w:r>
      <w:r>
        <w:rPr>
          <w:u w:val="single"/>
        </w:rPr>
        <w:t xml:space="preserve"> </w:t>
      </w:r>
      <w:r w:rsidRPr="008A0B30">
        <w:rPr>
          <w:u w:val="single"/>
        </w:rPr>
        <w:t xml:space="preserve">of soot produced by a </w:t>
      </w:r>
      <w:r w:rsidRPr="008C2EDA">
        <w:rPr>
          <w:highlight w:val="green"/>
          <w:u w:val="single"/>
        </w:rPr>
        <w:t>regional exchange</w:t>
      </w:r>
      <w:r w:rsidRPr="008A0B30">
        <w:rPr>
          <w:u w:val="single"/>
        </w:rPr>
        <w:t xml:space="preserve"> is on the order of </w:t>
      </w:r>
      <w:r w:rsidRPr="008A0B30">
        <w:rPr>
          <w:b/>
          <w:bCs/>
          <w:u w:val="single"/>
        </w:rPr>
        <w:t>10 Tg</w:t>
      </w:r>
      <w:r w:rsidRPr="008A0B30">
        <w:rPr>
          <w:u w:val="single"/>
        </w:rPr>
        <w:t xml:space="preserve">, or </w:t>
      </w:r>
      <w:r w:rsidRPr="008C2EDA">
        <w:rPr>
          <w:b/>
          <w:bCs/>
          <w:highlight w:val="green"/>
          <w:u w:val="single"/>
        </w:rPr>
        <w:t>5 orders</w:t>
      </w:r>
      <w:r w:rsidRPr="008A0B30">
        <w:rPr>
          <w:b/>
          <w:bCs/>
          <w:u w:val="single"/>
        </w:rPr>
        <w:t xml:space="preserve"> of magnitude </w:t>
      </w:r>
      <w:r w:rsidRPr="008C2EDA">
        <w:rPr>
          <w:b/>
          <w:bCs/>
          <w:highlight w:val="green"/>
          <w:u w:val="single"/>
        </w:rPr>
        <w:t>smaller than the</w:t>
      </w:r>
      <w:r w:rsidRPr="008A0B30">
        <w:rPr>
          <w:b/>
          <w:bCs/>
          <w:u w:val="single"/>
        </w:rPr>
        <w:t xml:space="preserve"> ash</w:t>
      </w:r>
      <w:r w:rsidRPr="00423D51">
        <w:rPr>
          <w:sz w:val="12"/>
          <w:szCs w:val="16"/>
        </w:rPr>
        <w:t xml:space="preserve"> (not including gases) </w:t>
      </w:r>
      <w:r w:rsidRPr="008A0B30">
        <w:rPr>
          <w:b/>
          <w:bCs/>
          <w:u w:val="single"/>
        </w:rPr>
        <w:t xml:space="preserve">produced by the Toba </w:t>
      </w:r>
      <w:r w:rsidRPr="008C2EDA">
        <w:rPr>
          <w:b/>
          <w:bCs/>
          <w:highlight w:val="green"/>
          <w:u w:val="single"/>
        </w:rPr>
        <w:t>eruption</w:t>
      </w:r>
      <w:r w:rsidRPr="008A0B30">
        <w:rPr>
          <w:u w:val="single"/>
        </w:rPr>
        <w:t xml:space="preserve">. </w:t>
      </w:r>
      <w:r w:rsidRPr="00423D51">
        <w:rPr>
          <w:sz w:val="12"/>
          <w:szCs w:val="16"/>
        </w:rPr>
        <w:t xml:space="preserve">Noting that a 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423D51">
        <w:rPr>
          <w:sz w:val="12"/>
          <w:szCs w:val="16"/>
        </w:rPr>
        <w:t xml:space="preserve"> should </w:t>
      </w:r>
      <w:r w:rsidRPr="008A0B30">
        <w:rPr>
          <w:u w:val="single"/>
        </w:rPr>
        <w:t xml:space="preserve">have a </w:t>
      </w:r>
      <w:r w:rsidRPr="00CF3218">
        <w:rPr>
          <w:b/>
          <w:bCs/>
          <w:u w:val="single"/>
        </w:rPr>
        <w:t>greater impact on</w:t>
      </w:r>
      <w:r w:rsidRPr="00423D51">
        <w:rPr>
          <w:b/>
          <w:bCs/>
          <w:sz w:val="12"/>
          <w:szCs w:val="16"/>
        </w:rPr>
        <w:t xml:space="preserve"> </w:t>
      </w:r>
      <w:r w:rsidRPr="00CF3218">
        <w:rPr>
          <w:b/>
          <w:bCs/>
          <w:u w:val="single"/>
        </w:rPr>
        <w:t>absorbing solar radiation</w:t>
      </w:r>
      <w:r w:rsidRPr="00423D51">
        <w:rPr>
          <w:b/>
          <w:bCs/>
          <w:sz w:val="12"/>
          <w:szCs w:val="16"/>
        </w:rPr>
        <w:t xml:space="preserve"> </w:t>
      </w:r>
      <w:r w:rsidRPr="008A0B30">
        <w:rPr>
          <w:u w:val="single"/>
        </w:rPr>
        <w:t>than</w:t>
      </w:r>
      <w:r w:rsidRPr="00423D51">
        <w:rPr>
          <w:sz w:val="12"/>
          <w:szCs w:val="16"/>
        </w:rPr>
        <w:t xml:space="preserve"> even </w:t>
      </w:r>
      <w:r w:rsidRPr="008A0B30">
        <w:rPr>
          <w:u w:val="single"/>
        </w:rPr>
        <w:t>has</w:t>
      </w:r>
      <w:r w:rsidRPr="00423D51">
        <w:rPr>
          <w:sz w:val="12"/>
          <w:szCs w:val="16"/>
        </w:rPr>
        <w:t xml:space="preserve"> the </w:t>
      </w:r>
      <w:r w:rsidRPr="008A0B30">
        <w:rPr>
          <w:u w:val="single"/>
        </w:rPr>
        <w:t>significantly larger amounts of ash</w:t>
      </w:r>
      <w:r w:rsidRPr="00423D51">
        <w:rPr>
          <w:sz w:val="12"/>
          <w:szCs w:val="16"/>
        </w:rPr>
        <w:t xml:space="preserve"> and various gases </w:t>
      </w:r>
      <w:r w:rsidRPr="008A0B30">
        <w:rPr>
          <w:u w:val="single"/>
        </w:rPr>
        <w:t>produced by large eruptions</w:t>
      </w:r>
      <w:r w:rsidRPr="00423D51">
        <w:rPr>
          <w:sz w:val="12"/>
          <w:szCs w:val="16"/>
        </w:rPr>
        <w:t xml:space="preserve"> (e.g., Robock and Toon 2010). Likewise, </w:t>
      </w:r>
      <w:r w:rsidRPr="008A0B30">
        <w:rPr>
          <w:u w:val="single"/>
        </w:rPr>
        <w:t>recent work in analyzing BC emissions</w:t>
      </w:r>
      <w:r w:rsidRPr="00423D51">
        <w:rPr>
          <w:sz w:val="12"/>
          <w:szCs w:val="16"/>
        </w:rPr>
        <w:t xml:space="preserve"> </w:t>
      </w:r>
      <w:r w:rsidRPr="008A0B30">
        <w:rPr>
          <w:u w:val="single"/>
        </w:rPr>
        <w:t xml:space="preserve">from </w:t>
      </w:r>
      <w:r w:rsidRPr="00423D51">
        <w:rPr>
          <w:u w:val="single"/>
        </w:rPr>
        <w:t>large fires</w:t>
      </w:r>
      <w:r>
        <w:rPr>
          <w:u w:val="single"/>
        </w:rPr>
        <w:t xml:space="preserve"> </w:t>
      </w:r>
      <w:r w:rsidRPr="008A0B30">
        <w:rPr>
          <w:u w:val="single"/>
        </w:rPr>
        <w:t>suggests that</w:t>
      </w:r>
      <w:r w:rsidRPr="00423D51">
        <w:rPr>
          <w:sz w:val="12"/>
          <w:szCs w:val="16"/>
        </w:rPr>
        <w:t xml:space="preserve"> in such fires, </w:t>
      </w:r>
      <w:r w:rsidRPr="008A0B30">
        <w:rPr>
          <w:u w:val="single"/>
        </w:rPr>
        <w:t xml:space="preserve">similar to large volcanic eruptions, </w:t>
      </w:r>
      <w:r w:rsidRPr="008C2EDA">
        <w:rPr>
          <w:b/>
          <w:bCs/>
          <w:highlight w:val="green"/>
          <w:u w:val="single"/>
        </w:rPr>
        <w:t>coating</w:t>
      </w:r>
      <w:r w:rsidRPr="00CF3218">
        <w:rPr>
          <w:b/>
          <w:bCs/>
          <w:u w:val="single"/>
        </w:rPr>
        <w:t xml:space="preserve"> of </w:t>
      </w:r>
      <w:r w:rsidRPr="000D21CE">
        <w:rPr>
          <w:b/>
          <w:bCs/>
          <w:u w:val="single"/>
        </w:rPr>
        <w:t xml:space="preserve">soot </w:t>
      </w:r>
      <w:r w:rsidRPr="008C2EDA">
        <w:rPr>
          <w:b/>
          <w:bCs/>
          <w:highlight w:val="green"/>
          <w:u w:val="single"/>
        </w:rPr>
        <w:t>particles</w:t>
      </w:r>
      <w:r w:rsidRPr="00CF3218">
        <w:rPr>
          <w:b/>
          <w:bCs/>
          <w:u w:val="single"/>
        </w:rPr>
        <w:t xml:space="preserve"> with other particles</w:t>
      </w:r>
      <w:r w:rsidRPr="00423D51">
        <w:rPr>
          <w:sz w:val="12"/>
          <w:szCs w:val="16"/>
        </w:rPr>
        <w:t xml:space="preserve"> in convective eddies </w:t>
      </w:r>
      <w:r w:rsidRPr="00CF3218">
        <w:rPr>
          <w:b/>
          <w:bCs/>
          <w:u w:val="single"/>
        </w:rPr>
        <w:t xml:space="preserve">tends to </w:t>
      </w:r>
      <w:r w:rsidRPr="008C2EDA">
        <w:rPr>
          <w:b/>
          <w:bCs/>
          <w:highlight w:val="green"/>
          <w:u w:val="single"/>
        </w:rPr>
        <w:t>increase</w:t>
      </w:r>
      <w:r w:rsidRPr="00CF3218">
        <w:rPr>
          <w:b/>
          <w:bCs/>
          <w:u w:val="single"/>
        </w:rPr>
        <w:t xml:space="preserve"> their </w:t>
      </w:r>
      <w:r w:rsidRPr="008C2EDA">
        <w:rPr>
          <w:b/>
          <w:bCs/>
          <w:highlight w:val="green"/>
          <w:u w:val="single"/>
        </w:rPr>
        <w:t>size and</w:t>
      </w:r>
      <w:r w:rsidRPr="00CF3218">
        <w:rPr>
          <w:b/>
          <w:bCs/>
          <w:u w:val="single"/>
        </w:rPr>
        <w:t xml:space="preserve"> hence increase their subsequent </w:t>
      </w:r>
      <w:r w:rsidRPr="008C2EDA">
        <w:rPr>
          <w:b/>
          <w:bCs/>
          <w:highlight w:val="green"/>
          <w:u w:val="single"/>
        </w:rPr>
        <w:t>rainout</w:t>
      </w:r>
      <w:r w:rsidRPr="00423D51">
        <w:rPr>
          <w:sz w:val="12"/>
          <w:szCs w:val="16"/>
        </w:rPr>
        <w:t xml:space="preserve"> (China et al., 2013) </w:t>
      </w:r>
      <w:r w:rsidRPr="008C2EDA">
        <w:rPr>
          <w:highlight w:val="green"/>
          <w:u w:val="single"/>
        </w:rPr>
        <w:t>before they</w:t>
      </w:r>
      <w:r w:rsidRPr="008A0B30">
        <w:rPr>
          <w:u w:val="single"/>
        </w:rPr>
        <w:t xml:space="preserve"> can </w:t>
      </w:r>
      <w:r w:rsidRPr="008C2EDA">
        <w:rPr>
          <w:highlight w:val="green"/>
          <w:u w:val="single"/>
        </w:rPr>
        <w:t>reach the stratosphere</w:t>
      </w:r>
      <w:r w:rsidRPr="00423D51">
        <w:rPr>
          <w:sz w:val="12"/>
          <w:szCs w:val="16"/>
        </w:rPr>
        <w:t xml:space="preserve">. In fact, the recent study of Pausata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14DA9CD4" w14:textId="77777777" w:rsidR="00F577CD" w:rsidRDefault="00F577CD" w:rsidP="00F577CD">
      <w:pPr>
        <w:rPr>
          <w:u w:val="single"/>
        </w:rPr>
      </w:pPr>
    </w:p>
    <w:p w14:paraId="21BF3C3F" w14:textId="77777777" w:rsidR="00F577CD" w:rsidRPr="00CA6168" w:rsidRDefault="00F577CD" w:rsidP="00F577CD">
      <w:pPr>
        <w:pStyle w:val="Heading4"/>
        <w:jc w:val="both"/>
      </w:pPr>
      <w:r>
        <w:t xml:space="preserve">Particle accelerators </w:t>
      </w:r>
      <w:r w:rsidRPr="00BA4C6E">
        <w:rPr>
          <w:u w:val="single"/>
        </w:rPr>
        <w:t>destroy the universe</w:t>
      </w:r>
      <w:r>
        <w:t xml:space="preserve"> – which </w:t>
      </w:r>
      <w:r w:rsidRPr="00BA4C6E">
        <w:rPr>
          <w:u w:val="single"/>
        </w:rPr>
        <w:t>outweighs</w:t>
      </w:r>
      <w:r>
        <w:t>.</w:t>
      </w:r>
    </w:p>
    <w:p w14:paraId="4076FE73" w14:textId="77777777" w:rsidR="00F577CD" w:rsidRPr="00F2312D" w:rsidRDefault="00F577CD" w:rsidP="00F577CD">
      <w:r>
        <w:t xml:space="preserve">Joe </w:t>
      </w:r>
      <w:r w:rsidRPr="00587080">
        <w:rPr>
          <w:rStyle w:val="Style13ptBold"/>
        </w:rPr>
        <w:t>Packer 7</w:t>
      </w:r>
      <w:r>
        <w:t xml:space="preserve"> – MA in Communication from Wake Forest University,  PhD in Communication from the University of Pittsburgh and Professor of Communication at Central Michigan University, Alien Life in Search of Acknowledgment, p. 62-63 Recut Justin</w:t>
      </w:r>
    </w:p>
    <w:p w14:paraId="300C5925" w14:textId="77777777" w:rsidR="00F577CD" w:rsidRPr="00E017AD" w:rsidRDefault="00F577CD" w:rsidP="00F577CD">
      <w:pPr>
        <w:rPr>
          <w:rStyle w:val="Emphasis"/>
        </w:rPr>
      </w:pPr>
      <w:r w:rsidRPr="00BA4C6E">
        <w:rPr>
          <w:rStyle w:val="Emphasis"/>
        </w:rPr>
        <w:t xml:space="preserve">Once </w:t>
      </w:r>
      <w:r w:rsidRPr="008C2EDA">
        <w:rPr>
          <w:rStyle w:val="Emphasis"/>
          <w:highlight w:val="green"/>
        </w:rPr>
        <w:t>we hold alien interests</w:t>
      </w:r>
      <w:r w:rsidRPr="00E017AD">
        <w:rPr>
          <w:rStyle w:val="Emphasis"/>
        </w:rPr>
        <w:t xml:space="preserve"> as </w:t>
      </w:r>
      <w:r w:rsidRPr="008C2EDA">
        <w:rPr>
          <w:rStyle w:val="Emphasis"/>
          <w:highlight w:val="green"/>
        </w:rPr>
        <w:t>equal to our own</w:t>
      </w:r>
      <w:r w:rsidRPr="008C2EDA">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4B6DFE">
        <w:rPr>
          <w:rStyle w:val="StyleUnderline"/>
        </w:rPr>
        <w:t>written on</w:t>
      </w:r>
      <w:r w:rsidRPr="004B6DFE">
        <w:rPr>
          <w:bCs/>
          <w:iCs/>
          <w:sz w:val="12"/>
        </w:rPr>
        <w:t xml:space="preserve"> the </w:t>
      </w:r>
      <w:r w:rsidRPr="004B6DFE">
        <w:rPr>
          <w:rStyle w:val="StyleUnderline"/>
        </w:rPr>
        <w:t>emerging technologies that threaten life beyond the planet Earth</w:t>
      </w:r>
      <w:r w:rsidRPr="004B6DFE">
        <w:rPr>
          <w:bCs/>
          <w:iCs/>
          <w:sz w:val="12"/>
        </w:rPr>
        <w:t>.</w:t>
      </w:r>
      <w:r w:rsidRPr="00821C54">
        <w:rPr>
          <w:bCs/>
          <w:iCs/>
          <w:sz w:val="12"/>
        </w:rPr>
        <w:t xml:space="preserve">  </w:t>
      </w:r>
      <w:r w:rsidRPr="008C2EDA">
        <w:rPr>
          <w:rStyle w:val="Emphasis"/>
          <w:highlight w:val="green"/>
        </w:rPr>
        <w:t>Particle accelerators</w:t>
      </w:r>
      <w:r w:rsidRPr="00E017AD">
        <w:rPr>
          <w:rStyle w:val="Emphasis"/>
        </w:rPr>
        <w:t xml:space="preserve"> labs are</w:t>
      </w:r>
      <w:r w:rsidRPr="00E017AD">
        <w:rPr>
          <w:rStyle w:val="StyleUnderline"/>
        </w:rPr>
        <w:t xml:space="preserve"> </w:t>
      </w:r>
      <w:r w:rsidRPr="008C2EDA">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8C2EDA">
        <w:rPr>
          <w:rStyle w:val="Emphasis"/>
          <w:highlight w:val="green"/>
        </w:rPr>
        <w:t>threaten</w:t>
      </w:r>
      <w:r w:rsidRPr="00E017AD">
        <w:rPr>
          <w:rStyle w:val="Emphasis"/>
        </w:rPr>
        <w:t xml:space="preserve"> a </w:t>
      </w:r>
      <w:r w:rsidRPr="008C2EDA">
        <w:rPr>
          <w:rStyle w:val="Emphasis"/>
          <w:highlight w:val="green"/>
        </w:rPr>
        <w:t>phase transition</w:t>
      </w:r>
      <w:r w:rsidRPr="00E017AD">
        <w:rPr>
          <w:rStyle w:val="Emphasis"/>
        </w:rPr>
        <w:t xml:space="preserve"> that would create a bubble of altered space that would expand at the speed of light </w:t>
      </w:r>
      <w:r w:rsidRPr="008C2EDA">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4B6DFE">
        <w:rPr>
          <w:rStyle w:val="Emphasis"/>
        </w:rPr>
        <w:t xml:space="preserve">Nanotechnology and other machines may soon reach the ability to </w:t>
      </w:r>
      <w:proofErr w:type="spellStart"/>
      <w:r w:rsidRPr="004B6DFE">
        <w:rPr>
          <w:rStyle w:val="Emphasis"/>
        </w:rPr>
        <w:t>self replicate</w:t>
      </w:r>
      <w:proofErr w:type="spellEnd"/>
      <w:r w:rsidRPr="004B6DFE">
        <w:rPr>
          <w:bCs/>
          <w:iCs/>
          <w:sz w:val="12"/>
        </w:rPr>
        <w:t xml:space="preserve">.  </w:t>
      </w:r>
      <w:r w:rsidRPr="004B6DFE">
        <w:rPr>
          <w:rStyle w:val="StyleUnderline"/>
        </w:rPr>
        <w:t xml:space="preserve">A </w:t>
      </w:r>
      <w:r w:rsidRPr="004B6DFE">
        <w:rPr>
          <w:rStyle w:val="Emphasis"/>
        </w:rPr>
        <w:t>mistake</w:t>
      </w:r>
      <w:r w:rsidRPr="004B6DFE">
        <w:rPr>
          <w:rStyle w:val="StyleUnderline"/>
        </w:rPr>
        <w:t xml:space="preserve"> in design or programming </w:t>
      </w:r>
      <w:r w:rsidRPr="004B6DFE">
        <w:rPr>
          <w:rStyle w:val="Emphasis"/>
        </w:rPr>
        <w:t>could unleash an endless quantity of machines converting all matter</w:t>
      </w:r>
      <w:r w:rsidRPr="004B6DFE">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4B6DFE">
        <w:rPr>
          <w:rStyle w:val="Emphasis"/>
        </w:rPr>
        <w:t xml:space="preserve">construction of </w:t>
      </w:r>
      <w:r w:rsidRPr="008C2EDA">
        <w:rPr>
          <w:rStyle w:val="Emphasis"/>
          <w:highlight w:val="green"/>
        </w:rPr>
        <w:t>otherness</w:t>
      </w:r>
      <w:r w:rsidRPr="00E017AD">
        <w:rPr>
          <w:rStyle w:val="StyleUnderline"/>
        </w:rPr>
        <w:t xml:space="preserve"> only </w:t>
      </w:r>
      <w:r w:rsidRPr="008C2EDA">
        <w:rPr>
          <w:rStyle w:val="StyleUnderline"/>
          <w:highlight w:val="green"/>
        </w:rPr>
        <w:t>in</w:t>
      </w:r>
      <w:r w:rsidRPr="00E017AD">
        <w:rPr>
          <w:rStyle w:val="StyleUnderline"/>
        </w:rPr>
        <w:t xml:space="preserve"> terms of the </w:t>
      </w:r>
      <w:r w:rsidRPr="008C2EDA">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8C2EDA">
        <w:rPr>
          <w:rStyle w:val="Emphasis"/>
          <w:highlight w:val="green"/>
        </w:rPr>
        <w:t>at the center of</w:t>
      </w:r>
      <w:r w:rsidRPr="00E017AD">
        <w:rPr>
          <w:rStyle w:val="Emphasis"/>
        </w:rPr>
        <w:t xml:space="preserve"> humanity’s history of </w:t>
      </w:r>
      <w:r w:rsidRPr="008C2EDA">
        <w:rPr>
          <w:rStyle w:val="Emphasis"/>
          <w:highlight w:val="green"/>
        </w:rPr>
        <w:t>genocide</w:t>
      </w:r>
      <w:r w:rsidRPr="00E017AD">
        <w:rPr>
          <w:rStyle w:val="Emphasis"/>
        </w:rPr>
        <w:t xml:space="preserve">, colonization, </w:t>
      </w:r>
      <w:r w:rsidRPr="008C2EDA">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8C2EDA">
        <w:rPr>
          <w:rStyle w:val="StyleUnderline"/>
          <w:highlight w:val="green"/>
        </w:rPr>
        <w:t>evaluating</w:t>
      </w:r>
      <w:r w:rsidRPr="00E017AD">
        <w:rPr>
          <w:rStyle w:val="StyleUnderline"/>
        </w:rPr>
        <w:t xml:space="preserve"> them </w:t>
      </w:r>
      <w:r w:rsidRPr="008C2EDA">
        <w:rPr>
          <w:rStyle w:val="Emphasis"/>
          <w:highlight w:val="green"/>
        </w:rPr>
        <w:t xml:space="preserve">without </w:t>
      </w:r>
      <w:proofErr w:type="gramStart"/>
      <w:r w:rsidRPr="008C2EDA">
        <w:rPr>
          <w:rStyle w:val="Emphasis"/>
          <w:highlight w:val="green"/>
        </w:rPr>
        <w:t>taking into account</w:t>
      </w:r>
      <w:proofErr w:type="gramEnd"/>
      <w:r w:rsidRPr="008C2EDA">
        <w:rPr>
          <w:rStyle w:val="Emphasis"/>
          <w:highlight w:val="green"/>
        </w:rPr>
        <w:t xml:space="preserve"> </w:t>
      </w:r>
      <w:r w:rsidRPr="004B6DFE">
        <w:rPr>
          <w:rStyle w:val="Emphasis"/>
        </w:rPr>
        <w:t xml:space="preserve">the danger they pose to </w:t>
      </w:r>
      <w:r w:rsidRPr="008C2EDA">
        <w:rPr>
          <w:rStyle w:val="Emphasis"/>
          <w:highlight w:val="green"/>
        </w:rPr>
        <w:t xml:space="preserve">alien </w:t>
      </w:r>
      <w:r w:rsidRPr="00BA4C6E">
        <w:rPr>
          <w:rStyle w:val="Emphasis"/>
        </w:rPr>
        <w:t xml:space="preserve">life </w:t>
      </w:r>
      <w:r w:rsidRPr="008C2EDA">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8C2EDA">
        <w:rPr>
          <w:rStyle w:val="Emphasis"/>
          <w:highlight w:val="green"/>
        </w:rPr>
        <w:t xml:space="preserve">it arbitrarily declares other life </w:t>
      </w:r>
      <w:r w:rsidRPr="00E017AD">
        <w:rPr>
          <w:rStyle w:val="Emphasis"/>
        </w:rPr>
        <w:t xml:space="preserve">forms </w:t>
      </w:r>
      <w:r w:rsidRPr="008C2EDA">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8C2EDA">
        <w:rPr>
          <w:rStyle w:val="Emphasis"/>
          <w:highlight w:val="green"/>
        </w:rPr>
        <w:t>mask humanity’s obligations</w:t>
      </w:r>
      <w:r w:rsidRPr="00E017AD">
        <w:rPr>
          <w:rStyle w:val="Emphasis"/>
        </w:rPr>
        <w:t xml:space="preserve"> to life </w:t>
      </w:r>
      <w:r w:rsidRPr="008C2EDA">
        <w:rPr>
          <w:rStyle w:val="Emphasis"/>
          <w:highlight w:val="green"/>
        </w:rPr>
        <w:t>beyond this planet</w:t>
      </w:r>
      <w:r w:rsidRPr="00E017AD">
        <w:rPr>
          <w:rStyle w:val="Emphasis"/>
        </w:rPr>
        <w:t>.</w:t>
      </w:r>
    </w:p>
    <w:p w14:paraId="64C4B256" w14:textId="77777777" w:rsidR="00F577CD" w:rsidRDefault="00F577CD" w:rsidP="00F577CD">
      <w:pPr>
        <w:rPr>
          <w:u w:val="single"/>
        </w:rPr>
      </w:pPr>
    </w:p>
    <w:p w14:paraId="68FA7B89" w14:textId="77777777" w:rsidR="00F577CD" w:rsidRDefault="00F577CD" w:rsidP="00F577CD">
      <w:pPr>
        <w:pStyle w:val="Heading4"/>
      </w:pPr>
      <w:r>
        <w:t xml:space="preserve">Tech advancements make </w:t>
      </w:r>
      <w:r w:rsidRPr="007A04B5">
        <w:rPr>
          <w:u w:val="single"/>
        </w:rPr>
        <w:t>time travel</w:t>
      </w:r>
      <w:r>
        <w:t xml:space="preserve"> certain</w:t>
      </w:r>
    </w:p>
    <w:p w14:paraId="6C621EFE" w14:textId="77777777" w:rsidR="00F577CD" w:rsidRDefault="00F577CD" w:rsidP="00F577CD">
      <w:proofErr w:type="spellStart"/>
      <w:r w:rsidRPr="000E5C3C">
        <w:rPr>
          <w:rStyle w:val="Style13ptBold"/>
        </w:rPr>
        <w:t>Elmi</w:t>
      </w:r>
      <w:proofErr w:type="spellEnd"/>
      <w:r w:rsidRPr="000E5C3C">
        <w:rPr>
          <w:rStyle w:val="Style13ptBold"/>
        </w:rPr>
        <w:t xml:space="preserve"> 18</w:t>
      </w:r>
      <w:r>
        <w:t xml:space="preserve"> Awes </w:t>
      </w:r>
      <w:proofErr w:type="spellStart"/>
      <w:r>
        <w:t>Faghi</w:t>
      </w:r>
      <w:proofErr w:type="spellEnd"/>
      <w:r>
        <w:t xml:space="preserve"> [Contributing Writer at </w:t>
      </w:r>
      <w:proofErr w:type="spellStart"/>
      <w:r>
        <w:t>n’world</w:t>
      </w:r>
      <w:proofErr w:type="spellEnd"/>
      <w:r>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15" w:history="1">
        <w:r w:rsidRPr="00E046FD">
          <w:rPr>
            <w:rStyle w:val="Hyperlink"/>
          </w:rPr>
          <w:t>https://medium.com/nworld-publications/technological-progress-might-make-possible-time-travel-and-teleportation-45176c3c89bc</w:t>
        </w:r>
      </w:hyperlink>
      <w:r>
        <w:t>] Recut Justin</w:t>
      </w:r>
    </w:p>
    <w:p w14:paraId="0B4BE984" w14:textId="77777777" w:rsidR="00F577CD" w:rsidRDefault="00F577CD" w:rsidP="00F577CD">
      <w:pPr>
        <w:rPr>
          <w:sz w:val="12"/>
        </w:rPr>
      </w:pPr>
      <w:r w:rsidRPr="0017486A">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D24093">
        <w:rPr>
          <w:rStyle w:val="StyleUnderline"/>
        </w:rPr>
        <w:t xml:space="preserve">Einstein’s theory also known as the theory of relativity can be used </w:t>
      </w:r>
      <w:proofErr w:type="spellStart"/>
      <w:r w:rsidRPr="00D24093">
        <w:rPr>
          <w:rStyle w:val="StyleUnderline"/>
        </w:rPr>
        <w:t>ro</w:t>
      </w:r>
      <w:proofErr w:type="spellEnd"/>
      <w:r w:rsidRPr="00D24093">
        <w:rPr>
          <w:rStyle w:val="StyleUnderline"/>
        </w:rPr>
        <w:t xml:space="preserve"> understand how to deal with travelling to the </w:t>
      </w:r>
      <w:r w:rsidRPr="0017486A">
        <w:rPr>
          <w:rStyle w:val="StyleUnderline"/>
        </w:rPr>
        <w:t>future.</w:t>
      </w:r>
      <w:r w:rsidRPr="0017486A">
        <w:rPr>
          <w:sz w:val="12"/>
        </w:rPr>
        <w:t xml:space="preserve"> </w:t>
      </w:r>
      <w:r w:rsidRPr="0017486A">
        <w:rPr>
          <w:rStyle w:val="Emphasis"/>
        </w:rPr>
        <w:t xml:space="preserve">Einstein showed that </w:t>
      </w:r>
      <w:r w:rsidRPr="008C2EDA">
        <w:rPr>
          <w:rStyle w:val="Emphasis"/>
          <w:highlight w:val="green"/>
        </w:rPr>
        <w:t xml:space="preserve">travelling </w:t>
      </w:r>
      <w:r w:rsidRPr="0017486A">
        <w:rPr>
          <w:rStyle w:val="Emphasis"/>
        </w:rPr>
        <w:t xml:space="preserve">forward </w:t>
      </w:r>
      <w:r w:rsidRPr="008C2EDA">
        <w:rPr>
          <w:rStyle w:val="Emphasis"/>
          <w:highlight w:val="green"/>
        </w:rPr>
        <w:t>in time is easy</w:t>
      </w:r>
      <w:r w:rsidRPr="00D24093">
        <w:rPr>
          <w:rStyle w:val="Emphasis"/>
        </w:rPr>
        <w:t>.</w:t>
      </w:r>
      <w:r w:rsidRPr="0017486A">
        <w:rPr>
          <w:sz w:val="12"/>
        </w:rPr>
        <w:t xml:space="preserve"> According to </w:t>
      </w:r>
      <w:r w:rsidRPr="00D24093">
        <w:rPr>
          <w:rStyle w:val="Emphasis"/>
        </w:rPr>
        <w:t xml:space="preserve">Einstein’ theory of relativity, </w:t>
      </w:r>
      <w:r w:rsidRPr="008C2EDA">
        <w:rPr>
          <w:rStyle w:val="Emphasis"/>
          <w:highlight w:val="green"/>
        </w:rPr>
        <w:t xml:space="preserve">time passes at different rates for people </w:t>
      </w:r>
      <w:r w:rsidRPr="0017486A">
        <w:rPr>
          <w:rStyle w:val="Emphasis"/>
        </w:rPr>
        <w:t xml:space="preserve">who are </w:t>
      </w:r>
      <w:r w:rsidRPr="008C2EDA">
        <w:rPr>
          <w:rStyle w:val="Emphasis"/>
          <w:highlight w:val="green"/>
        </w:rPr>
        <w:t>moving relative</w:t>
      </w:r>
      <w:r w:rsidRPr="00D24093">
        <w:rPr>
          <w:rStyle w:val="Emphasis"/>
        </w:rPr>
        <w:t xml:space="preserve"> to one another although the </w:t>
      </w:r>
      <w:r w:rsidRPr="008C2EDA">
        <w:rPr>
          <w:rStyle w:val="Emphasis"/>
          <w:highlight w:val="green"/>
        </w:rPr>
        <w:t xml:space="preserve">effect </w:t>
      </w:r>
      <w:r w:rsidRPr="0017486A">
        <w:rPr>
          <w:rStyle w:val="Emphasis"/>
        </w:rPr>
        <w:t xml:space="preserve">only </w:t>
      </w:r>
      <w:r w:rsidRPr="008C2EDA">
        <w:rPr>
          <w:rStyle w:val="Emphasis"/>
          <w:highlight w:val="green"/>
        </w:rPr>
        <w:t xml:space="preserve">becomes large when you get close to </w:t>
      </w:r>
      <w:r w:rsidRPr="0017486A">
        <w:rPr>
          <w:rStyle w:val="Emphasis"/>
        </w:rPr>
        <w:t xml:space="preserve">the </w:t>
      </w:r>
      <w:r w:rsidRPr="008C2EDA">
        <w:rPr>
          <w:rStyle w:val="Emphasis"/>
          <w:highlight w:val="green"/>
        </w:rPr>
        <w:t>speed of light</w:t>
      </w:r>
      <w:r w:rsidRPr="00D24093">
        <w:rPr>
          <w:rStyle w:val="Emphasis"/>
        </w:rPr>
        <w:t>.</w:t>
      </w:r>
      <w:r w:rsidRPr="0017486A">
        <w:rPr>
          <w:sz w:val="12"/>
        </w:rPr>
        <w:t xml:space="preserve"> </w:t>
      </w:r>
      <w:r w:rsidRPr="00D24093">
        <w:rPr>
          <w:rStyle w:val="StyleUnderline"/>
        </w:rPr>
        <w:t>Time travel sometime can cause side effects called paradoxes.</w:t>
      </w:r>
      <w:r w:rsidRPr="0017486A">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really as fast as the speed of light. This however for some scientists can be wrong. They state that with the technology that we have now it could be possible to build some sort of machine who will actually be able to travel in both future and past. A </w:t>
      </w:r>
      <w:r w:rsidRPr="008C2EDA">
        <w:rPr>
          <w:rStyle w:val="StyleUnderline"/>
          <w:highlight w:val="green"/>
        </w:rPr>
        <w:t>wormhole</w:t>
      </w:r>
      <w:r w:rsidRPr="00D24093">
        <w:rPr>
          <w:rStyle w:val="StyleUnderline"/>
        </w:rPr>
        <w:t xml:space="preserve"> as shown in the image is a theoretical passage through space-time that </w:t>
      </w:r>
      <w:r w:rsidRPr="0017486A">
        <w:rPr>
          <w:rStyle w:val="StyleUnderline"/>
        </w:rPr>
        <w:t xml:space="preserve">could </w:t>
      </w:r>
      <w:r w:rsidRPr="008C2EDA">
        <w:rPr>
          <w:rStyle w:val="StyleUnderline"/>
          <w:highlight w:val="green"/>
        </w:rPr>
        <w:t xml:space="preserve">create shortcuts for </w:t>
      </w:r>
      <w:r w:rsidRPr="0017486A">
        <w:rPr>
          <w:rStyle w:val="StyleUnderline"/>
        </w:rPr>
        <w:t xml:space="preserve">long </w:t>
      </w:r>
      <w:r w:rsidRPr="008C2EDA">
        <w:rPr>
          <w:rStyle w:val="StyleUnderline"/>
          <w:highlight w:val="green"/>
        </w:rPr>
        <w:t xml:space="preserve">journeys </w:t>
      </w:r>
      <w:r w:rsidRPr="0017486A">
        <w:rPr>
          <w:rStyle w:val="StyleUnderline"/>
        </w:rPr>
        <w:t>across the universe.</w:t>
      </w:r>
      <w:r w:rsidRPr="0017486A">
        <w:rPr>
          <w:sz w:val="12"/>
        </w:rPr>
        <w:t xml:space="preserve"> Wormholes are predicted by the theory of general relativity. However, </w:t>
      </w:r>
      <w:r w:rsidRPr="008C2EDA">
        <w:rPr>
          <w:rStyle w:val="StyleUnderline"/>
          <w:highlight w:val="green"/>
        </w:rPr>
        <w:t>wormholes bring</w:t>
      </w:r>
      <w:r w:rsidRPr="00D24093">
        <w:rPr>
          <w:rStyle w:val="StyleUnderline"/>
        </w:rPr>
        <w:t xml:space="preserve"> with them the </w:t>
      </w:r>
      <w:r w:rsidRPr="008C2EDA">
        <w:rPr>
          <w:rStyle w:val="StyleUnderline"/>
          <w:highlight w:val="green"/>
        </w:rPr>
        <w:t xml:space="preserve">dangers of </w:t>
      </w:r>
      <w:r w:rsidRPr="0017486A">
        <w:rPr>
          <w:rStyle w:val="StyleUnderline"/>
        </w:rPr>
        <w:t xml:space="preserve">sudden </w:t>
      </w:r>
      <w:r w:rsidRPr="008C2EDA">
        <w:rPr>
          <w:rStyle w:val="StyleUnderline"/>
          <w:highlight w:val="green"/>
        </w:rPr>
        <w:t>collapse</w:t>
      </w:r>
      <w:r w:rsidRPr="00D24093">
        <w:rPr>
          <w:rStyle w:val="StyleUnderline"/>
        </w:rPr>
        <w:t>, high radiation and dangerous contact with exotic matter.</w:t>
      </w:r>
      <w:r w:rsidRPr="0017486A">
        <w:rPr>
          <w:sz w:val="12"/>
        </w:rPr>
        <w:t xml:space="preserve"> The </w:t>
      </w:r>
      <w:r w:rsidRPr="00486BE9">
        <w:rPr>
          <w:rStyle w:val="Emphasis"/>
        </w:rPr>
        <w:t xml:space="preserve">public knows that </w:t>
      </w:r>
      <w:r w:rsidRPr="008C2EDA">
        <w:rPr>
          <w:rStyle w:val="Emphasis"/>
          <w:highlight w:val="green"/>
        </w:rPr>
        <w:t xml:space="preserve">time travel is possible </w:t>
      </w:r>
      <w:r w:rsidRPr="0017486A">
        <w:rPr>
          <w:rStyle w:val="Emphasis"/>
        </w:rPr>
        <w:t xml:space="preserve">but humans at the moment are not able to. </w:t>
      </w:r>
      <w:r w:rsidRPr="0017486A">
        <w:rPr>
          <w:sz w:val="12"/>
        </w:rPr>
        <w:t>However other sources except theories of the past are currently trying to develop a way of time travel. The audience actually cannot wait that this will happen as many media state, such as BBC. Many TV programmes talk about both time travel and teleportation.</w:t>
      </w:r>
    </w:p>
    <w:p w14:paraId="7A4A2E83" w14:textId="77777777" w:rsidR="00F577CD" w:rsidRPr="0017486A" w:rsidRDefault="00F577CD" w:rsidP="00F577CD"/>
    <w:p w14:paraId="0AE75553" w14:textId="77777777" w:rsidR="00F577CD" w:rsidRDefault="00F577CD" w:rsidP="00F577CD">
      <w:pPr>
        <w:pStyle w:val="Heading4"/>
      </w:pPr>
      <w:r w:rsidRPr="0017486A">
        <w:rPr>
          <w:u w:val="single"/>
        </w:rPr>
        <w:t>Collapses</w:t>
      </w:r>
      <w:r>
        <w:t xml:space="preserve"> the universe.</w:t>
      </w:r>
    </w:p>
    <w:p w14:paraId="67C0FCD5" w14:textId="77777777" w:rsidR="00F577CD" w:rsidRDefault="00F577CD" w:rsidP="00F577CD">
      <w:r w:rsidRPr="000E5C3C">
        <w:rPr>
          <w:rStyle w:val="Style13ptBold"/>
        </w:rPr>
        <w:t>Bowers 16</w:t>
      </w:r>
      <w:r>
        <w:t xml:space="preserve"> Steve – [Control Officer in the United Kingdom, Executive Editor and Moderator of the Orion’s Arm Universe Project, Contributing Author for the Orion’s Arm Novella Collection, “WHY NO TIME TRAVEL IN OA”, 1-1, </w:t>
      </w:r>
      <w:hyperlink r:id="rId16" w:history="1">
        <w:r w:rsidRPr="00191301">
          <w:rPr>
            <w:rStyle w:val="Hyperlink"/>
          </w:rPr>
          <w:t>https://orionsarm.com/page/77</w:t>
        </w:r>
      </w:hyperlink>
      <w:r>
        <w:rPr>
          <w:rStyle w:val="Hyperlink"/>
        </w:rPr>
        <w:t>] Recut Justin</w:t>
      </w:r>
    </w:p>
    <w:p w14:paraId="71B0739B" w14:textId="77777777" w:rsidR="00F577CD" w:rsidRPr="00BA4C6E" w:rsidRDefault="00F577CD" w:rsidP="00F577CD">
      <w:pPr>
        <w:rPr>
          <w:sz w:val="12"/>
        </w:rPr>
      </w:pPr>
      <w:r w:rsidRPr="0017486A">
        <w:rPr>
          <w:sz w:val="12"/>
        </w:rPr>
        <w:t>If the universe does allow reverse time travel, usable by sentient/</w:t>
      </w:r>
      <w:proofErr w:type="spellStart"/>
      <w:r w:rsidRPr="0017486A">
        <w:rPr>
          <w:sz w:val="12"/>
        </w:rPr>
        <w:t>sophont</w:t>
      </w:r>
      <w:proofErr w:type="spellEnd"/>
      <w:r w:rsidRPr="0017486A">
        <w:rPr>
          <w:sz w:val="12"/>
        </w:rPr>
        <w:t xml:space="preserve"> entities, it </w:t>
      </w:r>
      <w:r w:rsidRPr="00486BE9">
        <w:rPr>
          <w:rStyle w:val="Emphasis"/>
        </w:rPr>
        <w:t>won't stop at one or two little historical research trips</w:t>
      </w:r>
      <w:r w:rsidRPr="0017486A">
        <w:rPr>
          <w:sz w:val="12"/>
        </w:rPr>
        <w:t xml:space="preserve"> . . . </w:t>
      </w:r>
      <w:r w:rsidRPr="00D24093">
        <w:rPr>
          <w:rStyle w:val="StyleUnderline"/>
        </w:rPr>
        <w:t>If there is no effective chronological protection mechanism</w:t>
      </w:r>
      <w:r w:rsidRPr="0017486A">
        <w:rPr>
          <w:sz w:val="12"/>
        </w:rPr>
        <w:t xml:space="preserve">, the </w:t>
      </w:r>
      <w:r w:rsidRPr="008C2EDA">
        <w:rPr>
          <w:rStyle w:val="Emphasis"/>
          <w:highlight w:val="green"/>
        </w:rPr>
        <w:t>universe</w:t>
      </w:r>
      <w:r w:rsidRPr="00D24093">
        <w:rPr>
          <w:rStyle w:val="Emphasis"/>
        </w:rPr>
        <w:t xml:space="preserve"> of today </w:t>
      </w:r>
      <w:r w:rsidRPr="008C2EDA">
        <w:rPr>
          <w:rStyle w:val="Emphasis"/>
          <w:highlight w:val="green"/>
        </w:rPr>
        <w:t>will be overrun with</w:t>
      </w:r>
      <w:r w:rsidRPr="00D24093">
        <w:rPr>
          <w:rStyle w:val="Emphasis"/>
        </w:rPr>
        <w:t xml:space="preserve"> </w:t>
      </w:r>
      <w:r w:rsidRPr="008C2EDA">
        <w:rPr>
          <w:rStyle w:val="Emphasis"/>
          <w:highlight w:val="green"/>
        </w:rPr>
        <w:t>travellers</w:t>
      </w:r>
      <w:r w:rsidRPr="00D24093">
        <w:rPr>
          <w:rStyle w:val="Emphasis"/>
        </w:rPr>
        <w:t xml:space="preserve"> from the future</w:t>
      </w:r>
      <w:r w:rsidRPr="0017486A">
        <w:rPr>
          <w:sz w:val="12"/>
        </w:rPr>
        <w:t xml:space="preserve">. Even if there is no 'Big Rip' where the </w:t>
      </w:r>
      <w:r w:rsidRPr="008C2EDA">
        <w:rPr>
          <w:rStyle w:val="Emphasis"/>
          <w:highlight w:val="green"/>
        </w:rPr>
        <w:t>Universe tears itself</w:t>
      </w:r>
      <w:r w:rsidRPr="00D24093">
        <w:rPr>
          <w:rStyle w:val="Emphasis"/>
        </w:rPr>
        <w:t xml:space="preserve"> apart </w:t>
      </w:r>
      <w:r w:rsidRPr="008C2EDA">
        <w:rPr>
          <w:rStyle w:val="Emphasis"/>
          <w:highlight w:val="green"/>
        </w:rPr>
        <w:t>through accelerating expansion</w:t>
      </w:r>
      <w:r w:rsidRPr="00D24093">
        <w:rPr>
          <w:rStyle w:val="Emphasis"/>
        </w:rPr>
        <w:t>, hundreds of trillions of years from now</w:t>
      </w:r>
      <w:r w:rsidRPr="0017486A">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civilisation going for an (admittedly very long) while. </w:t>
      </w:r>
      <w:r w:rsidRPr="00D24093">
        <w:rPr>
          <w:rStyle w:val="StyleUnderline"/>
        </w:rPr>
        <w:t xml:space="preserve">Eventually the </w:t>
      </w:r>
      <w:r w:rsidRPr="00486BE9">
        <w:rPr>
          <w:rStyle w:val="StyleUnderline"/>
        </w:rPr>
        <w:t>entities of the far future</w:t>
      </w:r>
      <w:r w:rsidRPr="00D24093">
        <w:rPr>
          <w:rStyle w:val="StyleUnderline"/>
        </w:rPr>
        <w:t xml:space="preserve"> will be limited to reversible computation to save energy. </w:t>
      </w:r>
      <w:r w:rsidRPr="0017486A">
        <w:rPr>
          <w:sz w:val="12"/>
        </w:rPr>
        <w:t xml:space="preserve">This means </w:t>
      </w:r>
      <w:r w:rsidRPr="00D24093">
        <w:rPr>
          <w:rStyle w:val="Emphasis"/>
        </w:rPr>
        <w:t xml:space="preserve">confining themselves to a very limited set of mental processes. </w:t>
      </w:r>
      <w:r w:rsidRPr="0017486A">
        <w:rPr>
          <w:sz w:val="12"/>
        </w:rPr>
        <w:t xml:space="preserve">This prospect would surely not appeal to the heirs of once-mighty advanced civilisations. If time travel were possible then refugees from the far future would flood back, sometimes in multiple instances. The </w:t>
      </w:r>
      <w:r w:rsidRPr="00D24093">
        <w:rPr>
          <w:rStyle w:val="Emphasis"/>
        </w:rPr>
        <w:t xml:space="preserve">future </w:t>
      </w:r>
      <w:proofErr w:type="spellStart"/>
      <w:r w:rsidRPr="00D24093">
        <w:rPr>
          <w:rStyle w:val="Emphasis"/>
        </w:rPr>
        <w:t>sophonts</w:t>
      </w:r>
      <w:proofErr w:type="spellEnd"/>
      <w:r w:rsidRPr="00D24093">
        <w:rPr>
          <w:rStyle w:val="Emphasis"/>
        </w:rPr>
        <w:t xml:space="preserve"> would come back in an exponentiating wave to constantly change the present and the past, and </w:t>
      </w:r>
      <w:r w:rsidRPr="0017486A">
        <w:rPr>
          <w:rStyle w:val="Emphasis"/>
        </w:rPr>
        <w:t xml:space="preserve">whole </w:t>
      </w:r>
      <w:r w:rsidRPr="008C2EDA">
        <w:rPr>
          <w:rStyle w:val="Emphasis"/>
          <w:highlight w:val="green"/>
        </w:rPr>
        <w:t xml:space="preserve">galaxies of </w:t>
      </w:r>
      <w:r w:rsidRPr="0017486A">
        <w:rPr>
          <w:rStyle w:val="Emphasis"/>
        </w:rPr>
        <w:t xml:space="preserve">material </w:t>
      </w:r>
      <w:r w:rsidRPr="008C2EDA">
        <w:rPr>
          <w:rStyle w:val="Emphasis"/>
          <w:highlight w:val="green"/>
        </w:rPr>
        <w:t xml:space="preserve">particles will </w:t>
      </w:r>
      <w:r w:rsidRPr="0017486A">
        <w:rPr>
          <w:rStyle w:val="Emphasis"/>
        </w:rPr>
        <w:t xml:space="preserve">begin to </w:t>
      </w:r>
      <w:r w:rsidRPr="008C2EDA">
        <w:rPr>
          <w:rStyle w:val="Emphasis"/>
          <w:highlight w:val="green"/>
        </w:rPr>
        <w:t xml:space="preserve">exist in space time </w:t>
      </w:r>
      <w:r w:rsidRPr="0017486A">
        <w:rPr>
          <w:rStyle w:val="Emphasis"/>
        </w:rPr>
        <w:t xml:space="preserve">reference </w:t>
      </w:r>
      <w:r w:rsidRPr="008C2EDA">
        <w:rPr>
          <w:rStyle w:val="Emphasis"/>
          <w:highlight w:val="green"/>
        </w:rPr>
        <w:t>that did not have them before</w:t>
      </w:r>
      <w:r w:rsidRPr="0017486A">
        <w:rPr>
          <w:sz w:val="12"/>
        </w:rPr>
        <w:t xml:space="preserve"> - some? many? most? matter and events may turn out to be acausal, </w:t>
      </w:r>
      <w:r w:rsidRPr="00D24093">
        <w:rPr>
          <w:rStyle w:val="StyleUnderline"/>
        </w:rPr>
        <w:t xml:space="preserve">going round and round in closed </w:t>
      </w:r>
      <w:proofErr w:type="spellStart"/>
      <w:r w:rsidRPr="00D24093">
        <w:rPr>
          <w:rStyle w:val="StyleUnderline"/>
        </w:rPr>
        <w:t>timelike</w:t>
      </w:r>
      <w:proofErr w:type="spellEnd"/>
      <w:r w:rsidRPr="00D24093">
        <w:rPr>
          <w:rStyle w:val="StyleUnderline"/>
        </w:rPr>
        <w:t xml:space="preserve"> loops </w:t>
      </w:r>
      <w:r w:rsidRPr="0017486A">
        <w:rPr>
          <w:sz w:val="12"/>
        </w:rPr>
        <w:t xml:space="preserve">and </w:t>
      </w:r>
      <w:r w:rsidRPr="00486BE9">
        <w:rPr>
          <w:rStyle w:val="Emphasis"/>
        </w:rPr>
        <w:t>increasing the total mass of the universe</w:t>
      </w:r>
      <w:r w:rsidRPr="0017486A">
        <w:rPr>
          <w:sz w:val="12"/>
        </w:rPr>
        <w:t xml:space="preserve">, which may begin to collapse in the distant future, sending </w:t>
      </w:r>
      <w:proofErr w:type="spellStart"/>
      <w:r w:rsidRPr="00D24093">
        <w:rPr>
          <w:rStyle w:val="Emphasis"/>
        </w:rPr>
        <w:t>chronistic</w:t>
      </w:r>
      <w:proofErr w:type="spellEnd"/>
      <w:r w:rsidRPr="00D24093">
        <w:rPr>
          <w:rStyle w:val="Emphasis"/>
        </w:rPr>
        <w:t xml:space="preserve"> refugees in massive </w:t>
      </w:r>
      <w:proofErr w:type="spellStart"/>
      <w:r w:rsidRPr="00D24093">
        <w:rPr>
          <w:rStyle w:val="Emphasis"/>
        </w:rPr>
        <w:t>tardises</w:t>
      </w:r>
      <w:proofErr w:type="spellEnd"/>
      <w:r w:rsidRPr="0017486A">
        <w:rPr>
          <w:sz w:val="12"/>
        </w:rPr>
        <w:t xml:space="preserve"> back to our time thus </w:t>
      </w:r>
      <w:r w:rsidRPr="00D24093">
        <w:rPr>
          <w:rStyle w:val="StyleUnderline"/>
        </w:rPr>
        <w:t>accelerating the collapse</w:t>
      </w:r>
      <w:r w:rsidRPr="0017486A">
        <w:rPr>
          <w:sz w:val="12"/>
        </w:rPr>
        <w:t xml:space="preserve">; </w:t>
      </w:r>
      <w:r w:rsidRPr="008C2EDA">
        <w:rPr>
          <w:rStyle w:val="Emphasis"/>
          <w:highlight w:val="green"/>
        </w:rPr>
        <w:t>increasing</w:t>
      </w:r>
      <w:r w:rsidRPr="0017486A">
        <w:rPr>
          <w:sz w:val="12"/>
        </w:rPr>
        <w:t xml:space="preserve"> the </w:t>
      </w:r>
      <w:r w:rsidRPr="008C2EDA">
        <w:rPr>
          <w:rStyle w:val="Emphasis"/>
          <w:highlight w:val="green"/>
        </w:rPr>
        <w:t xml:space="preserve">mass of the </w:t>
      </w:r>
      <w:r w:rsidRPr="0017486A">
        <w:rPr>
          <w:rStyle w:val="Emphasis"/>
        </w:rPr>
        <w:t xml:space="preserve">present day </w:t>
      </w:r>
      <w:r w:rsidRPr="008C2EDA">
        <w:rPr>
          <w:rStyle w:val="Emphasis"/>
          <w:highlight w:val="green"/>
        </w:rPr>
        <w:t>universe until it collapses</w:t>
      </w:r>
      <w:r w:rsidRPr="00D24093">
        <w:rPr>
          <w:rStyle w:val="Emphasis"/>
        </w:rPr>
        <w:t>.</w:t>
      </w:r>
      <w:r w:rsidRPr="0017486A">
        <w:rPr>
          <w:sz w:val="12"/>
        </w:rPr>
        <w:t xml:space="preserve"> The </w:t>
      </w:r>
      <w:r w:rsidRPr="00D24093">
        <w:rPr>
          <w:rStyle w:val="StyleUnderline"/>
        </w:rPr>
        <w:t>collapse will get closer to the present day, until it eventually happened yesterday and we will cease to exist</w:t>
      </w:r>
      <w:r w:rsidRPr="0017486A">
        <w:rPr>
          <w:sz w:val="12"/>
        </w:rPr>
        <w:t xml:space="preserve"> . . . believe me, you don't want to go there. For an explanation how under certain circumstances a wormhole can connect different parts of the universe without causing temporal paradoxes see this page.</w:t>
      </w:r>
    </w:p>
    <w:p w14:paraId="195007A8" w14:textId="77777777" w:rsidR="00F577CD" w:rsidRDefault="00F577CD" w:rsidP="00F577CD"/>
    <w:p w14:paraId="2E4285BC" w14:textId="77777777" w:rsidR="00F577CD" w:rsidRPr="00D92DD6" w:rsidRDefault="00F577CD" w:rsidP="00F577CD">
      <w:pPr>
        <w:pStyle w:val="Heading4"/>
      </w:pPr>
      <w:r w:rsidRPr="00D92DD6">
        <w:t xml:space="preserve">Super lasers are coming </w:t>
      </w:r>
      <w:r>
        <w:t>and cause universe destruction.</w:t>
      </w:r>
    </w:p>
    <w:p w14:paraId="49113EA2" w14:textId="77777777" w:rsidR="00F577CD" w:rsidRPr="00F57A56" w:rsidRDefault="00F577CD" w:rsidP="00F577CD">
      <w:r w:rsidRPr="00F57A56">
        <w:rPr>
          <w:rStyle w:val="Style13ptBold"/>
        </w:rPr>
        <w:t>Cartlidge 18 –</w:t>
      </w:r>
      <w:r w:rsidRPr="00F57A56">
        <w:t xml:space="preserve"> Edwin Cartlidge, MSc in Science Communication from Imperial College London, </w:t>
      </w:r>
      <w:proofErr w:type="spellStart"/>
      <w:r w:rsidRPr="00F57A56">
        <w:t>MPhy</w:t>
      </w:r>
      <w:proofErr w:type="spellEnd"/>
      <w:r w:rsidRPr="00F57A56">
        <w:t xml:space="preserve"> in Physics from Manchester University, News Editor of Physics World and Freelance Science Writer, “Physicists Are Planning To Build Lasers So Powerful They Could Rip Apart Empty Space”, Science Magazine, 1-24, https://www.sciencemag.org/news/2018/01/physicists-are-planning-build-lasers-so-powerful-they-could-rip-apart-empty-space</w:t>
      </w:r>
    </w:p>
    <w:p w14:paraId="359CB5AD" w14:textId="77777777" w:rsidR="00F577CD" w:rsidRPr="00F57A56" w:rsidRDefault="00F577CD" w:rsidP="00F577CD">
      <w:pPr>
        <w:rPr>
          <w:sz w:val="16"/>
        </w:rPr>
      </w:pPr>
      <w:r w:rsidRPr="00F57A56">
        <w:rPr>
          <w:sz w:val="16"/>
        </w:rPr>
        <w:t xml:space="preserve">Inside a cramped laboratory in Shanghai, </w:t>
      </w:r>
      <w:r w:rsidRPr="00BB4C61">
        <w:rPr>
          <w:rStyle w:val="StyleUnderline"/>
          <w:highlight w:val="green"/>
        </w:rPr>
        <w:t>China</w:t>
      </w:r>
      <w:r w:rsidRPr="00F57A56">
        <w:rPr>
          <w:sz w:val="16"/>
        </w:rPr>
        <w:t xml:space="preserve">, physicist </w:t>
      </w:r>
      <w:proofErr w:type="spellStart"/>
      <w:r w:rsidRPr="00F57A56">
        <w:rPr>
          <w:sz w:val="16"/>
        </w:rPr>
        <w:t>Ruxin</w:t>
      </w:r>
      <w:proofErr w:type="spellEnd"/>
      <w:r w:rsidRPr="00F57A56">
        <w:rPr>
          <w:sz w:val="16"/>
        </w:rPr>
        <w:t xml:space="preserve"> Li and colleagues are breaking records with the most powerful pulses of light the world has ever seen. At the heart of their laser, called the Shanghai </w:t>
      </w:r>
      <w:proofErr w:type="spellStart"/>
      <w:r w:rsidRPr="00F57A56">
        <w:rPr>
          <w:sz w:val="16"/>
        </w:rPr>
        <w:t>Superintense</w:t>
      </w:r>
      <w:proofErr w:type="spellEnd"/>
      <w:r w:rsidRPr="00F57A56">
        <w:rPr>
          <w:sz w:val="16"/>
        </w:rPr>
        <w:t xml:space="preserve"> Ultrafast Laser Facility (SULF), is a single cylinder of titanium-doped sapphire about the width of a Frisbee. After kindling light in the crystal and shunting it through a system of lenses and mirrors, the SULF distills it into pulses of mind-boggling power. In 2016, it achieved an unprecedented 5.3 million billion watts, or petawatts (PW). The lights in Shanghai do not dim each time the laser fires, however. Although the pulses are extraordinarily powerful, they are also infinitesimally brief, lasting less than a trillionth of a second. The researchers are now upgrading their laser and hope to beat their own record by the end of this year with a 10-PW shot, which would pack more than 1000 times the power of all the world's electrical grids combined.</w:t>
      </w:r>
    </w:p>
    <w:p w14:paraId="57F28C1B" w14:textId="77777777" w:rsidR="00F577CD" w:rsidRPr="00F57A56" w:rsidRDefault="00F577CD" w:rsidP="00F577CD">
      <w:pPr>
        <w:rPr>
          <w:sz w:val="16"/>
        </w:rPr>
      </w:pPr>
      <w:r w:rsidRPr="00F57A56">
        <w:rPr>
          <w:sz w:val="16"/>
        </w:rPr>
        <w:t xml:space="preserve">The group's ambitions don't end there. </w:t>
      </w:r>
      <w:r w:rsidRPr="00661E67">
        <w:rPr>
          <w:rStyle w:val="StyleUnderline"/>
        </w:rPr>
        <w:t>This year</w:t>
      </w:r>
      <w:r w:rsidRPr="00661E67">
        <w:rPr>
          <w:sz w:val="16"/>
        </w:rPr>
        <w:t xml:space="preserve">, Li and colleagues </w:t>
      </w:r>
      <w:r w:rsidRPr="00661E67">
        <w:rPr>
          <w:rStyle w:val="StyleUnderline"/>
        </w:rPr>
        <w:t>inten</w:t>
      </w:r>
      <w:r w:rsidRPr="00F57A56">
        <w:rPr>
          <w:rStyle w:val="StyleUnderline"/>
        </w:rPr>
        <w:t xml:space="preserve">d to </w:t>
      </w:r>
      <w:r w:rsidRPr="00BB4C61">
        <w:rPr>
          <w:rStyle w:val="StyleUnderline"/>
          <w:highlight w:val="green"/>
        </w:rPr>
        <w:t>start</w:t>
      </w:r>
      <w:r w:rsidRPr="00F57A56">
        <w:rPr>
          <w:rStyle w:val="StyleUnderline"/>
        </w:rPr>
        <w:t xml:space="preserve"> building </w:t>
      </w:r>
      <w:r w:rsidRPr="00BB4C61">
        <w:rPr>
          <w:rStyle w:val="StyleUnderline"/>
          <w:highlight w:val="green"/>
        </w:rPr>
        <w:t>a 100-PW laser</w:t>
      </w:r>
      <w:r w:rsidRPr="00F57A56">
        <w:rPr>
          <w:rStyle w:val="StyleUnderline"/>
        </w:rPr>
        <w:t xml:space="preserve"> known as the Station of Extreme Light (SEL). </w:t>
      </w:r>
      <w:r w:rsidRPr="00BB4C61">
        <w:rPr>
          <w:rStyle w:val="StyleUnderline"/>
          <w:highlight w:val="green"/>
        </w:rPr>
        <w:t xml:space="preserve">By </w:t>
      </w:r>
      <w:r w:rsidRPr="00BB4C61">
        <w:rPr>
          <w:highlight w:val="green"/>
          <w:u w:val="single"/>
        </w:rPr>
        <w:t>2023</w:t>
      </w:r>
      <w:r w:rsidRPr="00BB4C61">
        <w:rPr>
          <w:rStyle w:val="StyleUnderline"/>
          <w:highlight w:val="green"/>
        </w:rPr>
        <w:t>, it could</w:t>
      </w:r>
      <w:r w:rsidRPr="00F57A56">
        <w:rPr>
          <w:rStyle w:val="StyleUnderline"/>
        </w:rPr>
        <w:t xml:space="preserve"> be </w:t>
      </w:r>
      <w:r w:rsidRPr="00BB4C61">
        <w:rPr>
          <w:rStyle w:val="StyleUnderline"/>
          <w:highlight w:val="green"/>
        </w:rPr>
        <w:t>fling</w:t>
      </w:r>
      <w:r w:rsidRPr="00F57A56">
        <w:rPr>
          <w:rStyle w:val="StyleUnderline"/>
        </w:rPr>
        <w:t xml:space="preserve">ing </w:t>
      </w:r>
      <w:r w:rsidRPr="00BB4C61">
        <w:rPr>
          <w:rStyle w:val="StyleUnderline"/>
          <w:highlight w:val="green"/>
        </w:rPr>
        <w:t>pulses</w:t>
      </w:r>
      <w:r w:rsidRPr="00F57A56">
        <w:rPr>
          <w:sz w:val="16"/>
        </w:rPr>
        <w:t xml:space="preserve"> into a chamber 20 meters underground, </w:t>
      </w:r>
      <w:r w:rsidRPr="00F57A56">
        <w:rPr>
          <w:rStyle w:val="StyleUnderline"/>
        </w:rPr>
        <w:t>subjecting targets to extremes of temperature and pressure not normally found on Earth</w:t>
      </w:r>
      <w:r w:rsidRPr="00F57A56">
        <w:rPr>
          <w:sz w:val="16"/>
        </w:rPr>
        <w:t xml:space="preserve">, a boon to astrophysicists and materials scientists alike. The laser could also power demonstrations of a new way to accelerate particles for use in medicine and high-energy physics. But </w:t>
      </w:r>
      <w:r w:rsidRPr="00F57A56">
        <w:rPr>
          <w:rStyle w:val="StyleUnderline"/>
        </w:rPr>
        <w:t>most alluring</w:t>
      </w:r>
      <w:r w:rsidRPr="00F57A56">
        <w:rPr>
          <w:sz w:val="16"/>
        </w:rPr>
        <w:t xml:space="preserve">, Li says, </w:t>
      </w:r>
      <w:r w:rsidRPr="00F57A56">
        <w:rPr>
          <w:rStyle w:val="StyleUnderline"/>
        </w:rPr>
        <w:t xml:space="preserve">would be </w:t>
      </w:r>
      <w:r w:rsidRPr="00BB4C61">
        <w:rPr>
          <w:rStyle w:val="StyleUnderline"/>
          <w:highlight w:val="green"/>
        </w:rPr>
        <w:t>showing</w:t>
      </w:r>
      <w:r w:rsidRPr="00F57A56">
        <w:rPr>
          <w:rStyle w:val="StyleUnderline"/>
        </w:rPr>
        <w:t xml:space="preserve"> that </w:t>
      </w:r>
      <w:r w:rsidRPr="00BB4C61">
        <w:rPr>
          <w:rStyle w:val="StyleUnderline"/>
          <w:highlight w:val="green"/>
        </w:rPr>
        <w:t xml:space="preserve">light </w:t>
      </w:r>
      <w:r w:rsidRPr="00661E67">
        <w:rPr>
          <w:rStyle w:val="StyleUnderline"/>
        </w:rPr>
        <w:t xml:space="preserve">could </w:t>
      </w:r>
      <w:r w:rsidRPr="00BB4C61">
        <w:rPr>
          <w:rStyle w:val="StyleUnderline"/>
          <w:highlight w:val="green"/>
        </w:rPr>
        <w:t>tear electrons and</w:t>
      </w:r>
      <w:r w:rsidRPr="00F57A56">
        <w:rPr>
          <w:rStyle w:val="StyleUnderline"/>
        </w:rPr>
        <w:t xml:space="preserve"> their antimatter counterparts, </w:t>
      </w:r>
      <w:r w:rsidRPr="00BB4C61">
        <w:rPr>
          <w:rStyle w:val="StyleUnderline"/>
          <w:highlight w:val="green"/>
        </w:rPr>
        <w:t>positrons, from empty space</w:t>
      </w:r>
      <w:r w:rsidRPr="00F57A56">
        <w:rPr>
          <w:rStyle w:val="StyleUnderline"/>
        </w:rPr>
        <w:t xml:space="preserve">—a phenomenon known as </w:t>
      </w:r>
      <w:r w:rsidRPr="00BB4C61">
        <w:rPr>
          <w:highlight w:val="green"/>
          <w:u w:val="single"/>
        </w:rPr>
        <w:t>"breaking the vacuum."</w:t>
      </w:r>
      <w:r w:rsidRPr="00F57A56">
        <w:rPr>
          <w:sz w:val="16"/>
        </w:rPr>
        <w:t xml:space="preserve"> It would be a striking illustration that matter and energy are interchangeable, as Albert Einstein's famous E=mc2 equation states. Although nuclear weapons attest to the conversion of matter into immense amounts of heat and light, doing the reverse is not so easy. But Li says the SEL is up to the task. "That would be very exciting," he says. "It would mean you could generate something from nothing."</w:t>
      </w:r>
    </w:p>
    <w:p w14:paraId="0EF5D4FC" w14:textId="77777777" w:rsidR="00F577CD" w:rsidRPr="00F57A56" w:rsidRDefault="00F577CD" w:rsidP="00F577CD">
      <w:pPr>
        <w:rPr>
          <w:sz w:val="16"/>
        </w:rPr>
      </w:pPr>
      <w:r w:rsidRPr="00F57A56">
        <w:rPr>
          <w:sz w:val="16"/>
        </w:rPr>
        <w:t xml:space="preserve">The Chinese group is "definitely leading the way" to 100 PW, says Philip </w:t>
      </w:r>
      <w:proofErr w:type="spellStart"/>
      <w:r w:rsidRPr="00F57A56">
        <w:rPr>
          <w:sz w:val="16"/>
        </w:rPr>
        <w:t>Bucksbaum</w:t>
      </w:r>
      <w:proofErr w:type="spellEnd"/>
      <w:r w:rsidRPr="00F57A56">
        <w:rPr>
          <w:sz w:val="16"/>
        </w:rPr>
        <w:t>, an atomic physicist at Stanford University in Palo Alto, California. But there is plenty of competition. In the next few years, 10-PW devices should switch on in Romania and the Czech Republic as part of Europe's Extreme Light Infrastructure, although the project recently put off its goal of building a 100-PW-scale device. Physicists in Russia have drawn up a design for a 180-PW laser known as the Exawatt Center for Extreme Light Studies (XCELS), while Japanese researchers have put forward proposals for a 30-PW device.</w:t>
      </w:r>
    </w:p>
    <w:p w14:paraId="07F86D9D" w14:textId="77777777" w:rsidR="00F577CD" w:rsidRPr="00F57A56" w:rsidRDefault="00F577CD" w:rsidP="00F577CD">
      <w:pPr>
        <w:rPr>
          <w:sz w:val="14"/>
        </w:rPr>
      </w:pPr>
      <w:r w:rsidRPr="00F57A56">
        <w:rPr>
          <w:sz w:val="14"/>
        </w:rPr>
        <w:t xml:space="preserve">Largely missing from the fray are U.S. scientists, who have fallen behind in the race to high powers, according to a study published last month by a National Academies of Sciences, Engineering, and Medicine group that was chaired by </w:t>
      </w:r>
      <w:proofErr w:type="spellStart"/>
      <w:r w:rsidRPr="00F57A56">
        <w:rPr>
          <w:sz w:val="14"/>
        </w:rPr>
        <w:t>Bucksbaum</w:t>
      </w:r>
      <w:proofErr w:type="spellEnd"/>
      <w:r w:rsidRPr="00F57A56">
        <w:rPr>
          <w:sz w:val="14"/>
        </w:rPr>
        <w:t xml:space="preserve">. The study calls on the Department of Energy to plan for at least one high-power laser facility, and that gives hope to researchers at the University of Rochester in New York, who are developing plans for a 75-PW laser, the Optical Parametric Amplifier Line (OPAL). It would take advantage of beamlines at OMEGA-EP, one of the country's most powerful lasers. "The [Academies] report is encouraging," says Jonathan </w:t>
      </w:r>
      <w:proofErr w:type="spellStart"/>
      <w:r w:rsidRPr="00F57A56">
        <w:rPr>
          <w:sz w:val="14"/>
        </w:rPr>
        <w:t>Zuegel</w:t>
      </w:r>
      <w:proofErr w:type="spellEnd"/>
      <w:r w:rsidRPr="00F57A56">
        <w:rPr>
          <w:sz w:val="14"/>
        </w:rPr>
        <w:t>, who heads the OPAL.</w:t>
      </w:r>
    </w:p>
    <w:p w14:paraId="6091DE00" w14:textId="77777777" w:rsidR="00F577CD" w:rsidRPr="00F57A56" w:rsidRDefault="00F577CD" w:rsidP="00F577CD">
      <w:pPr>
        <w:rPr>
          <w:sz w:val="14"/>
        </w:rPr>
      </w:pPr>
      <w:r w:rsidRPr="00F57A56">
        <w:rPr>
          <w:sz w:val="14"/>
        </w:rPr>
        <w:t>Invented in 1960, lasers use an external "pump," such as a flash lamp, to excite electrons within the atoms of a lasing material—usually a gas, crystal, or semiconductor. When one of these excited electrons falls back to its original state it emits a photon, which in turn stimulates another electron to emit a photon, and so on. Unlike the spreading beams of a flashlight, the photons in a laser emerge in a tightly packed stream at specific wavelengths.</w:t>
      </w:r>
    </w:p>
    <w:p w14:paraId="56FE8828" w14:textId="77777777" w:rsidR="00F577CD" w:rsidRPr="00F57A56" w:rsidRDefault="00F577CD" w:rsidP="00F577CD">
      <w:pPr>
        <w:rPr>
          <w:sz w:val="14"/>
        </w:rPr>
      </w:pPr>
      <w:r w:rsidRPr="00F57A56">
        <w:rPr>
          <w:sz w:val="14"/>
        </w:rPr>
        <w:t xml:space="preserve">Because power equals energy divided by time, there are basically two ways to maximize it: Either boost the energy of your laser, or shorten the duration of its pulses. In the 1970s, researchers at Lawrence Livermore National Laboratory (LLNL) in California focused on the former, boosting laser energy by routing beams through additional lasing crystals made of glass doped with neodymium. Beams above a certain intensity, however, can damage the amplifiers. To avoid this, LLNL had to make the amplifiers ever larger, many tens of centimeters in diameter. But in 1983, Gerard </w:t>
      </w:r>
      <w:proofErr w:type="spellStart"/>
      <w:r w:rsidRPr="00F57A56">
        <w:rPr>
          <w:sz w:val="14"/>
        </w:rPr>
        <w:t>Mourou</w:t>
      </w:r>
      <w:proofErr w:type="spellEnd"/>
      <w:r w:rsidRPr="00F57A56">
        <w:rPr>
          <w:sz w:val="14"/>
        </w:rPr>
        <w:t>, now at the École Polytechnique near Paris, and his colleagues made a breakthrough. He realized that a short laser pulse could be stretched in time—thereby making it less intense—by a diffraction grating that spreads the pulse into its component colors. After being safely amplified to higher energies, the light could be recompressed with a second grating. The end result: a more powerful pulse and an intact amplifier.</w:t>
      </w:r>
    </w:p>
    <w:p w14:paraId="7DBA3E6B" w14:textId="77777777" w:rsidR="00F577CD" w:rsidRPr="00F57A56" w:rsidRDefault="00F577CD" w:rsidP="00F577CD">
      <w:pPr>
        <w:rPr>
          <w:sz w:val="14"/>
        </w:rPr>
      </w:pPr>
      <w:r w:rsidRPr="00F57A56">
        <w:rPr>
          <w:sz w:val="14"/>
        </w:rPr>
        <w:t>This "chirped-pulse amplification" has become a staple of high-power lasers. In 1996, it enabled LLNL researchers to generate the world's first petawatt pulse with the Nova laser. Since then, LLNL has pushed to higher energies in pursuit of laser-driven fusion. The lab's National Ignition Facility (NIF) creates pulses with a mammoth 1.8 megajoules of energy in an effort to heat tiny capsules of hydrogen to fusion temperatures. However, those pulses are comparatively long and they still generate only about 1 PW of power.</w:t>
      </w:r>
    </w:p>
    <w:p w14:paraId="6CF9918B" w14:textId="77777777" w:rsidR="00F577CD" w:rsidRPr="00F57A56" w:rsidRDefault="00F577CD" w:rsidP="00F577CD">
      <w:pPr>
        <w:rPr>
          <w:sz w:val="14"/>
        </w:rPr>
      </w:pPr>
      <w:r w:rsidRPr="00F57A56">
        <w:rPr>
          <w:sz w:val="14"/>
        </w:rPr>
        <w:t>To get to higher powers, scientists have turned to the time domain: packing the energy of a pulse into ever-shorter durations. One approach is to amplify the light in titanium-doped sapphire crystals, which produce light with a large spread of frequencies. In a mirrored laser chamber, those pulses bounce back and forth, and the individual frequency components can be made to cancel each other out over most of their pulse length, while reinforcing each other in a fleeting pulse just a few tens of femtoseconds long. Pump those pulses with a few hundred joules of energy and you get 10 PW of peak power. That's how the SULF and other sapphire-based lasers can break power records with equipment that fits in a large room and costs just tens of millions of dollars, whereas NIF costs $3.5 billion and needs a building 10 stories high that covers the area of three U.S. football fields.</w:t>
      </w:r>
    </w:p>
    <w:p w14:paraId="3D51794F" w14:textId="77777777" w:rsidR="00F577CD" w:rsidRPr="00F57A56" w:rsidRDefault="00F577CD" w:rsidP="00F577CD">
      <w:pPr>
        <w:rPr>
          <w:sz w:val="14"/>
        </w:rPr>
      </w:pPr>
      <w:r w:rsidRPr="00F57A56">
        <w:rPr>
          <w:sz w:val="14"/>
        </w:rPr>
        <w:t>Raising pulse power by another order of magnitude, from 10 PW to 100 PW, will require more wizardry. One approach is to boost the energy of the pulse from hundreds to thousands of joules. But titanium-sapphire lasers struggle to achieve those energies because the big crystals needed for damage-free amplification tend to lase at right angles to the beam—thereby sapping energy from the pulses. So scientists at the SEL, XCELS, and OPAL are pinning their hopes on what are known as optical parametric amplifiers. These take a pulse stretched out by an optical grating and send it into an artificial "nonlinear" crystal, in which the energy of a second, "pump" beam can be channeled into the pulse. Recompressing the resulting high-energy pulse raises its power.</w:t>
      </w:r>
    </w:p>
    <w:p w14:paraId="79A79041" w14:textId="77777777" w:rsidR="00F577CD" w:rsidRPr="00F57A56" w:rsidRDefault="00F577CD" w:rsidP="00F577CD">
      <w:pPr>
        <w:rPr>
          <w:sz w:val="14"/>
        </w:rPr>
      </w:pPr>
      <w:r w:rsidRPr="00F57A56">
        <w:rPr>
          <w:sz w:val="14"/>
        </w:rPr>
        <w:t>To approach 100 PW, one option is to combine several such pulses—four 30-PW pulses in the case of the SEL and a dozen 15-PW pulses at the XCELS. But precisely overlapping pulses just tens of femtoseconds long will be "very, very difficult," says LLNL laser physicist Constantin Haefner. They could be thrown off course by even the smallest vibration or change in temperature, he argues. The OPAL, in contrast, will attempt to generate 75 PW using a single beam.</w:t>
      </w:r>
    </w:p>
    <w:p w14:paraId="2C561589" w14:textId="77777777" w:rsidR="00F577CD" w:rsidRPr="00F57A56" w:rsidRDefault="00F577CD" w:rsidP="00F577CD">
      <w:pPr>
        <w:rPr>
          <w:sz w:val="14"/>
        </w:rPr>
      </w:pPr>
      <w:proofErr w:type="spellStart"/>
      <w:r w:rsidRPr="00F57A56">
        <w:rPr>
          <w:sz w:val="14"/>
        </w:rPr>
        <w:t>Mourou</w:t>
      </w:r>
      <w:proofErr w:type="spellEnd"/>
      <w:r w:rsidRPr="00F57A56">
        <w:rPr>
          <w:sz w:val="14"/>
        </w:rPr>
        <w:t xml:space="preserve"> envisions a different route to 100 PW: adding a second round of pulse compression. He proposes using thin plastic films to broaden the spectrum of 10-PW laser pulses, then squeezing the pulses to as little as a couple of femtoseconds to boost their power to about 100 PW.</w:t>
      </w:r>
    </w:p>
    <w:p w14:paraId="7D84EF6C" w14:textId="77777777" w:rsidR="00F577CD" w:rsidRPr="00F57A56" w:rsidRDefault="00F577CD" w:rsidP="00F577CD">
      <w:pPr>
        <w:rPr>
          <w:sz w:val="16"/>
        </w:rPr>
      </w:pPr>
      <w:r w:rsidRPr="00F57A56">
        <w:rPr>
          <w:sz w:val="16"/>
        </w:rPr>
        <w:t xml:space="preserve">Once the laser builders summon the power, another challenge will loom: bringing the beams to a singularly tight focus. Many scientists care more about intensity—the power per unit area—than the total number of petawatts. Achieve a sharper focus, and the intensity goes up. </w:t>
      </w:r>
      <w:r w:rsidRPr="00F57A56">
        <w:rPr>
          <w:rStyle w:val="StyleUnderline"/>
        </w:rPr>
        <w:t>If a 100-PW pulse can be focused to a spot measuring just 3 micrometers across</w:t>
      </w:r>
      <w:r w:rsidRPr="00F57A56">
        <w:rPr>
          <w:sz w:val="16"/>
        </w:rPr>
        <w:t xml:space="preserve">, as Li is planning for the SEL, </w:t>
      </w:r>
      <w:r w:rsidRPr="00F57A56">
        <w:rPr>
          <w:rStyle w:val="StyleUnderline"/>
        </w:rPr>
        <w:t xml:space="preserve">the </w:t>
      </w:r>
      <w:r w:rsidRPr="00BB4C61">
        <w:rPr>
          <w:rStyle w:val="StyleUnderline"/>
          <w:highlight w:val="green"/>
        </w:rPr>
        <w:t>intensity</w:t>
      </w:r>
      <w:r w:rsidRPr="00F57A56">
        <w:rPr>
          <w:rStyle w:val="StyleUnderline"/>
        </w:rPr>
        <w:t xml:space="preserve"> in that tiny area </w:t>
      </w:r>
      <w:r w:rsidRPr="00BB4C61">
        <w:rPr>
          <w:rStyle w:val="StyleUnderline"/>
          <w:highlight w:val="green"/>
        </w:rPr>
        <w:t>will be</w:t>
      </w:r>
      <w:r w:rsidRPr="00F57A56">
        <w:rPr>
          <w:rStyle w:val="StyleUnderline"/>
        </w:rPr>
        <w:t xml:space="preserve"> an astonishing </w:t>
      </w:r>
      <w:r w:rsidRPr="00BB4C61">
        <w:rPr>
          <w:rStyle w:val="StyleUnderline"/>
          <w:highlight w:val="green"/>
        </w:rPr>
        <w:t>1024 watts per</w:t>
      </w:r>
      <w:r w:rsidRPr="00F57A56">
        <w:rPr>
          <w:rStyle w:val="StyleUnderline"/>
        </w:rPr>
        <w:t xml:space="preserve"> square </w:t>
      </w:r>
      <w:r w:rsidRPr="00BB4C61">
        <w:rPr>
          <w:rStyle w:val="StyleUnderline"/>
          <w:highlight w:val="green"/>
        </w:rPr>
        <w:t>centimeter</w:t>
      </w:r>
      <w:r w:rsidRPr="00F57A56">
        <w:rPr>
          <w:sz w:val="16"/>
        </w:rPr>
        <w:t xml:space="preserve"> (W/cm2)—</w:t>
      </w:r>
      <w:r w:rsidRPr="00F57A56">
        <w:rPr>
          <w:rStyle w:val="StyleUnderline"/>
        </w:rPr>
        <w:t xml:space="preserve">some 25 orders of magnitude, or </w:t>
      </w:r>
      <w:r w:rsidRPr="00BB4C61">
        <w:rPr>
          <w:highlight w:val="green"/>
          <w:u w:val="single"/>
        </w:rPr>
        <w:t xml:space="preserve">10 trillion </w:t>
      </w:r>
      <w:proofErr w:type="spellStart"/>
      <w:r w:rsidRPr="00BB4C61">
        <w:rPr>
          <w:highlight w:val="green"/>
          <w:u w:val="single"/>
        </w:rPr>
        <w:t>trillion</w:t>
      </w:r>
      <w:proofErr w:type="spellEnd"/>
      <w:r w:rsidRPr="00BB4C61">
        <w:rPr>
          <w:highlight w:val="green"/>
          <w:u w:val="single"/>
        </w:rPr>
        <w:t xml:space="preserve"> times, more intense than</w:t>
      </w:r>
      <w:r w:rsidRPr="0022193C">
        <w:rPr>
          <w:u w:val="single"/>
        </w:rPr>
        <w:t xml:space="preserve"> the </w:t>
      </w:r>
      <w:r w:rsidRPr="00BB4C61">
        <w:rPr>
          <w:highlight w:val="green"/>
          <w:u w:val="single"/>
        </w:rPr>
        <w:t>sunlight</w:t>
      </w:r>
      <w:r w:rsidRPr="00F57A56">
        <w:rPr>
          <w:rStyle w:val="StyleUnderline"/>
        </w:rPr>
        <w:t xml:space="preserve"> striking Earth</w:t>
      </w:r>
      <w:r w:rsidRPr="00F57A56">
        <w:rPr>
          <w:sz w:val="16"/>
        </w:rPr>
        <w:t>.</w:t>
      </w:r>
    </w:p>
    <w:p w14:paraId="6FE20D73" w14:textId="77777777" w:rsidR="00F577CD" w:rsidRPr="00F57A56" w:rsidRDefault="00F577CD" w:rsidP="00F577CD">
      <w:pPr>
        <w:rPr>
          <w:sz w:val="16"/>
        </w:rPr>
      </w:pPr>
      <w:r w:rsidRPr="00BB4C61">
        <w:rPr>
          <w:rStyle w:val="StyleUnderline"/>
          <w:highlight w:val="green"/>
        </w:rPr>
        <w:t>Those</w:t>
      </w:r>
      <w:r w:rsidRPr="00F57A56">
        <w:rPr>
          <w:rStyle w:val="StyleUnderline"/>
        </w:rPr>
        <w:t xml:space="preserve"> intensities </w:t>
      </w:r>
      <w:r w:rsidRPr="00BB4C61">
        <w:rPr>
          <w:rStyle w:val="StyleUnderline"/>
          <w:highlight w:val="green"/>
        </w:rPr>
        <w:t>will</w:t>
      </w:r>
      <w:r w:rsidRPr="00F57A56">
        <w:rPr>
          <w:rStyle w:val="StyleUnderline"/>
        </w:rPr>
        <w:t xml:space="preserve"> open the possibility of </w:t>
      </w:r>
      <w:r w:rsidRPr="00BB4C61">
        <w:rPr>
          <w:highlight w:val="green"/>
          <w:u w:val="single"/>
        </w:rPr>
        <w:t>break</w:t>
      </w:r>
      <w:r w:rsidRPr="0022193C">
        <w:rPr>
          <w:u w:val="single"/>
        </w:rPr>
        <w:t xml:space="preserve">ing </w:t>
      </w:r>
      <w:r w:rsidRPr="00BB4C61">
        <w:rPr>
          <w:highlight w:val="green"/>
          <w:u w:val="single"/>
        </w:rPr>
        <w:t>the vacuum</w:t>
      </w:r>
      <w:r w:rsidRPr="00F57A56">
        <w:rPr>
          <w:rStyle w:val="StyleUnderline"/>
        </w:rPr>
        <w:t>. According to</w:t>
      </w:r>
      <w:r w:rsidRPr="00F57A56">
        <w:rPr>
          <w:sz w:val="16"/>
        </w:rPr>
        <w:t xml:space="preserve"> the theory of </w:t>
      </w:r>
      <w:r w:rsidRPr="00F57A56">
        <w:rPr>
          <w:rStyle w:val="StyleUnderline"/>
        </w:rPr>
        <w:t>quantum electrodynamics</w:t>
      </w:r>
      <w:r w:rsidRPr="00F57A56">
        <w:rPr>
          <w:sz w:val="16"/>
        </w:rPr>
        <w:t xml:space="preserve"> (QED), which describes how electromagnetic fields interact with matter, </w:t>
      </w:r>
      <w:r w:rsidRPr="00F57A56">
        <w:rPr>
          <w:rStyle w:val="StyleUnderline"/>
        </w:rPr>
        <w:t>the vacuum is not as empty as classical physics would have us believe</w:t>
      </w:r>
      <w:r w:rsidRPr="00F57A56">
        <w:rPr>
          <w:sz w:val="16"/>
        </w:rPr>
        <w:t xml:space="preserve">. Over extremely short time scales, </w:t>
      </w:r>
      <w:r w:rsidRPr="00F57A56">
        <w:rPr>
          <w:rStyle w:val="StyleUnderline"/>
        </w:rPr>
        <w:t>pairs of electrons and positrons</w:t>
      </w:r>
      <w:r w:rsidRPr="00F57A56">
        <w:rPr>
          <w:sz w:val="16"/>
        </w:rPr>
        <w:t xml:space="preserve">, their antimatter counterparts, </w:t>
      </w:r>
      <w:r w:rsidRPr="00F57A56">
        <w:rPr>
          <w:rStyle w:val="StyleUnderline"/>
        </w:rPr>
        <w:t>flicker into existence, born of quantum</w:t>
      </w:r>
      <w:r w:rsidRPr="00F57A56">
        <w:rPr>
          <w:sz w:val="16"/>
        </w:rPr>
        <w:t xml:space="preserve"> mechanical </w:t>
      </w:r>
      <w:r w:rsidRPr="00F57A56">
        <w:rPr>
          <w:rStyle w:val="StyleUnderline"/>
        </w:rPr>
        <w:t>uncertainty</w:t>
      </w:r>
      <w:r w:rsidRPr="00F57A56">
        <w:rPr>
          <w:sz w:val="16"/>
        </w:rPr>
        <w:t>. Because of their mutual attraction, they annihilate each another almost as soon as they form.</w:t>
      </w:r>
    </w:p>
    <w:p w14:paraId="4E2AE17F" w14:textId="77777777" w:rsidR="00F577CD" w:rsidRPr="00F57A56" w:rsidRDefault="00F577CD" w:rsidP="00F577CD">
      <w:pPr>
        <w:rPr>
          <w:sz w:val="16"/>
        </w:rPr>
      </w:pPr>
      <w:r w:rsidRPr="00F57A56">
        <w:rPr>
          <w:sz w:val="16"/>
        </w:rPr>
        <w:t xml:space="preserve">But </w:t>
      </w:r>
      <w:r w:rsidRPr="00BB4C61">
        <w:rPr>
          <w:rStyle w:val="StyleUnderline"/>
          <w:highlight w:val="green"/>
        </w:rPr>
        <w:t>a</w:t>
      </w:r>
      <w:r w:rsidRPr="00F57A56">
        <w:rPr>
          <w:rStyle w:val="StyleUnderline"/>
        </w:rPr>
        <w:t xml:space="preserve"> very intense </w:t>
      </w:r>
      <w:r w:rsidRPr="00BB4C61">
        <w:rPr>
          <w:rStyle w:val="StyleUnderline"/>
          <w:highlight w:val="green"/>
        </w:rPr>
        <w:t>laser could</w:t>
      </w:r>
      <w:r w:rsidRPr="00F57A56">
        <w:rPr>
          <w:sz w:val="16"/>
        </w:rPr>
        <w:t xml:space="preserve">, in principle, </w:t>
      </w:r>
      <w:r w:rsidRPr="00BB4C61">
        <w:rPr>
          <w:rStyle w:val="StyleUnderline"/>
          <w:highlight w:val="green"/>
        </w:rPr>
        <w:t>separate</w:t>
      </w:r>
      <w:r w:rsidRPr="00F57A56">
        <w:rPr>
          <w:rStyle w:val="StyleUnderline"/>
        </w:rPr>
        <w:t xml:space="preserve"> the </w:t>
      </w:r>
      <w:r w:rsidRPr="00BB4C61">
        <w:rPr>
          <w:rStyle w:val="StyleUnderline"/>
          <w:highlight w:val="green"/>
        </w:rPr>
        <w:t xml:space="preserve">particles before </w:t>
      </w:r>
      <w:r w:rsidRPr="00661E67">
        <w:rPr>
          <w:rStyle w:val="StyleUnderline"/>
        </w:rPr>
        <w:t xml:space="preserve">they </w:t>
      </w:r>
      <w:r w:rsidRPr="00BB4C61">
        <w:rPr>
          <w:rStyle w:val="StyleUnderline"/>
          <w:highlight w:val="green"/>
        </w:rPr>
        <w:t>collide</w:t>
      </w:r>
      <w:r w:rsidRPr="00F57A56">
        <w:rPr>
          <w:sz w:val="16"/>
        </w:rPr>
        <w:t xml:space="preserve">. Like any electromagnetic wave, a laser beam contains an electric field that whips back and forth. As the beam's intensity rises, so, too, does the strength of its electric field. </w:t>
      </w:r>
      <w:r w:rsidRPr="00F57A56">
        <w:rPr>
          <w:rStyle w:val="StyleUnderline"/>
        </w:rPr>
        <w:t>At intensities around 1024 W/cm2, the field would be strong enough to start to break the mutual attraction between some of the electron-positron pairs</w:t>
      </w:r>
      <w:r w:rsidRPr="00F57A56">
        <w:rPr>
          <w:sz w:val="16"/>
        </w:rPr>
        <w:t xml:space="preserve">, says Alexander </w:t>
      </w:r>
      <w:proofErr w:type="spellStart"/>
      <w:r w:rsidRPr="00F57A56">
        <w:rPr>
          <w:sz w:val="16"/>
        </w:rPr>
        <w:t>Sergeev</w:t>
      </w:r>
      <w:proofErr w:type="spellEnd"/>
      <w:r w:rsidRPr="00F57A56">
        <w:rPr>
          <w:sz w:val="16"/>
        </w:rPr>
        <w:t xml:space="preserve">, former director of the Russian Academy of </w:t>
      </w:r>
      <w:proofErr w:type="spellStart"/>
      <w:r w:rsidRPr="00F57A56">
        <w:rPr>
          <w:sz w:val="16"/>
        </w:rPr>
        <w:t>Sciences's</w:t>
      </w:r>
      <w:proofErr w:type="spellEnd"/>
      <w:r w:rsidRPr="00F57A56">
        <w:rPr>
          <w:sz w:val="16"/>
        </w:rPr>
        <w:t xml:space="preserve"> (RAS's) Institute of Applied Physics (IAP) in Nizhny Novgorod and now president of RAS. </w:t>
      </w:r>
      <w:r w:rsidRPr="00F57A56">
        <w:rPr>
          <w:rStyle w:val="StyleUnderline"/>
        </w:rPr>
        <w:t xml:space="preserve">The laser field would then shake the particles, </w:t>
      </w:r>
      <w:r w:rsidRPr="00BB4C61">
        <w:rPr>
          <w:rStyle w:val="StyleUnderline"/>
          <w:highlight w:val="green"/>
        </w:rPr>
        <w:t>causing them to emit</w:t>
      </w:r>
      <w:r w:rsidRPr="00F57A56">
        <w:rPr>
          <w:sz w:val="16"/>
        </w:rPr>
        <w:t xml:space="preserve"> electromagnetic waves—in this case, </w:t>
      </w:r>
      <w:r w:rsidRPr="00BB4C61">
        <w:rPr>
          <w:rStyle w:val="StyleUnderline"/>
          <w:highlight w:val="green"/>
        </w:rPr>
        <w:t>gamma rays</w:t>
      </w:r>
      <w:r w:rsidRPr="00F57A56">
        <w:rPr>
          <w:rStyle w:val="StyleUnderline"/>
        </w:rPr>
        <w:t>. The gamma rays would</w:t>
      </w:r>
      <w:r w:rsidRPr="00F57A56">
        <w:rPr>
          <w:sz w:val="16"/>
        </w:rPr>
        <w:t xml:space="preserve">, in turn, </w:t>
      </w:r>
      <w:r w:rsidRPr="00F57A56">
        <w:rPr>
          <w:rStyle w:val="StyleUnderline"/>
        </w:rPr>
        <w:t>generate new electron-positron pairs</w:t>
      </w:r>
      <w:r w:rsidRPr="00F57A56">
        <w:rPr>
          <w:sz w:val="16"/>
        </w:rPr>
        <w:t xml:space="preserve">, and so on, </w:t>
      </w:r>
      <w:r w:rsidRPr="00BB4C61">
        <w:rPr>
          <w:rStyle w:val="StyleUnderline"/>
          <w:highlight w:val="green"/>
        </w:rPr>
        <w:t xml:space="preserve">resulting in </w:t>
      </w:r>
      <w:r w:rsidRPr="00661E67">
        <w:rPr>
          <w:rStyle w:val="StyleUnderline"/>
        </w:rPr>
        <w:t xml:space="preserve">an </w:t>
      </w:r>
      <w:r w:rsidRPr="00BB4C61">
        <w:rPr>
          <w:highlight w:val="green"/>
          <w:u w:val="single"/>
        </w:rPr>
        <w:t>avalanche</w:t>
      </w:r>
      <w:r w:rsidRPr="00BB4C61">
        <w:rPr>
          <w:rStyle w:val="StyleUnderline"/>
          <w:highlight w:val="green"/>
        </w:rPr>
        <w:t xml:space="preserve"> of particles</w:t>
      </w:r>
      <w:r w:rsidRPr="00F57A56">
        <w:rPr>
          <w:rStyle w:val="StyleUnderline"/>
        </w:rPr>
        <w:t xml:space="preserve"> and radiation that could be detected. "This will be </w:t>
      </w:r>
      <w:r w:rsidRPr="0022193C">
        <w:rPr>
          <w:u w:val="single"/>
        </w:rPr>
        <w:t>completely new physics</w:t>
      </w:r>
      <w:r w:rsidRPr="00F57A56">
        <w:rPr>
          <w:rStyle w:val="StyleUnderline"/>
        </w:rPr>
        <w:t>,"</w:t>
      </w:r>
      <w:r w:rsidRPr="00F57A56">
        <w:rPr>
          <w:sz w:val="16"/>
        </w:rPr>
        <w:t xml:space="preserve"> </w:t>
      </w:r>
      <w:proofErr w:type="spellStart"/>
      <w:r w:rsidRPr="00F57A56">
        <w:rPr>
          <w:sz w:val="16"/>
        </w:rPr>
        <w:t>Sergeev</w:t>
      </w:r>
      <w:proofErr w:type="spellEnd"/>
      <w:r w:rsidRPr="00F57A56">
        <w:rPr>
          <w:sz w:val="16"/>
        </w:rPr>
        <w:t xml:space="preserve"> says. He adds that the gamma ray photons would be energetic enough to push atomic nuclei into excited states, ushering in a new branch of physics known as "nuclear photonics"—the use of intense light to control nuclear processes.</w:t>
      </w:r>
    </w:p>
    <w:p w14:paraId="5E19B48E" w14:textId="77777777" w:rsidR="00F577CD" w:rsidRDefault="00F577CD" w:rsidP="00F577CD"/>
    <w:p w14:paraId="1B308940" w14:textId="77777777" w:rsidR="00F577CD" w:rsidRDefault="00F577CD" w:rsidP="00F577CD"/>
    <w:p w14:paraId="300E11AD" w14:textId="77777777" w:rsidR="00F577CD" w:rsidRPr="00435411" w:rsidRDefault="00F577CD" w:rsidP="00F577CD">
      <w:pPr>
        <w:pStyle w:val="Heading4"/>
      </w:pPr>
      <w:r>
        <w:t xml:space="preserve">The military is developing </w:t>
      </w:r>
      <w:r>
        <w:rPr>
          <w:u w:val="single"/>
        </w:rPr>
        <w:t>isomer bombs</w:t>
      </w:r>
      <w:r>
        <w:t xml:space="preserve"> – </w:t>
      </w:r>
      <w:r>
        <w:rPr>
          <w:u w:val="single"/>
        </w:rPr>
        <w:t>testing</w:t>
      </w:r>
      <w:r>
        <w:t xml:space="preserve"> destroys the universe.</w:t>
      </w:r>
    </w:p>
    <w:p w14:paraId="26C8E0E2" w14:textId="77777777" w:rsidR="00F577CD" w:rsidRDefault="00F577CD" w:rsidP="00F577CD">
      <w:r>
        <w:t xml:space="preserve">Gary S. </w:t>
      </w:r>
      <w:proofErr w:type="spellStart"/>
      <w:r w:rsidRPr="002D3221">
        <w:rPr>
          <w:rStyle w:val="Style13ptBold"/>
        </w:rPr>
        <w:t>Bekkum</w:t>
      </w:r>
      <w:proofErr w:type="spellEnd"/>
      <w:r w:rsidRPr="002D3221">
        <w:rPr>
          <w:rStyle w:val="Style13ptBold"/>
        </w:rPr>
        <w:t xml:space="preserve"> 4</w:t>
      </w:r>
      <w:r>
        <w:t xml:space="preserve">, Founder of Spacetime Threat Assessment Report Research, Founder of </w:t>
      </w:r>
      <w:proofErr w:type="spellStart"/>
      <w:r>
        <w:t>STARstream</w:t>
      </w:r>
      <w:proofErr w:type="spellEnd"/>
      <w:r>
        <w:t xml:space="preserve"> Research, Futurist, “American Military is Pursuing New Types of Exotic Weapons”, Pravda, 8-30, </w:t>
      </w:r>
      <w:hyperlink r:id="rId17" w:history="1">
        <w:r>
          <w:rPr>
            <w:rStyle w:val="Hyperlink"/>
          </w:rPr>
          <w:t>https://www.pravdareport.com/science/5527-weapons/</w:t>
        </w:r>
      </w:hyperlink>
    </w:p>
    <w:p w14:paraId="0367F913" w14:textId="77777777" w:rsidR="00F577CD" w:rsidRPr="00115930" w:rsidRDefault="00F577CD" w:rsidP="00F577CD">
      <w:pPr>
        <w:rPr>
          <w:sz w:val="16"/>
        </w:rPr>
      </w:pPr>
      <w:r w:rsidRPr="00182F86">
        <w:rPr>
          <w:rStyle w:val="Emphasis"/>
        </w:rPr>
        <w:t xml:space="preserve">In recent years it has been discovered that </w:t>
      </w:r>
      <w:r w:rsidRPr="008C2EDA">
        <w:rPr>
          <w:rStyle w:val="Emphasis"/>
          <w:highlight w:val="green"/>
        </w:rPr>
        <w:t>our universe is being blown apart by</w:t>
      </w:r>
      <w:r w:rsidRPr="00182F86">
        <w:rPr>
          <w:rStyle w:val="Emphasis"/>
        </w:rPr>
        <w:t xml:space="preserve"> a mysterious anti-gravity effect called "</w:t>
      </w:r>
      <w:r w:rsidRPr="008C2EDA">
        <w:rPr>
          <w:rStyle w:val="Emphasis"/>
          <w:highlight w:val="green"/>
        </w:rPr>
        <w:t>dark energy</w:t>
      </w:r>
      <w:r w:rsidRPr="00182F86">
        <w:rPr>
          <w:rStyle w:val="Emphasis"/>
        </w:rPr>
        <w:t>".</w:t>
      </w:r>
      <w:r w:rsidRPr="00D24093">
        <w:rPr>
          <w:sz w:val="16"/>
        </w:rPr>
        <w:t xml:space="preserve"> Mainstream physicists are scrambling to explain this mysterious acceleration in the expansion of the universe. </w:t>
      </w:r>
      <w:r w:rsidRPr="00182F86">
        <w:rPr>
          <w:rStyle w:val="StyleUnderline"/>
        </w:rPr>
        <w:t xml:space="preserve">Some physicists even believe that the expansion will lead to "The Big Rip" when all of the matter in the universe is torn asunder - from clusters of galaxies in deep space down to the tiniest atomic particles. </w:t>
      </w:r>
      <w:r w:rsidRPr="00182F86">
        <w:rPr>
          <w:rStyle w:val="Emphasis"/>
        </w:rPr>
        <w:t xml:space="preserve">The </w:t>
      </w:r>
      <w:r w:rsidRPr="008C2EDA">
        <w:rPr>
          <w:rStyle w:val="Emphasis"/>
          <w:highlight w:val="green"/>
        </w:rPr>
        <w:t>universe</w:t>
      </w:r>
      <w:r w:rsidRPr="00182F86">
        <w:rPr>
          <w:rStyle w:val="Emphasis"/>
        </w:rPr>
        <w:t xml:space="preserve"> now appears to be </w:t>
      </w:r>
      <w:r w:rsidRPr="008C2EDA">
        <w:rPr>
          <w:rStyle w:val="Emphasis"/>
          <w:highlight w:val="green"/>
        </w:rPr>
        <w:t xml:space="preserve">made of </w:t>
      </w:r>
      <w:r w:rsidRPr="00334EF2">
        <w:rPr>
          <w:rStyle w:val="Emphasis"/>
        </w:rPr>
        <w:t>two unknowns - roughly</w:t>
      </w:r>
      <w:r w:rsidRPr="00182F86">
        <w:rPr>
          <w:rStyle w:val="Emphasis"/>
        </w:rPr>
        <w:t xml:space="preserve"> 23% is "</w:t>
      </w:r>
      <w:r w:rsidRPr="008C2EDA">
        <w:rPr>
          <w:rStyle w:val="Emphasis"/>
          <w:highlight w:val="green"/>
        </w:rPr>
        <w:t>dark matter</w:t>
      </w:r>
      <w:r w:rsidRPr="00182F86">
        <w:rPr>
          <w:rStyle w:val="Emphasis"/>
        </w:rPr>
        <w:t xml:space="preserve">", an invisible source of gravity, </w:t>
      </w:r>
      <w:r w:rsidRPr="008C2EDA">
        <w:rPr>
          <w:rStyle w:val="Emphasis"/>
          <w:highlight w:val="green"/>
        </w:rPr>
        <w:t>and</w:t>
      </w:r>
      <w:r w:rsidRPr="00182F86">
        <w:rPr>
          <w:rStyle w:val="Emphasis"/>
        </w:rPr>
        <w:t xml:space="preserve"> roughly 73% is "</w:t>
      </w:r>
      <w:r w:rsidRPr="008C2EDA">
        <w:rPr>
          <w:rStyle w:val="Emphasis"/>
          <w:highlight w:val="green"/>
        </w:rPr>
        <w:t>dark energy</w:t>
      </w:r>
      <w:r w:rsidRPr="00182F86">
        <w:rPr>
          <w:rStyle w:val="Emphasis"/>
        </w:rPr>
        <w:t>",</w:t>
      </w:r>
      <w:r w:rsidRPr="00D24093">
        <w:rPr>
          <w:sz w:val="16"/>
        </w:rPr>
        <w:t xml:space="preserve"> an invisible anti-gravity force. Ordinary matter constitutes perhaps 4 percent of the universe. Recently the British science news journal "New Scientist" revealed that </w:t>
      </w:r>
      <w:r w:rsidRPr="00FD579F">
        <w:rPr>
          <w:rStyle w:val="StyleUnderline"/>
        </w:rPr>
        <w:t xml:space="preserve">the American </w:t>
      </w:r>
      <w:r w:rsidRPr="008C2EDA">
        <w:rPr>
          <w:rStyle w:val="StyleUnderline"/>
          <w:highlight w:val="green"/>
        </w:rPr>
        <w:t>military is pursuing new</w:t>
      </w:r>
      <w:r w:rsidRPr="00D24093">
        <w:rPr>
          <w:sz w:val="16"/>
        </w:rPr>
        <w:t xml:space="preserve"> types of exotic </w:t>
      </w:r>
      <w:r w:rsidRPr="008C2EDA">
        <w:rPr>
          <w:rStyle w:val="StyleUnderline"/>
          <w:highlight w:val="green"/>
        </w:rPr>
        <w:t>bombs</w:t>
      </w:r>
      <w:r w:rsidRPr="00D24093">
        <w:rPr>
          <w:sz w:val="16"/>
        </w:rPr>
        <w:t xml:space="preserve"> - including a new class of isomeric </w:t>
      </w:r>
      <w:r w:rsidRPr="00FD579F">
        <w:rPr>
          <w:rStyle w:val="StyleUnderline"/>
        </w:rPr>
        <w:t>gamma ray weapons</w:t>
      </w:r>
      <w:r w:rsidRPr="00D24093">
        <w:rPr>
          <w:sz w:val="16"/>
        </w:rPr>
        <w:t xml:space="preserve">.  </w:t>
      </w:r>
      <w:r w:rsidRPr="00884C25">
        <w:rPr>
          <w:rStyle w:val="Emphasis"/>
        </w:rPr>
        <w:t xml:space="preserve">Unlike conventional atomic and hydrogen bombs, the </w:t>
      </w:r>
      <w:r w:rsidRPr="00FD579F">
        <w:rPr>
          <w:rStyle w:val="Emphasis"/>
        </w:rPr>
        <w:t xml:space="preserve">new weapons </w:t>
      </w:r>
      <w:r w:rsidRPr="008C2EDA">
        <w:rPr>
          <w:rStyle w:val="Emphasis"/>
          <w:highlight w:val="green"/>
        </w:rPr>
        <w:t xml:space="preserve">would trigger </w:t>
      </w:r>
      <w:r w:rsidRPr="00334EF2">
        <w:rPr>
          <w:rStyle w:val="Emphasis"/>
        </w:rPr>
        <w:t xml:space="preserve">the </w:t>
      </w:r>
      <w:r w:rsidRPr="008C2EDA">
        <w:rPr>
          <w:rStyle w:val="Emphasis"/>
          <w:highlight w:val="green"/>
        </w:rPr>
        <w:t xml:space="preserve">release of energy by absorbing radiation, and </w:t>
      </w:r>
      <w:r w:rsidRPr="00334EF2">
        <w:rPr>
          <w:rStyle w:val="Emphasis"/>
        </w:rPr>
        <w:t xml:space="preserve">respond by </w:t>
      </w:r>
      <w:r w:rsidRPr="008C2EDA">
        <w:rPr>
          <w:rStyle w:val="Emphasis"/>
          <w:highlight w:val="green"/>
        </w:rPr>
        <w:t xml:space="preserve">re-emitting </w:t>
      </w:r>
      <w:r w:rsidRPr="00334EF2">
        <w:rPr>
          <w:rStyle w:val="Emphasis"/>
        </w:rPr>
        <w:t xml:space="preserve">a far more powerful </w:t>
      </w:r>
      <w:r w:rsidRPr="008C2EDA">
        <w:rPr>
          <w:rStyle w:val="Emphasis"/>
          <w:highlight w:val="green"/>
        </w:rPr>
        <w:t>radiation</w:t>
      </w:r>
      <w:r w:rsidRPr="00884C25">
        <w:rPr>
          <w:rStyle w:val="Emphasis"/>
        </w:rPr>
        <w:t xml:space="preserve">. </w:t>
      </w:r>
      <w:r w:rsidRPr="00884C25">
        <w:rPr>
          <w:rStyle w:val="StyleUnderline"/>
        </w:rPr>
        <w:t>In this new category of gamma-ray weapons, a nuclear isomer absorbs x-rays and re-emits higher frequency gamma rays.</w:t>
      </w:r>
      <w:r w:rsidRPr="00D24093">
        <w:rPr>
          <w:sz w:val="16"/>
        </w:rPr>
        <w:t xml:space="preserve"> </w:t>
      </w:r>
      <w:r w:rsidRPr="00884C25">
        <w:rPr>
          <w:rStyle w:val="Emphasis"/>
        </w:rPr>
        <w:t xml:space="preserve">The emitted gamma radiation has been reported to release 60 times the energy of the x-rays that trigger the effect. </w:t>
      </w:r>
      <w:r>
        <w:rPr>
          <w:rStyle w:val="Emphasis"/>
        </w:rPr>
        <w:t xml:space="preserve"> </w:t>
      </w:r>
      <w:r w:rsidRPr="00D24093">
        <w:rPr>
          <w:sz w:val="16"/>
        </w:rPr>
        <w:t xml:space="preserve">The discovery of this isomer triggering is fairly recent, and was first reported in a 1999 paper by an international group of scientists. Although this controversial development has remained fairly obscure,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D24093">
        <w:rPr>
          <w:sz w:val="16"/>
        </w:rPr>
        <w:t>Firmage</w:t>
      </w:r>
      <w:proofErr w:type="spellEnd"/>
      <w:r w:rsidRPr="00D24093">
        <w:rPr>
          <w:sz w:val="16"/>
        </w:rPr>
        <w:t xml:space="preserve">, then the 28-year-old Silicon Valley CEO of the </w:t>
      </w:r>
      <w:proofErr w:type="gramStart"/>
      <w:r w:rsidRPr="00D24093">
        <w:rPr>
          <w:sz w:val="16"/>
        </w:rPr>
        <w:t>three billion dollar</w:t>
      </w:r>
      <w:proofErr w:type="gramEnd"/>
      <w:r w:rsidRPr="00D24093">
        <w:rPr>
          <w:sz w:val="16"/>
        </w:rPr>
        <w:t xml:space="preserve"> Internet firm US Web, began to fund research in parallel with NASA. </w:t>
      </w:r>
      <w:proofErr w:type="spellStart"/>
      <w:r w:rsidRPr="00D24093">
        <w:rPr>
          <w:sz w:val="16"/>
        </w:rPr>
        <w:t>Firmage</w:t>
      </w:r>
      <w:proofErr w:type="spellEnd"/>
      <w:r w:rsidRPr="00D24093">
        <w:rPr>
          <w:sz w:val="16"/>
        </w:rPr>
        <w:t xml:space="preserve"> hired a NASA Ames nano-technology scientist, Creon </w:t>
      </w:r>
      <w:proofErr w:type="spellStart"/>
      <w:r w:rsidRPr="00D24093">
        <w:rPr>
          <w:sz w:val="16"/>
        </w:rPr>
        <w:t>Levit</w:t>
      </w:r>
      <w:proofErr w:type="spellEnd"/>
      <w:r w:rsidRPr="00D24093">
        <w:rPr>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D24093">
        <w:rPr>
          <w:sz w:val="16"/>
        </w:rPr>
        <w:t>Valentini</w:t>
      </w:r>
      <w:proofErr w:type="spellEnd"/>
      <w:r w:rsidRPr="00D24093">
        <w:rPr>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D24093">
        <w:rPr>
          <w:sz w:val="16"/>
        </w:rPr>
        <w:t>seriouslycontemplate</w:t>
      </w:r>
      <w:proofErr w:type="spellEnd"/>
      <w:r w:rsidRPr="00D24093">
        <w:rPr>
          <w:sz w:val="16"/>
        </w:rPr>
        <w:t xml:space="preserve"> a phase transition in the quantum vacuum as a real possibility. The quantum vacuum defies common sense, because empty space in quantum field theory is actually filled with virtual particles. These virtual particles appear and disappear far too quickly to be detected directly, but their existence has been confirmed by experiments that demonstrate their influence on ordinary matter.</w:t>
      </w:r>
    </w:p>
    <w:p w14:paraId="46CAFF81" w14:textId="77777777" w:rsidR="00F577CD" w:rsidRPr="00115930" w:rsidRDefault="00F577CD" w:rsidP="00F577CD">
      <w:pPr>
        <w:rPr>
          <w:sz w:val="16"/>
        </w:rPr>
      </w:pPr>
      <w:r w:rsidRPr="00115930">
        <w:rPr>
          <w:sz w:val="16"/>
        </w:rPr>
        <w:t>"Such research should be forbidden!"</w:t>
      </w:r>
    </w:p>
    <w:p w14:paraId="74B8DB24" w14:textId="77777777" w:rsidR="00F577CD" w:rsidRPr="00D24093" w:rsidRDefault="00F577CD" w:rsidP="00F577CD">
      <w:pPr>
        <w:rPr>
          <w:sz w:val="16"/>
        </w:rPr>
      </w:pPr>
      <w:r w:rsidRPr="00D24093">
        <w:rPr>
          <w:rStyle w:val="StyleUnderline"/>
        </w:rPr>
        <w:t>In the early 1970's Soviet physicists were concerned that the vacuum of our universe was only one possible state of empty space.</w:t>
      </w:r>
      <w:r w:rsidRPr="00D24093">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w:t>
      </w:r>
      <w:r w:rsidRPr="00D24093">
        <w:rPr>
          <w:rStyle w:val="StyleUnderline"/>
        </w:rPr>
        <w:t xml:space="preserve">the father of the Soviet hydrogen bomb, expressing his concern about research into the phase transitions of the vacuum. </w:t>
      </w:r>
      <w:r w:rsidRPr="008C2EDA">
        <w:rPr>
          <w:rStyle w:val="Emphasis"/>
          <w:highlight w:val="green"/>
        </w:rPr>
        <w:t xml:space="preserve">If </w:t>
      </w:r>
      <w:r w:rsidRPr="00902980">
        <w:rPr>
          <w:rStyle w:val="Emphasis"/>
        </w:rPr>
        <w:t xml:space="preserve">the </w:t>
      </w:r>
      <w:r w:rsidRPr="008C2EDA">
        <w:rPr>
          <w:rStyle w:val="Emphasis"/>
          <w:highlight w:val="green"/>
        </w:rPr>
        <w:t xml:space="preserve">wall between vacuum states </w:t>
      </w:r>
      <w:r w:rsidRPr="00902980">
        <w:rPr>
          <w:rStyle w:val="Emphasis"/>
        </w:rPr>
        <w:t xml:space="preserve">was to be </w:t>
      </w:r>
      <w:r w:rsidRPr="008C2EDA">
        <w:rPr>
          <w:rStyle w:val="Emphasis"/>
          <w:highlight w:val="green"/>
        </w:rPr>
        <w:t>breached, calculations show</w:t>
      </w:r>
      <w:r w:rsidRPr="00902980">
        <w:rPr>
          <w:rStyle w:val="Emphasis"/>
        </w:rPr>
        <w:t xml:space="preserve">ed that </w:t>
      </w:r>
      <w:r w:rsidRPr="008C2EDA">
        <w:rPr>
          <w:rStyle w:val="Emphasis"/>
          <w:highlight w:val="green"/>
        </w:rPr>
        <w:t xml:space="preserve">an unstoppable </w:t>
      </w:r>
      <w:r w:rsidRPr="00115930">
        <w:rPr>
          <w:rStyle w:val="Emphasis"/>
        </w:rPr>
        <w:t xml:space="preserve">expanding </w:t>
      </w:r>
      <w:r w:rsidRPr="008C2EDA">
        <w:rPr>
          <w:rStyle w:val="Emphasis"/>
          <w:highlight w:val="green"/>
        </w:rPr>
        <w:t xml:space="preserve">bubble would </w:t>
      </w:r>
      <w:r w:rsidRPr="00902980">
        <w:rPr>
          <w:rStyle w:val="Emphasis"/>
        </w:rPr>
        <w:t xml:space="preserve">continue to </w:t>
      </w:r>
      <w:r w:rsidRPr="008C2EDA">
        <w:rPr>
          <w:rStyle w:val="Emphasis"/>
          <w:highlight w:val="green"/>
        </w:rPr>
        <w:t xml:space="preserve">grow until it destroyed our </w:t>
      </w:r>
      <w:r w:rsidRPr="00115930">
        <w:rPr>
          <w:rStyle w:val="Emphasis"/>
        </w:rPr>
        <w:t xml:space="preserve">entire </w:t>
      </w:r>
      <w:r w:rsidRPr="008C2EDA">
        <w:rPr>
          <w:rStyle w:val="Emphasis"/>
          <w:highlight w:val="green"/>
        </w:rPr>
        <w:t>universe</w:t>
      </w:r>
      <w:r w:rsidRPr="00D24093">
        <w:rPr>
          <w:rStyle w:val="Emphasis"/>
        </w:rPr>
        <w:t>!</w:t>
      </w:r>
      <w:r w:rsidRPr="00D24093">
        <w:rPr>
          <w:sz w:val="16"/>
        </w:rPr>
        <w:t xml:space="preserve"> Sakharov declared that "Such research should be forbidden!" According to Okun, Sakharov feared that an experiment might accidentally trigger a vacuum phase transition.</w:t>
      </w:r>
    </w:p>
    <w:p w14:paraId="72BBE7C4" w14:textId="77777777" w:rsidR="00F577CD" w:rsidRDefault="00F577CD" w:rsidP="00F577CD"/>
    <w:p w14:paraId="274A1593" w14:textId="77777777" w:rsidR="00F0326F" w:rsidRDefault="00F0326F" w:rsidP="00F0326F">
      <w:pPr>
        <w:pStyle w:val="Heading4"/>
      </w:pPr>
      <w:r>
        <w:t xml:space="preserve">The mini-nuclear winter </w:t>
      </w:r>
      <w:r w:rsidRPr="009072D4">
        <w:rPr>
          <w:u w:val="single"/>
        </w:rPr>
        <w:t>solves warming</w:t>
      </w:r>
      <w:r>
        <w:t xml:space="preserve"> without causing extinction.</w:t>
      </w:r>
    </w:p>
    <w:p w14:paraId="602A5E46" w14:textId="77777777" w:rsidR="00F0326F" w:rsidRDefault="00F0326F" w:rsidP="00F0326F">
      <w:r>
        <w:t xml:space="preserve">Sorin Adam </w:t>
      </w:r>
      <w:proofErr w:type="spellStart"/>
      <w:r w:rsidRPr="009072D4">
        <w:rPr>
          <w:rStyle w:val="Style13ptBold"/>
        </w:rPr>
        <w:t>Matei</w:t>
      </w:r>
      <w:proofErr w:type="spellEnd"/>
      <w:r w:rsidRPr="009072D4">
        <w:rPr>
          <w:rStyle w:val="Style13ptBold"/>
        </w:rPr>
        <w:t xml:space="preserve"> 12</w:t>
      </w:r>
      <w:r>
        <w:t xml:space="preserve">. –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18" w:history="1">
        <w:r w:rsidRPr="00927036">
          <w:rPr>
            <w:rStyle w:val="Hyperlink"/>
          </w:rPr>
          <w:t>https://matei.org/ithink/2012/03/26/a-modest-proposal-for-solving-global-warming-nuclear-war/</w:t>
        </w:r>
      </w:hyperlink>
      <w:r>
        <w:rPr>
          <w:rStyle w:val="Hyperlink"/>
        </w:rPr>
        <w:t>] Recut Justin</w:t>
      </w:r>
    </w:p>
    <w:p w14:paraId="546F9445" w14:textId="77777777" w:rsidR="00F0326F" w:rsidRPr="009072D4" w:rsidRDefault="00F0326F" w:rsidP="00F0326F">
      <w:pPr>
        <w:rPr>
          <w:sz w:val="12"/>
        </w:rPr>
      </w:pPr>
      <w:r w:rsidRPr="00970A5F">
        <w:rPr>
          <w:rStyle w:val="StyleUnderline"/>
        </w:rPr>
        <w:t xml:space="preserve">We </w:t>
      </w:r>
      <w:r w:rsidRPr="009072D4">
        <w:rPr>
          <w:rStyle w:val="Emphasis"/>
        </w:rPr>
        <w:t xml:space="preserve">finally have </w:t>
      </w:r>
      <w:r w:rsidRPr="008C2EDA">
        <w:rPr>
          <w:rStyle w:val="Emphasis"/>
          <w:highlight w:val="green"/>
        </w:rPr>
        <w:t>a solution</w:t>
      </w:r>
      <w:r w:rsidRPr="008C2EDA">
        <w:rPr>
          <w:rStyle w:val="StyleUnderline"/>
          <w:highlight w:val="green"/>
        </w:rPr>
        <w:t xml:space="preserve"> </w:t>
      </w:r>
      <w:r w:rsidRPr="000D21CE">
        <w:rPr>
          <w:rStyle w:val="StyleUnderline"/>
        </w:rPr>
        <w:t xml:space="preserve">for </w:t>
      </w:r>
      <w:r w:rsidRPr="008C2EDA">
        <w:rPr>
          <w:rStyle w:val="StyleUnderline"/>
          <w:highlight w:val="green"/>
        </w:rPr>
        <w:t>global warming</w:t>
      </w:r>
      <w:r w:rsidRPr="009072D4">
        <w:rPr>
          <w:sz w:val="12"/>
        </w:rPr>
        <w:t>. A discussion on the board </w:t>
      </w:r>
      <w:hyperlink r:id="rId19"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8C2EDA">
        <w:rPr>
          <w:rStyle w:val="StyleUnderline"/>
          <w:highlight w:val="green"/>
        </w:rPr>
        <w:t>nuclear war</w:t>
      </w:r>
      <w:r w:rsidRPr="00970A5F">
        <w:rPr>
          <w:rStyle w:val="StyleUnderline"/>
        </w:rPr>
        <w:t xml:space="preserve"> on a large scale </w:t>
      </w:r>
      <w:r w:rsidRPr="000D21CE">
        <w:rPr>
          <w:rStyle w:val="StyleUnderline"/>
        </w:rPr>
        <w:t xml:space="preserve">could </w:t>
      </w:r>
      <w:r w:rsidRPr="008C2EDA">
        <w:rPr>
          <w:rStyle w:val="StyleUnderline"/>
          <w:highlight w:val="green"/>
        </w:rPr>
        <w:t>produce</w:t>
      </w:r>
      <w:r w:rsidRPr="00970A5F">
        <w:rPr>
          <w:rStyle w:val="StyleUnderline"/>
        </w:rPr>
        <w:t xml:space="preserve"> a </w:t>
      </w:r>
      <w:r w:rsidRPr="008C2EDA">
        <w:rPr>
          <w:rStyle w:val="Emphasis"/>
          <w:highlight w:val="green"/>
        </w:rPr>
        <w:t>mini-nuclear winter</w:t>
      </w:r>
      <w:r w:rsidRPr="009072D4">
        <w:rPr>
          <w:sz w:val="12"/>
        </w:rPr>
        <w:t xml:space="preserve">. Why? </w:t>
      </w:r>
      <w:r w:rsidRPr="00970A5F">
        <w:rPr>
          <w:rStyle w:val="StyleUnderline"/>
        </w:rPr>
        <w:t xml:space="preserve">Well, the </w:t>
      </w:r>
      <w:r w:rsidRPr="008C2EDA">
        <w:rPr>
          <w:rStyle w:val="Emphasis"/>
          <w:highlight w:val="green"/>
        </w:rPr>
        <w:t xml:space="preserve">dust </w:t>
      </w:r>
      <w:r w:rsidRPr="000D21CE">
        <w:rPr>
          <w:rStyle w:val="Emphasis"/>
        </w:rPr>
        <w:t xml:space="preserve">and </w:t>
      </w:r>
      <w:r w:rsidRPr="008C2EDA">
        <w:rPr>
          <w:rStyle w:val="Emphasis"/>
          <w:highlight w:val="green"/>
        </w:rPr>
        <w:t>debris</w:t>
      </w:r>
      <w:r w:rsidRPr="00970A5F">
        <w:rPr>
          <w:rStyle w:val="StyleUnderline"/>
        </w:rPr>
        <w:t xml:space="preserve"> </w:t>
      </w:r>
      <w:r w:rsidRPr="000D21CE">
        <w:rPr>
          <w:rStyle w:val="StyleUnderline"/>
        </w:rPr>
        <w:t>sent into the atmosphere by the</w:t>
      </w:r>
      <w:r w:rsidRPr="00970A5F">
        <w:rPr>
          <w:rStyle w:val="StyleUnderline"/>
        </w:rPr>
        <w:t xml:space="preserve"> </w:t>
      </w:r>
      <w:r w:rsidRPr="009072D4">
        <w:rPr>
          <w:rStyle w:val="Emphasis"/>
        </w:rPr>
        <w:t>conflagrations</w:t>
      </w:r>
      <w:r w:rsidRPr="00970A5F">
        <w:rPr>
          <w:rStyle w:val="StyleUnderline"/>
        </w:rPr>
        <w:t xml:space="preserve">, </w:t>
      </w:r>
      <w:r w:rsidRPr="008C2EDA">
        <w:rPr>
          <w:rStyle w:val="StyleUnderline"/>
          <w:highlight w:val="green"/>
        </w:rPr>
        <w:t>plus</w:t>
      </w:r>
      <w:r w:rsidRPr="00970A5F">
        <w:rPr>
          <w:rStyle w:val="StyleUnderline"/>
        </w:rPr>
        <w:t xml:space="preserve"> the </w:t>
      </w:r>
      <w:r w:rsidRPr="008C2EDA">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0D21CE">
        <w:rPr>
          <w:rStyle w:val="Emphasis"/>
        </w:rPr>
        <w:t>explosions</w:t>
      </w:r>
      <w:r w:rsidRPr="000D21CE">
        <w:rPr>
          <w:rStyle w:val="StyleUnderline"/>
        </w:rPr>
        <w:t xml:space="preserve"> would cover the</w:t>
      </w:r>
      <w:r w:rsidRPr="00970A5F">
        <w:rPr>
          <w:rStyle w:val="StyleUnderline"/>
        </w:rPr>
        <w:t xml:space="preserve"> sun for a </w:t>
      </w:r>
      <w:r w:rsidRPr="009072D4">
        <w:rPr>
          <w:rStyle w:val="Emphasis"/>
        </w:rPr>
        <w:t>period long enough</w:t>
      </w:r>
      <w:r w:rsidRPr="00970A5F">
        <w:rPr>
          <w:rStyle w:val="StyleUnderline"/>
        </w:rPr>
        <w:t xml:space="preserve"> to </w:t>
      </w:r>
      <w:r w:rsidRPr="008C2EDA">
        <w:rPr>
          <w:rStyle w:val="StyleUnderline"/>
          <w:highlight w:val="green"/>
        </w:rPr>
        <w:t xml:space="preserve">lower </w:t>
      </w:r>
      <w:r w:rsidRPr="000D21CE">
        <w:rPr>
          <w:rStyle w:val="StyleUnderline"/>
        </w:rPr>
        <w:t xml:space="preserve">the </w:t>
      </w:r>
      <w:r w:rsidRPr="008C2EDA">
        <w:rPr>
          <w:rStyle w:val="StyleUnderline"/>
          <w:highlight w:val="green"/>
        </w:rPr>
        <w:t xml:space="preserve">temperature </w:t>
      </w:r>
      <w:r w:rsidRPr="00573821">
        <w:rPr>
          <w:rStyle w:val="StyleUnderline"/>
        </w:rPr>
        <w:t>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20" w:history="1">
        <w:r w:rsidRPr="009072D4">
          <w:rPr>
            <w:rStyle w:val="Hyperlink"/>
            <w:sz w:val="12"/>
          </w:rPr>
          <w:t xml:space="preserve">Weather </w:t>
        </w:r>
        <w:proofErr w:type="spellStart"/>
        <w:r w:rsidRPr="009072D4">
          <w:rPr>
            <w:rStyle w:val="Hyperlink"/>
            <w:sz w:val="12"/>
          </w:rPr>
          <w:t>Wunderground</w:t>
        </w:r>
        <w:proofErr w:type="spellEnd"/>
        <w:r w:rsidRPr="009072D4">
          <w:rPr>
            <w:rStyle w:val="Hyperlink"/>
            <w:sz w:val="12"/>
          </w:rPr>
          <w:t xml:space="preserve"> contributor</w:t>
        </w:r>
      </w:hyperlink>
      <w:r w:rsidRPr="009072D4">
        <w:rPr>
          <w:sz w:val="12"/>
        </w:rPr>
        <w:t xml:space="preserve">, </w:t>
      </w:r>
      <w:r w:rsidRPr="00970A5F">
        <w:rPr>
          <w:rStyle w:val="StyleUnderline"/>
        </w:rPr>
        <w:t>who cites a</w:t>
      </w:r>
      <w:hyperlink r:id="rId21"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8C2EDA">
        <w:rPr>
          <w:rStyle w:val="Emphasis"/>
          <w:highlight w:val="green"/>
        </w:rPr>
        <w:t>decline</w:t>
      </w:r>
      <w:r w:rsidRPr="008C2EDA">
        <w:rPr>
          <w:rStyle w:val="StyleUnderline"/>
          <w:highlight w:val="green"/>
        </w:rPr>
        <w:t xml:space="preserve"> in </w:t>
      </w:r>
      <w:r w:rsidRPr="000D21CE">
        <w:rPr>
          <w:rStyle w:val="Emphasis"/>
        </w:rPr>
        <w:t xml:space="preserve">industrial </w:t>
      </w:r>
      <w:r w:rsidRPr="008C2EDA">
        <w:rPr>
          <w:rStyle w:val="Emphasis"/>
          <w:highlight w:val="green"/>
        </w:rPr>
        <w:t>production</w:t>
      </w:r>
      <w:r w:rsidRPr="008C2EDA">
        <w:rPr>
          <w:rStyle w:val="StyleUnderline"/>
          <w:highlight w:val="green"/>
        </w:rPr>
        <w:t xml:space="preserve"> and</w:t>
      </w:r>
      <w:r w:rsidRPr="00970A5F">
        <w:rPr>
          <w:rStyle w:val="StyleUnderline"/>
        </w:rPr>
        <w:t xml:space="preserve"> </w:t>
      </w:r>
      <w:r w:rsidRPr="009072D4">
        <w:rPr>
          <w:rStyle w:val="Emphasis"/>
        </w:rPr>
        <w:t xml:space="preserve">global </w:t>
      </w:r>
      <w:r w:rsidRPr="000D21CE">
        <w:rPr>
          <w:rStyle w:val="Emphasis"/>
        </w:rPr>
        <w:t xml:space="preserve">oil </w:t>
      </w:r>
      <w:r w:rsidRPr="008C2EDA">
        <w:rPr>
          <w:rStyle w:val="Emphasis"/>
          <w:highlight w:val="green"/>
        </w:rPr>
        <w:t>consumption</w:t>
      </w:r>
      <w:r w:rsidRPr="00970A5F">
        <w:rPr>
          <w:rStyle w:val="StyleUnderline"/>
        </w:rPr>
        <w:t xml:space="preserve"> due to industrial denuding of most large nations and global </w:t>
      </w:r>
      <w:r w:rsidRPr="008C2EDA">
        <w:rPr>
          <w:rStyle w:val="StyleUnderline"/>
          <w:highlight w:val="green"/>
        </w:rPr>
        <w:t>warming</w:t>
      </w:r>
      <w:r w:rsidRPr="00970A5F">
        <w:rPr>
          <w:rStyle w:val="StyleUnderline"/>
        </w:rPr>
        <w:t xml:space="preserve"> </w:t>
      </w:r>
      <w:r w:rsidRPr="009072D4">
        <w:rPr>
          <w:rStyle w:val="Emphasis"/>
          <w:sz w:val="24"/>
          <w:szCs w:val="24"/>
        </w:rPr>
        <w:t>simply</w:t>
      </w:r>
      <w:r w:rsidRPr="009072D4">
        <w:rPr>
          <w:rStyle w:val="StyleUnderline"/>
          <w:sz w:val="24"/>
          <w:szCs w:val="24"/>
        </w:rPr>
        <w:t xml:space="preserve"> </w:t>
      </w:r>
      <w:r w:rsidRPr="008C2EDA">
        <w:rPr>
          <w:rStyle w:val="Emphasis"/>
          <w:sz w:val="24"/>
          <w:szCs w:val="24"/>
          <w:highlight w:val="green"/>
        </w:rPr>
        <w:t>goes away</w:t>
      </w:r>
      <w:r w:rsidRPr="009072D4">
        <w:rPr>
          <w:sz w:val="12"/>
        </w:rPr>
        <w:t>. I wonder what </w:t>
      </w:r>
      <w:hyperlink r:id="rId22" w:history="1">
        <w:r w:rsidRPr="009072D4">
          <w:rPr>
            <w:rStyle w:val="Hyperlink"/>
            <w:sz w:val="12"/>
          </w:rPr>
          <w:t>Jonathan Swift would have thought about this proposal?</w:t>
        </w:r>
      </w:hyperlink>
    </w:p>
    <w:p w14:paraId="57980A09" w14:textId="77777777" w:rsidR="00F0326F" w:rsidRDefault="00F0326F" w:rsidP="00F0326F">
      <w:pPr>
        <w:rPr>
          <w:u w:val="single"/>
        </w:rPr>
      </w:pPr>
    </w:p>
    <w:p w14:paraId="7A6FCFB4" w14:textId="77777777" w:rsidR="00F0326F" w:rsidRPr="004C0DE1" w:rsidRDefault="00F0326F" w:rsidP="00F0326F">
      <w:pPr>
        <w:pStyle w:val="Heading4"/>
      </w:pPr>
      <w:r>
        <w:t>Extinction</w:t>
      </w:r>
    </w:p>
    <w:p w14:paraId="2E8018F7" w14:textId="77777777" w:rsidR="00F0326F" w:rsidRPr="004C0DE1" w:rsidRDefault="00F0326F" w:rsidP="00F0326F">
      <w:r w:rsidRPr="004C0DE1">
        <w:rPr>
          <w:rStyle w:val="Style13ptBold"/>
        </w:rPr>
        <w:t xml:space="preserve">Ng 19 </w:t>
      </w:r>
      <w:r w:rsidRPr="008A6DFC">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034A76DA" w14:textId="77777777" w:rsidR="00F0326F" w:rsidRPr="004C0DE1" w:rsidRDefault="00F0326F" w:rsidP="00F0326F">
      <w:pPr>
        <w:rPr>
          <w:sz w:val="16"/>
        </w:rPr>
      </w:pPr>
      <w:r w:rsidRPr="004C0DE1">
        <w:rPr>
          <w:sz w:val="16"/>
        </w:rPr>
        <w:t xml:space="preserve">Catastrophic </w:t>
      </w:r>
      <w:r w:rsidRPr="008C2EDA">
        <w:rPr>
          <w:rStyle w:val="StyleUnderline"/>
          <w:highlight w:val="green"/>
        </w:rPr>
        <w:t>climate change</w:t>
      </w:r>
    </w:p>
    <w:p w14:paraId="5ABE48BC" w14:textId="77777777" w:rsidR="00F0326F" w:rsidRPr="004C0DE1" w:rsidRDefault="00F0326F" w:rsidP="00F0326F">
      <w:pPr>
        <w:rPr>
          <w:sz w:val="16"/>
        </w:rPr>
      </w:pPr>
      <w:r w:rsidRPr="004C0DE1">
        <w:rPr>
          <w:sz w:val="16"/>
        </w:rPr>
        <w:t xml:space="preserve">Though by no means certain, CCC </w:t>
      </w:r>
      <w:r w:rsidRPr="008C2EDA">
        <w:rPr>
          <w:rStyle w:val="StyleUnderline"/>
          <w:highlight w:val="green"/>
        </w:rPr>
        <w:t xml:space="preserve">causing </w:t>
      </w:r>
      <w:r w:rsidRPr="00547C88">
        <w:rPr>
          <w:rStyle w:val="Emphasis"/>
        </w:rPr>
        <w:t xml:space="preserve">global </w:t>
      </w:r>
      <w:r w:rsidRPr="008C2EDA">
        <w:rPr>
          <w:rStyle w:val="Emphasis"/>
          <w:highlight w:val="green"/>
        </w:rPr>
        <w:t>extinction</w:t>
      </w:r>
      <w:r w:rsidRPr="004C0DE1">
        <w:rPr>
          <w:rStyle w:val="StyleUnderline"/>
        </w:rPr>
        <w:t xml:space="preserve"> is </w:t>
      </w:r>
      <w:r w:rsidRPr="00357E2E">
        <w:rPr>
          <w:rStyle w:val="StyleUnderline"/>
        </w:rPr>
        <w:t xml:space="preserve">possible due to </w:t>
      </w:r>
      <w:r w:rsidRPr="00357E2E">
        <w:rPr>
          <w:rStyle w:val="Emphasis"/>
        </w:rPr>
        <w:t>interrelated factors</w:t>
      </w:r>
      <w:r w:rsidRPr="00357E2E">
        <w:rPr>
          <w:rStyle w:val="StyleUnderline"/>
        </w:rPr>
        <w:t xml:space="preserve"> of </w:t>
      </w:r>
      <w:r w:rsidRPr="00357E2E">
        <w:rPr>
          <w:rStyle w:val="Emphasis"/>
        </w:rPr>
        <w:t>non‐linearity</w:t>
      </w:r>
      <w:r w:rsidRPr="00357E2E">
        <w:rPr>
          <w:rStyle w:val="StyleUnderline"/>
        </w:rPr>
        <w:t xml:space="preserve">, </w:t>
      </w:r>
      <w:r w:rsidRPr="00357E2E">
        <w:rPr>
          <w:rStyle w:val="Emphasis"/>
        </w:rPr>
        <w:t>cascading effects</w:t>
      </w:r>
      <w:r w:rsidRPr="00357E2E">
        <w:rPr>
          <w:rStyle w:val="StyleUnderline"/>
        </w:rPr>
        <w:t xml:space="preserve">, </w:t>
      </w:r>
      <w:r w:rsidRPr="00357E2E">
        <w:rPr>
          <w:rStyle w:val="Emphasis"/>
        </w:rPr>
        <w:t>positive feedbacks</w:t>
      </w:r>
      <w:r w:rsidRPr="00357E2E">
        <w:rPr>
          <w:rStyle w:val="StyleUnderline"/>
        </w:rPr>
        <w:t xml:space="preserve">, </w:t>
      </w:r>
      <w:r w:rsidRPr="00357E2E">
        <w:rPr>
          <w:rStyle w:val="Emphasis"/>
        </w:rPr>
        <w:t>multiplicative factors</w:t>
      </w:r>
      <w:r w:rsidRPr="00357E2E">
        <w:rPr>
          <w:rStyle w:val="StyleUnderline"/>
        </w:rPr>
        <w:t xml:space="preserve">, </w:t>
      </w:r>
      <w:r w:rsidRPr="00357E2E">
        <w:rPr>
          <w:rStyle w:val="Emphasis"/>
        </w:rPr>
        <w:t>critical thresholds</w:t>
      </w:r>
      <w:r w:rsidRPr="00357E2E">
        <w:rPr>
          <w:rStyle w:val="StyleUnderline"/>
        </w:rPr>
        <w:t xml:space="preserve"> and </w:t>
      </w:r>
      <w:r w:rsidRPr="00357E2E">
        <w:rPr>
          <w:rStyle w:val="Emphasis"/>
        </w:rPr>
        <w:t>tipping points</w:t>
      </w:r>
      <w:r w:rsidRPr="00357E2E">
        <w:rPr>
          <w:sz w:val="16"/>
        </w:rPr>
        <w:t xml:space="preserve"> (e.g. </w:t>
      </w:r>
      <w:proofErr w:type="spellStart"/>
      <w:r w:rsidRPr="00357E2E">
        <w:rPr>
          <w:sz w:val="16"/>
        </w:rPr>
        <w:t>Barnosky</w:t>
      </w:r>
      <w:proofErr w:type="spellEnd"/>
      <w:r w:rsidRPr="00357E2E">
        <w:rPr>
          <w:sz w:val="16"/>
        </w:rPr>
        <w:t xml:space="preserve"> and </w:t>
      </w:r>
      <w:proofErr w:type="spellStart"/>
      <w:r w:rsidRPr="00357E2E">
        <w:rPr>
          <w:sz w:val="16"/>
        </w:rPr>
        <w:t>Hadly</w:t>
      </w:r>
      <w:proofErr w:type="spellEnd"/>
      <w:r w:rsidRPr="00357E2E">
        <w:rPr>
          <w:sz w:val="16"/>
        </w:rPr>
        <w:t>, </w:t>
      </w:r>
      <w:hyperlink r:id="rId23" w:anchor="gpol12647-bib-0005" w:history="1">
        <w:r w:rsidRPr="00357E2E">
          <w:rPr>
            <w:rStyle w:val="Hyperlink"/>
            <w:sz w:val="16"/>
          </w:rPr>
          <w:t>2016</w:t>
        </w:r>
      </w:hyperlink>
      <w:r w:rsidRPr="00357E2E">
        <w:rPr>
          <w:sz w:val="16"/>
        </w:rPr>
        <w:t xml:space="preserve">; </w:t>
      </w:r>
      <w:proofErr w:type="spellStart"/>
      <w:r w:rsidRPr="00357E2E">
        <w:rPr>
          <w:sz w:val="16"/>
        </w:rPr>
        <w:t>Belaia</w:t>
      </w:r>
      <w:proofErr w:type="spellEnd"/>
      <w:r w:rsidRPr="00357E2E">
        <w:rPr>
          <w:sz w:val="16"/>
        </w:rPr>
        <w:t xml:space="preserve"> et al., </w:t>
      </w:r>
      <w:hyperlink r:id="rId24" w:anchor="gpol12647-bib-0008" w:history="1">
        <w:r w:rsidRPr="00357E2E">
          <w:rPr>
            <w:rStyle w:val="Hyperlink"/>
            <w:sz w:val="16"/>
          </w:rPr>
          <w:t>2017</w:t>
        </w:r>
      </w:hyperlink>
      <w:r w:rsidRPr="00357E2E">
        <w:rPr>
          <w:sz w:val="16"/>
        </w:rPr>
        <w:t xml:space="preserve">; </w:t>
      </w:r>
      <w:proofErr w:type="spellStart"/>
      <w:r w:rsidRPr="00357E2E">
        <w:rPr>
          <w:sz w:val="16"/>
        </w:rPr>
        <w:t>Buldyrev</w:t>
      </w:r>
      <w:proofErr w:type="spellEnd"/>
      <w:r w:rsidRPr="00357E2E">
        <w:rPr>
          <w:sz w:val="16"/>
        </w:rPr>
        <w:t xml:space="preserve"> et al., </w:t>
      </w:r>
      <w:hyperlink r:id="rId25" w:anchor="gpol12647-bib-0016" w:history="1">
        <w:r w:rsidRPr="00357E2E">
          <w:rPr>
            <w:rStyle w:val="Hyperlink"/>
            <w:sz w:val="16"/>
          </w:rPr>
          <w:t>2010</w:t>
        </w:r>
      </w:hyperlink>
      <w:r w:rsidRPr="00357E2E">
        <w:rPr>
          <w:sz w:val="16"/>
        </w:rPr>
        <w:t>; Grainger, </w:t>
      </w:r>
      <w:hyperlink r:id="rId26" w:anchor="gpol12647-bib-0027" w:history="1">
        <w:r w:rsidRPr="00357E2E">
          <w:rPr>
            <w:rStyle w:val="Hyperlink"/>
            <w:sz w:val="16"/>
          </w:rPr>
          <w:t>2017</w:t>
        </w:r>
      </w:hyperlink>
      <w:r w:rsidRPr="00357E2E">
        <w:rPr>
          <w:sz w:val="16"/>
        </w:rPr>
        <w:t>; Ha</w:t>
      </w:r>
      <w:r w:rsidRPr="004C0DE1">
        <w:rPr>
          <w:sz w:val="16"/>
        </w:rPr>
        <w:t>nsen and Sato, </w:t>
      </w:r>
      <w:hyperlink r:id="rId27" w:anchor="gpol12647-bib-0029" w:history="1">
        <w:r w:rsidRPr="004C0DE1">
          <w:rPr>
            <w:rStyle w:val="Hyperlink"/>
            <w:sz w:val="16"/>
          </w:rPr>
          <w:t>2012</w:t>
        </w:r>
      </w:hyperlink>
      <w:r w:rsidRPr="004C0DE1">
        <w:rPr>
          <w:sz w:val="16"/>
        </w:rPr>
        <w:t>; IPCC </w:t>
      </w:r>
      <w:hyperlink r:id="rId28" w:anchor="gpol12647-bib-0031" w:history="1">
        <w:r w:rsidRPr="004C0DE1">
          <w:rPr>
            <w:rStyle w:val="Hyperlink"/>
            <w:sz w:val="16"/>
          </w:rPr>
          <w:t>2014</w:t>
        </w:r>
      </w:hyperlink>
      <w:r w:rsidRPr="004C0DE1">
        <w:rPr>
          <w:sz w:val="16"/>
        </w:rPr>
        <w:t>; Kareiva and Carranza, </w:t>
      </w:r>
      <w:hyperlink r:id="rId29"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 </w:t>
      </w:r>
      <w:hyperlink r:id="rId30" w:anchor="gpol12647-bib-0056" w:history="1">
        <w:r w:rsidRPr="004C0DE1">
          <w:rPr>
            <w:rStyle w:val="Hyperlink"/>
            <w:sz w:val="16"/>
          </w:rPr>
          <w:t>2017</w:t>
        </w:r>
      </w:hyperlink>
      <w:r w:rsidRPr="004C0DE1">
        <w:rPr>
          <w:sz w:val="16"/>
        </w:rPr>
        <w:t>; Rothman, </w:t>
      </w:r>
      <w:hyperlink r:id="rId31" w:anchor="gpol12647-bib-0066" w:history="1">
        <w:r w:rsidRPr="004C0DE1">
          <w:rPr>
            <w:rStyle w:val="Hyperlink"/>
            <w:sz w:val="16"/>
          </w:rPr>
          <w:t>2017</w:t>
        </w:r>
      </w:hyperlink>
      <w:r w:rsidRPr="004C0DE1">
        <w:rPr>
          <w:sz w:val="16"/>
        </w:rPr>
        <w:t>; Schuur et al., </w:t>
      </w:r>
      <w:hyperlink r:id="rId32"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 </w:t>
      </w:r>
      <w:hyperlink r:id="rId33" w:anchor="gpol12647-bib-0072" w:history="1">
        <w:r w:rsidRPr="004C0DE1">
          <w:rPr>
            <w:rStyle w:val="Hyperlink"/>
            <w:sz w:val="16"/>
          </w:rPr>
          <w:t>2016</w:t>
        </w:r>
      </w:hyperlink>
      <w:r w:rsidRPr="004C0DE1">
        <w:rPr>
          <w:sz w:val="16"/>
        </w:rPr>
        <w:t>; Van Aalst, </w:t>
      </w:r>
      <w:hyperlink r:id="rId34" w:anchor="gpol12647-bib-0079" w:history="1">
        <w:r w:rsidRPr="004C0DE1">
          <w:rPr>
            <w:rStyle w:val="Hyperlink"/>
            <w:sz w:val="16"/>
          </w:rPr>
          <w:t>2006</w:t>
        </w:r>
      </w:hyperlink>
      <w:r w:rsidRPr="004C0DE1">
        <w:rPr>
          <w:sz w:val="16"/>
        </w:rPr>
        <w:t>).</w:t>
      </w:r>
      <w:hyperlink r:id="rId35" w:anchor="gpol12647-note-1009_67" w:tooltip="Link to note" w:history="1">
        <w:r w:rsidRPr="004C0DE1">
          <w:rPr>
            <w:rStyle w:val="Hyperlink"/>
            <w:sz w:val="16"/>
          </w:rPr>
          <w:t>7</w:t>
        </w:r>
      </w:hyperlink>
    </w:p>
    <w:p w14:paraId="50F92F56" w14:textId="77777777" w:rsidR="00F0326F" w:rsidRPr="004C0DE1" w:rsidRDefault="00F0326F" w:rsidP="00F0326F">
      <w:pPr>
        <w:rPr>
          <w:sz w:val="16"/>
        </w:rPr>
      </w:pPr>
      <w:r w:rsidRPr="00357E2E">
        <w:rPr>
          <w:rStyle w:val="StyleUnderline"/>
        </w:rPr>
        <w:t>A</w:t>
      </w:r>
      <w:r w:rsidRPr="00357E2E">
        <w:rPr>
          <w:sz w:val="16"/>
        </w:rPr>
        <w:t xml:space="preserve"> possibly</w:t>
      </w:r>
      <w:r w:rsidRPr="004C0DE1">
        <w:rPr>
          <w:sz w:val="16"/>
        </w:rPr>
        <w:t xml:space="preserve"> </w:t>
      </w:r>
      <w:r w:rsidRPr="00357E2E">
        <w:rPr>
          <w:rStyle w:val="Emphasis"/>
        </w:rPr>
        <w:t>imminent</w:t>
      </w:r>
      <w:r w:rsidRPr="00357E2E">
        <w:rPr>
          <w:rStyle w:val="StyleUnderline"/>
        </w:rPr>
        <w:t xml:space="preserve"> </w:t>
      </w:r>
      <w:r w:rsidRPr="008C2EDA">
        <w:rPr>
          <w:rStyle w:val="StyleUnderline"/>
          <w:highlight w:val="green"/>
        </w:rPr>
        <w:t>tipping point could be</w:t>
      </w:r>
      <w:r w:rsidRPr="004C0DE1">
        <w:rPr>
          <w:sz w:val="16"/>
        </w:rPr>
        <w:t xml:space="preserve"> in the form of </w:t>
      </w:r>
      <w:r w:rsidRPr="004C0DE1">
        <w:rPr>
          <w:rStyle w:val="StyleUnderline"/>
        </w:rPr>
        <w:t>‘</w:t>
      </w:r>
      <w:r w:rsidRPr="008A6DFC">
        <w:rPr>
          <w:rStyle w:val="StyleUnderline"/>
        </w:rPr>
        <w:t xml:space="preserve">an </w:t>
      </w:r>
      <w:r w:rsidRPr="00547C88">
        <w:rPr>
          <w:rStyle w:val="StyleUnderline"/>
        </w:rPr>
        <w:t xml:space="preserve">abrupt </w:t>
      </w:r>
      <w:r w:rsidRPr="008C2EDA">
        <w:rPr>
          <w:rStyle w:val="Emphasis"/>
          <w:highlight w:val="green"/>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 al., </w:t>
      </w:r>
      <w:hyperlink r:id="rId36"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p>
    <w:p w14:paraId="0299DB53" w14:textId="77777777" w:rsidR="00F0326F" w:rsidRPr="004C0DE1" w:rsidRDefault="00F0326F" w:rsidP="00F0326F">
      <w:pPr>
        <w:pStyle w:val="ListParagraph"/>
        <w:numPr>
          <w:ilvl w:val="0"/>
          <w:numId w:val="19"/>
        </w:numPr>
        <w:rPr>
          <w:sz w:val="16"/>
        </w:rPr>
      </w:pPr>
      <w:r w:rsidRPr="004C0DE1">
        <w:rPr>
          <w:sz w:val="16"/>
        </w:rPr>
        <w:t xml:space="preserve">the </w:t>
      </w:r>
      <w:r w:rsidRPr="008C2EDA">
        <w:rPr>
          <w:rStyle w:val="StyleUnderline"/>
          <w:highlight w:val="green"/>
        </w:rPr>
        <w:t xml:space="preserve">replacement of </w:t>
      </w:r>
      <w:r w:rsidRPr="00547C88">
        <w:rPr>
          <w:rStyle w:val="StyleUnderline"/>
        </w:rPr>
        <w:t xml:space="preserve">an </w:t>
      </w:r>
      <w:r w:rsidRPr="008C2EDA">
        <w:rPr>
          <w:rStyle w:val="StyleUnderline"/>
          <w:highlight w:val="green"/>
        </w:rPr>
        <w:t>ice</w:t>
      </w:r>
      <w:r w:rsidRPr="004C0DE1">
        <w:rPr>
          <w:rStyle w:val="StyleUnderline"/>
        </w:rPr>
        <w:t xml:space="preserve"> sea </w:t>
      </w:r>
      <w:r w:rsidRPr="008C2EDA">
        <w:rPr>
          <w:rStyle w:val="StyleUnderline"/>
          <w:highlight w:val="green"/>
        </w:rPr>
        <w:t xml:space="preserve">by </w:t>
      </w:r>
      <w:r w:rsidRPr="00547C88">
        <w:rPr>
          <w:rStyle w:val="StyleUnderline"/>
        </w:rPr>
        <w:t xml:space="preserve">a </w:t>
      </w:r>
      <w:r w:rsidRPr="008C2EDA">
        <w:rPr>
          <w:rStyle w:val="StyleUnderline"/>
          <w:highlight w:val="green"/>
        </w:rPr>
        <w:t>liquid</w:t>
      </w:r>
      <w:r w:rsidRPr="004C0DE1">
        <w:rPr>
          <w:sz w:val="16"/>
        </w:rPr>
        <w:t xml:space="preserve"> ocean </w:t>
      </w:r>
      <w:r w:rsidRPr="004C0DE1">
        <w:rPr>
          <w:rStyle w:val="StyleUnderline"/>
        </w:rPr>
        <w:t>surface from melting</w:t>
      </w:r>
      <w:r w:rsidRPr="004C0DE1">
        <w:rPr>
          <w:sz w:val="16"/>
        </w:rPr>
        <w:t xml:space="preserve"> reduces the reflection and </w:t>
      </w:r>
      <w:r w:rsidRPr="008C2EDA">
        <w:rPr>
          <w:rStyle w:val="Emphasis"/>
          <w:highlight w:val="green"/>
        </w:rPr>
        <w:t>increases</w:t>
      </w:r>
      <w:r w:rsidRPr="004C0DE1">
        <w:rPr>
          <w:sz w:val="16"/>
        </w:rPr>
        <w:t xml:space="preserve"> the </w:t>
      </w:r>
      <w:r w:rsidRPr="008C2EDA">
        <w:rPr>
          <w:rStyle w:val="Emphasis"/>
          <w:highlight w:val="green"/>
        </w:rPr>
        <w:t>absorption</w:t>
      </w:r>
      <w:r w:rsidRPr="008C2EDA">
        <w:rPr>
          <w:rStyle w:val="StyleUnderline"/>
          <w:highlight w:val="green"/>
        </w:rPr>
        <w:t xml:space="preserve"> of sunlight, leading to </w:t>
      </w:r>
      <w:r w:rsidRPr="008C2EDA">
        <w:rPr>
          <w:rStyle w:val="Emphasis"/>
          <w:highlight w:val="green"/>
        </w:rPr>
        <w:t>faster warming</w:t>
      </w:r>
      <w:r w:rsidRPr="004C0DE1">
        <w:rPr>
          <w:sz w:val="16"/>
        </w:rPr>
        <w:t>;</w:t>
      </w:r>
    </w:p>
    <w:p w14:paraId="637FB3E6" w14:textId="77777777" w:rsidR="00F0326F" w:rsidRPr="004C0DE1" w:rsidRDefault="00F0326F" w:rsidP="00F0326F">
      <w:pPr>
        <w:pStyle w:val="ListParagraph"/>
        <w:numPr>
          <w:ilvl w:val="0"/>
          <w:numId w:val="19"/>
        </w:numPr>
        <w:rPr>
          <w:sz w:val="16"/>
        </w:rPr>
      </w:pPr>
      <w:r w:rsidRPr="004C0DE1">
        <w:rPr>
          <w:sz w:val="16"/>
        </w:rPr>
        <w:t xml:space="preserve">the </w:t>
      </w:r>
      <w:r w:rsidRPr="008C2EDA">
        <w:rPr>
          <w:rStyle w:val="StyleUnderline"/>
          <w:highlight w:val="green"/>
        </w:rPr>
        <w:t xml:space="preserve">drying </w:t>
      </w:r>
      <w:r w:rsidRPr="00547C88">
        <w:rPr>
          <w:rStyle w:val="StyleUnderline"/>
        </w:rPr>
        <w:t xml:space="preserve">of </w:t>
      </w:r>
      <w:r w:rsidRPr="008C2EDA">
        <w:rPr>
          <w:rStyle w:val="Emphasis"/>
          <w:highlight w:val="green"/>
        </w:rPr>
        <w:t>forests</w:t>
      </w:r>
      <w:r w:rsidRPr="004C0DE1">
        <w:rPr>
          <w:sz w:val="16"/>
        </w:rPr>
        <w:t xml:space="preserve"> from warming </w:t>
      </w:r>
      <w:r w:rsidRPr="008C2EDA">
        <w:rPr>
          <w:rStyle w:val="StyleUnderline"/>
          <w:highlight w:val="green"/>
        </w:rPr>
        <w:t>increases forest fires and</w:t>
      </w:r>
      <w:r w:rsidRPr="004C0DE1">
        <w:rPr>
          <w:sz w:val="16"/>
        </w:rPr>
        <w:t xml:space="preserve"> the </w:t>
      </w:r>
      <w:r w:rsidRPr="008C2EDA">
        <w:rPr>
          <w:rStyle w:val="StyleUnderline"/>
          <w:highlight w:val="green"/>
        </w:rPr>
        <w:t>release</w:t>
      </w:r>
      <w:r w:rsidRPr="004C0DE1">
        <w:rPr>
          <w:rStyle w:val="StyleUnderline"/>
        </w:rPr>
        <w:t xml:space="preserve"> of </w:t>
      </w:r>
      <w:r w:rsidRPr="008A6DFC">
        <w:rPr>
          <w:rStyle w:val="Emphasis"/>
        </w:rPr>
        <w:t xml:space="preserve">more </w:t>
      </w:r>
      <w:r w:rsidRPr="008C2EDA">
        <w:rPr>
          <w:rStyle w:val="Emphasis"/>
          <w:highlight w:val="green"/>
        </w:rPr>
        <w:t>carbon</w:t>
      </w:r>
      <w:r w:rsidRPr="004C0DE1">
        <w:rPr>
          <w:sz w:val="16"/>
        </w:rPr>
        <w:t>; and</w:t>
      </w:r>
    </w:p>
    <w:p w14:paraId="352579F7" w14:textId="77777777" w:rsidR="00F0326F" w:rsidRPr="004C0DE1" w:rsidRDefault="00F0326F" w:rsidP="00F0326F">
      <w:pPr>
        <w:pStyle w:val="ListParagraph"/>
        <w:numPr>
          <w:ilvl w:val="0"/>
          <w:numId w:val="19"/>
        </w:numPr>
        <w:rPr>
          <w:sz w:val="16"/>
        </w:rPr>
      </w:pPr>
      <w:r w:rsidRPr="004C0DE1">
        <w:rPr>
          <w:sz w:val="16"/>
        </w:rPr>
        <w:t xml:space="preserve">higher </w:t>
      </w:r>
      <w:r w:rsidRPr="008C2EDA">
        <w:rPr>
          <w:rStyle w:val="StyleUnderline"/>
          <w:highlight w:val="green"/>
        </w:rPr>
        <w:t>ocean temp</w:t>
      </w:r>
      <w:r w:rsidRPr="008A6DFC">
        <w:rPr>
          <w:rStyle w:val="StyleUnderline"/>
        </w:rPr>
        <w:t>eratures</w:t>
      </w:r>
      <w:r w:rsidRPr="004C0DE1">
        <w:rPr>
          <w:sz w:val="16"/>
        </w:rPr>
        <w:t xml:space="preserve"> may </w:t>
      </w:r>
      <w:r w:rsidRPr="004C0DE1">
        <w:rPr>
          <w:rStyle w:val="StyleUnderline"/>
        </w:rPr>
        <w:t>lead to</w:t>
      </w:r>
      <w:r w:rsidRPr="004C0DE1">
        <w:rPr>
          <w:sz w:val="16"/>
        </w:rPr>
        <w:t xml:space="preserve"> the </w:t>
      </w:r>
      <w:r w:rsidRPr="008C2EDA">
        <w:rPr>
          <w:rStyle w:val="StyleUnderline"/>
          <w:highlight w:val="green"/>
        </w:rPr>
        <w:t>release</w:t>
      </w:r>
      <w:r w:rsidRPr="004C0DE1">
        <w:rPr>
          <w:rStyle w:val="StyleUnderline"/>
        </w:rPr>
        <w:t xml:space="preserve"> of </w:t>
      </w:r>
      <w:r w:rsidRPr="008C2EDA">
        <w:rPr>
          <w:rStyle w:val="Emphasis"/>
          <w:highlight w:val="green"/>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p>
    <w:p w14:paraId="79C4C96D" w14:textId="77777777" w:rsidR="00F0326F" w:rsidRPr="00D2098E" w:rsidRDefault="00F0326F" w:rsidP="00F0326F">
      <w:pPr>
        <w:rPr>
          <w:sz w:val="16"/>
        </w:rPr>
      </w:pPr>
      <w:r w:rsidRPr="004C0DE1">
        <w:rPr>
          <w:sz w:val="16"/>
        </w:rPr>
        <w:t>Though there are also avenues for negative feedback, the scientific consensus is for an overall net positive feedback (Roe and Baker, </w:t>
      </w:r>
      <w:hyperlink r:id="rId37" w:anchor="gpol12647-bib-0065" w:history="1">
        <w:r w:rsidRPr="004C0DE1">
          <w:rPr>
            <w:rStyle w:val="Hyperlink"/>
            <w:sz w:val="16"/>
          </w:rPr>
          <w:t>2007</w:t>
        </w:r>
      </w:hyperlink>
      <w:r w:rsidRPr="004C0DE1">
        <w:rPr>
          <w:sz w:val="16"/>
        </w:rPr>
        <w:t>). Thus, the Global Challenges Foundation (</w:t>
      </w:r>
      <w:hyperlink r:id="rId38"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p>
    <w:p w14:paraId="0D704C7E" w14:textId="77777777" w:rsidR="00F0326F" w:rsidRPr="004C0DE1" w:rsidRDefault="00F0326F" w:rsidP="00F0326F">
      <w:pPr>
        <w:rPr>
          <w:sz w:val="16"/>
        </w:rPr>
      </w:pP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39"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8C2EDA">
        <w:rPr>
          <w:rStyle w:val="StyleUnderline"/>
          <w:highlight w:val="green"/>
        </w:rPr>
        <w:t xml:space="preserve">with </w:t>
      </w:r>
      <w:r w:rsidRPr="00547C88">
        <w:rPr>
          <w:rStyle w:val="StyleUnderline"/>
        </w:rPr>
        <w:t>substantial</w:t>
      </w:r>
      <w:r w:rsidRPr="004C0DE1">
        <w:rPr>
          <w:sz w:val="16"/>
        </w:rPr>
        <w:t xml:space="preserve"> global </w:t>
      </w:r>
      <w:r w:rsidRPr="008C2EDA">
        <w:rPr>
          <w:rStyle w:val="StyleUnderline"/>
          <w:highlight w:val="green"/>
        </w:rPr>
        <w:t>warming</w:t>
      </w:r>
      <w:r w:rsidRPr="00547C88">
        <w:rPr>
          <w:rStyle w:val="StyleUnderline"/>
        </w:rPr>
        <w:t xml:space="preserve">, ‘the area of </w:t>
      </w:r>
      <w:r w:rsidRPr="008C2EDA">
        <w:rPr>
          <w:rStyle w:val="StyleUnderline"/>
          <w:highlight w:val="green"/>
        </w:rPr>
        <w:t xml:space="preserve">land rendered </w:t>
      </w:r>
      <w:r w:rsidRPr="008C2EDA">
        <w:rPr>
          <w:rStyle w:val="Emphasis"/>
          <w:highlight w:val="green"/>
        </w:rPr>
        <w:t>uninhabitable</w:t>
      </w:r>
      <w:r w:rsidRPr="004C0DE1">
        <w:rPr>
          <w:sz w:val="16"/>
        </w:rPr>
        <w:t xml:space="preserve"> by heat </w:t>
      </w:r>
      <w:r w:rsidRPr="00357E2E">
        <w:rPr>
          <w:sz w:val="16"/>
        </w:rPr>
        <w:t xml:space="preserve">stress </w:t>
      </w:r>
      <w:r w:rsidRPr="00357E2E">
        <w:rPr>
          <w:rStyle w:val="StyleUnderline"/>
        </w:rPr>
        <w:t>would dwarf</w:t>
      </w:r>
      <w:r w:rsidRPr="004C0DE1">
        <w:rPr>
          <w:sz w:val="16"/>
        </w:rPr>
        <w:t xml:space="preserve"> that affected by rising </w:t>
      </w:r>
      <w:r w:rsidRPr="004C0DE1">
        <w:rPr>
          <w:rStyle w:val="StyleUnderline"/>
        </w:rPr>
        <w:t>sea level’</w:t>
      </w:r>
      <w:r w:rsidRPr="004C0DE1">
        <w:rPr>
          <w:sz w:val="16"/>
        </w:rPr>
        <w:t xml:space="preserve"> p. 9555, </w:t>
      </w:r>
      <w:r w:rsidRPr="008C2EDA">
        <w:rPr>
          <w:rStyle w:val="StyleUnderline"/>
          <w:highlight w:val="green"/>
        </w:rPr>
        <w:t xml:space="preserve">making </w:t>
      </w:r>
      <w:r w:rsidRPr="008C2EDA">
        <w:rPr>
          <w:rStyle w:val="Emphasis"/>
          <w:highlight w:val="green"/>
        </w:rPr>
        <w:t>extinction</w:t>
      </w:r>
      <w:r w:rsidRPr="004C0DE1">
        <w:rPr>
          <w:sz w:val="16"/>
        </w:rPr>
        <w:t xml:space="preserve"> much more </w:t>
      </w:r>
      <w:r w:rsidRPr="008C2EDA">
        <w:rPr>
          <w:rStyle w:val="Emphasis"/>
          <w:highlight w:val="green"/>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p>
    <w:p w14:paraId="283334D9" w14:textId="77777777" w:rsidR="00F0326F" w:rsidRDefault="00F0326F" w:rsidP="00F0326F">
      <w:pPr>
        <w:rPr>
          <w:sz w:val="16"/>
        </w:rPr>
      </w:pP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40"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w:t>
      </w:r>
      <w:r w:rsidRPr="008A6DFC">
        <w:rPr>
          <w:sz w:val="16"/>
        </w:rPr>
        <w:t xml:space="preserve">However, </w:t>
      </w:r>
      <w:r w:rsidRPr="008A6DFC">
        <w:rPr>
          <w:rStyle w:val="StyleUnderline"/>
        </w:rPr>
        <w:t>probabilities of 5 per cent, 0.5 per cent</w:t>
      </w:r>
      <w:r w:rsidRPr="008A6DFC">
        <w:rPr>
          <w:sz w:val="16"/>
        </w:rPr>
        <w:t xml:space="preserve">, 0.05 per cent </w:t>
      </w:r>
      <w:r w:rsidRPr="008A6DFC">
        <w:rPr>
          <w:rStyle w:val="StyleUnderline"/>
        </w:rPr>
        <w:t xml:space="preserve">or even </w:t>
      </w:r>
      <w:r w:rsidRPr="008A6DFC">
        <w:rPr>
          <w:rStyle w:val="Emphasis"/>
        </w:rPr>
        <w:t>0.005 per cent</w:t>
      </w:r>
      <w:r w:rsidRPr="008A6DFC">
        <w:rPr>
          <w:rStyle w:val="StyleUnderline"/>
        </w:rPr>
        <w:t xml:space="preserve"> of excessive warming and</w:t>
      </w:r>
      <w:r w:rsidRPr="008A6DFC">
        <w:rPr>
          <w:sz w:val="16"/>
        </w:rPr>
        <w:t xml:space="preserve"> the </w:t>
      </w:r>
      <w:r w:rsidRPr="008A6DFC">
        <w:rPr>
          <w:rStyle w:val="StyleUnderline"/>
        </w:rPr>
        <w:t xml:space="preserve">resulting </w:t>
      </w:r>
      <w:r w:rsidRPr="008A6DFC">
        <w:rPr>
          <w:rStyle w:val="Emphasis"/>
        </w:rPr>
        <w:t>extinction probabilities</w:t>
      </w:r>
      <w:r w:rsidRPr="008A6DFC">
        <w:rPr>
          <w:rStyle w:val="StyleUnderline"/>
        </w:rPr>
        <w:t xml:space="preserve"> cannot be ruled out and are </w:t>
      </w:r>
      <w:r w:rsidRPr="008A6DFC">
        <w:rPr>
          <w:rStyle w:val="Emphasis"/>
        </w:rPr>
        <w:t>unacceptable</w:t>
      </w:r>
      <w:r w:rsidRPr="008A6DFC">
        <w:rPr>
          <w:rStyle w:val="StyleUnderline"/>
        </w:rPr>
        <w:t xml:space="preserve">. Even if there is only a </w:t>
      </w:r>
      <w:r w:rsidRPr="008A6DFC">
        <w:rPr>
          <w:rStyle w:val="Emphasis"/>
        </w:rPr>
        <w:t>1 per cent probability</w:t>
      </w:r>
      <w:r w:rsidRPr="008A6DFC">
        <w:rPr>
          <w:rStyle w:val="StyleUnderline"/>
        </w:rPr>
        <w:t xml:space="preserve"> that there is a</w:t>
      </w:r>
      <w:r w:rsidRPr="008A6DFC">
        <w:rPr>
          <w:sz w:val="16"/>
        </w:rPr>
        <w:t xml:space="preserve"> time</w:t>
      </w:r>
      <w:r w:rsidRPr="004C0DE1">
        <w:rPr>
          <w:sz w:val="16"/>
        </w:rPr>
        <w:t xml:space="preserv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14:paraId="4F7F2FB7" w14:textId="77777777" w:rsidR="00F0326F" w:rsidRPr="00B55AD5" w:rsidRDefault="00F0326F" w:rsidP="00F0326F"/>
    <w:p w14:paraId="6D6E7B9F" w14:textId="77777777" w:rsidR="00F577CD" w:rsidRDefault="00F577CD" w:rsidP="00F577CD">
      <w:pPr>
        <w:pStyle w:val="Heading3"/>
      </w:pPr>
      <w:r>
        <w:t>1NC – Overview</w:t>
      </w:r>
    </w:p>
    <w:p w14:paraId="428965AB" w14:textId="77777777" w:rsidR="00F577CD" w:rsidRPr="00D27DA5" w:rsidRDefault="00F577CD" w:rsidP="00F577CD">
      <w:pPr>
        <w:pStyle w:val="Heading4"/>
      </w:pPr>
      <w:r>
        <w:t xml:space="preserve">Have a high threshold for 1AR </w:t>
      </w:r>
      <w:r w:rsidRPr="00497A0B">
        <w:rPr>
          <w:u w:val="single"/>
        </w:rPr>
        <w:t>extrapolations</w:t>
      </w:r>
      <w:r>
        <w:t xml:space="preserve"> for impacts. Their card is </w:t>
      </w:r>
      <w:r w:rsidRPr="00497A0B">
        <w:rPr>
          <w:u w:val="single"/>
        </w:rPr>
        <w:t>under warranted</w:t>
      </w:r>
      <w:r>
        <w:t xml:space="preserve"> and </w:t>
      </w:r>
      <w:r w:rsidRPr="00497A0B">
        <w:rPr>
          <w:u w:val="single"/>
        </w:rPr>
        <w:t>causally asserts</w:t>
      </w:r>
      <w:r>
        <w:t xml:space="preserve"> claims without delineated warrants—don’t fill in gaps for them. Reject new 1ar extinction evidence—we based our 1nc strategy off of bad impact evidence. </w:t>
      </w:r>
      <w:r w:rsidRPr="002A1477">
        <w:rPr>
          <w:u w:val="single"/>
        </w:rPr>
        <w:t>Study indicts</w:t>
      </w:r>
      <w:r>
        <w:t xml:space="preserve"> and answers to our impacts/transition solves but </w:t>
      </w:r>
      <w:r w:rsidRPr="002A1477">
        <w:rPr>
          <w:u w:val="single"/>
        </w:rPr>
        <w:t>discourages</w:t>
      </w:r>
      <w:r>
        <w:t xml:space="preserve"> sandbagging good ev until after the 1nc.</w:t>
      </w:r>
    </w:p>
    <w:p w14:paraId="2C0E21F8" w14:textId="77777777" w:rsidR="00F577CD" w:rsidRDefault="00F577CD" w:rsidP="00F577CD"/>
    <w:p w14:paraId="353A008F" w14:textId="77777777" w:rsidR="00F577CD" w:rsidRDefault="00F577CD" w:rsidP="00F577CD">
      <w:pPr>
        <w:pStyle w:val="Heading4"/>
      </w:pPr>
      <w:r>
        <w:t xml:space="preserve">We don’t have to win much – 100 can </w:t>
      </w:r>
      <w:r w:rsidRPr="00A83031">
        <w:rPr>
          <w:u w:val="single"/>
        </w:rPr>
        <w:t>repopulate</w:t>
      </w:r>
      <w:r>
        <w:t xml:space="preserve"> civilization.</w:t>
      </w:r>
    </w:p>
    <w:p w14:paraId="0D344325" w14:textId="77777777" w:rsidR="00F577CD" w:rsidRPr="00BA022D" w:rsidRDefault="00F577CD" w:rsidP="00F577CD">
      <w:r>
        <w:t xml:space="preserve">Corey S. </w:t>
      </w:r>
      <w:r w:rsidRPr="00BA022D">
        <w:rPr>
          <w:rStyle w:val="Style13ptBold"/>
        </w:rPr>
        <w:t>Powell 18</w:t>
      </w:r>
      <w:r w:rsidRPr="00BA022D">
        <w:t>, 8-13-2018, "How many humans would it take to keep our species alive? One scientist's surprising answer," NBC News, https://www.nbcnews.com/mach/science/how-many-humans-would-it-take-keep-our-species-alive-ncna900151</w:t>
      </w:r>
    </w:p>
    <w:p w14:paraId="2900AA13" w14:textId="77777777" w:rsidR="00F577CD" w:rsidRPr="00661E67" w:rsidRDefault="00F577CD" w:rsidP="00F577CD">
      <w:pPr>
        <w:rPr>
          <w:sz w:val="16"/>
        </w:rPr>
      </w:pPr>
      <w:r w:rsidRPr="00661E67">
        <w:rPr>
          <w:sz w:val="16"/>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w:t>
      </w:r>
      <w:r w:rsidRPr="00BA022D">
        <w:rPr>
          <w:rStyle w:val="StyleUnderline"/>
        </w:rPr>
        <w:t>Could we safeguard our species</w:t>
      </w:r>
      <w:r w:rsidRPr="00661E67">
        <w:rPr>
          <w:sz w:val="16"/>
        </w:rPr>
        <w:t xml:space="preserve"> by sending a space ark to a new home, a la "Battlestar Galactica" or the movie "Passengers</w:t>
      </w:r>
      <w:r w:rsidRPr="00BA022D">
        <w:rPr>
          <w:rStyle w:val="StyleUnderline"/>
        </w:rPr>
        <w:t>?</w:t>
      </w:r>
      <w:r w:rsidRPr="00661E67">
        <w:rPr>
          <w:sz w:val="16"/>
        </w:rPr>
        <w:t xml:space="preserve">" </w:t>
      </w:r>
      <w:r w:rsidRPr="00BA022D">
        <w:rPr>
          <w:rStyle w:val="StyleUnderline"/>
        </w:rPr>
        <w:t>Frédéric Marin is</w:t>
      </w:r>
      <w:r w:rsidRPr="00661E67">
        <w:rPr>
          <w:sz w:val="16"/>
        </w:rPr>
        <w:t xml:space="preserve"> among those who are </w:t>
      </w:r>
      <w:r w:rsidRPr="00BA022D">
        <w:rPr>
          <w:rStyle w:val="StyleUnderline"/>
        </w:rPr>
        <w:t>doing the hard thinking</w:t>
      </w:r>
      <w:r w:rsidRPr="00661E67">
        <w:rPr>
          <w:sz w:val="16"/>
        </w:rPr>
        <w:t xml:space="preserve">.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In other words, </w:t>
      </w:r>
      <w:r w:rsidRPr="00661E67">
        <w:rPr>
          <w:rStyle w:val="StyleUnderline"/>
        </w:rPr>
        <w:t xml:space="preserve">what is the </w:t>
      </w:r>
      <w:r w:rsidRPr="0058289E">
        <w:rPr>
          <w:rStyle w:val="StyleUnderline"/>
          <w:highlight w:val="green"/>
        </w:rPr>
        <w:t xml:space="preserve">minimum </w:t>
      </w:r>
      <w:r w:rsidRPr="00661E67">
        <w:rPr>
          <w:rStyle w:val="StyleUnderline"/>
        </w:rPr>
        <w:t xml:space="preserve">number of </w:t>
      </w:r>
      <w:r w:rsidRPr="0058289E">
        <w:rPr>
          <w:rStyle w:val="StyleUnderline"/>
          <w:highlight w:val="green"/>
        </w:rPr>
        <w:t xml:space="preserve">people </w:t>
      </w:r>
      <w:r w:rsidRPr="00A83031">
        <w:rPr>
          <w:rStyle w:val="StyleUnderline"/>
        </w:rPr>
        <w:t>required to</w:t>
      </w:r>
      <w:r w:rsidRPr="00661E67">
        <w:rPr>
          <w:sz w:val="16"/>
        </w:rPr>
        <w:t xml:space="preserve"> deliver and successfully </w:t>
      </w:r>
      <w:r w:rsidRPr="00A83031">
        <w:rPr>
          <w:rStyle w:val="StyleUnderline"/>
        </w:rPr>
        <w:t>plant a self-sustaining population</w:t>
      </w:r>
      <w:r w:rsidRPr="00661E67">
        <w:rPr>
          <w:sz w:val="16"/>
        </w:rPr>
        <w:t xml:space="preserve"> of Homo sapiens on another Earth</w:t>
      </w:r>
      <w:r w:rsidRPr="00A83031">
        <w:rPr>
          <w:rStyle w:val="StyleUnderline"/>
        </w:rPr>
        <w:t>?</w:t>
      </w:r>
      <w:r w:rsidRPr="00661E67">
        <w:rPr>
          <w:sz w:val="16"/>
        </w:rPr>
        <w:t xml:space="preserve"> “I was reading a lot on the human psychological aspect of spaceflight, and I realized that all books I’ve read and all the movies I’ve seen that were dealing with multiple-generation ships were very naïve,” Marin says. “Since I have access to huge computing power and state-of-the-art simulation tools, I decided to solve this on my spare time.” So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r w:rsidRPr="00661E67">
        <w:rPr>
          <w:rStyle w:val="StyleUnderline"/>
        </w:rPr>
        <w:t>The number Marin</w:t>
      </w:r>
      <w:r w:rsidRPr="00BA022D">
        <w:rPr>
          <w:rStyle w:val="StyleUnderline"/>
        </w:rPr>
        <w:t xml:space="preserve"> came up with </w:t>
      </w:r>
      <w:r w:rsidRPr="0058289E">
        <w:rPr>
          <w:rStyle w:val="StyleUnderline"/>
          <w:highlight w:val="green"/>
        </w:rPr>
        <w:t>is</w:t>
      </w:r>
      <w:r w:rsidRPr="00BA022D">
        <w:rPr>
          <w:rStyle w:val="StyleUnderline"/>
        </w:rPr>
        <w:t xml:space="preserve"> </w:t>
      </w:r>
      <w:r w:rsidRPr="00661E67">
        <w:rPr>
          <w:sz w:val="16"/>
        </w:rPr>
        <w:t xml:space="preserve">98. </w:t>
      </w:r>
      <w:r w:rsidRPr="00A83031">
        <w:rPr>
          <w:rStyle w:val="Emphasis"/>
        </w:rPr>
        <w:t xml:space="preserve">Just </w:t>
      </w:r>
      <w:r w:rsidRPr="0058289E">
        <w:rPr>
          <w:rStyle w:val="Emphasis"/>
          <w:highlight w:val="green"/>
        </w:rPr>
        <w:t>98</w:t>
      </w:r>
      <w:r w:rsidRPr="00BA022D">
        <w:rPr>
          <w:rStyle w:val="Emphasis"/>
        </w:rPr>
        <w:t xml:space="preserve"> healthy people</w:t>
      </w:r>
      <w:r w:rsidRPr="00661E67">
        <w:rPr>
          <w:sz w:val="16"/>
        </w:rPr>
        <w:t xml:space="preserve"> would be needed to operate the ship over many generations and to set up a healthy (non-inbred) population on another world, he estimates. That number holds even for his test case of a space ark mission </w:t>
      </w:r>
      <w:r w:rsidRPr="0058289E">
        <w:rPr>
          <w:rStyle w:val="StyleUnderline"/>
          <w:highlight w:val="green"/>
        </w:rPr>
        <w:t>lasting</w:t>
      </w:r>
      <w:r w:rsidRPr="00BA022D">
        <w:rPr>
          <w:rStyle w:val="StyleUnderline"/>
        </w:rPr>
        <w:t xml:space="preserve"> </w:t>
      </w:r>
      <w:r w:rsidRPr="00A83031">
        <w:rPr>
          <w:rStyle w:val="StyleUnderline"/>
        </w:rPr>
        <w:t xml:space="preserve">more than </w:t>
      </w:r>
      <w:r w:rsidRPr="0058289E">
        <w:rPr>
          <w:rStyle w:val="StyleUnderline"/>
          <w:highlight w:val="green"/>
        </w:rPr>
        <w:t>6,000 years</w:t>
      </w:r>
      <w:r w:rsidRPr="00661E67">
        <w:rPr>
          <w:sz w:val="16"/>
        </w:rPr>
        <w:t xml:space="preserve">, 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So </w:t>
      </w:r>
      <w:r w:rsidRPr="0058289E">
        <w:rPr>
          <w:rStyle w:val="Emphasis"/>
          <w:highlight w:val="green"/>
        </w:rPr>
        <w:t xml:space="preserve">even if billions </w:t>
      </w:r>
      <w:r w:rsidRPr="00A83031">
        <w:rPr>
          <w:rStyle w:val="Emphasis"/>
        </w:rPr>
        <w:t xml:space="preserve">of humans </w:t>
      </w:r>
      <w:r w:rsidRPr="0058289E">
        <w:rPr>
          <w:rStyle w:val="Emphasis"/>
          <w:highlight w:val="green"/>
        </w:rPr>
        <w:t>were wiped</w:t>
      </w:r>
      <w:r w:rsidRPr="00BA022D">
        <w:rPr>
          <w:rStyle w:val="Emphasis"/>
        </w:rPr>
        <w:t xml:space="preserve"> out by some catastrophe, </w:t>
      </w:r>
      <w:r w:rsidRPr="0058289E">
        <w:rPr>
          <w:rStyle w:val="Emphasis"/>
          <w:highlight w:val="green"/>
        </w:rPr>
        <w:t xml:space="preserve">as long as </w:t>
      </w:r>
      <w:r w:rsidRPr="00A83031">
        <w:rPr>
          <w:rStyle w:val="Emphasis"/>
        </w:rPr>
        <w:t xml:space="preserve">a suitable group of </w:t>
      </w:r>
      <w:r w:rsidRPr="0058289E">
        <w:rPr>
          <w:rStyle w:val="Emphasis"/>
          <w:highlight w:val="green"/>
        </w:rPr>
        <w:t>98 survived</w:t>
      </w:r>
      <w:r w:rsidRPr="00661E67">
        <w:rPr>
          <w:sz w:val="16"/>
        </w:rPr>
        <w:t xml:space="preserve"> and were able to mate, Marin says, </w:t>
      </w:r>
      <w:r w:rsidRPr="00661E67">
        <w:rPr>
          <w:rStyle w:val="StyleUnderline"/>
        </w:rPr>
        <w:t xml:space="preserve">they could </w:t>
      </w:r>
      <w:r w:rsidRPr="0058289E">
        <w:rPr>
          <w:rStyle w:val="StyleUnderline"/>
          <w:highlight w:val="green"/>
        </w:rPr>
        <w:t xml:space="preserve">carry </w:t>
      </w:r>
      <w:r w:rsidRPr="00A83031">
        <w:rPr>
          <w:rStyle w:val="StyleUnderline"/>
        </w:rPr>
        <w:t xml:space="preserve">enough </w:t>
      </w:r>
      <w:r w:rsidRPr="0058289E">
        <w:rPr>
          <w:rStyle w:val="StyleUnderline"/>
          <w:highlight w:val="green"/>
        </w:rPr>
        <w:t xml:space="preserve">genetic diversity to propagate the species </w:t>
      </w:r>
      <w:r w:rsidRPr="00A83031">
        <w:rPr>
          <w:rStyle w:val="StyleUnderline"/>
        </w:rPr>
        <w:t>and rebuild the</w:t>
      </w:r>
      <w:r w:rsidRPr="00BA022D">
        <w:rPr>
          <w:rStyle w:val="StyleUnderline"/>
        </w:rPr>
        <w:t xml:space="preserve"> population</w:t>
      </w:r>
      <w:r w:rsidRPr="00661E67">
        <w:rPr>
          <w:sz w:val="16"/>
        </w:rPr>
        <w:t xml:space="preserve">. Rival calculation Marin acknowledges that </w:t>
      </w:r>
      <w:r w:rsidRPr="00661E67">
        <w:rPr>
          <w:rStyle w:val="StyleUnderline"/>
        </w:rPr>
        <w:t>98 sounds like a</w:t>
      </w:r>
      <w:r w:rsidRPr="00661E67">
        <w:rPr>
          <w:sz w:val="16"/>
        </w:rPr>
        <w:t xml:space="preserve">n awfully </w:t>
      </w:r>
      <w:r w:rsidRPr="00661E67">
        <w:rPr>
          <w:rStyle w:val="StyleUnderline"/>
        </w:rPr>
        <w:t>small number</w:t>
      </w:r>
      <w:r w:rsidRPr="00661E67">
        <w:rPr>
          <w:sz w:val="16"/>
        </w:rPr>
        <w:t xml:space="preserve">. </w:t>
      </w:r>
      <w:r w:rsidRPr="00661E67">
        <w:rPr>
          <w:rStyle w:val="StyleUnderline"/>
        </w:rPr>
        <w:t>But</w:t>
      </w:r>
      <w:r w:rsidRPr="00661E67">
        <w:rPr>
          <w:sz w:val="16"/>
        </w:rPr>
        <w:t xml:space="preserve"> he </w:t>
      </w:r>
      <w:r w:rsidRPr="00A83031">
        <w:rPr>
          <w:rStyle w:val="StyleUnderline"/>
        </w:rPr>
        <w:t>insists it makes sense</w:t>
      </w:r>
      <w:r w:rsidRPr="00661E67">
        <w:rPr>
          <w:sz w:val="16"/>
        </w:rPr>
        <w:t xml:space="preserve">, even knowing that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Many </w:t>
      </w:r>
      <w:r w:rsidRPr="0058289E">
        <w:rPr>
          <w:rStyle w:val="StyleUnderline"/>
          <w:highlight w:val="green"/>
        </w:rPr>
        <w:t xml:space="preserve">hunter-gatherer </w:t>
      </w:r>
      <w:r w:rsidRPr="00661E67">
        <w:rPr>
          <w:rStyle w:val="StyleUnderline"/>
        </w:rPr>
        <w:t xml:space="preserve">societies </w:t>
      </w:r>
      <w:r w:rsidRPr="0058289E">
        <w:rPr>
          <w:rStyle w:val="StyleUnderline"/>
          <w:highlight w:val="green"/>
        </w:rPr>
        <w:t xml:space="preserve">survive in </w:t>
      </w:r>
      <w:r w:rsidRPr="00A83031">
        <w:rPr>
          <w:rStyle w:val="StyleUnderline"/>
        </w:rPr>
        <w:t xml:space="preserve">groups of about </w:t>
      </w:r>
      <w:r w:rsidRPr="0058289E">
        <w:rPr>
          <w:rStyle w:val="StyleUnderline"/>
          <w:highlight w:val="green"/>
        </w:rPr>
        <w:t>100</w:t>
      </w:r>
      <w:r w:rsidRPr="00661E67">
        <w:rPr>
          <w:sz w:val="16"/>
        </w:rPr>
        <w:t>, but even isolated tribes always interact with and have offspring with neighboring groups.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w:t>
      </w:r>
    </w:p>
    <w:p w14:paraId="19896742" w14:textId="77777777" w:rsidR="00F577CD" w:rsidRDefault="00F577CD" w:rsidP="00F577CD"/>
    <w:p w14:paraId="474B05F9" w14:textId="729E6EA6" w:rsidR="00F577CD" w:rsidRDefault="00F577CD" w:rsidP="00F577CD">
      <w:pPr>
        <w:pStyle w:val="Heading3"/>
      </w:pPr>
      <w:r>
        <w:t xml:space="preserve">1NC – </w:t>
      </w:r>
      <w:r w:rsidR="00F0326F">
        <w:t>AT: Starr</w:t>
      </w:r>
    </w:p>
    <w:p w14:paraId="275D296E" w14:textId="77777777" w:rsidR="00F0326F" w:rsidRDefault="00F0326F" w:rsidP="00F0326F">
      <w:pPr>
        <w:pStyle w:val="Heading4"/>
      </w:pPr>
      <w:r>
        <w:t>Reject Starr</w:t>
      </w:r>
    </w:p>
    <w:p w14:paraId="3C0B309C" w14:textId="1E2DAC6C" w:rsidR="00F0326F" w:rsidRDefault="00F0326F" w:rsidP="00F0326F">
      <w:pPr>
        <w:pStyle w:val="Heading4"/>
      </w:pPr>
      <w:r>
        <w:t xml:space="preserve">1] </w:t>
      </w:r>
      <w:r>
        <w:t>They cite Robock and Toon</w:t>
      </w:r>
      <w:r>
        <w:t>.</w:t>
      </w:r>
    </w:p>
    <w:p w14:paraId="1454ADBC" w14:textId="77777777" w:rsidR="00F0326F" w:rsidRPr="003A4717" w:rsidRDefault="00F0326F" w:rsidP="00F0326F">
      <w:r w:rsidRPr="003A4717">
        <w:t xml:space="preserve">Steven </w:t>
      </w:r>
      <w:r w:rsidRPr="003A4717">
        <w:rPr>
          <w:rStyle w:val="StyleUnderline"/>
        </w:rPr>
        <w:t>Starr 15</w:t>
      </w:r>
      <w:r w:rsidRPr="003A4717">
        <w:t xml:space="preserve">. “Nuclear War: An Unrecognized Mass Extinction Event Waiting To Happen.” </w:t>
      </w:r>
      <w:proofErr w:type="spellStart"/>
      <w:r w:rsidRPr="003A4717">
        <w:t>Ratical</w:t>
      </w:r>
      <w:proofErr w:type="spellEnd"/>
      <w:r w:rsidRPr="003A4717">
        <w:t xml:space="preserve">. March 2015. </w:t>
      </w:r>
      <w:hyperlink r:id="rId41" w:history="1">
        <w:r w:rsidRPr="003A4717">
          <w:rPr>
            <w:rStyle w:val="Hyperlink"/>
          </w:rPr>
          <w:t>https://ratical.org/radiation/NuclearExtinction/StevenStarr022815.html</w:t>
        </w:r>
      </w:hyperlink>
      <w:r w:rsidRPr="003A4717">
        <w:t xml:space="preserve"> TG</w:t>
      </w:r>
    </w:p>
    <w:p w14:paraId="0F99CFB4" w14:textId="77777777" w:rsidR="00F0326F" w:rsidRPr="00184F01" w:rsidRDefault="00F0326F" w:rsidP="00F0326F">
      <w:pPr>
        <w:rPr>
          <w:sz w:val="12"/>
        </w:rPr>
      </w:pPr>
      <w:r w:rsidRPr="00184F01">
        <w:rPr>
          <w:sz w:val="12"/>
        </w:rPr>
        <w:t xml:space="preserve">Some of the more recent of </w:t>
      </w:r>
      <w:r w:rsidRPr="00184F01">
        <w:rPr>
          <w:u w:val="single"/>
        </w:rPr>
        <w:t>these scientific studies</w:t>
      </w:r>
      <w:r w:rsidRPr="00184F01">
        <w:rPr>
          <w:sz w:val="12"/>
        </w:rPr>
        <w:t xml:space="preserve"> appeared in print almost 9 years ago. Yet their predictions have not been publicly acknowledged or discussed by any American or Russian President, nor by any of their top military leaders. In fact, none of the current leaders of any of the nations that possess nuclear weapons have ever made such a public acknowledgment. It is not clear that these leaders are even aware of the findings of this research, since they have consistently refused to meet with the scientists who did the studies. … The illustration of a farmer standing in his ruined cornfield gives you some idea of how dark a cloudless sky in North America would appear following a war fought with strategic nuclear weapons. On a cloudy day at noon, the light levels would be similar to what we would experience now at midnight, during a full moon. The image was adapted from an article published in 2009 by Scientific American, written by Drs. </w:t>
      </w:r>
      <w:r w:rsidRPr="00184F01">
        <w:rPr>
          <w:rStyle w:val="Emphasis"/>
        </w:rPr>
        <w:t>Toon</w:t>
      </w:r>
      <w:r w:rsidRPr="00184F01">
        <w:rPr>
          <w:u w:val="single"/>
        </w:rPr>
        <w:t xml:space="preserve"> and </w:t>
      </w:r>
      <w:r w:rsidRPr="00184F01">
        <w:rPr>
          <w:rStyle w:val="Emphasis"/>
        </w:rPr>
        <w:t>Robock</w:t>
      </w:r>
      <w:r w:rsidRPr="00184F01">
        <w:rPr>
          <w:sz w:val="12"/>
        </w:rPr>
        <w:t xml:space="preserve">, [Local Nuclear War, Global Suffering, Scientific American, </w:t>
      </w:r>
      <w:r w:rsidRPr="00184F01">
        <w:rPr>
          <w:u w:val="single"/>
        </w:rPr>
        <w:t>2009</w:t>
      </w:r>
      <w:r w:rsidRPr="00184F01">
        <w:rPr>
          <w:sz w:val="12"/>
        </w:rPr>
        <w:t xml:space="preserve">] a few years after they had published peer-reviewed studies that warned of the existential dangers of nuclear war.{+} </w:t>
      </w:r>
      <w:r w:rsidRPr="00184F01">
        <w:rPr>
          <w:u w:val="single"/>
        </w:rPr>
        <w:t xml:space="preserve">In 2011, Dr. </w:t>
      </w:r>
      <w:r w:rsidRPr="00184F01">
        <w:rPr>
          <w:rStyle w:val="Emphasis"/>
        </w:rPr>
        <w:t>Robock</w:t>
      </w:r>
      <w:r w:rsidRPr="00184F01">
        <w:rPr>
          <w:sz w:val="12"/>
        </w:rPr>
        <w:t xml:space="preserve"> wrote in Nature magazine that he had made multiple requests to meet with officials of the Obama administration, so that </w:t>
      </w:r>
      <w:r w:rsidRPr="00184F01">
        <w:rPr>
          <w:u w:val="single"/>
        </w:rPr>
        <w:t>he and Dr. Toon</w:t>
      </w:r>
      <w:r w:rsidRPr="00184F01">
        <w:rPr>
          <w:sz w:val="12"/>
        </w:rPr>
        <w:t xml:space="preserve"> could discuss the findings of their studies. All of his requests were denied. [{+} See: </w:t>
      </w:r>
      <w:r w:rsidRPr="00184F01">
        <w:rPr>
          <w:rStyle w:val="Emphasis"/>
        </w:rPr>
        <w:t>Robock</w:t>
      </w:r>
      <w:r w:rsidRPr="00184F01">
        <w:rPr>
          <w:u w:val="single"/>
        </w:rPr>
        <w:t xml:space="preserve">, </w:t>
      </w:r>
      <w:r w:rsidRPr="00184F01">
        <w:rPr>
          <w:rStyle w:val="Emphasis"/>
        </w:rPr>
        <w:t>Oman</w:t>
      </w:r>
      <w:r w:rsidRPr="00184F01">
        <w:rPr>
          <w:u w:val="single"/>
        </w:rPr>
        <w:t>, et al, 2007</w:t>
      </w:r>
      <w:r w:rsidRPr="00184F01">
        <w:rPr>
          <w:sz w:val="12"/>
        </w:rPr>
        <w:t xml:space="preserve">: “Climatic consequences of regional nuclear conflicts,” Supplement Caption, Supplement. Atm. Chem. Phys., 7, 2003-2012; </w:t>
      </w:r>
      <w:r w:rsidRPr="00184F01">
        <w:rPr>
          <w:rStyle w:val="Emphasis"/>
        </w:rPr>
        <w:t>Robock</w:t>
      </w:r>
      <w:r w:rsidRPr="00184F01">
        <w:rPr>
          <w:u w:val="single"/>
        </w:rPr>
        <w:t xml:space="preserve">, </w:t>
      </w:r>
      <w:r w:rsidRPr="00184F01">
        <w:rPr>
          <w:rStyle w:val="Emphasis"/>
        </w:rPr>
        <w:t>Oman</w:t>
      </w:r>
      <w:r w:rsidRPr="00184F01">
        <w:rPr>
          <w:u w:val="single"/>
        </w:rPr>
        <w:t>, et al, 2007</w:t>
      </w:r>
      <w:r w:rsidRPr="00184F01">
        <w:rPr>
          <w:sz w:val="12"/>
        </w:rPr>
        <w:t>: “</w:t>
      </w:r>
      <w:r w:rsidRPr="00184F01">
        <w:rPr>
          <w:u w:val="single"/>
        </w:rPr>
        <w:t>Nuclear winter revisited with a modern climate model and current nuclear arsenals: Still catastrophic consequences</w:t>
      </w:r>
      <w:r w:rsidRPr="00184F01">
        <w:rPr>
          <w:sz w:val="12"/>
        </w:rPr>
        <w:t xml:space="preserve">.” J. </w:t>
      </w:r>
      <w:proofErr w:type="spellStart"/>
      <w:r w:rsidRPr="00184F01">
        <w:rPr>
          <w:sz w:val="12"/>
        </w:rPr>
        <w:t>Geophys</w:t>
      </w:r>
      <w:proofErr w:type="spellEnd"/>
      <w:r w:rsidRPr="00184F01">
        <w:rPr>
          <w:sz w:val="12"/>
        </w:rPr>
        <w:t xml:space="preserve">. Res., 112, D13107, doi:2006JD008235; </w:t>
      </w:r>
      <w:r w:rsidRPr="00184F01">
        <w:rPr>
          <w:rStyle w:val="Emphasis"/>
        </w:rPr>
        <w:t>Robock</w:t>
      </w:r>
      <w:r w:rsidRPr="00184F01">
        <w:rPr>
          <w:u w:val="single"/>
        </w:rPr>
        <w:t xml:space="preserve">, </w:t>
      </w:r>
      <w:r w:rsidRPr="00184F01">
        <w:rPr>
          <w:rStyle w:val="Emphasis"/>
        </w:rPr>
        <w:t>Toon</w:t>
      </w:r>
      <w:r w:rsidRPr="00184F01">
        <w:rPr>
          <w:u w:val="single"/>
        </w:rPr>
        <w:t>, et al, 2007</w:t>
      </w:r>
      <w:r w:rsidRPr="00184F01">
        <w:rPr>
          <w:sz w:val="12"/>
        </w:rPr>
        <w:t>: “</w:t>
      </w:r>
      <w:r w:rsidRPr="00184F01">
        <w:rPr>
          <w:u w:val="single"/>
        </w:rPr>
        <w:t>The continuing environmental threat of nuclear weapons: Integrated policy responses needed</w:t>
      </w:r>
      <w:r w:rsidRPr="00184F01">
        <w:rPr>
          <w:sz w:val="12"/>
        </w:rPr>
        <w:t xml:space="preserve">.” EOS, 88, 228, 231, doi:10.1029/2007ES001816; </w:t>
      </w:r>
      <w:r w:rsidRPr="00184F01">
        <w:rPr>
          <w:rStyle w:val="Emphasis"/>
        </w:rPr>
        <w:t>Toon</w:t>
      </w:r>
      <w:r w:rsidRPr="00184F01">
        <w:rPr>
          <w:u w:val="single"/>
        </w:rPr>
        <w:t xml:space="preserve">, </w:t>
      </w:r>
      <w:r w:rsidRPr="00184F01">
        <w:rPr>
          <w:rStyle w:val="Emphasis"/>
        </w:rPr>
        <w:t>Robock</w:t>
      </w:r>
      <w:r w:rsidRPr="00184F01">
        <w:rPr>
          <w:u w:val="single"/>
        </w:rPr>
        <w:t>, et al, 2007:</w:t>
      </w:r>
      <w:r w:rsidRPr="00184F01">
        <w:rPr>
          <w:sz w:val="12"/>
        </w:rPr>
        <w:t xml:space="preserve"> “Consequences of regional-scale nuclear conflicts.” Science, 315, 1224-1225.]</w:t>
      </w:r>
    </w:p>
    <w:p w14:paraId="1AC1EE08" w14:textId="77777777" w:rsidR="00F0326F" w:rsidRDefault="00F0326F" w:rsidP="00F0326F">
      <w:pPr>
        <w:pStyle w:val="Heading4"/>
      </w:pPr>
      <w:r>
        <w:t>2] He has no authority on nukes.</w:t>
      </w:r>
    </w:p>
    <w:p w14:paraId="1CD560E1" w14:textId="77777777" w:rsidR="00F0326F" w:rsidRDefault="00F0326F" w:rsidP="00F0326F">
      <w:r>
        <w:t xml:space="preserve">TJ </w:t>
      </w:r>
      <w:r w:rsidRPr="00C60DD5">
        <w:rPr>
          <w:rStyle w:val="Style13ptBold"/>
        </w:rPr>
        <w:t>Greaney 10</w:t>
      </w:r>
      <w:r>
        <w:t xml:space="preserve"> –</w:t>
      </w:r>
      <w:r w:rsidRPr="00C60DD5">
        <w:rPr>
          <w:lang w:val="en"/>
        </w:rPr>
        <w:t xml:space="preserve"> </w:t>
      </w:r>
      <w:r>
        <w:rPr>
          <w:lang w:val="en"/>
        </w:rPr>
        <w:t>Political Science Correspondent for Columbia Tribune</w:t>
      </w:r>
      <w:r>
        <w:t xml:space="preserve"> [“</w:t>
      </w:r>
      <w:r w:rsidRPr="00787D3D">
        <w:rPr>
          <w:lang w:val="en"/>
        </w:rPr>
        <w:t>Voice in the wilderness’ sounds nuclear warning</w:t>
      </w:r>
      <w:r>
        <w:rPr>
          <w:lang w:val="en"/>
        </w:rPr>
        <w:t xml:space="preserve">”  </w:t>
      </w:r>
      <w:r w:rsidRPr="00CE531A">
        <w:rPr>
          <w:lang w:val="en"/>
        </w:rPr>
        <w:t>ttp://www.columbiatribune.com/news/2010/nov/04/voice-in-the-wilderness-sounds-nuclear-warning/</w:t>
      </w:r>
      <w:r>
        <w:rPr>
          <w:lang w:val="en"/>
        </w:rPr>
        <w:t>]</w:t>
      </w:r>
    </w:p>
    <w:p w14:paraId="40F26584" w14:textId="77777777" w:rsidR="00F0326F" w:rsidRPr="00C60DD5" w:rsidRDefault="00F0326F" w:rsidP="00F0326F">
      <w:pPr>
        <w:rPr>
          <w:sz w:val="12"/>
        </w:rPr>
      </w:pPr>
      <w:r w:rsidRPr="00C60DD5">
        <w:rPr>
          <w:sz w:val="12"/>
        </w:rPr>
        <w:t xml:space="preserve">A lot of people have weekend hobbies that involve boats or beer or football. </w:t>
      </w:r>
      <w:r w:rsidRPr="00C60DD5">
        <w:rPr>
          <w:u w:val="single"/>
        </w:rPr>
        <w:t xml:space="preserve">Steve </w:t>
      </w:r>
      <w:r w:rsidRPr="0058289E">
        <w:rPr>
          <w:highlight w:val="green"/>
          <w:u w:val="single"/>
        </w:rPr>
        <w:t xml:space="preserve">Starr </w:t>
      </w:r>
      <w:r w:rsidRPr="003D2BC8">
        <w:rPr>
          <w:u w:val="single"/>
        </w:rPr>
        <w:t xml:space="preserve">of Columbia </w:t>
      </w:r>
      <w:r w:rsidRPr="003D2BC8">
        <w:rPr>
          <w:b/>
          <w:bCs/>
          <w:u w:val="single"/>
        </w:rPr>
        <w:t>spends his free time worrying about nuclear winter</w:t>
      </w:r>
      <w:r w:rsidRPr="003D2BC8">
        <w:rPr>
          <w:u w:val="single"/>
        </w:rPr>
        <w:t xml:space="preserve">. Starr </w:t>
      </w:r>
      <w:r w:rsidRPr="0058289E">
        <w:rPr>
          <w:highlight w:val="green"/>
          <w:u w:val="single"/>
        </w:rPr>
        <w:t xml:space="preserve">has </w:t>
      </w:r>
      <w:r w:rsidRPr="003D2BC8">
        <w:rPr>
          <w:u w:val="single"/>
        </w:rPr>
        <w:t xml:space="preserve">almost </w:t>
      </w:r>
      <w:r w:rsidRPr="00C60DD5">
        <w:rPr>
          <w:b/>
          <w:bCs/>
          <w:sz w:val="24"/>
          <w:szCs w:val="24"/>
          <w:highlight w:val="green"/>
          <w:u w:val="single"/>
        </w:rPr>
        <w:t xml:space="preserve">no </w:t>
      </w:r>
      <w:r w:rsidRPr="00C60DD5">
        <w:rPr>
          <w:b/>
          <w:bCs/>
          <w:sz w:val="24"/>
          <w:szCs w:val="24"/>
          <w:u w:val="single"/>
        </w:rPr>
        <w:t xml:space="preserve">formal </w:t>
      </w:r>
      <w:r w:rsidRPr="00C60DD5">
        <w:rPr>
          <w:b/>
          <w:bCs/>
          <w:sz w:val="24"/>
          <w:szCs w:val="24"/>
          <w:highlight w:val="green"/>
          <w:u w:val="single"/>
        </w:rPr>
        <w:t xml:space="preserve">training </w:t>
      </w:r>
      <w:r w:rsidRPr="0058289E">
        <w:rPr>
          <w:b/>
          <w:bCs/>
          <w:highlight w:val="green"/>
          <w:u w:val="single"/>
        </w:rPr>
        <w:t>as a nuclear weapons expert</w:t>
      </w:r>
      <w:r w:rsidRPr="003D2BC8">
        <w:rPr>
          <w:u w:val="single"/>
        </w:rPr>
        <w:t xml:space="preserve">. He has worked for </w:t>
      </w:r>
      <w:r w:rsidRPr="0058289E">
        <w:rPr>
          <w:highlight w:val="green"/>
          <w:u w:val="single"/>
        </w:rPr>
        <w:t xml:space="preserve">25 years as a </w:t>
      </w:r>
      <w:r w:rsidRPr="00C60DD5">
        <w:rPr>
          <w:rStyle w:val="Emphasis"/>
          <w:highlight w:val="green"/>
        </w:rPr>
        <w:t>medical technologist</w:t>
      </w:r>
      <w:r w:rsidRPr="0058289E">
        <w:rPr>
          <w:highlight w:val="green"/>
          <w:u w:val="single"/>
        </w:rPr>
        <w:t xml:space="preserve"> </w:t>
      </w:r>
      <w:r w:rsidRPr="003D2BC8">
        <w:rPr>
          <w:u w:val="single"/>
        </w:rPr>
        <w:t xml:space="preserve">in Mid-Missouri laboratories. He now directs the Clinical Laboratory </w:t>
      </w:r>
      <w:r w:rsidRPr="00C60DD5">
        <w:rPr>
          <w:rStyle w:val="Emphasis"/>
        </w:rPr>
        <w:t>Science Program at University Hospital</w:t>
      </w:r>
      <w:r w:rsidRPr="003D2BC8">
        <w:rPr>
          <w:u w:val="single"/>
        </w:rPr>
        <w:t xml:space="preserve">. </w:t>
      </w:r>
      <w:r w:rsidRPr="00C60DD5">
        <w:rPr>
          <w:sz w:val="12"/>
        </w:rPr>
        <w:t>That’s his day job.</w:t>
      </w:r>
    </w:p>
    <w:p w14:paraId="50DC1D4E" w14:textId="77777777" w:rsidR="00F0326F" w:rsidRPr="00F0326F" w:rsidRDefault="00F0326F" w:rsidP="00F0326F"/>
    <w:p w14:paraId="243107BC" w14:textId="77777777" w:rsidR="00F577CD" w:rsidRPr="002315BE" w:rsidRDefault="00F577CD" w:rsidP="00F577CD">
      <w:pPr>
        <w:pStyle w:val="Heading4"/>
      </w:pPr>
      <w:r w:rsidRPr="002315BE">
        <w:t xml:space="preserve">Their models are </w:t>
      </w:r>
      <w:r w:rsidRPr="002315BE">
        <w:rPr>
          <w:u w:val="single"/>
        </w:rPr>
        <w:t>inaccurate</w:t>
      </w:r>
      <w:r w:rsidRPr="002315BE">
        <w:t xml:space="preserve"> representations.</w:t>
      </w:r>
    </w:p>
    <w:p w14:paraId="08028ED1" w14:textId="77777777" w:rsidR="00F577CD" w:rsidRPr="0045179A" w:rsidRDefault="00F577CD" w:rsidP="00F577CD">
      <w:r>
        <w:rPr>
          <w:rStyle w:val="Style13ptBold"/>
        </w:rPr>
        <w:t>Walker 18</w:t>
      </w:r>
      <w:r w:rsidRPr="00DF2F42">
        <w:t xml:space="preserve"> </w:t>
      </w:r>
      <w:r>
        <w:t xml:space="preserve">– Robert Walker, </w:t>
      </w:r>
      <w:proofErr w:type="spellStart"/>
      <w:r>
        <w:t>M.Hum</w:t>
      </w:r>
      <w:proofErr w:type="spellEnd"/>
      <w:r>
        <w:t xml:space="preserve"> in Philosophy from York University, BA in Mathematics from York University, Software Developer, March 6, 2018, [“Debunked: Nuclear Winter and Radioactive Fallout myths,” Debunking Doomsday] Recut Justin</w:t>
      </w:r>
    </w:p>
    <w:p w14:paraId="652DA165" w14:textId="77777777" w:rsidR="00F577CD" w:rsidRDefault="00F577CD" w:rsidP="00F577CD">
      <w:pPr>
        <w:rPr>
          <w:sz w:val="12"/>
        </w:rPr>
      </w:pPr>
      <w:r w:rsidRPr="00A01726">
        <w:rPr>
          <w:rStyle w:val="StyleUnderline"/>
        </w:rPr>
        <w:t xml:space="preserve">The </w:t>
      </w:r>
      <w:proofErr w:type="spellStart"/>
      <w:r w:rsidRPr="00A01726">
        <w:rPr>
          <w:rStyle w:val="Emphasis"/>
          <w:highlight w:val="green"/>
        </w:rPr>
        <w:t>Robok</w:t>
      </w:r>
      <w:proofErr w:type="spellEnd"/>
      <w:r w:rsidRPr="00A117DA">
        <w:rPr>
          <w:rStyle w:val="StyleUnderline"/>
        </w:rPr>
        <w:t xml:space="preserve"> et all </w:t>
      </w:r>
      <w:r w:rsidRPr="00A01726">
        <w:rPr>
          <w:rStyle w:val="StyleUnderline"/>
        </w:rPr>
        <w:t>paper is based on a model of a limited exchange of nuclear</w:t>
      </w:r>
      <w:r w:rsidRPr="00A117DA">
        <w:rPr>
          <w:rStyle w:val="StyleUnderline"/>
        </w:rPr>
        <w:t xml:space="preserve"> weapons</w:t>
      </w:r>
      <w:r w:rsidRPr="00A01726">
        <w:rPr>
          <w:sz w:val="12"/>
        </w:rPr>
        <w:t xml:space="preserve"> (</w:t>
      </w:r>
      <w:r w:rsidRPr="00A117DA">
        <w:rPr>
          <w:rStyle w:val="StyleUnderline"/>
        </w:rPr>
        <w:t xml:space="preserve">say </w:t>
      </w:r>
      <w:r w:rsidRPr="00151787">
        <w:rPr>
          <w:rStyle w:val="StyleUnderline"/>
        </w:rPr>
        <w:t>for Pakistan and India</w:t>
      </w:r>
      <w:r w:rsidRPr="00A01726">
        <w:rPr>
          <w:sz w:val="12"/>
        </w:rPr>
        <w:t xml:space="preserve">) - </w:t>
      </w:r>
      <w:r w:rsidRPr="00A117DA">
        <w:rPr>
          <w:rStyle w:val="StyleUnderline"/>
        </w:rPr>
        <w:t>and this model was 3D and quite detailed</w:t>
      </w:r>
      <w:r w:rsidRPr="00A01726">
        <w:rPr>
          <w:sz w:val="12"/>
        </w:rPr>
        <w:t xml:space="preserve">. </w:t>
      </w:r>
      <w:r w:rsidRPr="00A117DA">
        <w:rPr>
          <w:rStyle w:val="Emphasis"/>
        </w:rPr>
        <w:t xml:space="preserve">However </w:t>
      </w:r>
      <w:r w:rsidRPr="00A01726">
        <w:rPr>
          <w:rStyle w:val="Emphasis"/>
        </w:rPr>
        <w:t xml:space="preserve">they </w:t>
      </w:r>
      <w:r w:rsidRPr="00A01726">
        <w:rPr>
          <w:rStyle w:val="Emphasis"/>
          <w:highlight w:val="green"/>
        </w:rPr>
        <w:t xml:space="preserve">didn't model </w:t>
      </w:r>
      <w:r w:rsidRPr="00A01726">
        <w:rPr>
          <w:rStyle w:val="Emphasis"/>
        </w:rPr>
        <w:t xml:space="preserve">the actual </w:t>
      </w:r>
      <w:r w:rsidRPr="00A01726">
        <w:rPr>
          <w:rStyle w:val="Emphasis"/>
          <w:highlight w:val="green"/>
        </w:rPr>
        <w:t xml:space="preserve">fires </w:t>
      </w:r>
      <w:r w:rsidRPr="00151787">
        <w:rPr>
          <w:rStyle w:val="Emphasis"/>
        </w:rPr>
        <w:t>themselves</w:t>
      </w:r>
      <w:r w:rsidRPr="00A117DA">
        <w:rPr>
          <w:rStyle w:val="Emphasis"/>
        </w:rPr>
        <w:t xml:space="preserve">, </w:t>
      </w:r>
      <w:r w:rsidRPr="002315BE">
        <w:rPr>
          <w:rStyle w:val="Emphasis"/>
        </w:rPr>
        <w:t>or the way the cities burn, or lofting of soot into the atmos</w:t>
      </w:r>
      <w:r w:rsidRPr="003F3DC7">
        <w:rPr>
          <w:rStyle w:val="Emphasis"/>
        </w:rPr>
        <w:t xml:space="preserve">phere </w:t>
      </w:r>
      <w:r w:rsidRPr="00A01726">
        <w:rPr>
          <w:rStyle w:val="Emphasis"/>
          <w:highlight w:val="green"/>
        </w:rPr>
        <w:t>or</w:t>
      </w:r>
      <w:r w:rsidRPr="003F3DC7">
        <w:rPr>
          <w:rStyle w:val="Emphasis"/>
        </w:rPr>
        <w:t xml:space="preserve"> the </w:t>
      </w:r>
      <w:r w:rsidRPr="00596148">
        <w:rPr>
          <w:rStyle w:val="Emphasis"/>
        </w:rPr>
        <w:t>interactions</w:t>
      </w:r>
      <w:r w:rsidRPr="003F3DC7">
        <w:rPr>
          <w:rStyle w:val="Emphasis"/>
        </w:rPr>
        <w:t xml:space="preserve"> of the soot </w:t>
      </w:r>
      <w:r w:rsidRPr="00596148">
        <w:rPr>
          <w:rStyle w:val="Emphasis"/>
        </w:rPr>
        <w:t xml:space="preserve">with </w:t>
      </w:r>
      <w:r w:rsidRPr="00A01726">
        <w:rPr>
          <w:rStyle w:val="Emphasis"/>
          <w:highlight w:val="green"/>
        </w:rPr>
        <w:t xml:space="preserve">water </w:t>
      </w:r>
      <w:proofErr w:type="spellStart"/>
      <w:r w:rsidRPr="00A01726">
        <w:rPr>
          <w:rStyle w:val="Emphasis"/>
          <w:highlight w:val="green"/>
        </w:rPr>
        <w:t>vapour</w:t>
      </w:r>
      <w:proofErr w:type="spellEnd"/>
      <w:r w:rsidRPr="003F3DC7">
        <w:rPr>
          <w:rStyle w:val="Emphasis"/>
        </w:rPr>
        <w:t xml:space="preserve"> in the atmosphere</w:t>
      </w:r>
      <w:r w:rsidRPr="00A01726">
        <w:rPr>
          <w:sz w:val="12"/>
        </w:rPr>
        <w:t xml:space="preserve">. </w:t>
      </w:r>
      <w:r w:rsidRPr="00A01726">
        <w:rPr>
          <w:rStyle w:val="StyleUnderline"/>
          <w:highlight w:val="green"/>
        </w:rPr>
        <w:t xml:space="preserve">They </w:t>
      </w:r>
      <w:r w:rsidRPr="00151787">
        <w:rPr>
          <w:rStyle w:val="StyleUnderline"/>
        </w:rPr>
        <w:t>just</w:t>
      </w:r>
      <w:r w:rsidRPr="003F3DC7">
        <w:rPr>
          <w:rStyle w:val="StyleUnderline"/>
        </w:rPr>
        <w:t xml:space="preserve"> </w:t>
      </w:r>
      <w:r w:rsidRPr="00A01726">
        <w:rPr>
          <w:rStyle w:val="StyleUnderline"/>
          <w:highlight w:val="green"/>
        </w:rPr>
        <w:t xml:space="preserve">started </w:t>
      </w:r>
      <w:r w:rsidRPr="00596148">
        <w:rPr>
          <w:rStyle w:val="StyleUnderline"/>
        </w:rPr>
        <w:t xml:space="preserve">their model </w:t>
      </w:r>
      <w:r w:rsidRPr="00A01726">
        <w:rPr>
          <w:rStyle w:val="StyleUnderline"/>
          <w:highlight w:val="green"/>
        </w:rPr>
        <w:t>with</w:t>
      </w:r>
      <w:r w:rsidRPr="00A117DA">
        <w:rPr>
          <w:rStyle w:val="StyleUnderline"/>
        </w:rPr>
        <w:t xml:space="preserve"> </w:t>
      </w:r>
      <w:r w:rsidRPr="00151787">
        <w:rPr>
          <w:rStyle w:val="StyleUnderline"/>
        </w:rPr>
        <w:t xml:space="preserve">the atmosphere </w:t>
      </w:r>
      <w:r w:rsidRPr="00151787">
        <w:rPr>
          <w:rStyle w:val="Emphasis"/>
        </w:rPr>
        <w:t xml:space="preserve">pre-loaded with </w:t>
      </w:r>
      <w:r w:rsidRPr="002315BE">
        <w:rPr>
          <w:rStyle w:val="Emphasis"/>
        </w:rPr>
        <w:t>soot</w:t>
      </w:r>
      <w:r w:rsidRPr="002315BE">
        <w:rPr>
          <w:rStyle w:val="StyleUnderline"/>
        </w:rPr>
        <w:t xml:space="preserve"> and then ran it forward</w:t>
      </w:r>
      <w:r w:rsidRPr="002315BE">
        <w:rPr>
          <w:sz w:val="12"/>
        </w:rPr>
        <w:t xml:space="preserve">. </w:t>
      </w:r>
      <w:r w:rsidRPr="002315BE">
        <w:rPr>
          <w:rStyle w:val="StyleUnderline"/>
        </w:rPr>
        <w:t xml:space="preserve">It gets its data about the soot in the upper atmosphere </w:t>
      </w:r>
      <w:r w:rsidRPr="002315BE">
        <w:rPr>
          <w:rStyle w:val="Emphasis"/>
        </w:rPr>
        <w:t>from those earli</w:t>
      </w:r>
      <w:r w:rsidRPr="00A117DA">
        <w:rPr>
          <w:rStyle w:val="Emphasis"/>
        </w:rPr>
        <w:t xml:space="preserve">er </w:t>
      </w:r>
      <w:r w:rsidRPr="00A01726">
        <w:rPr>
          <w:rStyle w:val="Emphasis"/>
          <w:highlight w:val="green"/>
        </w:rPr>
        <w:t xml:space="preserve">pre-Kuwaiti </w:t>
      </w:r>
      <w:r w:rsidRPr="003F3DC7">
        <w:rPr>
          <w:rStyle w:val="Emphasis"/>
        </w:rPr>
        <w:t xml:space="preserve">fire </w:t>
      </w:r>
      <w:r w:rsidRPr="00A01726">
        <w:rPr>
          <w:rStyle w:val="Emphasis"/>
          <w:highlight w:val="green"/>
        </w:rPr>
        <w:t>simulations</w:t>
      </w:r>
      <w:r w:rsidRPr="00A01726">
        <w:rPr>
          <w:sz w:val="12"/>
        </w:rPr>
        <w:t xml:space="preserve">. See Local Nuclear War, Global Suffering It’s an accurate bit of research based on those assumptions. </w:t>
      </w:r>
      <w:r w:rsidRPr="003F3DC7">
        <w:rPr>
          <w:rStyle w:val="StyleUnderline"/>
        </w:rPr>
        <w:t>They did study what would happen if the atmosphere was pre-loaded in that way</w:t>
      </w:r>
      <w:r w:rsidRPr="00A01726">
        <w:rPr>
          <w:sz w:val="12"/>
        </w:rPr>
        <w:t xml:space="preserve">. What </w:t>
      </w:r>
      <w:r w:rsidRPr="00596148">
        <w:rPr>
          <w:rStyle w:val="Emphasis"/>
        </w:rPr>
        <w:t xml:space="preserve">they </w:t>
      </w:r>
      <w:r w:rsidRPr="00A01726">
        <w:rPr>
          <w:rStyle w:val="Emphasis"/>
          <w:highlight w:val="green"/>
        </w:rPr>
        <w:t>don’t</w:t>
      </w:r>
      <w:r w:rsidRPr="00A01726">
        <w:rPr>
          <w:sz w:val="12"/>
        </w:rPr>
        <w:t xml:space="preserve"> do is </w:t>
      </w:r>
      <w:r w:rsidRPr="00A01726">
        <w:rPr>
          <w:rStyle w:val="Emphasis"/>
          <w:highlight w:val="green"/>
        </w:rPr>
        <w:t>discuss whether</w:t>
      </w:r>
      <w:r w:rsidRPr="003F3DC7">
        <w:rPr>
          <w:rStyle w:val="Emphasis"/>
        </w:rPr>
        <w:t xml:space="preserve"> or not a </w:t>
      </w:r>
      <w:r w:rsidRPr="00A01726">
        <w:rPr>
          <w:rStyle w:val="Emphasis"/>
          <w:highlight w:val="green"/>
        </w:rPr>
        <w:t>nuc</w:t>
      </w:r>
      <w:r w:rsidRPr="00151787">
        <w:rPr>
          <w:rStyle w:val="Emphasis"/>
        </w:rPr>
        <w:t>lear</w:t>
      </w:r>
      <w:r w:rsidRPr="003F3DC7">
        <w:rPr>
          <w:rStyle w:val="Emphasis"/>
        </w:rPr>
        <w:t xml:space="preserve"> </w:t>
      </w:r>
      <w:r w:rsidRPr="00A01726">
        <w:rPr>
          <w:rStyle w:val="Emphasis"/>
          <w:highlight w:val="green"/>
        </w:rPr>
        <w:t>war</w:t>
      </w:r>
      <w:r w:rsidRPr="003F3DC7">
        <w:rPr>
          <w:rStyle w:val="Emphasis"/>
        </w:rPr>
        <w:t xml:space="preserve"> </w:t>
      </w:r>
      <w:r w:rsidRPr="00A01726">
        <w:rPr>
          <w:rStyle w:val="Emphasis"/>
        </w:rPr>
        <w:t xml:space="preserve">could </w:t>
      </w:r>
      <w:r w:rsidRPr="00A01726">
        <w:rPr>
          <w:rStyle w:val="Emphasis"/>
          <w:highlight w:val="green"/>
        </w:rPr>
        <w:t xml:space="preserve">lead to </w:t>
      </w:r>
      <w:r w:rsidRPr="00A01726">
        <w:rPr>
          <w:rStyle w:val="Emphasis"/>
        </w:rPr>
        <w:t xml:space="preserve">such </w:t>
      </w:r>
      <w:r w:rsidRPr="00A01726">
        <w:rPr>
          <w:rStyle w:val="Emphasis"/>
          <w:highlight w:val="green"/>
        </w:rPr>
        <w:t>a scenario</w:t>
      </w:r>
      <w:r w:rsidRPr="00A01726">
        <w:rPr>
          <w:sz w:val="12"/>
        </w:rPr>
        <w:t xml:space="preserve">. </w:t>
      </w:r>
      <w:r w:rsidRPr="003F3DC7">
        <w:rPr>
          <w:rStyle w:val="StyleUnderline"/>
        </w:rPr>
        <w:t>That is the very point that lead Carl Sagan and the others</w:t>
      </w:r>
      <w:r w:rsidRPr="00A117DA">
        <w:rPr>
          <w:rStyle w:val="StyleUnderline"/>
        </w:rPr>
        <w:t xml:space="preserve"> to revise their </w:t>
      </w:r>
      <w:r w:rsidRPr="002315BE">
        <w:rPr>
          <w:rStyle w:val="StyleUnderline"/>
        </w:rPr>
        <w:t>models</w:t>
      </w:r>
      <w:r w:rsidRPr="002315BE">
        <w:rPr>
          <w:sz w:val="12"/>
        </w:rPr>
        <w:t xml:space="preserve">. So - </w:t>
      </w:r>
      <w:r w:rsidRPr="002315BE">
        <w:rPr>
          <w:rStyle w:val="Emphasis"/>
        </w:rPr>
        <w:t xml:space="preserve">it has been </w:t>
      </w:r>
      <w:r w:rsidRPr="00A01726">
        <w:rPr>
          <w:rStyle w:val="Emphasis"/>
        </w:rPr>
        <w:t xml:space="preserve">way </w:t>
      </w:r>
      <w:r w:rsidRPr="00A01726">
        <w:rPr>
          <w:rStyle w:val="Emphasis"/>
          <w:highlight w:val="green"/>
        </w:rPr>
        <w:t xml:space="preserve">over reported </w:t>
      </w:r>
      <w:r w:rsidRPr="003F3DC7">
        <w:rPr>
          <w:rStyle w:val="Emphasis"/>
        </w:rPr>
        <w:t>as saying more than it does</w:t>
      </w:r>
      <w:r w:rsidRPr="00A01726">
        <w:rPr>
          <w:sz w:val="12"/>
        </w:rPr>
        <w:t xml:space="preserve">. </w:t>
      </w:r>
      <w:r w:rsidRPr="003F3DC7">
        <w:rPr>
          <w:rStyle w:val="StyleUnderline"/>
        </w:rPr>
        <w:t>It just says what would happen if the early views on the soot in the upper atmosphere were correct</w:t>
      </w:r>
      <w:r w:rsidRPr="00A01726">
        <w:rPr>
          <w:sz w:val="12"/>
        </w:rPr>
        <w:t xml:space="preserve">. </w:t>
      </w:r>
      <w:r w:rsidRPr="003F3DC7">
        <w:rPr>
          <w:rStyle w:val="Emphasis"/>
        </w:rPr>
        <w:t>It is simply not relevant if those views are incorrect as the other scientists say</w:t>
      </w:r>
      <w:r w:rsidRPr="00A01726">
        <w:rPr>
          <w:sz w:val="12"/>
        </w:rPr>
        <w:t xml:space="preserve">. </w:t>
      </w:r>
      <w:r w:rsidRPr="003F3DC7">
        <w:rPr>
          <w:rStyle w:val="StyleUnderline"/>
        </w:rPr>
        <w:t>It does</w:t>
      </w:r>
      <w:r w:rsidRPr="00A117DA">
        <w:rPr>
          <w:rStyle w:val="StyleUnderline"/>
        </w:rPr>
        <w:t xml:space="preserve"> not attempt an explanation of what happened during the Kuwaiti oil fires</w:t>
      </w:r>
      <w:r w:rsidRPr="00A01726">
        <w:rPr>
          <w:sz w:val="12"/>
        </w:rPr>
        <w:t xml:space="preserve">. WHAT WOULD REALY HAPPEN? The situation is complicated. </w:t>
      </w:r>
      <w:r w:rsidRPr="00A117DA">
        <w:rPr>
          <w:rStyle w:val="StyleUnderline"/>
        </w:rPr>
        <w:t xml:space="preserve">Though many </w:t>
      </w:r>
      <w:r w:rsidRPr="00A01726">
        <w:rPr>
          <w:rStyle w:val="StyleUnderline"/>
          <w:highlight w:val="green"/>
        </w:rPr>
        <w:t>fires</w:t>
      </w:r>
      <w:r w:rsidRPr="00A117DA">
        <w:rPr>
          <w:rStyle w:val="StyleUnderline"/>
        </w:rPr>
        <w:t xml:space="preserve"> would break out </w:t>
      </w:r>
      <w:r w:rsidRPr="002315BE">
        <w:rPr>
          <w:rStyle w:val="StyleUnderline"/>
        </w:rPr>
        <w:t xml:space="preserve">in cities, </w:t>
      </w:r>
      <w:r w:rsidRPr="002315BE">
        <w:rPr>
          <w:rStyle w:val="Emphasis"/>
        </w:rPr>
        <w:t>some</w:t>
      </w:r>
      <w:r w:rsidRPr="00A117DA">
        <w:rPr>
          <w:rStyle w:val="Emphasis"/>
        </w:rPr>
        <w:t xml:space="preserve"> of them </w:t>
      </w:r>
      <w:r w:rsidRPr="00A01726">
        <w:rPr>
          <w:rStyle w:val="Emphasis"/>
        </w:rPr>
        <w:t xml:space="preserve">may </w:t>
      </w:r>
      <w:r w:rsidRPr="00A01726">
        <w:rPr>
          <w:rStyle w:val="Emphasis"/>
          <w:highlight w:val="green"/>
        </w:rPr>
        <w:t xml:space="preserve">burn for </w:t>
      </w:r>
      <w:r w:rsidRPr="00A01726">
        <w:rPr>
          <w:rStyle w:val="Emphasis"/>
        </w:rPr>
        <w:t xml:space="preserve">only </w:t>
      </w:r>
      <w:r w:rsidRPr="00A01726">
        <w:rPr>
          <w:rStyle w:val="Emphasis"/>
          <w:highlight w:val="green"/>
        </w:rPr>
        <w:t>a short time</w:t>
      </w:r>
      <w:r w:rsidRPr="00A01726">
        <w:rPr>
          <w:sz w:val="12"/>
        </w:rPr>
        <w:t xml:space="preserve">. This section is based largely on remarks by William Cohen in his 2007 book </w:t>
      </w:r>
      <w:r w:rsidRPr="003F3DC7">
        <w:rPr>
          <w:rStyle w:val="StyleUnderline"/>
        </w:rPr>
        <w:t>Would they combine together to make a firestorm?</w:t>
      </w:r>
      <w:r w:rsidRPr="00A01726">
        <w:rPr>
          <w:sz w:val="12"/>
        </w:rPr>
        <w:t xml:space="preserve"> </w:t>
      </w:r>
      <w:r w:rsidRPr="00596148">
        <w:rPr>
          <w:rStyle w:val="Emphasis"/>
        </w:rPr>
        <w:t xml:space="preserve">They </w:t>
      </w:r>
      <w:r w:rsidRPr="00A01726">
        <w:rPr>
          <w:rStyle w:val="Emphasis"/>
          <w:highlight w:val="green"/>
        </w:rPr>
        <w:t>didn't for Nagasaki</w:t>
      </w:r>
      <w:r w:rsidRPr="00A117DA">
        <w:rPr>
          <w:rStyle w:val="StyleUnderline"/>
        </w:rPr>
        <w:t xml:space="preserve"> which was a city </w:t>
      </w:r>
      <w:r w:rsidRPr="00A01726">
        <w:rPr>
          <w:rStyle w:val="StyleUnderline"/>
          <w:highlight w:val="green"/>
        </w:rPr>
        <w:t>built</w:t>
      </w:r>
      <w:r w:rsidRPr="00A117DA">
        <w:rPr>
          <w:rStyle w:val="StyleUnderline"/>
        </w:rPr>
        <w:t xml:space="preserve"> largely </w:t>
      </w:r>
      <w:r w:rsidRPr="00A01726">
        <w:rPr>
          <w:rStyle w:val="StyleUnderline"/>
          <w:highlight w:val="green"/>
        </w:rPr>
        <w:t>of wood and paper</w:t>
      </w:r>
      <w:r w:rsidRPr="00A117DA">
        <w:rPr>
          <w:rStyle w:val="StyleUnderline"/>
        </w:rPr>
        <w:t xml:space="preserve">, which would </w:t>
      </w:r>
      <w:r w:rsidRPr="00A01726">
        <w:rPr>
          <w:rStyle w:val="Emphasis"/>
          <w:highlight w:val="green"/>
        </w:rPr>
        <w:t xml:space="preserve">not </w:t>
      </w:r>
      <w:r w:rsidRPr="00A01726">
        <w:rPr>
          <w:rStyle w:val="Emphasis"/>
        </w:rPr>
        <w:t xml:space="preserve">be permitted with </w:t>
      </w:r>
      <w:r w:rsidRPr="00A01726">
        <w:rPr>
          <w:rStyle w:val="Emphasis"/>
          <w:highlight w:val="green"/>
        </w:rPr>
        <w:t>a modern city</w:t>
      </w:r>
      <w:r w:rsidRPr="00A01726">
        <w:rPr>
          <w:sz w:val="12"/>
        </w:rPr>
        <w:t xml:space="preserve">. That suggests that </w:t>
      </w:r>
      <w:r w:rsidRPr="00A117DA">
        <w:rPr>
          <w:rStyle w:val="StyleUnderline"/>
        </w:rPr>
        <w:t xml:space="preserve">an airburst like the one for Nagasaki would not produce a </w:t>
      </w:r>
      <w:proofErr w:type="spellStart"/>
      <w:r w:rsidRPr="00A117DA">
        <w:rPr>
          <w:rStyle w:val="StyleUnderline"/>
        </w:rPr>
        <w:t>firestsorm</w:t>
      </w:r>
      <w:proofErr w:type="spellEnd"/>
      <w:r w:rsidRPr="00A01726">
        <w:rPr>
          <w:sz w:val="12"/>
        </w:rPr>
        <w:t xml:space="preserve">. </w:t>
      </w:r>
      <w:r w:rsidRPr="00A117DA">
        <w:rPr>
          <w:rStyle w:val="StyleUnderline"/>
        </w:rPr>
        <w:t>They did for Hiroshima but that is probably for other reasons such as widespread use of charcoal burners</w:t>
      </w:r>
      <w:r w:rsidRPr="00A01726">
        <w:rPr>
          <w:sz w:val="12"/>
        </w:rPr>
        <w:t xml:space="preserve">, as noted in a report back in 1951. But then they might be ground burst weapons, so what difference does that make? What would the end result be in the atmosphere of the complex pattern of many different fires? What would the vertical distribution be? So, </w:t>
      </w:r>
      <w:r w:rsidRPr="00A01726">
        <w:rPr>
          <w:rStyle w:val="Emphasis"/>
          <w:highlight w:val="green"/>
        </w:rPr>
        <w:t xml:space="preserve">there might not </w:t>
      </w:r>
      <w:r w:rsidRPr="00A01726">
        <w:rPr>
          <w:rStyle w:val="Emphasis"/>
        </w:rPr>
        <w:t xml:space="preserve">even </w:t>
      </w:r>
      <w:r w:rsidRPr="00A01726">
        <w:rPr>
          <w:rStyle w:val="Emphasis"/>
          <w:highlight w:val="green"/>
        </w:rPr>
        <w:t xml:space="preserve">be </w:t>
      </w:r>
      <w:r w:rsidRPr="00A01726">
        <w:rPr>
          <w:rStyle w:val="Emphasis"/>
        </w:rPr>
        <w:t xml:space="preserve">extensive </w:t>
      </w:r>
      <w:r w:rsidRPr="00A01726">
        <w:rPr>
          <w:rStyle w:val="Emphasis"/>
          <w:highlight w:val="green"/>
        </w:rPr>
        <w:t>fires</w:t>
      </w:r>
      <w:r w:rsidRPr="00A01726">
        <w:rPr>
          <w:sz w:val="12"/>
        </w:rPr>
        <w:t xml:space="preserve">. </w:t>
      </w:r>
      <w:r w:rsidRPr="003B43FF">
        <w:rPr>
          <w:rStyle w:val="StyleUnderline"/>
        </w:rPr>
        <w:t xml:space="preserve">If there are, then </w:t>
      </w:r>
      <w:r w:rsidRPr="003F3DC7">
        <w:rPr>
          <w:rStyle w:val="StyleUnderline"/>
        </w:rPr>
        <w:t>going by the example of the Kuwait fires then</w:t>
      </w:r>
      <w:r w:rsidRPr="003B43FF">
        <w:rPr>
          <w:rStyle w:val="StyleUnderline"/>
        </w:rPr>
        <w:t xml:space="preserve"> </w:t>
      </w:r>
      <w:r w:rsidRPr="00A01726">
        <w:rPr>
          <w:rStyle w:val="StyleUnderline"/>
        </w:rPr>
        <w:t xml:space="preserve">most of the </w:t>
      </w:r>
      <w:r w:rsidRPr="00A01726">
        <w:rPr>
          <w:rStyle w:val="StyleUnderline"/>
          <w:highlight w:val="green"/>
        </w:rPr>
        <w:t>carbon</w:t>
      </w:r>
      <w:r w:rsidRPr="003B43FF">
        <w:rPr>
          <w:rStyle w:val="StyleUnderline"/>
        </w:rPr>
        <w:t xml:space="preserve"> was distributed in the first few kilometers and </w:t>
      </w:r>
      <w:r w:rsidRPr="00A01726">
        <w:rPr>
          <w:rStyle w:val="Emphasis"/>
          <w:highlight w:val="green"/>
        </w:rPr>
        <w:t xml:space="preserve">did not reach </w:t>
      </w:r>
      <w:r w:rsidRPr="002315BE">
        <w:rPr>
          <w:rStyle w:val="Emphasis"/>
        </w:rPr>
        <w:t xml:space="preserve">the </w:t>
      </w:r>
      <w:r w:rsidRPr="00A01726">
        <w:rPr>
          <w:rStyle w:val="Emphasis"/>
          <w:highlight w:val="green"/>
        </w:rPr>
        <w:t>stratosphere</w:t>
      </w:r>
      <w:r w:rsidRPr="00A01726">
        <w:rPr>
          <w:sz w:val="12"/>
        </w:rPr>
        <w:t xml:space="preserve">. Also </w:t>
      </w:r>
      <w:r w:rsidRPr="003B43FF">
        <w:rPr>
          <w:rStyle w:val="Emphasis"/>
        </w:rPr>
        <w:t xml:space="preserve">water </w:t>
      </w:r>
      <w:proofErr w:type="spellStart"/>
      <w:r w:rsidRPr="003B43FF">
        <w:rPr>
          <w:rStyle w:val="Emphasis"/>
        </w:rPr>
        <w:t>vapour</w:t>
      </w:r>
      <w:proofErr w:type="spellEnd"/>
      <w:r w:rsidRPr="003B43FF">
        <w:rPr>
          <w:rStyle w:val="Emphasis"/>
        </w:rPr>
        <w:t xml:space="preserve"> is another complicating factor</w:t>
      </w:r>
      <w:r w:rsidRPr="00A01726">
        <w:rPr>
          <w:sz w:val="12"/>
        </w:rPr>
        <w:t xml:space="preserve">. </w:t>
      </w:r>
      <w:r w:rsidRPr="00596148">
        <w:rPr>
          <w:rStyle w:val="StyleUnderline"/>
        </w:rPr>
        <w:t xml:space="preserve">The </w:t>
      </w:r>
      <w:r w:rsidRPr="00A01726">
        <w:rPr>
          <w:rStyle w:val="StyleUnderline"/>
          <w:highlight w:val="green"/>
        </w:rPr>
        <w:t>fires</w:t>
      </w:r>
      <w:r w:rsidRPr="003B43FF">
        <w:rPr>
          <w:rStyle w:val="StyleUnderline"/>
        </w:rPr>
        <w:t xml:space="preserve"> themselves </w:t>
      </w:r>
      <w:r w:rsidRPr="00A01726">
        <w:rPr>
          <w:rStyle w:val="Emphasis"/>
          <w:highlight w:val="green"/>
        </w:rPr>
        <w:t xml:space="preserve">produce water </w:t>
      </w:r>
      <w:proofErr w:type="spellStart"/>
      <w:r w:rsidRPr="00A01726">
        <w:rPr>
          <w:rStyle w:val="Emphasis"/>
          <w:highlight w:val="green"/>
        </w:rPr>
        <w:t>vapour</w:t>
      </w:r>
      <w:proofErr w:type="spellEnd"/>
      <w:r w:rsidRPr="00A01726">
        <w:rPr>
          <w:rStyle w:val="Emphasis"/>
          <w:highlight w:val="green"/>
        </w:rPr>
        <w:t xml:space="preserve"> </w:t>
      </w:r>
      <w:r w:rsidRPr="003F3DC7">
        <w:rPr>
          <w:rStyle w:val="Emphasis"/>
        </w:rPr>
        <w:t>during combustion</w:t>
      </w:r>
      <w:r w:rsidRPr="003F3DC7">
        <w:rPr>
          <w:rStyle w:val="StyleUnderline"/>
        </w:rPr>
        <w:t xml:space="preserve"> and more </w:t>
      </w:r>
      <w:r w:rsidRPr="00A01726">
        <w:rPr>
          <w:rStyle w:val="StyleUnderline"/>
        </w:rPr>
        <w:t xml:space="preserve">is </w:t>
      </w:r>
      <w:r w:rsidRPr="00A01726">
        <w:rPr>
          <w:rStyle w:val="Emphasis"/>
        </w:rPr>
        <w:t>taken in from the atmosphere</w:t>
      </w:r>
      <w:r w:rsidRPr="00A01726">
        <w:rPr>
          <w:rStyle w:val="StyleUnderline"/>
        </w:rPr>
        <w:t xml:space="preserve"> and </w:t>
      </w:r>
      <w:r w:rsidRPr="003F3DC7">
        <w:rPr>
          <w:rStyle w:val="StyleUnderline"/>
        </w:rPr>
        <w:t xml:space="preserve">lofted high where it may </w:t>
      </w:r>
      <w:r w:rsidRPr="003F3DC7">
        <w:rPr>
          <w:rStyle w:val="Emphasis"/>
        </w:rPr>
        <w:t>form clouds</w:t>
      </w:r>
      <w:r w:rsidRPr="003F3DC7">
        <w:rPr>
          <w:rStyle w:val="StyleUnderline"/>
        </w:rPr>
        <w:t xml:space="preserve">, </w:t>
      </w:r>
      <w:r w:rsidRPr="00A01726">
        <w:rPr>
          <w:rStyle w:val="StyleUnderline"/>
        </w:rPr>
        <w:t>which</w:t>
      </w:r>
      <w:r w:rsidRPr="003B43FF">
        <w:rPr>
          <w:rStyle w:val="StyleUnderline"/>
        </w:rPr>
        <w:t xml:space="preserve"> then </w:t>
      </w:r>
      <w:r w:rsidRPr="00A01726">
        <w:rPr>
          <w:rStyle w:val="StyleUnderline"/>
        </w:rPr>
        <w:t>will</w:t>
      </w:r>
      <w:r w:rsidRPr="003B43FF">
        <w:rPr>
          <w:rStyle w:val="StyleUnderline"/>
        </w:rPr>
        <w:t xml:space="preserve"> tend to </w:t>
      </w:r>
      <w:r w:rsidRPr="00A01726">
        <w:rPr>
          <w:rStyle w:val="Emphasis"/>
        </w:rPr>
        <w:t>keep the surface warmer</w:t>
      </w:r>
      <w:r w:rsidRPr="003B43FF">
        <w:rPr>
          <w:rStyle w:val="Emphasis"/>
        </w:rPr>
        <w:t xml:space="preserve"> than it would be</w:t>
      </w:r>
      <w:r w:rsidRPr="00A01726">
        <w:rPr>
          <w:sz w:val="12"/>
        </w:rPr>
        <w:t xml:space="preserve">. Also </w:t>
      </w:r>
      <w:r w:rsidRPr="00596148">
        <w:rPr>
          <w:rStyle w:val="StyleUnderline"/>
        </w:rPr>
        <w:t>once the fires stop</w:t>
      </w:r>
      <w:r w:rsidRPr="00596148">
        <w:rPr>
          <w:sz w:val="12"/>
        </w:rPr>
        <w:t xml:space="preserve"> - </w:t>
      </w:r>
      <w:r w:rsidRPr="00596148">
        <w:rPr>
          <w:rStyle w:val="StyleUnderline"/>
        </w:rPr>
        <w:t xml:space="preserve">and </w:t>
      </w:r>
      <w:r w:rsidRPr="00596148">
        <w:rPr>
          <w:rStyle w:val="Emphasis"/>
        </w:rPr>
        <w:t>unlike the Kuwaiti oil fires they would not burn for months but be over in a short while like any other large fire (weeks at most if forests catch fire)</w:t>
      </w:r>
      <w:r w:rsidRPr="00596148">
        <w:rPr>
          <w:sz w:val="12"/>
        </w:rPr>
        <w:t xml:space="preserve"> - </w:t>
      </w:r>
      <w:r w:rsidRPr="00596148">
        <w:rPr>
          <w:rStyle w:val="StyleUnderline"/>
        </w:rPr>
        <w:t xml:space="preserve">the </w:t>
      </w:r>
      <w:r w:rsidRPr="00596148">
        <w:rPr>
          <w:rStyle w:val="Emphasis"/>
        </w:rPr>
        <w:t>excess moisture rains out taking soot and dust with it</w:t>
      </w:r>
      <w:r w:rsidRPr="00596148">
        <w:rPr>
          <w:sz w:val="12"/>
        </w:rPr>
        <w:t xml:space="preserve">. </w:t>
      </w:r>
      <w:r w:rsidRPr="00596148">
        <w:rPr>
          <w:rStyle w:val="StyleUnderline"/>
        </w:rPr>
        <w:t>And if forests do catch fire</w:t>
      </w:r>
      <w:r w:rsidRPr="00596148">
        <w:rPr>
          <w:sz w:val="12"/>
        </w:rPr>
        <w:t xml:space="preserve"> - </w:t>
      </w:r>
      <w:r w:rsidRPr="00596148">
        <w:rPr>
          <w:rStyle w:val="StyleUnderline"/>
        </w:rPr>
        <w:t>then it is like the forest fires we get every year</w:t>
      </w:r>
      <w:r w:rsidRPr="00596148">
        <w:rPr>
          <w:sz w:val="12"/>
        </w:rPr>
        <w:t xml:space="preserve"> - </w:t>
      </w:r>
      <w:r w:rsidRPr="00596148">
        <w:rPr>
          <w:rStyle w:val="StyleUnderline"/>
        </w:rPr>
        <w:t xml:space="preserve">and </w:t>
      </w:r>
      <w:r w:rsidRPr="00596148">
        <w:rPr>
          <w:rStyle w:val="Emphasis"/>
        </w:rPr>
        <w:t>they do not cause global winter</w:t>
      </w:r>
      <w:r w:rsidRPr="00596148">
        <w:rPr>
          <w:rStyle w:val="StyleUnderline"/>
        </w:rPr>
        <w:t>, or</w:t>
      </w:r>
      <w:r w:rsidRPr="00596148">
        <w:rPr>
          <w:sz w:val="12"/>
        </w:rPr>
        <w:t xml:space="preserve"> indeed, </w:t>
      </w:r>
      <w:r w:rsidRPr="00596148">
        <w:rPr>
          <w:rStyle w:val="StyleUnderline"/>
        </w:rPr>
        <w:t xml:space="preserve">have </w:t>
      </w:r>
      <w:r w:rsidRPr="00596148">
        <w:rPr>
          <w:rStyle w:val="Emphasis"/>
        </w:rPr>
        <w:t>any widespread cooling effect at all</w:t>
      </w:r>
      <w:r w:rsidRPr="00596148">
        <w:rPr>
          <w:rStyle w:val="StyleUnderline"/>
        </w:rPr>
        <w:t>, even when they are extensive and rage for weeks</w:t>
      </w:r>
      <w:r w:rsidRPr="00596148">
        <w:rPr>
          <w:sz w:val="12"/>
        </w:rPr>
        <w:t xml:space="preserve">. The whole thing is very complex. Here is </w:t>
      </w:r>
      <w:r w:rsidRPr="00596148">
        <w:rPr>
          <w:rStyle w:val="StyleUnderline"/>
        </w:rPr>
        <w:t>William Cohen</w:t>
      </w:r>
      <w:r w:rsidRPr="00596148">
        <w:rPr>
          <w:sz w:val="12"/>
        </w:rPr>
        <w:t xml:space="preserve"> talking about it in his 2007 book. He </w:t>
      </w:r>
      <w:r w:rsidRPr="00596148">
        <w:rPr>
          <w:rStyle w:val="StyleUnderline"/>
        </w:rPr>
        <w:t xml:space="preserve">is one of the experts who started off by supporting Carl Sagan’s nuclear winter models but doesn't </w:t>
      </w:r>
      <w:proofErr w:type="gramStart"/>
      <w:r w:rsidRPr="00596148">
        <w:rPr>
          <w:rStyle w:val="StyleUnderline"/>
        </w:rPr>
        <w:t>any more</w:t>
      </w:r>
      <w:proofErr w:type="gramEnd"/>
      <w:r w:rsidRPr="00596148">
        <w:rPr>
          <w:sz w:val="12"/>
        </w:rPr>
        <w:t>. (Many of the</w:t>
      </w:r>
      <w:r w:rsidRPr="00A01726">
        <w:rPr>
          <w:sz w:val="12"/>
        </w:rPr>
        <w:t xml:space="preserve"> pages are made available for public viewing via google books through that link - enough to get a good idea of his main points). </w:t>
      </w:r>
      <w:r w:rsidRPr="003D799A">
        <w:rPr>
          <w:rStyle w:val="StyleUnderline"/>
        </w:rPr>
        <w:t xml:space="preserve">He mentions other information about large scale fires such as </w:t>
      </w:r>
      <w:r w:rsidRPr="002315BE">
        <w:rPr>
          <w:rStyle w:val="Emphasis"/>
        </w:rPr>
        <w:t xml:space="preserve">the </w:t>
      </w:r>
      <w:r w:rsidRPr="00A01726">
        <w:rPr>
          <w:rStyle w:val="Emphasis"/>
          <w:highlight w:val="green"/>
        </w:rPr>
        <w:t>Dresden bombing</w:t>
      </w:r>
      <w:r w:rsidRPr="00A01726">
        <w:rPr>
          <w:rStyle w:val="StyleUnderline"/>
          <w:highlight w:val="green"/>
        </w:rPr>
        <w:t xml:space="preserve"> </w:t>
      </w:r>
      <w:r w:rsidRPr="003F3DC7">
        <w:rPr>
          <w:rStyle w:val="StyleUnderline"/>
        </w:rPr>
        <w:t xml:space="preserve">and </w:t>
      </w:r>
      <w:r w:rsidRPr="003F3DC7">
        <w:rPr>
          <w:rStyle w:val="Emphasis"/>
        </w:rPr>
        <w:t>forest fires</w:t>
      </w:r>
      <w:r w:rsidRPr="003D799A">
        <w:rPr>
          <w:rStyle w:val="StyleUnderline"/>
        </w:rPr>
        <w:t xml:space="preserve"> which again </w:t>
      </w:r>
      <w:r w:rsidRPr="00A01726">
        <w:rPr>
          <w:rStyle w:val="Emphasis"/>
          <w:highlight w:val="green"/>
        </w:rPr>
        <w:t xml:space="preserve">do not inject </w:t>
      </w:r>
      <w:r w:rsidRPr="00A01726">
        <w:rPr>
          <w:rStyle w:val="Emphasis"/>
        </w:rPr>
        <w:t xml:space="preserve">large amounts of </w:t>
      </w:r>
      <w:r w:rsidRPr="00A01726">
        <w:rPr>
          <w:rStyle w:val="Emphasis"/>
          <w:highlight w:val="green"/>
        </w:rPr>
        <w:t xml:space="preserve">soot </w:t>
      </w:r>
      <w:r w:rsidRPr="003F3DC7">
        <w:rPr>
          <w:rStyle w:val="Emphasis"/>
        </w:rPr>
        <w:t>into the stratosphere</w:t>
      </w:r>
      <w:r w:rsidRPr="00A01726">
        <w:rPr>
          <w:sz w:val="12"/>
        </w:rPr>
        <w:t xml:space="preserve">. So in short it's a </w:t>
      </w:r>
      <w:proofErr w:type="gramStart"/>
      <w:r w:rsidRPr="00A01726">
        <w:rPr>
          <w:sz w:val="12"/>
        </w:rPr>
        <w:t>wide ranging</w:t>
      </w:r>
      <w:proofErr w:type="gramEnd"/>
      <w:r w:rsidRPr="00A01726">
        <w:rPr>
          <w:sz w:val="12"/>
        </w:rPr>
        <w:t xml:space="preserve"> debate. </w:t>
      </w:r>
      <w:r w:rsidRPr="003D799A">
        <w:rPr>
          <w:rStyle w:val="StyleUnderline"/>
        </w:rPr>
        <w:t>Some think that some form of a "nuclear autumn" is possible</w:t>
      </w:r>
      <w:r w:rsidRPr="00A01726">
        <w:rPr>
          <w:sz w:val="12"/>
        </w:rPr>
        <w:t xml:space="preserve">. </w:t>
      </w:r>
      <w:r w:rsidRPr="003F3DC7">
        <w:rPr>
          <w:rStyle w:val="StyleUnderline"/>
        </w:rPr>
        <w:t>Many think</w:t>
      </w:r>
      <w:r w:rsidRPr="003D799A">
        <w:rPr>
          <w:rStyle w:val="StyleUnderline"/>
        </w:rPr>
        <w:t xml:space="preserve"> that </w:t>
      </w:r>
      <w:r w:rsidRPr="002315BE">
        <w:rPr>
          <w:rStyle w:val="StyleUnderline"/>
        </w:rPr>
        <w:t xml:space="preserve">there would be </w:t>
      </w:r>
      <w:r w:rsidRPr="00A01726">
        <w:rPr>
          <w:rStyle w:val="Emphasis"/>
          <w:highlight w:val="green"/>
        </w:rPr>
        <w:t xml:space="preserve">no </w:t>
      </w:r>
      <w:r w:rsidRPr="00A01726">
        <w:rPr>
          <w:rStyle w:val="Emphasis"/>
        </w:rPr>
        <w:t xml:space="preserve">global </w:t>
      </w:r>
      <w:r w:rsidRPr="00A01726">
        <w:rPr>
          <w:rStyle w:val="Emphasis"/>
          <w:highlight w:val="green"/>
        </w:rPr>
        <w:t xml:space="preserve">climate effects </w:t>
      </w:r>
      <w:r w:rsidRPr="00A01726">
        <w:rPr>
          <w:rStyle w:val="Emphasis"/>
        </w:rPr>
        <w:t>at all</w:t>
      </w:r>
      <w:r w:rsidRPr="00A01726">
        <w:rPr>
          <w:sz w:val="12"/>
        </w:rPr>
        <w:t xml:space="preserve">. </w:t>
      </w:r>
      <w:r w:rsidRPr="003F3DC7">
        <w:rPr>
          <w:rStyle w:val="StyleUnderline"/>
        </w:rPr>
        <w:t xml:space="preserve">The idea </w:t>
      </w:r>
      <w:r w:rsidRPr="002315BE">
        <w:rPr>
          <w:rStyle w:val="StyleUnderline"/>
        </w:rPr>
        <w:t xml:space="preserve">of a true nuclear winter, turning summer into winter, is </w:t>
      </w:r>
      <w:r w:rsidRPr="002315BE">
        <w:rPr>
          <w:rStyle w:val="Emphasis"/>
        </w:rPr>
        <w:t xml:space="preserve">no longer on the table, except for Alan </w:t>
      </w:r>
      <w:proofErr w:type="spellStart"/>
      <w:r w:rsidRPr="002315BE">
        <w:rPr>
          <w:rStyle w:val="Emphasis"/>
        </w:rPr>
        <w:t>Robok</w:t>
      </w:r>
      <w:proofErr w:type="spellEnd"/>
      <w:r w:rsidRPr="002315BE">
        <w:rPr>
          <w:rStyle w:val="StyleUnderline"/>
        </w:rPr>
        <w:t xml:space="preserve">, who as far as I know </w:t>
      </w:r>
      <w:r w:rsidRPr="002315BE">
        <w:rPr>
          <w:rStyle w:val="Emphasis"/>
        </w:rPr>
        <w:t>has not given a good reason based on modern views of how fire plumes work for their pre-loading of the upper atmosphere</w:t>
      </w:r>
      <w:r w:rsidRPr="002315BE">
        <w:rPr>
          <w:rStyle w:val="StyleUnderline"/>
        </w:rPr>
        <w:t>, the main point at contention</w:t>
      </w:r>
      <w:r w:rsidRPr="00A01726">
        <w:rPr>
          <w:sz w:val="12"/>
        </w:rPr>
        <w:t xml:space="preserve">. </w:t>
      </w:r>
      <w:r w:rsidRPr="00A01726">
        <w:rPr>
          <w:rStyle w:val="Emphasis"/>
          <w:highlight w:val="green"/>
        </w:rPr>
        <w:t xml:space="preserve">It's </w:t>
      </w:r>
      <w:r w:rsidRPr="003F3DC7">
        <w:rPr>
          <w:rStyle w:val="Emphasis"/>
        </w:rPr>
        <w:t xml:space="preserve">still </w:t>
      </w:r>
      <w:r w:rsidRPr="00A01726">
        <w:rPr>
          <w:rStyle w:val="Emphasis"/>
          <w:highlight w:val="green"/>
        </w:rPr>
        <w:t xml:space="preserve">not a </w:t>
      </w:r>
      <w:r w:rsidRPr="003F3DC7">
        <w:rPr>
          <w:rStyle w:val="Emphasis"/>
        </w:rPr>
        <w:t xml:space="preserve">literal </w:t>
      </w:r>
      <w:r w:rsidRPr="00A01726">
        <w:rPr>
          <w:rStyle w:val="Emphasis"/>
          <w:highlight w:val="green"/>
        </w:rPr>
        <w:t>doomsday</w:t>
      </w:r>
      <w:r w:rsidRPr="003D799A">
        <w:rPr>
          <w:rStyle w:val="Emphasis"/>
        </w:rPr>
        <w:t xml:space="preserve"> if there is a nuclear autumn</w:t>
      </w:r>
      <w:r w:rsidRPr="00A01726">
        <w:rPr>
          <w:sz w:val="12"/>
        </w:rPr>
        <w:t xml:space="preserve">. </w:t>
      </w:r>
      <w:r w:rsidRPr="003D799A">
        <w:rPr>
          <w:rStyle w:val="StyleUnderline"/>
        </w:rPr>
        <w:t>It's rather similar to the idea of a volcanic winter after a super volcano, where you'd need to grow different crops, adapted for a colder climate until the temperatures recover</w:t>
      </w:r>
      <w:r w:rsidRPr="00A01726">
        <w:rPr>
          <w:sz w:val="12"/>
        </w:rPr>
        <w:t xml:space="preserve">. </w:t>
      </w:r>
      <w:r w:rsidRPr="003D799A">
        <w:rPr>
          <w:rStyle w:val="StyleUnderline"/>
        </w:rPr>
        <w:t>I don't mean that</w:t>
      </w:r>
      <w:r w:rsidRPr="00A01726">
        <w:rPr>
          <w:sz w:val="12"/>
        </w:rPr>
        <w:t xml:space="preserve"> in the sense </w:t>
      </w:r>
      <w:r w:rsidRPr="003D799A">
        <w:rPr>
          <w:rStyle w:val="StyleUnderline"/>
        </w:rPr>
        <w:t xml:space="preserve">it is easy of course, </w:t>
      </w:r>
      <w:r w:rsidRPr="003D799A">
        <w:rPr>
          <w:rStyle w:val="Emphasis"/>
        </w:rPr>
        <w:t>but it is possible</w:t>
      </w:r>
      <w:r w:rsidRPr="00A01726">
        <w:rPr>
          <w:sz w:val="12"/>
        </w:rPr>
        <w:t xml:space="preserve">. </w:t>
      </w:r>
      <w:r w:rsidRPr="003D799A">
        <w:rPr>
          <w:rStyle w:val="StyleUnderline"/>
        </w:rPr>
        <w:t xml:space="preserve">It is a very similar situation to the situation after a </w:t>
      </w:r>
      <w:proofErr w:type="spellStart"/>
      <w:r w:rsidRPr="003D799A">
        <w:rPr>
          <w:rStyle w:val="StyleUnderline"/>
        </w:rPr>
        <w:t>supervolcano</w:t>
      </w:r>
      <w:proofErr w:type="spellEnd"/>
      <w:r w:rsidRPr="00A01726">
        <w:rPr>
          <w:sz w:val="12"/>
        </w:rPr>
        <w:t xml:space="preserve">, so I cover that in the section What really happens if Yellowstone erupts as a </w:t>
      </w:r>
      <w:proofErr w:type="spellStart"/>
      <w:r w:rsidRPr="00A01726">
        <w:rPr>
          <w:sz w:val="12"/>
        </w:rPr>
        <w:t>supervolcano</w:t>
      </w:r>
      <w:proofErr w:type="spellEnd"/>
      <w:r w:rsidRPr="00A01726">
        <w:rPr>
          <w:sz w:val="12"/>
        </w:rPr>
        <w:t xml:space="preserve">, or if some other </w:t>
      </w:r>
      <w:proofErr w:type="spellStart"/>
      <w:r w:rsidRPr="00A01726">
        <w:rPr>
          <w:sz w:val="12"/>
        </w:rPr>
        <w:t>supervolcano</w:t>
      </w:r>
      <w:proofErr w:type="spellEnd"/>
      <w:r w:rsidRPr="00A01726">
        <w:rPr>
          <w:sz w:val="12"/>
        </w:rPr>
        <w:t xml:space="preserve"> erupts? </w:t>
      </w:r>
      <w:r w:rsidRPr="003D799A">
        <w:rPr>
          <w:rStyle w:val="StyleUnderline"/>
        </w:rPr>
        <w:t xml:space="preserve">But many would say that </w:t>
      </w:r>
      <w:r w:rsidRPr="00046508">
        <w:rPr>
          <w:rStyle w:val="StyleUnderline"/>
        </w:rPr>
        <w:t xml:space="preserve">it </w:t>
      </w:r>
      <w:r w:rsidRPr="00046508">
        <w:rPr>
          <w:rStyle w:val="Emphasis"/>
        </w:rPr>
        <w:t>wouldn’t even lead to a nuclear autumn</w:t>
      </w:r>
      <w:r w:rsidRPr="00A01726">
        <w:rPr>
          <w:sz w:val="12"/>
        </w:rPr>
        <w:t xml:space="preserve">. </w:t>
      </w:r>
      <w:r w:rsidRPr="003D799A">
        <w:rPr>
          <w:rStyle w:val="StyleUnderline"/>
        </w:rPr>
        <w:t xml:space="preserve">Just a </w:t>
      </w:r>
      <w:r w:rsidRPr="003D799A">
        <w:rPr>
          <w:rStyle w:val="Emphasis"/>
        </w:rPr>
        <w:t>local cooling for as long as the fires last</w:t>
      </w:r>
      <w:r w:rsidRPr="003D799A">
        <w:rPr>
          <w:rStyle w:val="StyleUnderline"/>
        </w:rPr>
        <w:t xml:space="preserve">, like the Kuwaiti case, and that </w:t>
      </w:r>
      <w:r w:rsidRPr="00A01726">
        <w:rPr>
          <w:rStyle w:val="Emphasis"/>
        </w:rPr>
        <w:t xml:space="preserve">as soon as the </w:t>
      </w:r>
      <w:r w:rsidRPr="00A01726">
        <w:rPr>
          <w:rStyle w:val="Emphasis"/>
          <w:highlight w:val="green"/>
        </w:rPr>
        <w:t>soot rains out</w:t>
      </w:r>
      <w:r w:rsidRPr="00A01726">
        <w:rPr>
          <w:rStyle w:val="Emphasis"/>
        </w:rPr>
        <w:t>, the whole thing is over</w:t>
      </w:r>
      <w:r w:rsidRPr="00A01726">
        <w:rPr>
          <w:sz w:val="12"/>
        </w:rPr>
        <w:t>.</w:t>
      </w:r>
    </w:p>
    <w:p w14:paraId="229585BF" w14:textId="77777777" w:rsidR="00F577CD" w:rsidRPr="0084674F" w:rsidRDefault="00F577CD" w:rsidP="00F577CD">
      <w:pPr>
        <w:rPr>
          <w:sz w:val="12"/>
        </w:rPr>
      </w:pPr>
    </w:p>
    <w:p w14:paraId="5D38B2FF" w14:textId="77777777" w:rsidR="00F577CD" w:rsidRPr="00472583" w:rsidRDefault="00F577CD" w:rsidP="00F577CD">
      <w:pPr>
        <w:pStyle w:val="Heading4"/>
      </w:pPr>
      <w:bookmarkStart w:id="0" w:name="_Hlk32922941"/>
      <w:r>
        <w:t xml:space="preserve">They </w:t>
      </w:r>
      <w:r w:rsidRPr="002315BE">
        <w:t xml:space="preserve">just </w:t>
      </w:r>
      <w:r w:rsidRPr="00A01726">
        <w:rPr>
          <w:u w:val="single"/>
        </w:rPr>
        <w:t>assum</w:t>
      </w:r>
      <w:r>
        <w:rPr>
          <w:u w:val="single"/>
        </w:rPr>
        <w:t>e</w:t>
      </w:r>
      <w:r w:rsidRPr="00472583">
        <w:t xml:space="preserve"> the smoke ends up the atmosphere</w:t>
      </w:r>
      <w:r>
        <w:t>.</w:t>
      </w:r>
    </w:p>
    <w:p w14:paraId="6337CCD5" w14:textId="77777777" w:rsidR="00F577CD" w:rsidRPr="00472583" w:rsidRDefault="00F577CD" w:rsidP="00F577CD">
      <w:r w:rsidRPr="00472583">
        <w:rPr>
          <w:rStyle w:val="Style13ptBold"/>
        </w:rPr>
        <w:t>Seitz 6</w:t>
      </w:r>
      <w:r w:rsidRPr="00472583">
        <w:t xml:space="preserve"> – Visiting Scholar at Harvard’s Center of International Affairs (Russell, “The ‘Nuclear Winter’ Meltdown”  </w:t>
      </w:r>
      <w:hyperlink r:id="rId42" w:history="1">
        <w:r w:rsidRPr="008E3DAC">
          <w:rPr>
            <w:rStyle w:val="Hyperlink"/>
          </w:rPr>
          <w:t>http://adamant.typepad.com/seitz/2006/12/preherein_honor.html</w:t>
        </w:r>
      </w:hyperlink>
      <w:r w:rsidRPr="00472583">
        <w:t>)</w:t>
      </w:r>
      <w:r>
        <w:t xml:space="preserve"> Recut Justin</w:t>
      </w:r>
    </w:p>
    <w:p w14:paraId="6EB9EC4E" w14:textId="77777777" w:rsidR="00F577CD" w:rsidRDefault="00F577CD" w:rsidP="00F577CD">
      <w:pPr>
        <w:rPr>
          <w:bCs/>
          <w:i/>
          <w:sz w:val="12"/>
        </w:rPr>
      </w:pPr>
      <w:r w:rsidRPr="00A01726">
        <w:rPr>
          <w:u w:val="single"/>
        </w:rPr>
        <w:t xml:space="preserve">Dark </w:t>
      </w:r>
      <w:r w:rsidRPr="00A01726">
        <w:rPr>
          <w:highlight w:val="green"/>
          <w:u w:val="single"/>
        </w:rPr>
        <w:t xml:space="preserve">smoke </w:t>
      </w:r>
      <w:r w:rsidRPr="00596148">
        <w:rPr>
          <w:u w:val="single"/>
        </w:rPr>
        <w:t xml:space="preserve">clouds </w:t>
      </w:r>
      <w:r w:rsidRPr="00A01726">
        <w:rPr>
          <w:u w:val="single"/>
        </w:rPr>
        <w:t xml:space="preserve">in the lower atmosphere </w:t>
      </w:r>
      <w:r w:rsidRPr="00A01726">
        <w:rPr>
          <w:highlight w:val="green"/>
          <w:u w:val="single"/>
        </w:rPr>
        <w:t xml:space="preserve">don’t </w:t>
      </w:r>
      <w:r w:rsidRPr="0084674F">
        <w:rPr>
          <w:rStyle w:val="Emphasis"/>
          <w:highlight w:val="green"/>
        </w:rPr>
        <w:t xml:space="preserve">last </w:t>
      </w:r>
      <w:r w:rsidRPr="00596148">
        <w:rPr>
          <w:rStyle w:val="Emphasis"/>
        </w:rPr>
        <w:t xml:space="preserve">long </w:t>
      </w:r>
      <w:r w:rsidRPr="0084674F">
        <w:rPr>
          <w:rStyle w:val="Emphasis"/>
          <w:highlight w:val="green"/>
        </w:rPr>
        <w:t xml:space="preserve">enough </w:t>
      </w:r>
      <w:r w:rsidRPr="00596148">
        <w:rPr>
          <w:rStyle w:val="Emphasis"/>
        </w:rPr>
        <w:t>to spread across</w:t>
      </w:r>
      <w:r w:rsidRPr="0084674F">
        <w:rPr>
          <w:rStyle w:val="Emphasis"/>
        </w:rPr>
        <w:t xml:space="preserve"> the globe</w:t>
      </w:r>
      <w:r w:rsidRPr="00A01726">
        <w:rPr>
          <w:u w:val="single"/>
        </w:rPr>
        <w:t xml:space="preserve">. Cloud </w:t>
      </w:r>
      <w:r w:rsidRPr="00A01726">
        <w:rPr>
          <w:highlight w:val="green"/>
          <w:u w:val="single"/>
        </w:rPr>
        <w:t>droplets and rainfall remove them.</w:t>
      </w:r>
      <w:r w:rsidRPr="00FE5811">
        <w:rPr>
          <w:u w:val="single"/>
        </w:rPr>
        <w:t xml:space="preserve"> Rapidly </w:t>
      </w:r>
      <w:r w:rsidRPr="00596148">
        <w:rPr>
          <w:u w:val="single"/>
        </w:rPr>
        <w:t xml:space="preserve">washing them out of the sky in a matter of days to weeks- not long enough to sustain a global pall. Real world weather </w:t>
      </w:r>
      <w:r w:rsidRPr="00A01726">
        <w:rPr>
          <w:highlight w:val="green"/>
          <w:u w:val="single"/>
        </w:rPr>
        <w:t xml:space="preserve">brings down particles </w:t>
      </w:r>
      <w:r w:rsidRPr="00A01726">
        <w:rPr>
          <w:u w:val="single"/>
        </w:rPr>
        <w:t xml:space="preserve">much </w:t>
      </w:r>
      <w:r w:rsidRPr="00A01726">
        <w:rPr>
          <w:highlight w:val="green"/>
          <w:u w:val="single"/>
        </w:rPr>
        <w:t xml:space="preserve">as soot is scrubbed out of </w:t>
      </w:r>
      <w:r w:rsidRPr="00A01726">
        <w:rPr>
          <w:u w:val="single"/>
        </w:rPr>
        <w:t xml:space="preserve">power plant </w:t>
      </w:r>
      <w:r w:rsidRPr="00A01726">
        <w:rPr>
          <w:highlight w:val="green"/>
          <w:u w:val="single"/>
        </w:rPr>
        <w:t>smoke</w:t>
      </w:r>
      <w:r w:rsidRPr="00FE5811">
        <w:rPr>
          <w:u w:val="single"/>
        </w:rPr>
        <w:t xml:space="preserve"> by the water sprays in </w:t>
      </w:r>
      <w:proofErr w:type="gramStart"/>
      <w:r w:rsidRPr="00FE5811">
        <w:rPr>
          <w:u w:val="single"/>
        </w:rPr>
        <w:t>smoke stack</w:t>
      </w:r>
      <w:proofErr w:type="gramEnd"/>
      <w:r w:rsidRPr="00FE5811">
        <w:rPr>
          <w:u w:val="single"/>
        </w:rPr>
        <w:t xml:space="preserve"> scrubbers. </w:t>
      </w:r>
      <w:r w:rsidRPr="00A01726">
        <w:rPr>
          <w:b/>
          <w:u w:val="single"/>
        </w:rPr>
        <w:t xml:space="preserve">Robock acknowledges this- </w:t>
      </w:r>
      <w:r w:rsidRPr="00A01726">
        <w:rPr>
          <w:b/>
          <w:highlight w:val="green"/>
          <w:u w:val="single"/>
        </w:rPr>
        <w:t>not</w:t>
      </w:r>
      <w:r w:rsidRPr="00D62A4B">
        <w:rPr>
          <w:sz w:val="12"/>
        </w:rPr>
        <w:t xml:space="preserve"> even </w:t>
      </w:r>
      <w:r w:rsidRPr="00A01726">
        <w:rPr>
          <w:b/>
          <w:highlight w:val="green"/>
          <w:u w:val="single"/>
        </w:rPr>
        <w:t xml:space="preserve">a single degree of cooling </w:t>
      </w:r>
      <w:r w:rsidRPr="002315BE">
        <w:rPr>
          <w:b/>
          <w:u w:val="single"/>
        </w:rPr>
        <w:t xml:space="preserve">results </w:t>
      </w:r>
      <w:r w:rsidRPr="00A01726">
        <w:rPr>
          <w:b/>
          <w:u w:val="single"/>
        </w:rPr>
        <w:t xml:space="preserve">when soot is </w:t>
      </w:r>
      <w:r w:rsidRPr="00596148">
        <w:rPr>
          <w:b/>
          <w:u w:val="single"/>
        </w:rPr>
        <w:t>released at lower elevations in his models</w:t>
      </w:r>
      <w:r w:rsidRPr="00596148">
        <w:rPr>
          <w:u w:val="single"/>
        </w:rPr>
        <w:t>. The</w:t>
      </w:r>
      <w:r w:rsidRPr="002315BE">
        <w:rPr>
          <w:u w:val="single"/>
        </w:rPr>
        <w:t xml:space="preserve"> workaround</w:t>
      </w:r>
      <w:r w:rsidRPr="00A01726">
        <w:rPr>
          <w:u w:val="single"/>
        </w:rPr>
        <w:t xml:space="preserve"> is to </w:t>
      </w:r>
      <w:r w:rsidRPr="00A01726">
        <w:rPr>
          <w:highlight w:val="green"/>
          <w:u w:val="single"/>
        </w:rPr>
        <w:t xml:space="preserve">inject </w:t>
      </w:r>
      <w:r w:rsidRPr="00A01726">
        <w:rPr>
          <w:u w:val="single"/>
        </w:rPr>
        <w:t xml:space="preserve">the </w:t>
      </w:r>
      <w:r w:rsidRPr="00596148">
        <w:rPr>
          <w:u w:val="single"/>
        </w:rPr>
        <w:t xml:space="preserve">imaginary </w:t>
      </w:r>
      <w:r w:rsidRPr="00A01726">
        <w:rPr>
          <w:highlight w:val="green"/>
          <w:u w:val="single"/>
        </w:rPr>
        <w:t xml:space="preserve">aerosol at </w:t>
      </w:r>
      <w:r w:rsidRPr="00A01726">
        <w:rPr>
          <w:u w:val="single"/>
        </w:rPr>
        <w:t xml:space="preserve">truly </w:t>
      </w:r>
      <w:r w:rsidRPr="00A01726">
        <w:rPr>
          <w:highlight w:val="green"/>
          <w:u w:val="single"/>
        </w:rPr>
        <w:t>Himalayan elevations</w:t>
      </w:r>
      <w:r w:rsidRPr="00D62A4B">
        <w:rPr>
          <w:sz w:val="12"/>
        </w:rPr>
        <w:t xml:space="preserve"> - pressure altitudes of 300 millibar and higher , where the computer model's vertical transport function modules pass it off to their even higher neighbors in the stratosphere ,</w:t>
      </w:r>
      <w:r w:rsidRPr="00FE5811">
        <w:rPr>
          <w:u w:val="single"/>
        </w:rPr>
        <w:t xml:space="preserve"> where it does not rain and particles </w:t>
      </w:r>
      <w:r w:rsidRPr="002315BE">
        <w:rPr>
          <w:u w:val="single"/>
        </w:rPr>
        <w:t>linger.</w:t>
      </w:r>
      <w:r w:rsidRPr="002315BE">
        <w:rPr>
          <w:sz w:val="12"/>
        </w:rPr>
        <w:t xml:space="preserve"> </w:t>
      </w:r>
      <w:r w:rsidRPr="002315BE">
        <w:rPr>
          <w:u w:val="single"/>
        </w:rPr>
        <w:t>The new studies like the old suffer from the disconnect between a desire to paint the sky black and the vicissitudes of natural history</w:t>
      </w:r>
      <w:r w:rsidRPr="002315BE">
        <w:rPr>
          <w:sz w:val="12"/>
        </w:rPr>
        <w:t xml:space="preserve">. As with many exercise in worst case models </w:t>
      </w:r>
      <w:proofErr w:type="gramStart"/>
      <w:r w:rsidRPr="002315BE">
        <w:rPr>
          <w:sz w:val="12"/>
        </w:rPr>
        <w:t>both at</w:t>
      </w:r>
      <w:proofErr w:type="gramEnd"/>
      <w:r w:rsidRPr="002315BE">
        <w:rPr>
          <w:sz w:val="12"/>
        </w:rPr>
        <w:t xml:space="preserve"> invoke rare phenomena as commonplace, claiming it prudent to assume the</w:t>
      </w:r>
      <w:r w:rsidRPr="00D62A4B">
        <w:rPr>
          <w:sz w:val="12"/>
        </w:rPr>
        <w:t xml:space="preserve"> worst. But the real world is subject to Murphy's </w:t>
      </w:r>
      <w:proofErr w:type="gramStart"/>
      <w:r w:rsidRPr="00D62A4B">
        <w:rPr>
          <w:sz w:val="12"/>
        </w:rPr>
        <w:t>lesser known</w:t>
      </w:r>
      <w:proofErr w:type="gramEnd"/>
      <w:r w:rsidRPr="00D62A4B">
        <w:rPr>
          <w:sz w:val="12"/>
        </w:rPr>
        <w:t xml:space="preserve"> second law- if everything must go wrong, don't bet on it. </w:t>
      </w:r>
      <w:r w:rsidRPr="00FE5811">
        <w:rPr>
          <w:u w:val="single"/>
        </w:rPr>
        <w:t xml:space="preserve">In 2006 as in 1983 firestorms and forest fires that send smoke into the stratosphere rise </w:t>
      </w:r>
      <w:r w:rsidRPr="00D62A4B">
        <w:rPr>
          <w:sz w:val="12"/>
        </w:rPr>
        <w:t xml:space="preserve">to alien prominence </w:t>
      </w:r>
      <w:r w:rsidRPr="00FE5811">
        <w:rPr>
          <w:u w:val="single"/>
        </w:rPr>
        <w:t xml:space="preserve">in the </w:t>
      </w:r>
      <w:r w:rsidRPr="002315BE">
        <w:rPr>
          <w:u w:val="single"/>
        </w:rPr>
        <w:t xml:space="preserve">modelers re-imagined </w:t>
      </w:r>
      <w:r w:rsidRPr="00596148">
        <w:rPr>
          <w:u w:val="single"/>
        </w:rPr>
        <w:t>world , but in the real one remains a very different place</w:t>
      </w:r>
      <w:r w:rsidRPr="00596148">
        <w:rPr>
          <w:sz w:val="12"/>
        </w:rPr>
        <w:t xml:space="preserve">, where though </w:t>
      </w:r>
      <w:r w:rsidRPr="00596148">
        <w:rPr>
          <w:u w:val="single"/>
        </w:rPr>
        <w:t>every month sees forest fires burning areas the size of cities</w:t>
      </w:r>
      <w:r w:rsidRPr="00596148">
        <w:rPr>
          <w:sz w:val="12"/>
        </w:rPr>
        <w:t xml:space="preserve"> - 2,500 hectares or larger , </w:t>
      </w:r>
      <w:r w:rsidRPr="00596148">
        <w:rPr>
          <w:u w:val="single"/>
        </w:rPr>
        <w:t xml:space="preserve">stratospheric smoke </w:t>
      </w:r>
      <w:r w:rsidRPr="00596148">
        <w:rPr>
          <w:rStyle w:val="Emphasis"/>
        </w:rPr>
        <w:t>injections arise but once in a blue moon</w:t>
      </w:r>
      <w:r w:rsidRPr="00596148">
        <w:rPr>
          <w:sz w:val="12"/>
        </w:rPr>
        <w:t xml:space="preserve">. So </w:t>
      </w:r>
      <w:r w:rsidRPr="00596148">
        <w:rPr>
          <w:u w:val="single"/>
        </w:rPr>
        <w:t>how come these neo</w:t>
      </w:r>
      <w:r w:rsidRPr="00FE5811">
        <w:rPr>
          <w:u w:val="single"/>
        </w:rPr>
        <w:t xml:space="preserve">-nuclear winter models feature so much smoke so far aloft for so long? </w:t>
      </w:r>
      <w:r w:rsidRPr="00D62A4B">
        <w:rPr>
          <w:sz w:val="12"/>
        </w:rPr>
        <w:t>Th</w:t>
      </w:r>
      <w:r w:rsidRPr="00FE5811">
        <w:rPr>
          <w:u w:val="single"/>
        </w:rPr>
        <w:t xml:space="preserve">e answer is simple- </w:t>
      </w:r>
      <w:r w:rsidRPr="00A01726">
        <w:rPr>
          <w:highlight w:val="green"/>
          <w:u w:val="single"/>
        </w:rPr>
        <w:t>the modelers intervened.</w:t>
      </w:r>
      <w:r w:rsidRPr="00A01726">
        <w:rPr>
          <w:u w:val="single"/>
        </w:rPr>
        <w:t xml:space="preserve"> </w:t>
      </w:r>
      <w:r w:rsidRPr="00B30948">
        <w:rPr>
          <w:rStyle w:val="StyleUnderline"/>
        </w:rPr>
        <w:t xml:space="preserve">Turning off vertical transport algorithms may make Al Gore happy- he has bet on reviving the credibility Sagan's ersatz apocalypse , but there is no denying that in </w:t>
      </w:r>
      <w:r w:rsidRPr="0084674F">
        <w:rPr>
          <w:rStyle w:val="Emphasis"/>
        </w:rPr>
        <w:t>some of these scenarios human desire</w:t>
      </w:r>
      <w:r w:rsidRPr="00B30948">
        <w:rPr>
          <w:rStyle w:val="StyleUnderline"/>
        </w:rPr>
        <w:t xml:space="preserve">, </w:t>
      </w:r>
      <w:r w:rsidRPr="0084674F">
        <w:rPr>
          <w:rStyle w:val="Emphasis"/>
        </w:rPr>
        <w:t>not physical forces</w:t>
      </w:r>
      <w:r w:rsidRPr="00B30948">
        <w:rPr>
          <w:rStyle w:val="StyleUnderline"/>
        </w:rPr>
        <w:t xml:space="preserve"> accounts for the vertical hoisting of millions of tons of mass ten vertical kilometers into the sky.to the level at which the </w:t>
      </w:r>
      <w:r w:rsidRPr="0084674F">
        <w:rPr>
          <w:rStyle w:val="Emphasis"/>
        </w:rPr>
        <w:t>models take over</w:t>
      </w:r>
      <w:r w:rsidRPr="00B30948">
        <w:rPr>
          <w:rStyle w:val="StyleUnderline"/>
        </w:rPr>
        <w:t xml:space="preserve"> , with results at once </w:t>
      </w:r>
      <w:r w:rsidRPr="0084674F">
        <w:rPr>
          <w:rStyle w:val="Emphasis"/>
        </w:rPr>
        <w:t>predictable</w:t>
      </w:r>
      <w:r w:rsidRPr="00B30948">
        <w:rPr>
          <w:rStyle w:val="StyleUnderline"/>
        </w:rPr>
        <w:t xml:space="preserve"> --and </w:t>
      </w:r>
      <w:r w:rsidRPr="0084674F">
        <w:rPr>
          <w:rStyle w:val="Emphasis"/>
        </w:rPr>
        <w:t>arbitrary</w:t>
      </w:r>
      <w:r w:rsidRPr="00B30948">
        <w:rPr>
          <w:rStyle w:val="StyleUnderline"/>
        </w:rPr>
        <w:t xml:space="preserve">. This is </w:t>
      </w:r>
      <w:r w:rsidRPr="0084674F">
        <w:rPr>
          <w:rStyle w:val="Emphasis"/>
        </w:rPr>
        <w:t xml:space="preserve">not </w:t>
      </w:r>
      <w:proofErr w:type="gramStart"/>
      <w:r w:rsidRPr="0084674F">
        <w:rPr>
          <w:rStyle w:val="Emphasis"/>
        </w:rPr>
        <w:t>physics</w:t>
      </w:r>
      <w:r w:rsidRPr="00B30948">
        <w:rPr>
          <w:rStyle w:val="StyleUnderline"/>
        </w:rPr>
        <w:t>,</w:t>
      </w:r>
      <w:proofErr w:type="gramEnd"/>
      <w:r w:rsidRPr="00B30948">
        <w:rPr>
          <w:rStyle w:val="StyleUnderline"/>
        </w:rPr>
        <w:t xml:space="preserve"> it is </w:t>
      </w:r>
      <w:r w:rsidRPr="0084674F">
        <w:rPr>
          <w:rStyle w:val="Emphasis"/>
          <w:sz w:val="24"/>
          <w:szCs w:val="24"/>
        </w:rPr>
        <w:t>computer gamesmanship</w:t>
      </w:r>
      <w:r w:rsidRPr="00D62A4B">
        <w:rPr>
          <w:sz w:val="12"/>
          <w:szCs w:val="24"/>
        </w:rPr>
        <w:t xml:space="preserve"> </w:t>
      </w:r>
      <w:r w:rsidRPr="00D62A4B">
        <w:rPr>
          <w:sz w:val="12"/>
        </w:rPr>
        <w:t xml:space="preserve">carried over to a new generation of X-Box. I must now return to getting and vetting the new papers and their references- this has been a </w:t>
      </w:r>
      <w:proofErr w:type="spellStart"/>
      <w:r w:rsidRPr="00D62A4B">
        <w:rPr>
          <w:sz w:val="12"/>
        </w:rPr>
        <w:t>prelimnary</w:t>
      </w:r>
      <w:proofErr w:type="spellEnd"/>
      <w:r w:rsidRPr="00D62A4B">
        <w:rPr>
          <w:sz w:val="12"/>
        </w:rPr>
        <w:t xml:space="preserve"> examination of what the public has been told, and more detailed critiques of the science will doubtless be </w:t>
      </w:r>
      <w:proofErr w:type="spellStart"/>
      <w:r w:rsidRPr="00D62A4B">
        <w:rPr>
          <w:sz w:val="12"/>
        </w:rPr>
        <w:t>direected</w:t>
      </w:r>
      <w:proofErr w:type="spellEnd"/>
      <w:r w:rsidRPr="00D62A4B">
        <w:rPr>
          <w:sz w:val="12"/>
        </w:rPr>
        <w:t xml:space="preserve"> to the journals were the new work appeared . This time round , the details are scarcely worth arguing, because the global frost made famous by the original 'TTAPS' model has disappeared . From the truly frigid 7,000 degree-day "</w:t>
      </w:r>
      <w:proofErr w:type="spellStart"/>
      <w:r w:rsidRPr="00D62A4B">
        <w:rPr>
          <w:sz w:val="12"/>
        </w:rPr>
        <w:t>baseine</w:t>
      </w:r>
      <w:proofErr w:type="spellEnd"/>
      <w:r w:rsidRPr="00D62A4B">
        <w:rPr>
          <w:sz w:val="12"/>
        </w:rPr>
        <w:t xml:space="preserve"> case" advertised as hard science in 1983 to a tepid results of today, "Nuclear Winter has well and truly melted down. The 1986 review of TTAPS reception follows. </w:t>
      </w:r>
      <w:r w:rsidRPr="00D62A4B">
        <w:rPr>
          <w:bCs/>
          <w:i/>
          <w:sz w:val="12"/>
        </w:rPr>
        <w:t xml:space="preserve">The Melting of 'Nuclear Winter' </w:t>
      </w:r>
      <w:bookmarkEnd w:id="0"/>
    </w:p>
    <w:p w14:paraId="6DAB5FDF" w14:textId="77777777" w:rsidR="00F577CD" w:rsidRPr="00D62A4B" w:rsidRDefault="00F577CD" w:rsidP="00F577CD">
      <w:pPr>
        <w:rPr>
          <w:sz w:val="12"/>
        </w:rPr>
      </w:pPr>
    </w:p>
    <w:p w14:paraId="6289F1CF" w14:textId="77777777" w:rsidR="00F577CD" w:rsidRDefault="00F577CD" w:rsidP="00F577CD">
      <w:pPr>
        <w:pStyle w:val="Heading4"/>
      </w:pPr>
      <w:r>
        <w:t xml:space="preserve">They conduct their study in a continent where it </w:t>
      </w:r>
      <w:r w:rsidRPr="000418C0">
        <w:rPr>
          <w:u w:val="single"/>
        </w:rPr>
        <w:t>doesn’t rain</w:t>
      </w:r>
      <w:r>
        <w:t>.</w:t>
      </w:r>
    </w:p>
    <w:p w14:paraId="610E7F85" w14:textId="77777777" w:rsidR="00F577CD" w:rsidRPr="000418C0" w:rsidRDefault="00F577CD" w:rsidP="00F577CD">
      <w:r w:rsidRPr="00826175">
        <w:rPr>
          <w:rStyle w:val="Style13ptBold"/>
        </w:rPr>
        <w:t>Robock and Toon</w:t>
      </w:r>
      <w:r w:rsidRPr="00826175">
        <w:t xml:space="preserve"> (Alan, professor of </w:t>
      </w:r>
      <w:proofErr w:type="spellStart"/>
      <w:r w:rsidRPr="00826175">
        <w:t>cliatology</w:t>
      </w:r>
      <w:proofErr w:type="spellEnd"/>
      <w:r w:rsidRPr="00826175">
        <w:t xml:space="preserve"> in the Department of Environmental Sciences at Rutgers University and the associate director of the Center for Environmental Prediction and Owen, “Local Nuclear War, Global Suffering” Scientific American, Vol. 302, Issue 1 </w:t>
      </w:r>
      <w:proofErr w:type="spellStart"/>
      <w:r w:rsidRPr="00826175">
        <w:t>pg</w:t>
      </w:r>
      <w:proofErr w:type="spellEnd"/>
      <w:r w:rsidRPr="00826175">
        <w:t xml:space="preserve"> 74-81)</w:t>
      </w:r>
    </w:p>
    <w:p w14:paraId="043EEBAF" w14:textId="77777777" w:rsidR="00F577CD" w:rsidRDefault="00F577CD" w:rsidP="00F577CD">
      <w:pPr>
        <w:rPr>
          <w:sz w:val="12"/>
        </w:rPr>
      </w:pPr>
      <w:r w:rsidRPr="000418C0">
        <w:rPr>
          <w:highlight w:val="green"/>
          <w:u w:val="single"/>
        </w:rPr>
        <w:t>Robock</w:t>
      </w:r>
      <w:r w:rsidRPr="000418C0">
        <w:rPr>
          <w:u w:val="single"/>
        </w:rPr>
        <w:t xml:space="preserve"> and his colleagues</w:t>
      </w:r>
      <w:r w:rsidRPr="00D62A4B">
        <w:rPr>
          <w:sz w:val="12"/>
        </w:rPr>
        <w:t xml:space="preserve">, being conservative, </w:t>
      </w:r>
      <w:r w:rsidRPr="000418C0">
        <w:rPr>
          <w:highlight w:val="green"/>
          <w:u w:val="single"/>
        </w:rPr>
        <w:t>put</w:t>
      </w:r>
      <w:r w:rsidRPr="000418C0">
        <w:rPr>
          <w:u w:val="single"/>
        </w:rPr>
        <w:t xml:space="preserve"> five </w:t>
      </w:r>
      <w:proofErr w:type="spellStart"/>
      <w:r w:rsidRPr="000418C0">
        <w:rPr>
          <w:u w:val="single"/>
        </w:rPr>
        <w:t>teragrams</w:t>
      </w:r>
      <w:proofErr w:type="spellEnd"/>
      <w:r w:rsidRPr="000418C0">
        <w:rPr>
          <w:u w:val="single"/>
        </w:rPr>
        <w:t xml:space="preserve"> of </w:t>
      </w:r>
      <w:r w:rsidRPr="000418C0">
        <w:rPr>
          <w:highlight w:val="green"/>
          <w:u w:val="single"/>
        </w:rPr>
        <w:t xml:space="preserve">smoke into </w:t>
      </w:r>
      <w:r w:rsidRPr="000418C0">
        <w:rPr>
          <w:u w:val="single"/>
        </w:rPr>
        <w:t xml:space="preserve">their modeled upper </w:t>
      </w:r>
      <w:r w:rsidRPr="000418C0">
        <w:rPr>
          <w:highlight w:val="green"/>
          <w:u w:val="single"/>
        </w:rPr>
        <w:t>troposphere</w:t>
      </w:r>
      <w:r w:rsidRPr="00D62A4B">
        <w:rPr>
          <w:sz w:val="12"/>
        </w:rPr>
        <w:t xml:space="preserve"> over India and Pakistan on an imaginary May 15. The model calculated how winds would blow the smoke around the world and how the smoke particles would settle out from the atmosphere. </w:t>
      </w:r>
      <w:r w:rsidRPr="000418C0">
        <w:rPr>
          <w:highlight w:val="green"/>
          <w:u w:val="single"/>
        </w:rPr>
        <w:t>The smoke covered</w:t>
      </w:r>
      <w:r w:rsidRPr="000418C0">
        <w:rPr>
          <w:u w:val="single"/>
        </w:rPr>
        <w:t xml:space="preserve"> all </w:t>
      </w:r>
      <w:r w:rsidRPr="000418C0">
        <w:rPr>
          <w:highlight w:val="green"/>
          <w:u w:val="single"/>
        </w:rPr>
        <w:t>the continent</w:t>
      </w:r>
      <w:r w:rsidRPr="000418C0">
        <w:rPr>
          <w:u w:val="single"/>
        </w:rPr>
        <w:t>s within two weeks.</w:t>
      </w:r>
      <w:r w:rsidRPr="00D62A4B">
        <w:rPr>
          <w:sz w:val="12"/>
        </w:rPr>
        <w:t xml:space="preserve"> The black, sooty smoke absorbed sunlight, warmed and rose into the stratosphere. </w:t>
      </w:r>
      <w:r w:rsidRPr="00D62A4B">
        <w:rPr>
          <w:rStyle w:val="Emphasis"/>
          <w:sz w:val="24"/>
          <w:szCs w:val="24"/>
          <w:highlight w:val="green"/>
        </w:rPr>
        <w:t>Rain never falls there</w:t>
      </w:r>
      <w:r w:rsidRPr="000418C0">
        <w:rPr>
          <w:highlight w:val="green"/>
          <w:u w:val="single"/>
        </w:rPr>
        <w:t xml:space="preserve">, so the air is </w:t>
      </w:r>
      <w:r w:rsidRPr="00D62A4B">
        <w:rPr>
          <w:rStyle w:val="Emphasis"/>
          <w:highlight w:val="green"/>
        </w:rPr>
        <w:t>never cleansed</w:t>
      </w:r>
      <w:r w:rsidRPr="000418C0">
        <w:rPr>
          <w:u w:val="single"/>
        </w:rPr>
        <w:t xml:space="preserve"> by precipitation</w:t>
      </w:r>
      <w:r w:rsidRPr="00D62A4B">
        <w:rPr>
          <w:sz w:val="12"/>
        </w:rPr>
        <w:t xml:space="preserve">; </w:t>
      </w:r>
      <w:r w:rsidRPr="000418C0">
        <w:rPr>
          <w:u w:val="single"/>
        </w:rPr>
        <w:t>particles</w:t>
      </w:r>
      <w:r w:rsidRPr="00D62A4B">
        <w:rPr>
          <w:sz w:val="12"/>
        </w:rPr>
        <w:t xml:space="preserve"> very slowly </w:t>
      </w:r>
      <w:r w:rsidRPr="000418C0">
        <w:rPr>
          <w:u w:val="single"/>
        </w:rPr>
        <w:t>settle out by falling, with air resisting them</w:t>
      </w:r>
      <w:r w:rsidRPr="00D62A4B">
        <w:rPr>
          <w:sz w:val="12"/>
        </w:rPr>
        <w:t>. Soot particles are small, with an average diameter of only 0.1 micron (µm), and so drift down very slowly. They also rise during the daytime as they are heated by the sun, repeatedly delaying their elimination. The calculations showed that the smoke would reach far higher into the upper stratosphere than the sulfate particles that are produced by episodic volcanic eruptions. Sulfate particles are transparent and absorb much less sunlight than soot and are also bigger, typically 0.5 µm. The volcanic particles remain airborne for about two years, but smoke from nuclear fires would last a decade.</w:t>
      </w:r>
    </w:p>
    <w:p w14:paraId="7CE44E4B" w14:textId="77777777" w:rsidR="00F577CD" w:rsidRPr="00D62A4B" w:rsidRDefault="00F577CD" w:rsidP="00F577CD">
      <w:pPr>
        <w:rPr>
          <w:sz w:val="12"/>
        </w:rPr>
      </w:pPr>
    </w:p>
    <w:p w14:paraId="5D9C9C83" w14:textId="77777777" w:rsidR="00F577CD" w:rsidRDefault="00F577CD" w:rsidP="00F577CD">
      <w:pPr>
        <w:pStyle w:val="Heading4"/>
      </w:pPr>
      <w:r>
        <w:t xml:space="preserve">Robock et al </w:t>
      </w:r>
      <w:r w:rsidRPr="000418C0">
        <w:rPr>
          <w:u w:val="single"/>
        </w:rPr>
        <w:t>causally assert</w:t>
      </w:r>
      <w:r>
        <w:t xml:space="preserve"> the famine impact without </w:t>
      </w:r>
      <w:r w:rsidRPr="000418C0">
        <w:rPr>
          <w:u w:val="single"/>
        </w:rPr>
        <w:t>running any tests</w:t>
      </w:r>
      <w:r>
        <w:t>.</w:t>
      </w:r>
    </w:p>
    <w:p w14:paraId="5C2D44CD" w14:textId="77777777" w:rsidR="00F577CD" w:rsidRPr="000418C0" w:rsidRDefault="00F577CD" w:rsidP="00F577CD">
      <w:r w:rsidRPr="00826175">
        <w:rPr>
          <w:rStyle w:val="Style13ptBold"/>
        </w:rPr>
        <w:t xml:space="preserve">Robock and Toon </w:t>
      </w:r>
      <w:r w:rsidRPr="00826175">
        <w:t xml:space="preserve">(Alan, professor of </w:t>
      </w:r>
      <w:proofErr w:type="spellStart"/>
      <w:r w:rsidRPr="00826175">
        <w:t>cliatology</w:t>
      </w:r>
      <w:proofErr w:type="spellEnd"/>
      <w:r w:rsidRPr="00826175">
        <w:t xml:space="preserve"> in the Department of Environmental Sciences at Rutgers University and the associate director of the Center for Environmental Prediction and Owen, “Local Nuclear War, Global Suffering” Scientific American, Jan, Vol. 302, Issue 1 </w:t>
      </w:r>
      <w:proofErr w:type="spellStart"/>
      <w:r w:rsidRPr="00826175">
        <w:t>pg</w:t>
      </w:r>
      <w:proofErr w:type="spellEnd"/>
      <w:r w:rsidRPr="00826175">
        <w:t xml:space="preserve"> 74-81)</w:t>
      </w:r>
    </w:p>
    <w:p w14:paraId="4FB545F0" w14:textId="77777777" w:rsidR="00F577CD" w:rsidRDefault="00F577CD" w:rsidP="00F577CD">
      <w:pPr>
        <w:rPr>
          <w:u w:val="single"/>
        </w:rPr>
      </w:pPr>
      <w:r w:rsidRPr="004630E1">
        <w:rPr>
          <w:sz w:val="12"/>
        </w:rPr>
        <w:t xml:space="preserve">We have used such analogues to test and improve our models in the past. But </w:t>
      </w:r>
      <w:r w:rsidRPr="000418C0">
        <w:rPr>
          <w:highlight w:val="green"/>
          <w:u w:val="single"/>
        </w:rPr>
        <w:t>we hope</w:t>
      </w:r>
      <w:r w:rsidRPr="000418C0">
        <w:rPr>
          <w:u w:val="single"/>
        </w:rPr>
        <w:t xml:space="preserve"> more </w:t>
      </w:r>
      <w:r w:rsidRPr="000418C0">
        <w:rPr>
          <w:highlight w:val="green"/>
          <w:u w:val="single"/>
        </w:rPr>
        <w:t>people will</w:t>
      </w:r>
      <w:r w:rsidRPr="000418C0">
        <w:rPr>
          <w:u w:val="single"/>
        </w:rPr>
        <w:t xml:space="preserve"> do further work. Independent models that </w:t>
      </w:r>
      <w:r w:rsidRPr="000418C0">
        <w:rPr>
          <w:highlight w:val="green"/>
          <w:u w:val="single"/>
        </w:rPr>
        <w:t>either verify or contradict ours</w:t>
      </w:r>
      <w:r w:rsidRPr="000418C0">
        <w:rPr>
          <w:u w:val="single"/>
        </w:rPr>
        <w:t xml:space="preserve"> would be very instructive</w:t>
      </w:r>
      <w:r w:rsidRPr="004630E1">
        <w:rPr>
          <w:sz w:val="12"/>
        </w:rPr>
        <w:t xml:space="preserve">. </w:t>
      </w:r>
      <w:r w:rsidRPr="000418C0">
        <w:rPr>
          <w:highlight w:val="green"/>
          <w:u w:val="single"/>
        </w:rPr>
        <w:t>Agricultural</w:t>
      </w:r>
      <w:r w:rsidRPr="000418C0">
        <w:rPr>
          <w:u w:val="single"/>
        </w:rPr>
        <w:t xml:space="preserve"> impact </w:t>
      </w:r>
      <w:r w:rsidRPr="000418C0">
        <w:rPr>
          <w:highlight w:val="green"/>
          <w:u w:val="single"/>
        </w:rPr>
        <w:t>studies</w:t>
      </w:r>
      <w:r w:rsidRPr="000418C0">
        <w:rPr>
          <w:u w:val="single"/>
        </w:rPr>
        <w:t xml:space="preserve">, which </w:t>
      </w:r>
      <w:r w:rsidRPr="00E52DCA">
        <w:rPr>
          <w:rStyle w:val="Emphasis"/>
          <w:highlight w:val="green"/>
        </w:rPr>
        <w:t>we have not conducted</w:t>
      </w:r>
      <w:r w:rsidRPr="000418C0">
        <w:rPr>
          <w:u w:val="single"/>
        </w:rPr>
        <w:t>, would be particularly welcomed.</w:t>
      </w:r>
    </w:p>
    <w:p w14:paraId="7848DD61" w14:textId="77777777" w:rsidR="00F577CD" w:rsidRDefault="00F577CD" w:rsidP="00F577CD">
      <w:pPr>
        <w:rPr>
          <w:u w:val="single"/>
        </w:rPr>
      </w:pPr>
    </w:p>
    <w:p w14:paraId="1E61C03C" w14:textId="77777777" w:rsidR="00F577CD" w:rsidRDefault="00F577CD" w:rsidP="00F577CD">
      <w:pPr>
        <w:pStyle w:val="Heading4"/>
      </w:pPr>
      <w:r>
        <w:t xml:space="preserve">Robock et al. changed their models – </w:t>
      </w:r>
      <w:r w:rsidRPr="002315BE">
        <w:rPr>
          <w:u w:val="single"/>
        </w:rPr>
        <w:t>cut updates</w:t>
      </w:r>
      <w:r>
        <w:t>.</w:t>
      </w:r>
    </w:p>
    <w:p w14:paraId="27188A27" w14:textId="77777777" w:rsidR="00F577CD" w:rsidRPr="0084674F" w:rsidRDefault="00F577CD" w:rsidP="00F577CD">
      <w:r w:rsidRPr="0084674F">
        <w:rPr>
          <w:rStyle w:val="Style13ptBold"/>
        </w:rPr>
        <w:t>Hamill 19</w:t>
      </w:r>
      <w:r>
        <w:t xml:space="preserve"> [</w:t>
      </w:r>
      <w:r w:rsidRPr="00665FC2">
        <w:t>Jasper Hamill</w:t>
      </w:r>
      <w:r>
        <w:t>, Rutgers doctoral student and numerous atmospheric scientists, “</w:t>
      </w:r>
      <w:r w:rsidRPr="0084674F">
        <w:t>Life after an apocalyptic nuclear war might not be quite as grim as expected, scientists say</w:t>
      </w:r>
      <w:r>
        <w:t xml:space="preserve">,” 08/09/19, Metro, </w:t>
      </w:r>
      <w:hyperlink r:id="rId43" w:history="1">
        <w:r w:rsidRPr="008E3DAC">
          <w:rPr>
            <w:rStyle w:val="Hyperlink"/>
          </w:rPr>
          <w:t>https://metro.co.uk/2019/08/09/life-apocalyptic-nuclear-war-might-not-quite-grim-expected-scientists-say-10545690/</w:t>
        </w:r>
      </w:hyperlink>
      <w:r>
        <w:t>] Justin</w:t>
      </w:r>
    </w:p>
    <w:p w14:paraId="7378B12A" w14:textId="77777777" w:rsidR="00F577CD" w:rsidRDefault="00F577CD" w:rsidP="00F577CD">
      <w:pPr>
        <w:rPr>
          <w:sz w:val="16"/>
        </w:rPr>
      </w:pPr>
      <w:r w:rsidRPr="00C31788">
        <w:rPr>
          <w:sz w:val="16"/>
        </w:rPr>
        <w:t xml:space="preserve">Estimates of exactly how many people will die during the bleak winter vary wildly, with </w:t>
      </w:r>
      <w:r w:rsidRPr="002315BE">
        <w:rPr>
          <w:sz w:val="16"/>
        </w:rPr>
        <w:t xml:space="preserve">some </w:t>
      </w:r>
      <w:r w:rsidRPr="002315BE">
        <w:rPr>
          <w:u w:val="single"/>
        </w:rPr>
        <w:t xml:space="preserve">pessimistic scientists convinced that even a relatively small war between states like India and Pakistan could cause almost </w:t>
      </w:r>
      <w:r w:rsidRPr="002315BE">
        <w:rPr>
          <w:rStyle w:val="Emphasis"/>
        </w:rPr>
        <w:t>one third of people on Earth to starve to death</w:t>
      </w:r>
      <w:r w:rsidRPr="002315BE">
        <w:rPr>
          <w:sz w:val="16"/>
        </w:rPr>
        <w:t>. The International Physicians for the Prevention of Nuclear War fears a nuclear conflict between these two countries alone would interrupt food production in China and the US so dramatically that up to two billion people are at risk of starvation. So we’re glad to report that a new piece of research has lightened the picture a little bit, although it’s still very, very dark. To</w:t>
      </w:r>
      <w:r w:rsidRPr="00C31788">
        <w:rPr>
          <w:sz w:val="16"/>
        </w:rPr>
        <w:t xml:space="preserve"> find out what might happen in a nuclear winter, A team from the University of Colorado analysed thunderstorms generated by a group of giant wildfires in 2017 and found they ‘injected a small volcano’s worth of aerosol into the stratosphere’ and created a smoke plume that lasted for almost nine months. ‘</w:t>
      </w:r>
      <w:r w:rsidRPr="00596148">
        <w:rPr>
          <w:u w:val="single"/>
        </w:rPr>
        <w:t xml:space="preserve">We </w:t>
      </w:r>
      <w:r w:rsidRPr="0084674F">
        <w:rPr>
          <w:rStyle w:val="Emphasis"/>
          <w:highlight w:val="green"/>
        </w:rPr>
        <w:t>compared observations</w:t>
      </w:r>
      <w:r w:rsidRPr="006F3416">
        <w:rPr>
          <w:u w:val="single"/>
        </w:rPr>
        <w:t xml:space="preserve"> with model calculations of the smoke plume</w:t>
      </w:r>
      <w:r w:rsidRPr="00C31788">
        <w:rPr>
          <w:sz w:val="16"/>
        </w:rPr>
        <w:t xml:space="preserve">,’ said scientist Karen </w:t>
      </w:r>
      <w:proofErr w:type="spellStart"/>
      <w:r w:rsidRPr="00C31788">
        <w:rPr>
          <w:sz w:val="16"/>
        </w:rPr>
        <w:t>Rosenlof</w:t>
      </w:r>
      <w:proofErr w:type="spellEnd"/>
      <w:r w:rsidRPr="00C31788">
        <w:rPr>
          <w:sz w:val="16"/>
        </w:rPr>
        <w:t xml:space="preserve">. ‘That helped us understand why the smoke plume rose so high and persisted so long, which can be applied to other stratospheric aerosol injections, such as from volcanoes or nuclear explosions.’ The wildfires offered scientists the rare chance to watch great towers of smoke rising and spreading into the atmosphere – which is what would happen as cities burn after being hit by nuclear doomsday weapons. Although </w:t>
      </w:r>
      <w:r w:rsidRPr="002315BE">
        <w:rPr>
          <w:u w:val="single"/>
        </w:rPr>
        <w:t xml:space="preserve">the </w:t>
      </w:r>
      <w:r w:rsidRPr="0084674F">
        <w:rPr>
          <w:highlight w:val="green"/>
          <w:u w:val="single"/>
        </w:rPr>
        <w:t>smoke</w:t>
      </w:r>
      <w:r w:rsidRPr="00C31788">
        <w:rPr>
          <w:sz w:val="16"/>
        </w:rPr>
        <w:t xml:space="preserve"> behaved as expected when it formed </w:t>
      </w:r>
      <w:proofErr w:type="spellStart"/>
      <w:r w:rsidRPr="00C31788">
        <w:rPr>
          <w:sz w:val="16"/>
        </w:rPr>
        <w:t>pyrocumulonibus</w:t>
      </w:r>
      <w:proofErr w:type="spellEnd"/>
      <w:r w:rsidRPr="00C31788">
        <w:rPr>
          <w:sz w:val="16"/>
        </w:rPr>
        <w:t xml:space="preserve"> clouds and ‘erupted violently’ into the atmosphere, </w:t>
      </w:r>
      <w:r w:rsidRPr="0084674F">
        <w:rPr>
          <w:u w:val="single"/>
        </w:rPr>
        <w:t xml:space="preserve">it </w:t>
      </w:r>
      <w:r w:rsidRPr="0084674F">
        <w:rPr>
          <w:rStyle w:val="Emphasis"/>
          <w:highlight w:val="green"/>
        </w:rPr>
        <w:t>lingered</w:t>
      </w:r>
      <w:r w:rsidRPr="0084674F">
        <w:rPr>
          <w:rStyle w:val="Emphasis"/>
        </w:rPr>
        <w:t xml:space="preserve"> in the stratosphere</w:t>
      </w:r>
      <w:r w:rsidRPr="0084674F">
        <w:rPr>
          <w:u w:val="single"/>
        </w:rPr>
        <w:t xml:space="preserve"> </w:t>
      </w:r>
      <w:r w:rsidRPr="0084674F">
        <w:rPr>
          <w:highlight w:val="green"/>
          <w:u w:val="single"/>
        </w:rPr>
        <w:t xml:space="preserve">for 40% less </w:t>
      </w:r>
      <w:r w:rsidRPr="002315BE">
        <w:rPr>
          <w:u w:val="single"/>
        </w:rPr>
        <w:t xml:space="preserve">time </w:t>
      </w:r>
      <w:r w:rsidRPr="0084674F">
        <w:rPr>
          <w:highlight w:val="green"/>
          <w:u w:val="single"/>
        </w:rPr>
        <w:t xml:space="preserve">than </w:t>
      </w:r>
      <w:r w:rsidRPr="0084674F">
        <w:rPr>
          <w:rStyle w:val="Emphasis"/>
          <w:highlight w:val="green"/>
        </w:rPr>
        <w:t>expected</w:t>
      </w:r>
      <w:r w:rsidRPr="00C31788">
        <w:rPr>
          <w:sz w:val="16"/>
        </w:rPr>
        <w:t xml:space="preserve">, </w:t>
      </w:r>
      <w:r w:rsidRPr="0084674F">
        <w:rPr>
          <w:highlight w:val="green"/>
          <w:u w:val="single"/>
        </w:rPr>
        <w:t>suggesting</w:t>
      </w:r>
      <w:r w:rsidRPr="0084674F">
        <w:rPr>
          <w:u w:val="single"/>
        </w:rPr>
        <w:t xml:space="preserve"> </w:t>
      </w:r>
      <w:r w:rsidRPr="0084674F">
        <w:rPr>
          <w:rStyle w:val="Emphasis"/>
        </w:rPr>
        <w:t>previous calculations</w:t>
      </w:r>
      <w:r w:rsidRPr="0084674F">
        <w:rPr>
          <w:u w:val="single"/>
        </w:rPr>
        <w:t xml:space="preserve"> about the length of a </w:t>
      </w:r>
      <w:r w:rsidRPr="0084674F">
        <w:rPr>
          <w:highlight w:val="green"/>
          <w:u w:val="single"/>
        </w:rPr>
        <w:t>nuclear winter</w:t>
      </w:r>
      <w:r w:rsidRPr="0084674F">
        <w:rPr>
          <w:u w:val="single"/>
        </w:rPr>
        <w:t xml:space="preserve"> may have been </w:t>
      </w:r>
      <w:r w:rsidRPr="0084674F">
        <w:rPr>
          <w:rStyle w:val="Emphasis"/>
          <w:highlight w:val="green"/>
        </w:rPr>
        <w:t>exaggerated</w:t>
      </w:r>
      <w:r w:rsidRPr="00C31788">
        <w:rPr>
          <w:sz w:val="16"/>
        </w:rPr>
        <w:t xml:space="preserve">. It’s possible that </w:t>
      </w:r>
      <w:r w:rsidRPr="0084674F">
        <w:rPr>
          <w:u w:val="single"/>
        </w:rPr>
        <w:t xml:space="preserve">the </w:t>
      </w:r>
      <w:r w:rsidRPr="0084674F">
        <w:rPr>
          <w:highlight w:val="green"/>
          <w:u w:val="single"/>
        </w:rPr>
        <w:t xml:space="preserve">cooling </w:t>
      </w:r>
      <w:r w:rsidRPr="002315BE">
        <w:rPr>
          <w:u w:val="single"/>
        </w:rPr>
        <w:t>impacts</w:t>
      </w:r>
      <w:r w:rsidRPr="0084674F">
        <w:rPr>
          <w:u w:val="single"/>
        </w:rPr>
        <w:t xml:space="preserve"> of a nuclear winter could </w:t>
      </w:r>
      <w:r w:rsidRPr="0084674F">
        <w:rPr>
          <w:highlight w:val="green"/>
          <w:u w:val="single"/>
        </w:rPr>
        <w:t>last</w:t>
      </w:r>
      <w:r w:rsidRPr="0084674F">
        <w:rPr>
          <w:u w:val="single"/>
        </w:rPr>
        <w:t xml:space="preserve"> somewhat </w:t>
      </w:r>
      <w:r w:rsidRPr="0084674F">
        <w:rPr>
          <w:highlight w:val="green"/>
          <w:u w:val="single"/>
        </w:rPr>
        <w:t xml:space="preserve">less </w:t>
      </w:r>
      <w:r w:rsidRPr="002315BE">
        <w:rPr>
          <w:u w:val="single"/>
        </w:rPr>
        <w:t xml:space="preserve">long </w:t>
      </w:r>
      <w:r w:rsidRPr="0084674F">
        <w:rPr>
          <w:highlight w:val="green"/>
          <w:u w:val="single"/>
        </w:rPr>
        <w:t xml:space="preserve">than models </w:t>
      </w:r>
      <w:r w:rsidRPr="008A1DA0">
        <w:rPr>
          <w:u w:val="single"/>
        </w:rPr>
        <w:t xml:space="preserve">have </w:t>
      </w:r>
      <w:r w:rsidRPr="0084674F">
        <w:rPr>
          <w:rStyle w:val="Emphasis"/>
          <w:highlight w:val="green"/>
        </w:rPr>
        <w:t>predicted</w:t>
      </w:r>
      <w:r w:rsidRPr="0084674F">
        <w:rPr>
          <w:rStyle w:val="Emphasis"/>
        </w:rPr>
        <w:t xml:space="preserve"> to date</w:t>
      </w:r>
      <w:r w:rsidRPr="00C31788">
        <w:rPr>
          <w:sz w:val="16"/>
        </w:rPr>
        <w:t xml:space="preserve"> ‘The team found that organic observed </w:t>
      </w:r>
      <w:r w:rsidRPr="002315BE">
        <w:rPr>
          <w:u w:val="single"/>
        </w:rPr>
        <w:t xml:space="preserve">smoke </w:t>
      </w:r>
      <w:r w:rsidRPr="0084674F">
        <w:rPr>
          <w:highlight w:val="green"/>
          <w:u w:val="single"/>
        </w:rPr>
        <w:t xml:space="preserve">lifetime </w:t>
      </w:r>
      <w:r w:rsidRPr="002315BE">
        <w:rPr>
          <w:u w:val="single"/>
        </w:rPr>
        <w:t xml:space="preserve">in the stratosphere </w:t>
      </w:r>
      <w:r w:rsidRPr="0084674F">
        <w:rPr>
          <w:highlight w:val="green"/>
          <w:u w:val="single"/>
        </w:rPr>
        <w:t xml:space="preserve">was </w:t>
      </w:r>
      <w:r w:rsidRPr="002315BE">
        <w:rPr>
          <w:rStyle w:val="Emphasis"/>
        </w:rPr>
        <w:t xml:space="preserve">40% </w:t>
      </w:r>
      <w:r w:rsidRPr="0084674F">
        <w:rPr>
          <w:rStyle w:val="Emphasis"/>
          <w:highlight w:val="green"/>
        </w:rPr>
        <w:t>shorter</w:t>
      </w:r>
      <w:r w:rsidRPr="00C31788">
        <w:rPr>
          <w:sz w:val="16"/>
        </w:rPr>
        <w:t xml:space="preserve">, </w:t>
      </w:r>
      <w:r w:rsidRPr="0084674F">
        <w:rPr>
          <w:u w:val="single"/>
        </w:rPr>
        <w:t xml:space="preserve">the </w:t>
      </w:r>
      <w:r w:rsidRPr="002315BE">
        <w:rPr>
          <w:u w:val="single"/>
        </w:rPr>
        <w:t xml:space="preserve">authors say, than what would be </w:t>
      </w:r>
      <w:r w:rsidRPr="002315BE">
        <w:rPr>
          <w:rStyle w:val="Emphasis"/>
        </w:rPr>
        <w:t>calculated</w:t>
      </w:r>
      <w:r w:rsidRPr="002315BE">
        <w:rPr>
          <w:u w:val="single"/>
        </w:rPr>
        <w:t xml:space="preserve"> using a standard model</w:t>
      </w:r>
      <w:r w:rsidRPr="002315BE">
        <w:rPr>
          <w:sz w:val="16"/>
        </w:rPr>
        <w:t>,’ the University of Color</w:t>
      </w:r>
      <w:r w:rsidRPr="00C31788">
        <w:rPr>
          <w:sz w:val="16"/>
        </w:rPr>
        <w:t xml:space="preserve">ado </w:t>
      </w:r>
      <w:r w:rsidRPr="0084674F">
        <w:rPr>
          <w:highlight w:val="green"/>
          <w:u w:val="single"/>
        </w:rPr>
        <w:t xml:space="preserve">quoted </w:t>
      </w:r>
      <w:r w:rsidRPr="002315BE">
        <w:rPr>
          <w:rStyle w:val="Emphasis"/>
        </w:rPr>
        <w:t xml:space="preserve">Brian </w:t>
      </w:r>
      <w:r w:rsidRPr="0084674F">
        <w:rPr>
          <w:rStyle w:val="Emphasis"/>
          <w:highlight w:val="green"/>
        </w:rPr>
        <w:t>Toon</w:t>
      </w:r>
      <w:r w:rsidRPr="00C31788">
        <w:rPr>
          <w:sz w:val="16"/>
        </w:rPr>
        <w:t xml:space="preserve"> as saying. Work is now ongoing to establish ‘what the findings mean for the climate impacts of nuclear explosions, which include a severe cooling impact dubbed “nuclear winter”‘.</w:t>
      </w:r>
    </w:p>
    <w:p w14:paraId="78317E88" w14:textId="77777777" w:rsidR="00F577CD" w:rsidRDefault="00F577CD" w:rsidP="00F577CD">
      <w:pPr>
        <w:rPr>
          <w:sz w:val="16"/>
        </w:rPr>
      </w:pPr>
    </w:p>
    <w:p w14:paraId="1DD0255D" w14:textId="77777777" w:rsidR="00F577CD" w:rsidRDefault="00F577CD" w:rsidP="00F577CD">
      <w:pPr>
        <w:pStyle w:val="Heading4"/>
        <w:rPr>
          <w:rStyle w:val="Emphasis"/>
          <w:rFonts w:cstheme="majorBidi"/>
          <w:b/>
          <w:iCs/>
          <w:sz w:val="26"/>
          <w:u w:val="none"/>
        </w:rPr>
      </w:pPr>
      <w:r>
        <w:rPr>
          <w:rStyle w:val="Emphasis"/>
          <w:rFonts w:cstheme="majorBidi"/>
          <w:b/>
          <w:iCs/>
          <w:sz w:val="26"/>
          <w:u w:val="none"/>
        </w:rPr>
        <w:t xml:space="preserve">Their physicist flows </w:t>
      </w:r>
      <w:r w:rsidRPr="00153E13">
        <w:rPr>
          <w:rStyle w:val="Emphasis"/>
          <w:rFonts w:cstheme="majorBidi"/>
          <w:b/>
          <w:iCs/>
          <w:sz w:val="26"/>
        </w:rPr>
        <w:t>neg</w:t>
      </w:r>
      <w:r>
        <w:rPr>
          <w:rStyle w:val="Emphasis"/>
          <w:rFonts w:cstheme="majorBidi"/>
          <w:b/>
          <w:iCs/>
          <w:sz w:val="26"/>
          <w:u w:val="none"/>
        </w:rPr>
        <w:t xml:space="preserve"> – </w:t>
      </w:r>
      <w:r w:rsidRPr="00153E13">
        <w:rPr>
          <w:rStyle w:val="Emphasis"/>
          <w:rFonts w:cstheme="majorBidi"/>
          <w:b/>
          <w:iCs/>
          <w:sz w:val="26"/>
          <w:u w:val="none"/>
        </w:rPr>
        <w:t>no</w:t>
      </w:r>
      <w:r>
        <w:rPr>
          <w:rStyle w:val="Emphasis"/>
          <w:rFonts w:cstheme="majorBidi"/>
          <w:b/>
          <w:iCs/>
          <w:sz w:val="26"/>
          <w:u w:val="none"/>
        </w:rPr>
        <w:t xml:space="preserve"> extinction but </w:t>
      </w:r>
      <w:r w:rsidRPr="00184F01">
        <w:rPr>
          <w:rStyle w:val="Emphasis"/>
          <w:rFonts w:cstheme="majorBidi"/>
          <w:b/>
          <w:iCs/>
          <w:sz w:val="26"/>
        </w:rPr>
        <w:t>yes</w:t>
      </w:r>
      <w:r>
        <w:rPr>
          <w:rStyle w:val="Emphasis"/>
          <w:rFonts w:cstheme="majorBidi"/>
          <w:b/>
          <w:iCs/>
          <w:sz w:val="26"/>
          <w:u w:val="none"/>
        </w:rPr>
        <w:t xml:space="preserve"> transition.</w:t>
      </w:r>
    </w:p>
    <w:p w14:paraId="5536214C" w14:textId="77777777" w:rsidR="00F577CD" w:rsidRPr="00D62A4B" w:rsidRDefault="00F577CD" w:rsidP="00F577CD">
      <w:r w:rsidRPr="00D62A4B">
        <w:rPr>
          <w:rStyle w:val="Style13ptBold"/>
        </w:rPr>
        <w:t>Haberman 16</w:t>
      </w:r>
      <w:r>
        <w:t xml:space="preserve"> – Clyde, 4/4/16, [“</w:t>
      </w:r>
      <w:r w:rsidRPr="00D62A4B">
        <w:t>Global Warming Gives Science Behind Nuclear Winter a New Purpose</w:t>
      </w:r>
      <w:r>
        <w:t xml:space="preserve">,” New York Times, </w:t>
      </w:r>
      <w:hyperlink r:id="rId44" w:history="1">
        <w:r w:rsidRPr="00112594">
          <w:rPr>
            <w:rStyle w:val="Hyperlink"/>
          </w:rPr>
          <w:t>https://www.nytimes.com/2016/04/04/us/global-warming-gives-science-behind-nuclear-winter-a-new-purpose.html</w:t>
        </w:r>
      </w:hyperlink>
      <w:r>
        <w:t>] Justin</w:t>
      </w:r>
    </w:p>
    <w:p w14:paraId="18A84983" w14:textId="77777777" w:rsidR="00F577CD" w:rsidRDefault="00F577CD" w:rsidP="00F577CD">
      <w:pPr>
        <w:rPr>
          <w:sz w:val="12"/>
        </w:rPr>
      </w:pPr>
      <w:r w:rsidRPr="004630E1">
        <w:rPr>
          <w:sz w:val="12"/>
        </w:rPr>
        <w:t xml:space="preserve">Actually, he said, </w:t>
      </w:r>
      <w:r w:rsidRPr="008A1DA0">
        <w:rPr>
          <w:u w:val="single"/>
        </w:rPr>
        <w:t xml:space="preserve">he </w:t>
      </w:r>
      <w:r w:rsidRPr="00D62A4B">
        <w:rPr>
          <w:rStyle w:val="Emphasis"/>
          <w:highlight w:val="green"/>
        </w:rPr>
        <w:t>never</w:t>
      </w:r>
      <w:r w:rsidRPr="00D62A4B">
        <w:rPr>
          <w:highlight w:val="green"/>
          <w:u w:val="single"/>
        </w:rPr>
        <w:t xml:space="preserve"> believed human</w:t>
      </w:r>
      <w:r w:rsidRPr="008A1DA0">
        <w:rPr>
          <w:u w:val="single"/>
        </w:rPr>
        <w:t xml:space="preserve">kind </w:t>
      </w:r>
      <w:r w:rsidRPr="00D62A4B">
        <w:rPr>
          <w:highlight w:val="green"/>
          <w:u w:val="single"/>
        </w:rPr>
        <w:t>was</w:t>
      </w:r>
      <w:r w:rsidRPr="00D62A4B">
        <w:rPr>
          <w:u w:val="single"/>
        </w:rPr>
        <w:t xml:space="preserve"> likely </w:t>
      </w:r>
      <w:r w:rsidRPr="008A1DA0">
        <w:rPr>
          <w:u w:val="single"/>
        </w:rPr>
        <w:t xml:space="preserve">to be </w:t>
      </w:r>
      <w:r w:rsidRPr="00D62A4B">
        <w:rPr>
          <w:highlight w:val="green"/>
          <w:u w:val="single"/>
        </w:rPr>
        <w:t>wiped out</w:t>
      </w:r>
      <w:r w:rsidRPr="004630E1">
        <w:rPr>
          <w:sz w:val="12"/>
        </w:rPr>
        <w:t>. “</w:t>
      </w:r>
      <w:r w:rsidRPr="00D62A4B">
        <w:rPr>
          <w:highlight w:val="green"/>
          <w:u w:val="single"/>
        </w:rPr>
        <w:t>That was</w:t>
      </w:r>
      <w:r w:rsidRPr="00D62A4B">
        <w:rPr>
          <w:u w:val="single"/>
        </w:rPr>
        <w:t xml:space="preserve"> a </w:t>
      </w:r>
      <w:r w:rsidRPr="00D62A4B">
        <w:rPr>
          <w:rStyle w:val="Emphasis"/>
          <w:highlight w:val="green"/>
        </w:rPr>
        <w:t>speculation</w:t>
      </w:r>
      <w:r w:rsidRPr="004630E1">
        <w:rPr>
          <w:sz w:val="12"/>
        </w:rPr>
        <w:t xml:space="preserve"> of others, including Carl Sagan,” </w:t>
      </w:r>
      <w:r w:rsidRPr="008A1DA0">
        <w:rPr>
          <w:sz w:val="12"/>
        </w:rPr>
        <w:t>he said. “</w:t>
      </w:r>
      <w:r w:rsidRPr="008A1DA0">
        <w:rPr>
          <w:u w:val="single"/>
        </w:rPr>
        <w:t xml:space="preserve">My </w:t>
      </w:r>
      <w:r w:rsidRPr="008A1DA0">
        <w:rPr>
          <w:rStyle w:val="Emphasis"/>
        </w:rPr>
        <w:t>personal opinion</w:t>
      </w:r>
      <w:r w:rsidRPr="008A1DA0">
        <w:rPr>
          <w:u w:val="single"/>
        </w:rPr>
        <w:t xml:space="preserve"> is that</w:t>
      </w:r>
      <w:r w:rsidRPr="00D62A4B">
        <w:rPr>
          <w:u w:val="single"/>
        </w:rPr>
        <w:t xml:space="preserve"> the </w:t>
      </w:r>
      <w:r w:rsidRPr="00D62A4B">
        <w:rPr>
          <w:highlight w:val="green"/>
          <w:u w:val="single"/>
        </w:rPr>
        <w:t>human</w:t>
      </w:r>
      <w:r w:rsidRPr="00D62A4B">
        <w:rPr>
          <w:u w:val="single"/>
        </w:rPr>
        <w:t xml:space="preserve"> race </w:t>
      </w:r>
      <w:r w:rsidRPr="00D62A4B">
        <w:rPr>
          <w:rStyle w:val="Emphasis"/>
          <w:highlight w:val="green"/>
        </w:rPr>
        <w:t>wouldn’t become extinct</w:t>
      </w:r>
      <w:r w:rsidRPr="00D62A4B">
        <w:rPr>
          <w:highlight w:val="green"/>
          <w:u w:val="single"/>
        </w:rPr>
        <w:t xml:space="preserve">, but </w:t>
      </w:r>
      <w:r w:rsidRPr="00D62A4B">
        <w:rPr>
          <w:rStyle w:val="Emphasis"/>
          <w:highlight w:val="green"/>
        </w:rPr>
        <w:t>civilization</w:t>
      </w:r>
      <w:r w:rsidRPr="00D62A4B">
        <w:rPr>
          <w:u w:val="single"/>
        </w:rPr>
        <w:t xml:space="preserve"> as we know it </w:t>
      </w:r>
      <w:r w:rsidRPr="008A1DA0">
        <w:rPr>
          <w:rStyle w:val="Emphasis"/>
        </w:rPr>
        <w:t xml:space="preserve">certainly </w:t>
      </w:r>
      <w:r w:rsidRPr="00D62A4B">
        <w:rPr>
          <w:rStyle w:val="Emphasis"/>
          <w:highlight w:val="green"/>
        </w:rPr>
        <w:t>would</w:t>
      </w:r>
      <w:r w:rsidRPr="004630E1">
        <w:rPr>
          <w:sz w:val="12"/>
        </w:rPr>
        <w:t>.”</w:t>
      </w:r>
    </w:p>
    <w:p w14:paraId="0B18E575" w14:textId="77777777" w:rsidR="00F577CD" w:rsidRPr="00184F01" w:rsidRDefault="00F577CD" w:rsidP="00F577CD"/>
    <w:p w14:paraId="55277C30" w14:textId="77777777" w:rsidR="00F577CD" w:rsidRDefault="00F577CD" w:rsidP="00F577CD">
      <w:pPr>
        <w:pStyle w:val="Heading4"/>
      </w:pPr>
      <w:r>
        <w:t>Robock agrees too.</w:t>
      </w:r>
    </w:p>
    <w:p w14:paraId="66D4309A" w14:textId="77777777" w:rsidR="00F577CD" w:rsidRPr="007966F9" w:rsidRDefault="00F577CD" w:rsidP="00F577CD">
      <w:r w:rsidRPr="007966F9">
        <w:rPr>
          <w:rStyle w:val="Style13ptBold"/>
        </w:rPr>
        <w:t>Robock 10.</w:t>
      </w:r>
      <w:r>
        <w:t xml:space="preserve"> [You know who they are, “Nuclear Winter” </w:t>
      </w:r>
      <w:hyperlink r:id="rId45" w:history="1">
        <w:r w:rsidRPr="00BE0E32">
          <w:rPr>
            <w:rStyle w:val="Hyperlink"/>
          </w:rPr>
          <w:t>https://sci-hub.se/https://doi.org/10.1002/wcc.45</w:t>
        </w:r>
      </w:hyperlink>
      <w:r>
        <w:t>] Justin</w:t>
      </w:r>
    </w:p>
    <w:p w14:paraId="755964C0" w14:textId="77777777" w:rsidR="00F577CD" w:rsidRDefault="00F577CD" w:rsidP="00F577CD">
      <w:pPr>
        <w:rPr>
          <w:sz w:val="16"/>
        </w:rPr>
      </w:pPr>
      <w:r w:rsidRPr="007966F9">
        <w:rPr>
          <w:u w:val="single"/>
        </w:rPr>
        <w:t xml:space="preserve">While it is important to point out the consequences of nuclear winter, it is also important to point out what will not be the consequences. Although </w:t>
      </w:r>
      <w:r w:rsidRPr="008328F3">
        <w:rPr>
          <w:highlight w:val="green"/>
          <w:u w:val="single"/>
        </w:rPr>
        <w:t>extinction</w:t>
      </w:r>
      <w:r w:rsidRPr="007966F9">
        <w:rPr>
          <w:u w:val="single"/>
        </w:rPr>
        <w:t xml:space="preserve"> of our species was not ruled out in initial studies by biologists, it now seems that </w:t>
      </w:r>
      <w:r w:rsidRPr="008328F3">
        <w:rPr>
          <w:rStyle w:val="Emphasis"/>
        </w:rPr>
        <w:t xml:space="preserve">this </w:t>
      </w:r>
      <w:r w:rsidRPr="008328F3">
        <w:rPr>
          <w:rStyle w:val="Emphasis"/>
          <w:highlight w:val="green"/>
        </w:rPr>
        <w:t>would not take place</w:t>
      </w:r>
      <w:r w:rsidRPr="008328F3">
        <w:rPr>
          <w:sz w:val="16"/>
        </w:rPr>
        <w:t xml:space="preserve">. Especially </w:t>
      </w:r>
      <w:r w:rsidRPr="007966F9">
        <w:rPr>
          <w:u w:val="single"/>
        </w:rPr>
        <w:t xml:space="preserve">in </w:t>
      </w:r>
      <w:r w:rsidRPr="008328F3">
        <w:rPr>
          <w:rStyle w:val="Emphasis"/>
          <w:highlight w:val="green"/>
        </w:rPr>
        <w:t>Australia</w:t>
      </w:r>
      <w:r w:rsidRPr="008328F3">
        <w:rPr>
          <w:highlight w:val="green"/>
          <w:u w:val="single"/>
        </w:rPr>
        <w:t xml:space="preserve"> and </w:t>
      </w:r>
      <w:r w:rsidRPr="008328F3">
        <w:rPr>
          <w:rStyle w:val="Emphasis"/>
          <w:highlight w:val="green"/>
        </w:rPr>
        <w:t>New Zealand</w:t>
      </w:r>
      <w:r w:rsidRPr="007966F9">
        <w:rPr>
          <w:u w:val="single"/>
        </w:rPr>
        <w:t xml:space="preserve">, humans would </w:t>
      </w:r>
      <w:r w:rsidRPr="008328F3">
        <w:rPr>
          <w:highlight w:val="green"/>
          <w:u w:val="single"/>
        </w:rPr>
        <w:t>have a</w:t>
      </w:r>
      <w:r w:rsidRPr="007966F9">
        <w:rPr>
          <w:u w:val="single"/>
        </w:rPr>
        <w:t xml:space="preserve"> better </w:t>
      </w:r>
      <w:r w:rsidRPr="008328F3">
        <w:rPr>
          <w:highlight w:val="green"/>
          <w:u w:val="single"/>
        </w:rPr>
        <w:t>chance to survive</w:t>
      </w:r>
      <w:r w:rsidRPr="008328F3">
        <w:rPr>
          <w:sz w:val="16"/>
        </w:rPr>
        <w:t xml:space="preserve">. Also, </w:t>
      </w:r>
      <w:r w:rsidRPr="008328F3">
        <w:rPr>
          <w:highlight w:val="green"/>
          <w:u w:val="single"/>
        </w:rPr>
        <w:t>Earth will not be plunged into</w:t>
      </w:r>
      <w:r w:rsidRPr="007966F9">
        <w:rPr>
          <w:u w:val="single"/>
        </w:rPr>
        <w:t xml:space="preserve"> an </w:t>
      </w:r>
      <w:r w:rsidRPr="008328F3">
        <w:rPr>
          <w:highlight w:val="green"/>
          <w:u w:val="single"/>
        </w:rPr>
        <w:t>ice age. Ice sheets</w:t>
      </w:r>
      <w:r w:rsidRPr="007966F9">
        <w:rPr>
          <w:u w:val="single"/>
        </w:rPr>
        <w:t xml:space="preserve">, which covered North America and Europe only 18,000 years ago and were more than 3-km thick, </w:t>
      </w:r>
      <w:r w:rsidRPr="008328F3">
        <w:rPr>
          <w:highlight w:val="green"/>
          <w:u w:val="single"/>
        </w:rPr>
        <w:t>take</w:t>
      </w:r>
      <w:r w:rsidRPr="007966F9">
        <w:rPr>
          <w:u w:val="single"/>
        </w:rPr>
        <w:t xml:space="preserve"> many </w:t>
      </w:r>
      <w:r w:rsidRPr="008328F3">
        <w:rPr>
          <w:rStyle w:val="Emphasis"/>
          <w:highlight w:val="green"/>
        </w:rPr>
        <w:t>thousands of years to build</w:t>
      </w:r>
      <w:r w:rsidRPr="008328F3">
        <w:rPr>
          <w:rStyle w:val="Emphasis"/>
        </w:rPr>
        <w:t xml:space="preserve"> up from annual snow layers</w:t>
      </w:r>
      <w:r w:rsidRPr="007966F9">
        <w:rPr>
          <w:u w:val="single"/>
        </w:rPr>
        <w:t xml:space="preserve">, </w:t>
      </w:r>
      <w:r w:rsidRPr="008328F3">
        <w:rPr>
          <w:highlight w:val="green"/>
          <w:u w:val="single"/>
        </w:rPr>
        <w:t>and</w:t>
      </w:r>
      <w:r w:rsidRPr="007966F9">
        <w:rPr>
          <w:u w:val="single"/>
        </w:rPr>
        <w:t xml:space="preserve"> the climatic </w:t>
      </w:r>
      <w:r w:rsidRPr="008328F3">
        <w:rPr>
          <w:highlight w:val="green"/>
          <w:u w:val="single"/>
        </w:rPr>
        <w:t>disruptions would not last long enough</w:t>
      </w:r>
      <w:r w:rsidRPr="007966F9">
        <w:rPr>
          <w:u w:val="single"/>
        </w:rPr>
        <w:t xml:space="preserve"> to produce them.</w:t>
      </w:r>
      <w:r w:rsidRPr="008328F3">
        <w:rPr>
          <w:sz w:val="16"/>
        </w:rPr>
        <w:t xml:space="preserve"> The oxygen consumption by the fires would be inconsequential, as would the effect on the atmospheric greenhouse by carbon dioxide production. The consequences of nuclear winter are extreme enough without these additional effects, however.</w:t>
      </w:r>
    </w:p>
    <w:p w14:paraId="7D0497D3" w14:textId="77777777" w:rsidR="008A528F" w:rsidRPr="00AF4545" w:rsidRDefault="008A528F" w:rsidP="008A528F"/>
    <w:p w14:paraId="159ED7D2" w14:textId="5E940E3E" w:rsidR="00F577CD" w:rsidRDefault="00F577CD" w:rsidP="00F577CD">
      <w:pPr>
        <w:pStyle w:val="Heading3"/>
      </w:pPr>
      <w:r>
        <w:t xml:space="preserve">1NC – </w:t>
      </w:r>
      <w:r w:rsidR="00F0326F">
        <w:t xml:space="preserve">AT: </w:t>
      </w:r>
      <w:r>
        <w:t>Famine</w:t>
      </w:r>
    </w:p>
    <w:p w14:paraId="09CA61E4" w14:textId="77777777" w:rsidR="00F577CD" w:rsidRDefault="00F577CD" w:rsidP="00F577CD">
      <w:pPr>
        <w:pStyle w:val="Heading4"/>
      </w:pPr>
      <w:r>
        <w:t>Odd food sources solve.</w:t>
      </w:r>
    </w:p>
    <w:p w14:paraId="341A300F" w14:textId="77777777" w:rsidR="00F577CD" w:rsidRPr="00F846C7" w:rsidRDefault="00F577CD" w:rsidP="00F577CD">
      <w:r>
        <w:t xml:space="preserve">David </w:t>
      </w:r>
      <w:proofErr w:type="spellStart"/>
      <w:r w:rsidRPr="00F846C7">
        <w:rPr>
          <w:rStyle w:val="Style13ptBold"/>
        </w:rPr>
        <w:t>Denkenberger</w:t>
      </w:r>
      <w:proofErr w:type="spellEnd"/>
      <w:r w:rsidRPr="00F846C7">
        <w:rPr>
          <w:rStyle w:val="Style13ptBold"/>
        </w:rPr>
        <w:t xml:space="preserve"> et al. 17</w:t>
      </w:r>
      <w:r>
        <w:t xml:space="preserve"> International Journal of Disaster Risk Reduction, Global Catastrophic Risk Institute. 1-5-2017. “Feeding Everyone if the Sun is Obscured and Industry is </w:t>
      </w:r>
      <w:r w:rsidRPr="00F846C7">
        <w:rPr>
          <w:strike/>
        </w:rPr>
        <w:t>Disabled</w:t>
      </w:r>
      <w:r>
        <w:t xml:space="preserve"> [Shut Down].” </w:t>
      </w:r>
      <w:r w:rsidRPr="00497A0B">
        <w:t>https://www-sciencedirect-com.proxy.lib.umich.edu/science/article/pii/S2212420916305453%7d</w:t>
      </w:r>
    </w:p>
    <w:p w14:paraId="6BB28D2F" w14:textId="77777777" w:rsidR="00F577CD" w:rsidRPr="00BB0AAB" w:rsidRDefault="00F577CD" w:rsidP="00F577CD">
      <w:pPr>
        <w:rPr>
          <w:sz w:val="12"/>
        </w:rPr>
      </w:pPr>
      <w:r w:rsidRPr="00661E67">
        <w:rPr>
          <w:rStyle w:val="Emphasis"/>
        </w:rPr>
        <w:t>For combined sun blocking and industrial failure scenarios</w:t>
      </w:r>
      <w:r w:rsidRPr="00497A0B">
        <w:rPr>
          <w:rStyle w:val="StyleUnderline"/>
        </w:rPr>
        <w:t xml:space="preserve">, </w:t>
      </w:r>
      <w:r w:rsidRPr="00D3797B">
        <w:rPr>
          <w:rStyle w:val="StyleUnderline"/>
        </w:rPr>
        <w:t>the reduced output of conventional agriculture would present a threat of causing mass</w:t>
      </w:r>
      <w:r w:rsidRPr="00497A0B">
        <w:rPr>
          <w:rStyle w:val="StyleUnderline"/>
        </w:rPr>
        <w:t xml:space="preserve"> starvation. This study showed</w:t>
      </w:r>
      <w:r w:rsidRPr="00BB0AAB">
        <w:rPr>
          <w:sz w:val="12"/>
        </w:rPr>
        <w:t xml:space="preserve"> that </w:t>
      </w:r>
      <w:r w:rsidRPr="00497A0B">
        <w:rPr>
          <w:rStyle w:val="StyleUnderline"/>
        </w:rPr>
        <w:t>one solution</w:t>
      </w:r>
      <w:r w:rsidRPr="00BB0AAB">
        <w:rPr>
          <w:sz w:val="12"/>
        </w:rPr>
        <w:t xml:space="preserve"> in the short term </w:t>
      </w:r>
      <w:r w:rsidRPr="00497A0B">
        <w:rPr>
          <w:rStyle w:val="StyleUnderline"/>
        </w:rPr>
        <w:t xml:space="preserve">is </w:t>
      </w:r>
      <w:r w:rsidRPr="008C2EDA">
        <w:rPr>
          <w:rStyle w:val="StyleUnderline"/>
          <w:highlight w:val="green"/>
        </w:rPr>
        <w:t>extracting</w:t>
      </w:r>
      <w:r w:rsidRPr="00497A0B">
        <w:rPr>
          <w:rStyle w:val="StyleUnderline"/>
        </w:rPr>
        <w:t xml:space="preserve"> edible </w:t>
      </w:r>
      <w:r w:rsidRPr="008C2EDA">
        <w:rPr>
          <w:rStyle w:val="StyleUnderline"/>
          <w:highlight w:val="green"/>
        </w:rPr>
        <w:t xml:space="preserve">calories from </w:t>
      </w:r>
      <w:r w:rsidRPr="00661E67">
        <w:rPr>
          <w:rStyle w:val="StyleUnderline"/>
        </w:rPr>
        <w:t xml:space="preserve">killed </w:t>
      </w:r>
      <w:r w:rsidRPr="008C2EDA">
        <w:rPr>
          <w:rStyle w:val="StyleUnderline"/>
          <w:highlight w:val="green"/>
        </w:rPr>
        <w:t>leaves</w:t>
      </w:r>
      <w:r w:rsidRPr="00497A0B">
        <w:rPr>
          <w:rStyle w:val="StyleUnderline"/>
        </w:rPr>
        <w:t xml:space="preserve"> using distributed mechanical processes. </w:t>
      </w:r>
      <w:r w:rsidRPr="00D3797B">
        <w:rPr>
          <w:rStyle w:val="StyleUnderline"/>
        </w:rPr>
        <w:t>Then a constrained food web could be formed where</w:t>
      </w:r>
      <w:r w:rsidRPr="00D3797B">
        <w:rPr>
          <w:sz w:val="12"/>
        </w:rPr>
        <w:t xml:space="preserve"> part</w:t>
      </w:r>
      <w:r w:rsidRPr="00BB0AAB">
        <w:rPr>
          <w:sz w:val="12"/>
        </w:rPr>
        <w:t xml:space="preserve"> of </w:t>
      </w:r>
      <w:r w:rsidRPr="00497A0B">
        <w:rPr>
          <w:rStyle w:val="StyleUnderline"/>
        </w:rPr>
        <w:t xml:space="preserve">the </w:t>
      </w:r>
      <w:r w:rsidRPr="00661E67">
        <w:rPr>
          <w:rStyle w:val="StyleUnderline"/>
        </w:rPr>
        <w:t>remainder</w:t>
      </w:r>
      <w:r w:rsidRPr="00BB0AAB">
        <w:rPr>
          <w:sz w:val="12"/>
        </w:rPr>
        <w:t xml:space="preserve"> from this </w:t>
      </w:r>
      <w:r w:rsidRPr="00497A0B">
        <w:rPr>
          <w:rStyle w:val="StyleUnderline"/>
        </w:rPr>
        <w:t xml:space="preserve">could be </w:t>
      </w:r>
      <w:r w:rsidRPr="008C2EDA">
        <w:rPr>
          <w:rStyle w:val="StyleUnderline"/>
          <w:highlight w:val="green"/>
        </w:rPr>
        <w:t>fed to chickens, and</w:t>
      </w:r>
      <w:r w:rsidRPr="00497A0B">
        <w:rPr>
          <w:rStyle w:val="StyleUnderline"/>
        </w:rPr>
        <w:t xml:space="preserve"> the rest coupled with leaf litter could </w:t>
      </w:r>
      <w:r w:rsidRPr="008C2EDA">
        <w:rPr>
          <w:rStyle w:val="StyleUnderline"/>
          <w:highlight w:val="green"/>
        </w:rPr>
        <w:t xml:space="preserve">have mushrooms </w:t>
      </w:r>
      <w:r w:rsidRPr="00661E67">
        <w:rPr>
          <w:rStyle w:val="StyleUnderline"/>
        </w:rPr>
        <w:t xml:space="preserve">grown </w:t>
      </w:r>
      <w:r w:rsidRPr="00D3797B">
        <w:rPr>
          <w:rStyle w:val="StyleUnderline"/>
        </w:rPr>
        <w:t>on it. A second</w:t>
      </w:r>
      <w:r w:rsidRPr="00BB0AAB">
        <w:rPr>
          <w:sz w:val="12"/>
        </w:rPr>
        <w:t xml:space="preserve"> group of </w:t>
      </w:r>
      <w:r w:rsidRPr="00497A0B">
        <w:rPr>
          <w:rStyle w:val="StyleUnderline"/>
        </w:rPr>
        <w:t>solution</w:t>
      </w:r>
      <w:r w:rsidRPr="00BB0AAB">
        <w:rPr>
          <w:sz w:val="12"/>
        </w:rPr>
        <w:t xml:space="preserve">s is </w:t>
      </w:r>
      <w:r w:rsidRPr="008C2EDA">
        <w:rPr>
          <w:rStyle w:val="StyleUnderline"/>
          <w:highlight w:val="green"/>
        </w:rPr>
        <w:t xml:space="preserve">growing mushrooms </w:t>
      </w:r>
      <w:r w:rsidRPr="00661E67">
        <w:rPr>
          <w:rStyle w:val="StyleUnderline"/>
        </w:rPr>
        <w:t xml:space="preserve">on dead trees </w:t>
      </w:r>
      <w:r w:rsidRPr="008C2EDA">
        <w:rPr>
          <w:rStyle w:val="StyleUnderline"/>
          <w:highlight w:val="green"/>
        </w:rPr>
        <w:t>and</w:t>
      </w:r>
      <w:r w:rsidRPr="00497A0B">
        <w:rPr>
          <w:rStyle w:val="StyleUnderline"/>
        </w:rPr>
        <w:t xml:space="preserve"> the residue going to </w:t>
      </w:r>
      <w:r w:rsidRPr="008C2EDA">
        <w:rPr>
          <w:rStyle w:val="StyleUnderline"/>
          <w:highlight w:val="green"/>
        </w:rPr>
        <w:t>cellulose digesting animals</w:t>
      </w:r>
      <w:r w:rsidRPr="00BB0AAB">
        <w:rPr>
          <w:sz w:val="12"/>
        </w:rPr>
        <w:t xml:space="preserve"> such as cattle and rabbits. Typically, in these catastrophes the sun is not blocked completely, so </w:t>
      </w:r>
      <w:r w:rsidRPr="00497A0B">
        <w:rPr>
          <w:rStyle w:val="StyleUnderline"/>
        </w:rPr>
        <w:t>some agriculture would be possible based off of existing farming in extreme environments</w:t>
      </w:r>
      <w:r w:rsidRPr="00BB0AAB">
        <w:rPr>
          <w:sz w:val="12"/>
        </w:rPr>
        <w:t xml:space="preserve"> (e.g. </w:t>
      </w:r>
      <w:r w:rsidRPr="00497A0B">
        <w:rPr>
          <w:rStyle w:val="StyleUnderline"/>
        </w:rPr>
        <w:t xml:space="preserve">growing </w:t>
      </w:r>
      <w:r w:rsidRPr="008C2EDA">
        <w:rPr>
          <w:rStyle w:val="Emphasis"/>
          <w:highlight w:val="green"/>
        </w:rPr>
        <w:t>UV and cold tolerant crops</w:t>
      </w:r>
      <w:r w:rsidRPr="008C2EDA">
        <w:rPr>
          <w:rStyle w:val="StyleUnderline"/>
          <w:highlight w:val="green"/>
        </w:rPr>
        <w:t xml:space="preserve"> in </w:t>
      </w:r>
      <w:r w:rsidRPr="00D3797B">
        <w:rPr>
          <w:rStyle w:val="StyleUnderline"/>
        </w:rPr>
        <w:t xml:space="preserve">the </w:t>
      </w:r>
      <w:r w:rsidRPr="008C2EDA">
        <w:rPr>
          <w:rStyle w:val="StyleUnderline"/>
          <w:highlight w:val="green"/>
        </w:rPr>
        <w:t>tropics</w:t>
      </w:r>
      <w:r w:rsidRPr="00BB0AAB">
        <w:rPr>
          <w:sz w:val="12"/>
        </w:rPr>
        <w:t xml:space="preserve">). Furthermore, </w:t>
      </w:r>
      <w:r w:rsidRPr="00497A0B">
        <w:rPr>
          <w:rStyle w:val="StyleUnderline"/>
        </w:rPr>
        <w:t xml:space="preserve">the cooling climate would </w:t>
      </w:r>
      <w:r w:rsidRPr="008C2EDA">
        <w:rPr>
          <w:rStyle w:val="StyleUnderline"/>
          <w:highlight w:val="green"/>
        </w:rPr>
        <w:t>cool the</w:t>
      </w:r>
      <w:r w:rsidRPr="00497A0B">
        <w:rPr>
          <w:rStyle w:val="StyleUnderline"/>
        </w:rPr>
        <w:t xml:space="preserve"> upper layer of the </w:t>
      </w:r>
      <w:r w:rsidRPr="008C2EDA">
        <w:rPr>
          <w:rStyle w:val="StyleUnderline"/>
          <w:highlight w:val="green"/>
        </w:rPr>
        <w:t xml:space="preserve">ocean, causing </w:t>
      </w:r>
      <w:r w:rsidRPr="00D3797B">
        <w:rPr>
          <w:rStyle w:val="StyleUnderline"/>
        </w:rPr>
        <w:t>upwelling of</w:t>
      </w:r>
      <w:r w:rsidRPr="008C2EDA">
        <w:rPr>
          <w:rStyle w:val="StyleUnderline"/>
          <w:highlight w:val="green"/>
        </w:rPr>
        <w:t xml:space="preserve"> </w:t>
      </w:r>
      <w:r w:rsidRPr="008C2EDA">
        <w:rPr>
          <w:rStyle w:val="Emphasis"/>
          <w:highlight w:val="green"/>
        </w:rPr>
        <w:t>nutrient</w:t>
      </w:r>
      <w:r w:rsidRPr="00497A0B">
        <w:rPr>
          <w:rStyle w:val="Emphasis"/>
        </w:rPr>
        <w:t xml:space="preserve">-rich </w:t>
      </w:r>
      <w:r w:rsidRPr="008C2EDA">
        <w:rPr>
          <w:rStyle w:val="Emphasis"/>
          <w:highlight w:val="green"/>
        </w:rPr>
        <w:t>deep ocean water</w:t>
      </w:r>
      <w:r w:rsidRPr="00BB0AAB">
        <w:rPr>
          <w:sz w:val="12"/>
        </w:rPr>
        <w:t xml:space="preserve">. This would facilitate algae growth in the ocean, feeding fish; </w:t>
      </w:r>
      <w:r w:rsidRPr="00497A0B">
        <w:rPr>
          <w:rStyle w:val="StyleUnderline"/>
        </w:rPr>
        <w:t xml:space="preserve">retrofitting of ships to be sail powered could </w:t>
      </w:r>
      <w:r w:rsidRPr="008C2EDA">
        <w:rPr>
          <w:rStyle w:val="StyleUnderline"/>
          <w:highlight w:val="green"/>
        </w:rPr>
        <w:t xml:space="preserve">enable </w:t>
      </w:r>
      <w:r w:rsidRPr="00D3797B">
        <w:rPr>
          <w:rStyle w:val="StyleUnderline"/>
        </w:rPr>
        <w:t xml:space="preserve">significant </w:t>
      </w:r>
      <w:r w:rsidRPr="008C2EDA">
        <w:rPr>
          <w:rStyle w:val="Emphasis"/>
          <w:highlight w:val="green"/>
        </w:rPr>
        <w:t>fishing</w:t>
      </w:r>
      <w:r w:rsidRPr="00BB0AAB">
        <w:rPr>
          <w:sz w:val="12"/>
        </w:rPr>
        <w:t xml:space="preserve">. The results of this study show </w:t>
      </w:r>
      <w:r w:rsidRPr="00497A0B">
        <w:rPr>
          <w:rStyle w:val="Emphasis"/>
        </w:rPr>
        <w:t>these solutions could enable the feeding of everyo</w:t>
      </w:r>
      <w:r w:rsidRPr="00497A0B">
        <w:rPr>
          <w:rStyle w:val="StyleUnderline"/>
        </w:rPr>
        <w:t>ne given minimal preparation</w:t>
      </w:r>
      <w:r w:rsidRPr="00BB0AAB">
        <w:rPr>
          <w:sz w:val="12"/>
        </w:rPr>
        <w:t>, and this preparation should be a high priority now.</w:t>
      </w:r>
    </w:p>
    <w:p w14:paraId="3BDF26D5" w14:textId="77777777" w:rsidR="00F577CD" w:rsidRDefault="00F577CD" w:rsidP="00F577CD"/>
    <w:p w14:paraId="7AE17C70" w14:textId="77777777" w:rsidR="00F577CD" w:rsidRPr="008C2EDA" w:rsidRDefault="00F577CD" w:rsidP="00F577CD">
      <w:pPr>
        <w:pStyle w:val="Heading4"/>
      </w:pPr>
      <w:r w:rsidRPr="008C2EDA">
        <w:t>Read their studies skeptically</w:t>
      </w:r>
      <w:r>
        <w:t xml:space="preserve"> – </w:t>
      </w:r>
      <w:r w:rsidRPr="008C2EDA">
        <w:t>most say famines kill billions and some assert everyone die</w:t>
      </w:r>
      <w:r>
        <w:t xml:space="preserve">s but </w:t>
      </w:r>
      <w:r w:rsidRPr="008C2EDA">
        <w:t>that’s</w:t>
      </w:r>
      <w:r>
        <w:t xml:space="preserve"> not</w:t>
      </w:r>
      <w:r w:rsidRPr="008C2EDA">
        <w:t xml:space="preserve"> warranted</w:t>
      </w:r>
      <w:r>
        <w:t>.</w:t>
      </w:r>
    </w:p>
    <w:p w14:paraId="376FC455" w14:textId="77777777" w:rsidR="00F577CD" w:rsidRDefault="00F577CD" w:rsidP="00F577CD">
      <w:r>
        <w:t xml:space="preserve">David S. </w:t>
      </w:r>
      <w:r w:rsidRPr="008C2EDA">
        <w:rPr>
          <w:rStyle w:val="Style13ptBold"/>
        </w:rPr>
        <w:t>Stevenson 17</w:t>
      </w:r>
      <w:r>
        <w:t>. Professor of planetary science at Caltech. 2017. “Agents of Mass Destruction.” The Nature of Life and Its Potential to Survive, Springer, Cham, pp. 273–340. link.springer.com, doi:10.1007/978-3-319-52911-0_7.</w:t>
      </w:r>
    </w:p>
    <w:p w14:paraId="55CBBD3B" w14:textId="77777777" w:rsidR="00F577CD" w:rsidRPr="008C2EDA" w:rsidRDefault="00F577CD" w:rsidP="00F577CD">
      <w:pPr>
        <w:rPr>
          <w:sz w:val="12"/>
        </w:rPr>
      </w:pPr>
      <w:r w:rsidRPr="008C2EDA">
        <w:rPr>
          <w:rStyle w:val="StyleUnderline"/>
        </w:rPr>
        <w:t xml:space="preserve">What </w:t>
      </w:r>
      <w:r w:rsidRPr="00661E67">
        <w:rPr>
          <w:rStyle w:val="StyleUnderline"/>
        </w:rPr>
        <w:t>of humanity? Could it survive?</w:t>
      </w:r>
      <w:r w:rsidRPr="00661E67">
        <w:rPr>
          <w:sz w:val="12"/>
        </w:rPr>
        <w:t xml:space="preserve"> In short, </w:t>
      </w:r>
      <w:r w:rsidRPr="00661E67">
        <w:rPr>
          <w:rStyle w:val="Emphasis"/>
        </w:rPr>
        <w:t>yes, if we are</w:t>
      </w:r>
      <w:r w:rsidRPr="008C2EDA">
        <w:rPr>
          <w:rStyle w:val="Emphasis"/>
        </w:rPr>
        <w:t xml:space="preserve"> prepared</w:t>
      </w:r>
      <w:r w:rsidRPr="00EC268B">
        <w:rPr>
          <w:rStyle w:val="StyleUnderline"/>
        </w:rPr>
        <w:t xml:space="preserve"> </w:t>
      </w:r>
      <w:r w:rsidRPr="00EC268B">
        <w:rPr>
          <w:rStyle w:val="Emphasis"/>
        </w:rPr>
        <w:t>to adapt</w:t>
      </w:r>
      <w:r w:rsidRPr="00EC268B">
        <w:rPr>
          <w:rStyle w:val="StyleUnderline"/>
        </w:rPr>
        <w:t xml:space="preserve"> to a life underground</w:t>
      </w:r>
      <w:r w:rsidRPr="008C2EDA">
        <w:rPr>
          <w:sz w:val="12"/>
        </w:rPr>
        <w:t xml:space="preserve">. Here, </w:t>
      </w:r>
      <w:r w:rsidRPr="00661E67">
        <w:rPr>
          <w:rStyle w:val="StyleUnderline"/>
        </w:rPr>
        <w:t xml:space="preserve">small </w:t>
      </w:r>
      <w:r w:rsidRPr="008C2EDA">
        <w:rPr>
          <w:rStyle w:val="StyleUnderline"/>
          <w:highlight w:val="green"/>
        </w:rPr>
        <w:t>communities of people</w:t>
      </w:r>
      <w:r w:rsidRPr="00EC268B">
        <w:rPr>
          <w:rStyle w:val="StyleUnderline"/>
        </w:rPr>
        <w:t xml:space="preserve"> could </w:t>
      </w:r>
      <w:r w:rsidRPr="008C2EDA">
        <w:rPr>
          <w:rStyle w:val="StyleUnderline"/>
          <w:highlight w:val="green"/>
        </w:rPr>
        <w:t>live on</w:t>
      </w:r>
      <w:r w:rsidRPr="008C2EDA">
        <w:rPr>
          <w:sz w:val="12"/>
        </w:rPr>
        <w:t xml:space="preserve">, feeding directly from </w:t>
      </w:r>
      <w:r w:rsidRPr="008C2EDA">
        <w:rPr>
          <w:u w:val="single"/>
        </w:rPr>
        <w:t>the remnant biosphere</w:t>
      </w:r>
      <w:r w:rsidRPr="008C2EDA">
        <w:rPr>
          <w:sz w:val="12"/>
        </w:rPr>
        <w:t xml:space="preserve">, or from </w:t>
      </w:r>
      <w:r w:rsidRPr="008C2EDA">
        <w:rPr>
          <w:u w:val="single"/>
        </w:rPr>
        <w:t>artificially lit greenhouse-cultivated plants</w:t>
      </w:r>
      <w:r w:rsidRPr="008C2EDA">
        <w:rPr>
          <w:sz w:val="12"/>
        </w:rPr>
        <w:t xml:space="preserve">. </w:t>
      </w:r>
      <w:r w:rsidRPr="008C2EDA">
        <w:rPr>
          <w:rStyle w:val="StyleUnderline"/>
          <w:highlight w:val="green"/>
        </w:rPr>
        <w:t xml:space="preserve">Humanity </w:t>
      </w:r>
      <w:r w:rsidRPr="00661E67">
        <w:rPr>
          <w:rStyle w:val="StyleUnderline"/>
        </w:rPr>
        <w:t xml:space="preserve">could </w:t>
      </w:r>
      <w:r w:rsidRPr="008C2EDA">
        <w:rPr>
          <w:rStyle w:val="StyleUnderline"/>
          <w:highlight w:val="green"/>
        </w:rPr>
        <w:t>persist</w:t>
      </w:r>
      <w:r w:rsidRPr="00EC268B">
        <w:rPr>
          <w:rStyle w:val="StyleUnderline"/>
        </w:rPr>
        <w:t xml:space="preserve"> in a vast </w:t>
      </w:r>
      <w:r w:rsidRPr="008C2EDA">
        <w:rPr>
          <w:rStyle w:val="StyleUnderline"/>
          <w:highlight w:val="green"/>
        </w:rPr>
        <w:t>underground</w:t>
      </w:r>
      <w:r w:rsidRPr="00EC268B">
        <w:rPr>
          <w:rStyle w:val="StyleUnderline"/>
        </w:rPr>
        <w:t xml:space="preserve"> ark</w:t>
      </w:r>
      <w:r w:rsidRPr="008C2EDA">
        <w:rPr>
          <w:sz w:val="12"/>
        </w:rPr>
        <w:t xml:space="preserve">. </w:t>
      </w:r>
      <w:r w:rsidRPr="00EC268B">
        <w:rPr>
          <w:rStyle w:val="Emphasis"/>
        </w:rPr>
        <w:t xml:space="preserve">Here </w:t>
      </w:r>
      <w:r w:rsidRPr="00661E67">
        <w:rPr>
          <w:rStyle w:val="Emphasis"/>
        </w:rPr>
        <w:t xml:space="preserve">we could </w:t>
      </w:r>
      <w:r w:rsidRPr="008C2EDA">
        <w:rPr>
          <w:rStyle w:val="Emphasis"/>
          <w:highlight w:val="green"/>
        </w:rPr>
        <w:t xml:space="preserve">continue </w:t>
      </w:r>
      <w:r w:rsidRPr="00EC268B">
        <w:rPr>
          <w:rStyle w:val="Emphasis"/>
        </w:rPr>
        <w:t xml:space="preserve">as a subterranean species, </w:t>
      </w:r>
      <w:r w:rsidRPr="008C2EDA">
        <w:rPr>
          <w:rStyle w:val="Emphasis"/>
          <w:highlight w:val="green"/>
        </w:rPr>
        <w:t>living for billions of years</w:t>
      </w:r>
      <w:r w:rsidRPr="00EC268B">
        <w:rPr>
          <w:rStyle w:val="Emphasis"/>
        </w:rPr>
        <w:t>.</w:t>
      </w:r>
      <w:r w:rsidRPr="008C2EDA">
        <w:rPr>
          <w:sz w:val="12"/>
        </w:rPr>
        <w:t xml:space="preserve"> Life could even become pleasant with enough sub-surface engineering. However, escape would only be permissible if we maintained sufficient technology to reach and re-colonize the frigid surface. With far more limited resources, and with most people likely having been wiped out in the initial freeze, </w:t>
      </w:r>
      <w:r w:rsidRPr="00EC268B">
        <w:rPr>
          <w:rStyle w:val="StyleUnderline"/>
        </w:rPr>
        <w:t xml:space="preserve">the number of </w:t>
      </w:r>
      <w:r w:rsidRPr="008C2EDA">
        <w:rPr>
          <w:rStyle w:val="StyleUnderline"/>
          <w:highlight w:val="green"/>
        </w:rPr>
        <w:t>survivors</w:t>
      </w:r>
      <w:r w:rsidRPr="00EC268B">
        <w:rPr>
          <w:rStyle w:val="StyleUnderline"/>
        </w:rPr>
        <w:t xml:space="preserve"> in such caves </w:t>
      </w:r>
      <w:r w:rsidRPr="008C2EDA">
        <w:rPr>
          <w:rStyle w:val="StyleUnderline"/>
        </w:rPr>
        <w:t xml:space="preserve">might be </w:t>
      </w:r>
      <w:r w:rsidRPr="008C2EDA">
        <w:rPr>
          <w:rStyle w:val="StyleUnderline"/>
          <w:highlight w:val="green"/>
        </w:rPr>
        <w:t xml:space="preserve">measured in </w:t>
      </w:r>
      <w:r w:rsidRPr="00661E67">
        <w:rPr>
          <w:rStyle w:val="StyleUnderline"/>
        </w:rPr>
        <w:t xml:space="preserve">the </w:t>
      </w:r>
      <w:r w:rsidRPr="008C2EDA">
        <w:rPr>
          <w:rStyle w:val="StyleUnderline"/>
          <w:highlight w:val="green"/>
        </w:rPr>
        <w:t>hundreds</w:t>
      </w:r>
      <w:r w:rsidRPr="008C2EDA">
        <w:rPr>
          <w:sz w:val="12"/>
        </w:rPr>
        <w:t xml:space="preserve">. Survival of humanity would depend on whoever survived by maintaining a The Nature of Life and Its Potential to Survive 311 power supply, having food reserves, water reserves and seeds. If you could not maintain the food supply, most survivors would die of starvation within weeks of moving underground. </w:t>
      </w:r>
    </w:p>
    <w:p w14:paraId="04275DCC" w14:textId="77777777" w:rsidR="00F577CD" w:rsidRPr="00661E67" w:rsidRDefault="00F577CD" w:rsidP="00F577CD"/>
    <w:p w14:paraId="75461B05" w14:textId="77F2C616" w:rsidR="00F577CD" w:rsidRDefault="00F577CD" w:rsidP="00F577CD">
      <w:pPr>
        <w:pStyle w:val="Heading3"/>
      </w:pPr>
      <w:r>
        <w:t xml:space="preserve">1NC – </w:t>
      </w:r>
      <w:r w:rsidR="00F0326F">
        <w:t>AT: Toxins</w:t>
      </w:r>
    </w:p>
    <w:p w14:paraId="722F087D" w14:textId="4488A099" w:rsidR="00F0326F" w:rsidRDefault="00F0326F" w:rsidP="00F0326F">
      <w:pPr>
        <w:pStyle w:val="Heading4"/>
      </w:pPr>
      <w:r>
        <w:t>No large-scale city chemical toxins</w:t>
      </w:r>
    </w:p>
    <w:p w14:paraId="11658725" w14:textId="77777777" w:rsidR="00F0326F" w:rsidRPr="003F7575" w:rsidRDefault="00F0326F" w:rsidP="00F0326F">
      <w:r w:rsidRPr="003F7575">
        <w:rPr>
          <w:rStyle w:val="Style13ptBold"/>
        </w:rPr>
        <w:t>Martin 82</w:t>
      </w:r>
      <w:r>
        <w:t xml:space="preserve">. Brian </w:t>
      </w:r>
      <w:r w:rsidRPr="003F7575">
        <w:t>is a physicist whose research interests include stratospheric modelling</w:t>
      </w:r>
      <w:r>
        <w:t>. December 1982. [Current Affairs Bulletin, “</w:t>
      </w:r>
      <w:r w:rsidRPr="003F7575">
        <w:t>The global health effects of nuclear war</w:t>
      </w:r>
      <w:r>
        <w:t xml:space="preserve">,” </w:t>
      </w:r>
      <w:hyperlink r:id="rId46" w:history="1">
        <w:r w:rsidRPr="00BE0E32">
          <w:rPr>
            <w:rStyle w:val="Hyperlink"/>
          </w:rPr>
          <w:t>https://documents.uow.edu.au/~bmartin/pubs/82cab/</w:t>
        </w:r>
      </w:hyperlink>
      <w:r>
        <w:t>] Justin</w:t>
      </w:r>
    </w:p>
    <w:p w14:paraId="7EFE40EC" w14:textId="77777777" w:rsidR="00F0326F" w:rsidRPr="003F7575" w:rsidRDefault="00F0326F" w:rsidP="00F0326F">
      <w:pPr>
        <w:rPr>
          <w:sz w:val="12"/>
        </w:rPr>
      </w:pPr>
      <w:r w:rsidRPr="003F7575">
        <w:rPr>
          <w:u w:val="single"/>
        </w:rPr>
        <w:t>Radioactive material</w:t>
      </w:r>
      <w:r w:rsidRPr="00504DC3">
        <w:rPr>
          <w:u w:val="single"/>
        </w:rPr>
        <w:t xml:space="preserve"> which takes longer than 24 hours to return to earth is called delayed or global </w:t>
      </w:r>
      <w:r w:rsidRPr="003F7575">
        <w:rPr>
          <w:u w:val="single"/>
        </w:rPr>
        <w:t>fallout</w:t>
      </w:r>
      <w:r w:rsidRPr="003F7575">
        <w:rPr>
          <w:sz w:val="12"/>
        </w:rPr>
        <w:t xml:space="preserve">.[12] Some of the delayed fallout remains in the troposphere (see Figure 1) for days, weeks or months. This tropospheric fallout usually returns to earth within ten or 15 deg of latitude of the original explosion, mostly by being incorporated in raindrops as they are formed. The clouds of nuclear explosions larger than about one </w:t>
      </w:r>
      <w:proofErr w:type="spellStart"/>
      <w:r w:rsidRPr="003F7575">
        <w:rPr>
          <w:sz w:val="12"/>
        </w:rPr>
        <w:t>megatonne</w:t>
      </w:r>
      <w:proofErr w:type="spellEnd"/>
      <w:r w:rsidRPr="003F7575">
        <w:rPr>
          <w:sz w:val="12"/>
        </w:rPr>
        <w:t xml:space="preserve"> penetrate partially or wholly into the stratosphere, and deposit fission products there, which become stratospheric fallout. </w:t>
      </w:r>
      <w:r w:rsidRPr="00504DC3">
        <w:rPr>
          <w:u w:val="single"/>
        </w:rPr>
        <w:t xml:space="preserve">Since </w:t>
      </w:r>
      <w:r w:rsidRPr="003F7575">
        <w:rPr>
          <w:highlight w:val="green"/>
          <w:u w:val="single"/>
        </w:rPr>
        <w:t xml:space="preserve">the stratosphere has </w:t>
      </w:r>
      <w:r w:rsidRPr="003F7575">
        <w:rPr>
          <w:rStyle w:val="Emphasis"/>
          <w:highlight w:val="green"/>
        </w:rPr>
        <w:t>no rain</w:t>
      </w:r>
      <w:r w:rsidRPr="003F7575">
        <w:rPr>
          <w:rStyle w:val="Emphasis"/>
        </w:rPr>
        <w:t xml:space="preserve"> formation</w:t>
      </w:r>
      <w:r w:rsidRPr="00504DC3">
        <w:rPr>
          <w:u w:val="single"/>
        </w:rPr>
        <w:t xml:space="preserve"> and is </w:t>
      </w:r>
      <w:r w:rsidRPr="003F7575">
        <w:rPr>
          <w:rStyle w:val="Emphasis"/>
          <w:highlight w:val="green"/>
        </w:rPr>
        <w:t>less turbulent</w:t>
      </w:r>
      <w:r w:rsidRPr="003F7575">
        <w:rPr>
          <w:highlight w:val="green"/>
          <w:u w:val="single"/>
        </w:rPr>
        <w:t xml:space="preserve"> than </w:t>
      </w:r>
      <w:r w:rsidRPr="003F7575">
        <w:rPr>
          <w:u w:val="single"/>
        </w:rPr>
        <w:t>the</w:t>
      </w:r>
      <w:r w:rsidRPr="00504DC3">
        <w:rPr>
          <w:u w:val="single"/>
        </w:rPr>
        <w:t xml:space="preserve"> </w:t>
      </w:r>
      <w:r w:rsidRPr="003F7575">
        <w:rPr>
          <w:rStyle w:val="Emphasis"/>
          <w:highlight w:val="green"/>
        </w:rPr>
        <w:t>troposphere</w:t>
      </w:r>
      <w:r w:rsidRPr="003F7575">
        <w:rPr>
          <w:sz w:val="12"/>
          <w:highlight w:val="green"/>
        </w:rPr>
        <w:t xml:space="preserve">, </w:t>
      </w:r>
      <w:r w:rsidRPr="003F7575">
        <w:rPr>
          <w:highlight w:val="green"/>
          <w:u w:val="single"/>
        </w:rPr>
        <w:t xml:space="preserve">radioactive </w:t>
      </w:r>
      <w:r w:rsidRPr="003F7575">
        <w:rPr>
          <w:rStyle w:val="Emphasis"/>
          <w:highlight w:val="green"/>
        </w:rPr>
        <w:t>particles</w:t>
      </w:r>
      <w:r w:rsidRPr="00504DC3">
        <w:rPr>
          <w:u w:val="single"/>
        </w:rPr>
        <w:t xml:space="preserve"> in the stratosphere can </w:t>
      </w:r>
      <w:r w:rsidRPr="003F7575">
        <w:rPr>
          <w:highlight w:val="green"/>
          <w:u w:val="single"/>
        </w:rPr>
        <w:t>take</w:t>
      </w:r>
      <w:r w:rsidRPr="00504DC3">
        <w:rPr>
          <w:u w:val="single"/>
        </w:rPr>
        <w:t xml:space="preserve"> </w:t>
      </w:r>
      <w:r w:rsidRPr="003F7575">
        <w:rPr>
          <w:rStyle w:val="Emphasis"/>
        </w:rPr>
        <w:t xml:space="preserve">months or </w:t>
      </w:r>
      <w:r w:rsidRPr="003F7575">
        <w:rPr>
          <w:rStyle w:val="Emphasis"/>
          <w:highlight w:val="green"/>
        </w:rPr>
        <w:t>years to return</w:t>
      </w:r>
      <w:r w:rsidRPr="00504DC3">
        <w:rPr>
          <w:u w:val="single"/>
        </w:rPr>
        <w:t xml:space="preserve"> to </w:t>
      </w:r>
      <w:r w:rsidRPr="003F7575">
        <w:rPr>
          <w:rStyle w:val="Emphasis"/>
        </w:rPr>
        <w:t>earth</w:t>
      </w:r>
      <w:r w:rsidRPr="003F7575">
        <w:rPr>
          <w:sz w:val="12"/>
        </w:rPr>
        <w:t>. During this time the particles can move to any part of the globe.</w:t>
      </w:r>
    </w:p>
    <w:p w14:paraId="7B0D9D8F" w14:textId="77777777" w:rsidR="00F0326F" w:rsidRPr="003F7575" w:rsidRDefault="00F0326F" w:rsidP="00F0326F">
      <w:pPr>
        <w:rPr>
          <w:rStyle w:val="Emphasis"/>
        </w:rPr>
      </w:pPr>
      <w:r w:rsidRPr="00504DC3">
        <w:rPr>
          <w:u w:val="single"/>
        </w:rPr>
        <w:t xml:space="preserve">By the time </w:t>
      </w:r>
      <w:r w:rsidRPr="003F7575">
        <w:rPr>
          <w:rStyle w:val="Emphasis"/>
        </w:rPr>
        <w:t>stratospheric fallout</w:t>
      </w:r>
      <w:r w:rsidRPr="00504DC3">
        <w:rPr>
          <w:u w:val="single"/>
        </w:rPr>
        <w:t xml:space="preserve"> reaches the earth, its </w:t>
      </w:r>
      <w:r w:rsidRPr="003F7575">
        <w:rPr>
          <w:highlight w:val="green"/>
          <w:u w:val="single"/>
        </w:rPr>
        <w:t>radioactivity is</w:t>
      </w:r>
      <w:r w:rsidRPr="00504DC3">
        <w:rPr>
          <w:u w:val="single"/>
        </w:rPr>
        <w:t xml:space="preserve"> </w:t>
      </w:r>
      <w:r w:rsidRPr="003F7575">
        <w:rPr>
          <w:rStyle w:val="Emphasis"/>
        </w:rPr>
        <w:t xml:space="preserve">greatly </w:t>
      </w:r>
      <w:r w:rsidRPr="003F7575">
        <w:rPr>
          <w:rStyle w:val="Emphasis"/>
          <w:highlight w:val="green"/>
        </w:rPr>
        <w:t>reduced</w:t>
      </w:r>
      <w:r w:rsidRPr="003F7575">
        <w:rPr>
          <w:sz w:val="12"/>
        </w:rPr>
        <w:t xml:space="preserve">. For example, after one year, </w:t>
      </w:r>
      <w:r w:rsidRPr="00504DC3">
        <w:rPr>
          <w:u w:val="single"/>
        </w:rPr>
        <w:t xml:space="preserve">the time </w:t>
      </w:r>
      <w:r w:rsidRPr="003F7575">
        <w:rPr>
          <w:rStyle w:val="Emphasis"/>
        </w:rPr>
        <w:t>typically</w:t>
      </w:r>
      <w:r w:rsidRPr="00504DC3">
        <w:rPr>
          <w:u w:val="single"/>
        </w:rPr>
        <w:t xml:space="preserve"> required for any sizable amount of fission products to move from the </w:t>
      </w:r>
      <w:r w:rsidRPr="003F7575">
        <w:rPr>
          <w:rStyle w:val="Emphasis"/>
        </w:rPr>
        <w:t>northern</w:t>
      </w:r>
      <w:r w:rsidRPr="00504DC3">
        <w:rPr>
          <w:u w:val="single"/>
        </w:rPr>
        <w:t xml:space="preserve"> to the </w:t>
      </w:r>
      <w:r w:rsidRPr="003F7575">
        <w:rPr>
          <w:rStyle w:val="Emphasis"/>
        </w:rPr>
        <w:t>southern</w:t>
      </w:r>
      <w:r w:rsidRPr="00504DC3">
        <w:rPr>
          <w:u w:val="single"/>
        </w:rPr>
        <w:t xml:space="preserve"> stratosphere, the </w:t>
      </w:r>
      <w:r w:rsidRPr="003F7575">
        <w:rPr>
          <w:highlight w:val="green"/>
          <w:u w:val="single"/>
        </w:rPr>
        <w:t>rate of decay</w:t>
      </w:r>
      <w:r w:rsidRPr="00504DC3">
        <w:rPr>
          <w:u w:val="single"/>
        </w:rPr>
        <w:t xml:space="preserve"> will be </w:t>
      </w:r>
      <w:r w:rsidRPr="003F7575">
        <w:rPr>
          <w:highlight w:val="green"/>
          <w:u w:val="single"/>
        </w:rPr>
        <w:t xml:space="preserve">less than a </w:t>
      </w:r>
      <w:r w:rsidRPr="003F7575">
        <w:rPr>
          <w:rStyle w:val="Emphasis"/>
          <w:highlight w:val="green"/>
        </w:rPr>
        <w:t>hundred thousandth</w:t>
      </w:r>
      <w:r w:rsidRPr="00504DC3">
        <w:rPr>
          <w:u w:val="single"/>
        </w:rPr>
        <w:t xml:space="preserve"> of </w:t>
      </w:r>
      <w:r w:rsidRPr="003F7575">
        <w:rPr>
          <w:highlight w:val="green"/>
          <w:u w:val="single"/>
        </w:rPr>
        <w:t xml:space="preserve">what it was </w:t>
      </w:r>
      <w:r w:rsidRPr="003F7575">
        <w:rPr>
          <w:rStyle w:val="Emphasis"/>
          <w:highlight w:val="green"/>
        </w:rPr>
        <w:t>one hour after</w:t>
      </w:r>
      <w:r w:rsidRPr="003F7575">
        <w:rPr>
          <w:rStyle w:val="Emphasis"/>
        </w:rPr>
        <w:t xml:space="preserve"> the </w:t>
      </w:r>
      <w:r w:rsidRPr="003F7575">
        <w:rPr>
          <w:rStyle w:val="Emphasis"/>
          <w:highlight w:val="green"/>
        </w:rPr>
        <w:t>blast</w:t>
      </w:r>
      <w:r w:rsidRPr="003F7575">
        <w:rPr>
          <w:sz w:val="12"/>
        </w:rPr>
        <w:t xml:space="preserve">. It is for this reason that </w:t>
      </w:r>
      <w:r w:rsidRPr="00504DC3">
        <w:rPr>
          <w:u w:val="single"/>
        </w:rPr>
        <w:t xml:space="preserve">stratospheric fallout </w:t>
      </w:r>
      <w:r w:rsidRPr="003F7575">
        <w:rPr>
          <w:highlight w:val="green"/>
          <w:u w:val="single"/>
        </w:rPr>
        <w:t>does not have</w:t>
      </w:r>
      <w:r w:rsidRPr="00504DC3">
        <w:rPr>
          <w:u w:val="single"/>
        </w:rPr>
        <w:t xml:space="preserve"> the </w:t>
      </w:r>
      <w:r w:rsidRPr="003F7575">
        <w:rPr>
          <w:rStyle w:val="Emphasis"/>
          <w:highlight w:val="green"/>
        </w:rPr>
        <w:t>potential</w:t>
      </w:r>
      <w:r w:rsidRPr="003F7575">
        <w:rPr>
          <w:highlight w:val="green"/>
          <w:u w:val="single"/>
        </w:rPr>
        <w:t xml:space="preserve"> to cause</w:t>
      </w:r>
      <w:r w:rsidRPr="00504DC3">
        <w:rPr>
          <w:u w:val="single"/>
        </w:rPr>
        <w:t xml:space="preserve"> widespread and </w:t>
      </w:r>
      <w:r w:rsidRPr="003F7575">
        <w:rPr>
          <w:rStyle w:val="Emphasis"/>
        </w:rPr>
        <w:t xml:space="preserve">immediate </w:t>
      </w:r>
      <w:r w:rsidRPr="003F7575">
        <w:rPr>
          <w:rStyle w:val="Emphasis"/>
          <w:highlight w:val="green"/>
        </w:rPr>
        <w:t>sickness or death</w:t>
      </w:r>
      <w:r w:rsidRPr="003F7575">
        <w:rPr>
          <w:rStyle w:val="Emphasis"/>
        </w:rPr>
        <w:t>.</w:t>
      </w:r>
    </w:p>
    <w:p w14:paraId="546272A8" w14:textId="77777777" w:rsidR="00F0326F" w:rsidRPr="003F7575" w:rsidRDefault="00F0326F" w:rsidP="00F0326F">
      <w:pPr>
        <w:rPr>
          <w:sz w:val="12"/>
        </w:rPr>
      </w:pPr>
      <w:r w:rsidRPr="003F7575">
        <w:rPr>
          <w:sz w:val="12"/>
        </w:rPr>
        <w:t xml:space="preserve">A dose of </w:t>
      </w:r>
      <w:proofErr w:type="spellStart"/>
      <w:r w:rsidRPr="003F7575">
        <w:rPr>
          <w:sz w:val="12"/>
        </w:rPr>
        <w:t>ionising</w:t>
      </w:r>
      <w:proofErr w:type="spellEnd"/>
      <w:r w:rsidRPr="003F7575">
        <w:rPr>
          <w:sz w:val="12"/>
        </w:rPr>
        <w:t xml:space="preserve"> radiation of four to five sieverts[13] to the body of a person at a single time is enough to cause death in about half the people exposed to it. Doses of one to two sieverts cause sickness, while a dose of one half sievert often causes no overt symptoms, though it may have long term effects. For comparison, the average annual </w:t>
      </w:r>
      <w:proofErr w:type="spellStart"/>
      <w:r w:rsidRPr="003F7575">
        <w:rPr>
          <w:sz w:val="12"/>
        </w:rPr>
        <w:t>ionising</w:t>
      </w:r>
      <w:proofErr w:type="spellEnd"/>
      <w:r w:rsidRPr="003F7575">
        <w:rPr>
          <w:sz w:val="12"/>
        </w:rPr>
        <w:t xml:space="preserve"> radiation dose to individuals from 'natural' causes - from cosmic rays, radioactivity in rocks and other sources - is about one thousandth of a sievert (one millisievert). An average of another millisievert is contributed, for those with Western lifestyles, by sources of human origin, mainly medical x-rays. What </w:t>
      </w:r>
      <w:proofErr w:type="spellStart"/>
      <w:r w:rsidRPr="003F7575">
        <w:rPr>
          <w:sz w:val="12"/>
        </w:rPr>
        <w:t>ionising</w:t>
      </w:r>
      <w:proofErr w:type="spellEnd"/>
      <w:r w:rsidRPr="003F7575">
        <w:rPr>
          <w:sz w:val="12"/>
        </w:rPr>
        <w:t xml:space="preserve"> radiation exposure would result from a major nuclear war?</w:t>
      </w:r>
    </w:p>
    <w:p w14:paraId="5FD56CAC" w14:textId="77777777" w:rsidR="00F0326F" w:rsidRPr="003F7575" w:rsidRDefault="00F0326F" w:rsidP="00F0326F">
      <w:pPr>
        <w:rPr>
          <w:sz w:val="12"/>
        </w:rPr>
      </w:pPr>
      <w:r w:rsidRPr="003F7575">
        <w:rPr>
          <w:sz w:val="12"/>
        </w:rPr>
        <w:t xml:space="preserve">In the 1950s and early 1960s a large number of nuclear weapons were exploded in the atmosphere - a total of 430 </w:t>
      </w:r>
      <w:proofErr w:type="spellStart"/>
      <w:r w:rsidRPr="003F7575">
        <w:rPr>
          <w:sz w:val="12"/>
        </w:rPr>
        <w:t>megatonnes</w:t>
      </w:r>
      <w:proofErr w:type="spellEnd"/>
      <w:r w:rsidRPr="003F7575">
        <w:rPr>
          <w:sz w:val="12"/>
        </w:rPr>
        <w:t xml:space="preserve"> (Mt). This has led and is leading to an average </w:t>
      </w:r>
      <w:proofErr w:type="spellStart"/>
      <w:r w:rsidRPr="003F7575">
        <w:rPr>
          <w:sz w:val="12"/>
        </w:rPr>
        <w:t>ionising</w:t>
      </w:r>
      <w:proofErr w:type="spellEnd"/>
      <w:r w:rsidRPr="003F7575">
        <w:rPr>
          <w:sz w:val="12"/>
        </w:rPr>
        <w:t xml:space="preserve"> radiation exposure, both external and internal, of about two millisieverts over 30 years for people in the northern hemisphere, and about one-third this level in the southern hemisphere. A major nuclear war resulting in the explosion of 4000Mt (see "Explosive power in a nuclear war") would, according to simple scaling, lead to an average exposure ten times as great as occurred from previous tests.</w:t>
      </w:r>
    </w:p>
    <w:p w14:paraId="19B6F3EE" w14:textId="4885F8F4" w:rsidR="00F0326F" w:rsidRDefault="00F0326F" w:rsidP="00F0326F">
      <w:pPr>
        <w:rPr>
          <w:rStyle w:val="Emphasis"/>
        </w:rPr>
      </w:pPr>
      <w:r w:rsidRPr="003F7575">
        <w:rPr>
          <w:sz w:val="12"/>
        </w:rPr>
        <w:t xml:space="preserve">Many of the 1950s-1960s explosions were very high yield, up to 60Mt, but </w:t>
      </w:r>
      <w:r w:rsidRPr="003F7575">
        <w:rPr>
          <w:u w:val="single"/>
        </w:rPr>
        <w:t xml:space="preserve">most </w:t>
      </w:r>
      <w:r w:rsidRPr="003F7575">
        <w:rPr>
          <w:highlight w:val="green"/>
          <w:u w:val="single"/>
        </w:rPr>
        <w:t>nuclear weapons are</w:t>
      </w:r>
      <w:r w:rsidRPr="003F7575">
        <w:rPr>
          <w:u w:val="single"/>
        </w:rPr>
        <w:t xml:space="preserve"> </w:t>
      </w:r>
      <w:r w:rsidRPr="003F7575">
        <w:rPr>
          <w:rStyle w:val="Emphasis"/>
        </w:rPr>
        <w:t>now</w:t>
      </w:r>
      <w:r w:rsidRPr="003F7575">
        <w:rPr>
          <w:u w:val="single"/>
        </w:rPr>
        <w:t xml:space="preserve"> </w:t>
      </w:r>
      <w:r w:rsidRPr="003F7575">
        <w:rPr>
          <w:highlight w:val="green"/>
          <w:u w:val="single"/>
        </w:rPr>
        <w:t>2Mt or smaller</w:t>
      </w:r>
      <w:r w:rsidRPr="003F7575">
        <w:rPr>
          <w:sz w:val="12"/>
        </w:rPr>
        <w:t xml:space="preserve">. Therefore, </w:t>
      </w:r>
      <w:r w:rsidRPr="003F7575">
        <w:rPr>
          <w:u w:val="single"/>
        </w:rPr>
        <w:t xml:space="preserve">stratospheric fallout from a 4000Mt war would probably be </w:t>
      </w:r>
      <w:r w:rsidRPr="003F7575">
        <w:rPr>
          <w:highlight w:val="green"/>
          <w:u w:val="single"/>
        </w:rPr>
        <w:t xml:space="preserve">less </w:t>
      </w:r>
      <w:r w:rsidRPr="003F7575">
        <w:rPr>
          <w:rStyle w:val="Emphasis"/>
          <w:highlight w:val="green"/>
        </w:rPr>
        <w:t>than ten times</w:t>
      </w:r>
      <w:r w:rsidRPr="003F7575">
        <w:rPr>
          <w:highlight w:val="green"/>
          <w:u w:val="single"/>
        </w:rPr>
        <w:t xml:space="preserve"> as great as</w:t>
      </w:r>
      <w:r w:rsidRPr="003F7575">
        <w:rPr>
          <w:u w:val="single"/>
        </w:rPr>
        <w:t xml:space="preserve"> from </w:t>
      </w:r>
      <w:r w:rsidRPr="003F7575">
        <w:rPr>
          <w:rStyle w:val="Emphasis"/>
        </w:rPr>
        <w:t>previous</w:t>
      </w:r>
      <w:r w:rsidRPr="003F7575">
        <w:rPr>
          <w:u w:val="single"/>
        </w:rPr>
        <w:t xml:space="preserve"> atmospheric </w:t>
      </w:r>
      <w:r w:rsidRPr="003F7575">
        <w:rPr>
          <w:highlight w:val="green"/>
          <w:u w:val="single"/>
        </w:rPr>
        <w:t>tests</w:t>
      </w:r>
      <w:r w:rsidRPr="003F7575">
        <w:rPr>
          <w:sz w:val="12"/>
        </w:rPr>
        <w:t xml:space="preserve">. Furthermore, because material injected into the lower stratosphere is less likely to move great distances before returning to the troposphere, relative </w:t>
      </w:r>
      <w:r w:rsidRPr="003F7575">
        <w:rPr>
          <w:u w:val="single"/>
        </w:rPr>
        <w:t xml:space="preserve">fallout levels in the southern hemisphere due to </w:t>
      </w:r>
      <w:r w:rsidRPr="003F7575">
        <w:rPr>
          <w:rStyle w:val="Emphasis"/>
        </w:rPr>
        <w:t>northern hemisphere explosions</w:t>
      </w:r>
      <w:r w:rsidRPr="003F7575">
        <w:rPr>
          <w:u w:val="single"/>
        </w:rPr>
        <w:t xml:space="preserve"> are </w:t>
      </w:r>
      <w:r w:rsidRPr="003F7575">
        <w:rPr>
          <w:highlight w:val="green"/>
          <w:u w:val="single"/>
        </w:rPr>
        <w:t>likely to be smaller</w:t>
      </w:r>
      <w:r w:rsidRPr="003F7575">
        <w:rPr>
          <w:u w:val="single"/>
        </w:rPr>
        <w:t xml:space="preserve"> than the </w:t>
      </w:r>
      <w:r w:rsidRPr="003F7575">
        <w:rPr>
          <w:rStyle w:val="Emphasis"/>
        </w:rPr>
        <w:t>previous one-third ratio.</w:t>
      </w:r>
    </w:p>
    <w:p w14:paraId="56AC8DA5" w14:textId="77777777" w:rsidR="00F0326F" w:rsidRPr="003F7575" w:rsidRDefault="00F0326F" w:rsidP="00F0326F">
      <w:pPr>
        <w:rPr>
          <w:rStyle w:val="Emphasis"/>
        </w:rPr>
      </w:pPr>
    </w:p>
    <w:sectPr w:rsidR="00F0326F" w:rsidRPr="003F75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7" w15:restartNumberingAfterBreak="0">
    <w:nsid w:val="698A16AC"/>
    <w:multiLevelType w:val="hybridMultilevel"/>
    <w:tmpl w:val="B26E98BA"/>
    <w:lvl w:ilvl="0" w:tplc="7C3447F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5"/>
  </w:num>
  <w:num w:numId="15">
    <w:abstractNumId w:val="16"/>
  </w:num>
  <w:num w:numId="16">
    <w:abstractNumId w:val="18"/>
  </w:num>
  <w:num w:numId="17">
    <w:abstractNumId w:val="11"/>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8A528F"/>
    <w:rsid w:val="00010A0D"/>
    <w:rsid w:val="000139A3"/>
    <w:rsid w:val="00060BEC"/>
    <w:rsid w:val="0008065E"/>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876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528F"/>
    <w:rsid w:val="008A6BF2"/>
    <w:rsid w:val="008B3ECB"/>
    <w:rsid w:val="008B4E85"/>
    <w:rsid w:val="008C1B2E"/>
    <w:rsid w:val="0091627E"/>
    <w:rsid w:val="009654C7"/>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326F"/>
    <w:rsid w:val="00F0715D"/>
    <w:rsid w:val="00F176EF"/>
    <w:rsid w:val="00F45E10"/>
    <w:rsid w:val="00F577CD"/>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214E5"/>
  <w15:chartTrackingRefBased/>
  <w15:docId w15:val="{D12DE2BA-892D-4404-B574-0DC38D94E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528F"/>
    <w:rPr>
      <w:rFonts w:ascii="Calibri" w:hAnsi="Calibri" w:cs="Calibri"/>
    </w:rPr>
  </w:style>
  <w:style w:type="paragraph" w:styleId="Heading1">
    <w:name w:val="heading 1"/>
    <w:aliases w:val="Pocket"/>
    <w:basedOn w:val="Normal"/>
    <w:next w:val="Normal"/>
    <w:link w:val="Heading1Char"/>
    <w:qFormat/>
    <w:rsid w:val="008A52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52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8A52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8A528F"/>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8A52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28F"/>
  </w:style>
  <w:style w:type="character" w:customStyle="1" w:styleId="Heading1Char">
    <w:name w:val="Heading 1 Char"/>
    <w:aliases w:val="Pocket Char"/>
    <w:basedOn w:val="DefaultParagraphFont"/>
    <w:link w:val="Heading1"/>
    <w:rsid w:val="008A52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528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2"/>
    <w:rsid w:val="008A528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A528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A528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528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A528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8A528F"/>
    <w:rPr>
      <w:color w:val="auto"/>
      <w:u w:val="none"/>
    </w:rPr>
  </w:style>
  <w:style w:type="character" w:styleId="FollowedHyperlink">
    <w:name w:val="FollowedHyperlink"/>
    <w:basedOn w:val="DefaultParagraphFont"/>
    <w:uiPriority w:val="99"/>
    <w:semiHidden/>
    <w:unhideWhenUsed/>
    <w:rsid w:val="008A528F"/>
    <w:rPr>
      <w:color w:val="auto"/>
      <w:u w:val="none"/>
    </w:rPr>
  </w:style>
  <w:style w:type="paragraph" w:styleId="NoSpacing">
    <w:name w:val="No Spacing"/>
    <w:aliases w:val="Note Level 2,Small Text,Card Format,Note Level 21,ClearFormatting,Clear,DDI Tag,Tag Title,No Spacing51,No Spacing11211,Tag and Cite,Very Small Text,No Spacing111112,No Spacing41,Tag and Ci,Debate Text,No Spacing31,card,Card,Tags,No Spacing11"/>
    <w:basedOn w:val="Heading1"/>
    <w:link w:val="Hyperlink"/>
    <w:autoRedefine/>
    <w:uiPriority w:val="99"/>
    <w:qFormat/>
    <w:rsid w:val="008A52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A528F"/>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textbold">
    <w:name w:val="text bold"/>
    <w:basedOn w:val="Normal"/>
    <w:uiPriority w:val="7"/>
    <w:qFormat/>
    <w:rsid w:val="008A528F"/>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character" w:styleId="IntenseEmphasis">
    <w:name w:val="Intense Emphasis"/>
    <w:aliases w:val="cites Char Ch,no Char,Intense Emphasis21,Heading 3 Char Char1 Char,Char Char Char1,Char1 Char Char1,First line:  0 Heading 3 Char,!!Style Underline,Underline Char,9.5 p,Title Cha,Underline Cha,9.5 pt"/>
    <w:basedOn w:val="DefaultParagraphFont"/>
    <w:link w:val="UnderlinedText"/>
    <w:uiPriority w:val="99"/>
    <w:qFormat/>
    <w:rsid w:val="00F577CD"/>
    <w:rPr>
      <w:u w:val="single"/>
    </w:rPr>
  </w:style>
  <w:style w:type="paragraph" w:customStyle="1" w:styleId="UnderlinedText">
    <w:name w:val="Underlined Text"/>
    <w:link w:val="IntenseEmphasis"/>
    <w:uiPriority w:val="99"/>
    <w:qFormat/>
    <w:rsid w:val="00F577CD"/>
    <w:pPr>
      <w:suppressAutoHyphens/>
      <w:autoSpaceDN w:val="0"/>
      <w:spacing w:after="0" w:line="240" w:lineRule="auto"/>
    </w:pPr>
    <w:rPr>
      <w:u w:val="single"/>
    </w:rPr>
  </w:style>
  <w:style w:type="character" w:styleId="UnresolvedMention">
    <w:name w:val="Unresolved Mention"/>
    <w:basedOn w:val="DefaultParagraphFont"/>
    <w:uiPriority w:val="99"/>
    <w:semiHidden/>
    <w:unhideWhenUsed/>
    <w:rsid w:val="00F577CD"/>
    <w:rPr>
      <w:color w:val="605E5C"/>
      <w:shd w:val="clear" w:color="auto" w:fill="E1DFDD"/>
    </w:rPr>
  </w:style>
  <w:style w:type="character" w:styleId="Strong">
    <w:name w:val="Strong"/>
    <w:basedOn w:val="DefaultParagraphFont"/>
    <w:uiPriority w:val="22"/>
    <w:qFormat/>
    <w:rsid w:val="00F577CD"/>
    <w:rPr>
      <w:b/>
      <w:bCs/>
    </w:rPr>
  </w:style>
  <w:style w:type="paragraph" w:customStyle="1" w:styleId="Analytics">
    <w:name w:val="Analytics"/>
    <w:basedOn w:val="Heading4"/>
    <w:qFormat/>
    <w:rsid w:val="00F577CD"/>
  </w:style>
  <w:style w:type="paragraph" w:styleId="ListParagraph">
    <w:name w:val="List Paragraph"/>
    <w:aliases w:val="6 font"/>
    <w:basedOn w:val="Normal"/>
    <w:uiPriority w:val="34"/>
    <w:qFormat/>
    <w:rsid w:val="00F577CD"/>
    <w:pPr>
      <w:ind w:left="720"/>
      <w:contextualSpacing/>
    </w:pPr>
  </w:style>
  <w:style w:type="character" w:customStyle="1" w:styleId="underline">
    <w:name w:val="underline"/>
    <w:rsid w:val="00F577CD"/>
    <w:rPr>
      <w:b w:val="0"/>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F577CD"/>
    <w:rPr>
      <w:u w:val="single"/>
    </w:rPr>
  </w:style>
  <w:style w:type="paragraph" w:styleId="Title">
    <w:name w:val="Title"/>
    <w:aliases w:val="title,UNDERLINE,Cites and Cards,Bold Underlined,Block Heading"/>
    <w:basedOn w:val="Normal"/>
    <w:next w:val="Normal"/>
    <w:link w:val="TitleChar"/>
    <w:uiPriority w:val="1"/>
    <w:qFormat/>
    <w:rsid w:val="00F577CD"/>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F577C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merald.com/insight/content/doi/10.1108/FS-04-2018-0031/full/html?fullSc=1&amp;mbSc=1&amp;fullSc=1" TargetMode="External"/><Relationship Id="rId18" Type="http://schemas.openxmlformats.org/officeDocument/2006/relationships/hyperlink" Target="https://matei.org/ithink/2012/03/26/a-modest-proposal-for-solving-global-warming-nuclear-war/"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www.atmos-chem-phys.org/7/2003/2007/acp-7-2003-2007.pdf"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adamant.typepad.com/seitz/2006/12/preherein_honor.html" TargetMode="External"/><Relationship Id="rId47" Type="http://schemas.openxmlformats.org/officeDocument/2006/relationships/fontTable" Target="fontTable.xml"/><Relationship Id="rId7" Type="http://schemas.openxmlformats.org/officeDocument/2006/relationships/hyperlink" Target="https://www.vbriefly.com/2019/08/12/genericity-on-the-standardized-tests-resolution/?fbclid=IwAR0hUkKdDzHWrNeqEVI7m59pwsnmqLl490n4uRLQTe7bWmWDO_avWCNzi14" TargetMode="External"/><Relationship Id="rId2" Type="http://schemas.openxmlformats.org/officeDocument/2006/relationships/numbering" Target="numbering.xml"/><Relationship Id="rId16" Type="http://schemas.openxmlformats.org/officeDocument/2006/relationships/hyperlink" Target="https://orionsarm.com/page/77"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hyperlink" Target="https://scholarship.law.umn.edu/cgi/viewcontent.cgi?article=1006&amp;context=mjlst" TargetMode="External"/><Relationship Id="rId11" Type="http://schemas.openxmlformats.org/officeDocument/2006/relationships/hyperlink" Target="https://forum.effectivealtruism.org/posts/GsjmufaebreiaivF7/what-is-the-likelihood-that-civilizational-collapse-would"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sci-hub.se/https://doi.org/10.1002/wcc.45" TargetMode="External"/><Relationship Id="rId5" Type="http://schemas.openxmlformats.org/officeDocument/2006/relationships/webSettings" Target="webSettings.xml"/><Relationship Id="rId15" Type="http://schemas.openxmlformats.org/officeDocument/2006/relationships/hyperlink" Target="https://medium.com/nworld-publications/technological-progress-might-make-possible-time-travel-and-teleportation-45176c3c89bc"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theconversation.com/the-understandable-fear-of-nuclear-weapons-doesnt-match-reality-73563" TargetMode="External"/><Relationship Id="rId19" Type="http://schemas.openxmlformats.org/officeDocument/2006/relationships/hyperlink" Target="http://boards.straightdope.com/sdmb/showthread.php?t=646285"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www.nytimes.com/2016/04/04/us/global-warming-gives-science-behind-nuclear-winter-a-new-purpose.html" TargetMode="External"/><Relationship Id="rId4" Type="http://schemas.openxmlformats.org/officeDocument/2006/relationships/settings" Target="settings.xml"/><Relationship Id="rId9" Type="http://schemas.openxmlformats.org/officeDocument/2006/relationships/hyperlink" Target="https://www.wildwill.net/blog/2017/05/27/industrial-civilization-not-rebuilt/" TargetMode="External"/><Relationship Id="rId14" Type="http://schemas.openxmlformats.org/officeDocument/2006/relationships/hyperlink" Target="https://www.emerald.com/insight/content/doi/10.1108/FS-04-2018-0031/full/html?fullSc=1&amp;mbSc=1&amp;fullSc=1" TargetMode="External"/><Relationship Id="rId22" Type="http://schemas.openxmlformats.org/officeDocument/2006/relationships/hyperlink" Target="http://www.gutenberg.org/files/1080/1080-h/1080-h.htm"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metro.co.uk/2019/08/09/life-apocalyptic-nuclear-war-might-not-quite-grim-expected-scientists-say-10545690/" TargetMode="External"/><Relationship Id="rId48" Type="http://schemas.openxmlformats.org/officeDocument/2006/relationships/theme" Target="theme/theme1.xml"/><Relationship Id="rId8" Type="http://schemas.openxmlformats.org/officeDocument/2006/relationships/hyperlink" Target="https://plato.stanford.edu/entries/generics/" TargetMode="External"/><Relationship Id="rId3" Type="http://schemas.openxmlformats.org/officeDocument/2006/relationships/styles" Target="styles.xml"/><Relationship Id="rId12" Type="http://schemas.openxmlformats.org/officeDocument/2006/relationships/hyperlink" Target="https://www.emerald.com/insight/content/doi/10.1108/FS-04-2018-0031/full/html?fullSc=1&amp;mbSc=1&amp;fullSc=1" TargetMode="External"/><Relationship Id="rId17" Type="http://schemas.openxmlformats.org/officeDocument/2006/relationships/hyperlink" Target="https://www.pravdareport.com/science/5527-weapons/"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documents.uow.edu.au/~bmartin/pubs/82cab/" TargetMode="External"/><Relationship Id="rId20" Type="http://schemas.openxmlformats.org/officeDocument/2006/relationships/hyperlink" Target="http://www.wunderground.com/blog/JeffMasters/comment.html?entrynum=1208" TargetMode="External"/><Relationship Id="rId41" Type="http://schemas.openxmlformats.org/officeDocument/2006/relationships/hyperlink" Target="https://ratical.org/radiation/NuclearExtinction/StevenStarr02281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27394</Words>
  <Characters>156151</Characters>
  <Application>Microsoft Office Word</Application>
  <DocSecurity>0</DocSecurity>
  <Lines>1301</Lines>
  <Paragraphs>366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2022-03-26T13:38:00Z</dcterms:created>
  <dcterms:modified xsi:type="dcterms:W3CDTF">2022-03-26T14:15:00Z</dcterms:modified>
</cp:coreProperties>
</file>