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A0A2A" w14:textId="5B508890" w:rsidR="0049104B" w:rsidRDefault="0049104B" w:rsidP="0049104B">
      <w:pPr>
        <w:pStyle w:val="Heading3"/>
      </w:pPr>
      <w:r>
        <w:t>1NC – T</w:t>
      </w:r>
    </w:p>
    <w:p w14:paraId="072F2A75" w14:textId="77777777" w:rsidR="0049104B" w:rsidRPr="00A6234F" w:rsidRDefault="0049104B" w:rsidP="0049104B">
      <w:pPr>
        <w:pStyle w:val="Heading4"/>
        <w:rPr>
          <w:rFonts w:cs="Calibri"/>
        </w:rPr>
      </w:pPr>
      <w:r w:rsidRPr="00A6234F">
        <w:rPr>
          <w:rFonts w:cs="Calibri"/>
        </w:rPr>
        <w:t>Interpretation: “private entities” is a generic bare plural. The aff may not defend a specific subset of private entities’ appropriation of outer space is unjust.</w:t>
      </w:r>
    </w:p>
    <w:p w14:paraId="377C72D1" w14:textId="77777777" w:rsidR="0049104B" w:rsidRPr="00A6234F" w:rsidRDefault="0049104B" w:rsidP="0049104B">
      <w:r w:rsidRPr="00A6234F">
        <w:rPr>
          <w:rStyle w:val="Heading4Char"/>
          <w:rFonts w:cs="Calibri"/>
        </w:rPr>
        <w:t>Nebel 19</w:t>
      </w:r>
      <w:r w:rsidRPr="00A6234F">
        <w:t xml:space="preserve">. [Jake Nebel is an assistant professor of philosophy at the University of Southern California and executive director of Victory Briefs. He writes a lot of this stuff lol – duh.] “Genericity on the Standardized Tests Resolution.” </w:t>
      </w:r>
      <w:proofErr w:type="spellStart"/>
      <w:r w:rsidRPr="00A6234F">
        <w:t>Vbriefly</w:t>
      </w:r>
      <w:proofErr w:type="spellEnd"/>
      <w:r w:rsidRPr="00A6234F">
        <w:t xml:space="preserve">. August 12, 2019. </w:t>
      </w:r>
      <w:hyperlink r:id="rId6" w:history="1">
        <w:r w:rsidRPr="00A6234F">
          <w:rPr>
            <w:rStyle w:val="Hyperlink"/>
          </w:rPr>
          <w:t>https://www.vbriefly.com/2019/08/12/genericity-on-the-standardized-tests-resolution/?fbclid=IwAR0hUkKdDzHWrNeqEVI7m59pwsnmqLl490n4uRLQTe7bWmWDO_avWCNzi14</w:t>
        </w:r>
      </w:hyperlink>
      <w:r w:rsidRPr="00A6234F">
        <w:rPr>
          <w:rStyle w:val="Hyperlink"/>
        </w:rPr>
        <w:t xml:space="preserve"> TG</w:t>
      </w:r>
    </w:p>
    <w:p w14:paraId="3C4D8B20" w14:textId="77777777" w:rsidR="0049104B" w:rsidRPr="00A6234F" w:rsidRDefault="0049104B" w:rsidP="0049104B">
      <w:r w:rsidRPr="00A6234F">
        <w:t xml:space="preserve">Both distinctions are important. </w:t>
      </w:r>
      <w:r w:rsidRPr="00A6234F">
        <w:rPr>
          <w:rStyle w:val="StyleUnderline"/>
          <w:highlight w:val="green"/>
        </w:rPr>
        <w:t>Generic</w:t>
      </w:r>
      <w:r w:rsidRPr="00A6234F">
        <w:rPr>
          <w:rStyle w:val="StyleUnderline"/>
        </w:rPr>
        <w:t xml:space="preserve"> resolutions </w:t>
      </w:r>
      <w:r w:rsidRPr="00A6234F">
        <w:rPr>
          <w:rStyle w:val="StyleUnderline"/>
          <w:highlight w:val="green"/>
        </w:rPr>
        <w:t>can’t be affirmed by</w:t>
      </w:r>
      <w:r w:rsidRPr="00A6234F">
        <w:rPr>
          <w:rStyle w:val="StyleUnderline"/>
        </w:rPr>
        <w:t xml:space="preserve"> specifying </w:t>
      </w:r>
      <w:r w:rsidRPr="00A6234F">
        <w:rPr>
          <w:rStyle w:val="StyleUnderline"/>
          <w:highlight w:val="green"/>
        </w:rPr>
        <w:t>particular instances</w:t>
      </w:r>
      <w:r w:rsidRPr="00A6234F">
        <w:rPr>
          <w:rStyle w:val="StyleUnderline"/>
        </w:rPr>
        <w:t>.</w:t>
      </w:r>
      <w:r w:rsidRPr="00A6234F">
        <w:t xml:space="preserve"> But, since generics tolerate exceptions, plan-inclusive counterplans (PICs) do not negate generic resolutions.</w:t>
      </w:r>
    </w:p>
    <w:p w14:paraId="05DF243E" w14:textId="77777777" w:rsidR="0049104B" w:rsidRPr="00A6234F" w:rsidRDefault="0049104B" w:rsidP="0049104B">
      <w:pPr>
        <w:rPr>
          <w:sz w:val="8"/>
          <w:szCs w:val="8"/>
        </w:rPr>
      </w:pPr>
      <w:r w:rsidRPr="00A6234F">
        <w:rPr>
          <w:sz w:val="8"/>
          <w:szCs w:val="8"/>
        </w:rPr>
        <w:t>Bare plurals are typically used to express generic generalizations. But there are two important things to keep in mind. First, generic generalizations are also often expressed via other means (e.g., definite singulars, indefinite singulars, and bare singulars). Second, and more importantly for present purposes, bare plurals can also be used to express existential generalizations. For example, “Birds are singing outside my window” is true just in case there are some birds singing outside my window; it doesn’t require birds in general to be singing outside my window. So, what about “colleges and universities,” “standardized tests,” and “undergraduate admissions decisions”? Are they generic or existential bare plurals? On other topics I have taken great pains to point out that their bare plurals are generic—because, well, they are. On this topic, though, I think the answer is a bit more nuanced. Let’s see why. “Colleges and universities” is a generic bare plural. I don’t think this claim should require any argument, when you think about it, but here are a few reasons. First, ask yourself, honestly, whether the following speech sounds good to you: “Eight colleges and universities—namely, those in the Ivy League—ought not consider standardized tests in undergraduate admissions decisions. Maybe other colleges and universities ought to consider them, but not the Ivies. Therefore, in the United States, colleges and universities ought not consider standardized tests in undergraduate admissions decisions.” That is obviously not a valid argument: the conclusion does not follow. Anyone who sincerely believes that it is valid argument is, to be charitable, deeply confused. But the inference above would be good if “colleges and universities” in the resolution were existential. By way of contrast: “Eight birds are singing outside my window. Maybe lots of birds aren’t singing outside my window, but eight birds are. Therefore, birds are singing outside my window.” Since the bare plural “birds” in the conclusion gets an existential reading, the conclusion follows from the premise that eight birds are singing outside my window: “eight” entails “some.” If the resolution were existential with respect to “colleges and universities,” then the Ivy League argument above would be a valid inference. Since it’s not a valid inference, “colleges and universities” must be a generic bare plural.</w:t>
      </w:r>
    </w:p>
    <w:p w14:paraId="5C7E1B4A" w14:textId="77777777" w:rsidR="0049104B" w:rsidRPr="00A6234F" w:rsidRDefault="0049104B" w:rsidP="0049104B">
      <w:pPr>
        <w:rPr>
          <w:rStyle w:val="StyleUnderline"/>
        </w:rPr>
      </w:pPr>
      <w:r w:rsidRPr="00A6234F">
        <w:rPr>
          <w:rStyle w:val="StyleUnderline"/>
        </w:rPr>
        <w:t xml:space="preserve">Second, “colleges and universities” </w:t>
      </w:r>
      <w:r w:rsidRPr="00A6234F">
        <w:rPr>
          <w:rStyle w:val="StyleUnderline"/>
          <w:highlight w:val="green"/>
        </w:rPr>
        <w:t>fails the </w:t>
      </w:r>
      <w:hyperlink r:id="rId7" w:anchor="IsolGeneInte" w:history="1">
        <w:r w:rsidRPr="00A6234F">
          <w:rPr>
            <w:rStyle w:val="StyleUnderline"/>
            <w:highlight w:val="green"/>
          </w:rPr>
          <w:t>upward-entailment test</w:t>
        </w:r>
      </w:hyperlink>
      <w:r w:rsidRPr="00A6234F">
        <w:rPr>
          <w:rStyle w:val="StyleUnderline"/>
          <w:highlight w:val="green"/>
        </w:rPr>
        <w:t xml:space="preserve"> for existential</w:t>
      </w:r>
      <w:r w:rsidRPr="00A6234F">
        <w:rPr>
          <w:rStyle w:val="StyleUnderline"/>
        </w:rPr>
        <w:t xml:space="preserve"> uses of </w:t>
      </w:r>
      <w:r w:rsidRPr="00A6234F">
        <w:rPr>
          <w:rStyle w:val="StyleUnderline"/>
          <w:highlight w:val="green"/>
        </w:rPr>
        <w:t>bare plurals</w:t>
      </w:r>
      <w:r w:rsidRPr="00A6234F">
        <w:t>. Consider the sentence, “Lima beans are on my plate.” This sentence expresses an existential statement that is true just in case there are some lima beans on my plate. One test of this is that it entails the more general sentence, “Beans are on my plate.” Now consider the sentence, “</w:t>
      </w:r>
      <w:r w:rsidRPr="00A6234F">
        <w:rPr>
          <w:rStyle w:val="StyleUnderline"/>
          <w:highlight w:val="green"/>
        </w:rPr>
        <w:t xml:space="preserve">Colleges </w:t>
      </w:r>
      <w:r w:rsidRPr="00A6234F">
        <w:rPr>
          <w:rStyle w:val="StyleUnderline"/>
        </w:rPr>
        <w:t>and universities ought not consider the SAT.”</w:t>
      </w:r>
      <w:r w:rsidRPr="00A6234F">
        <w:t xml:space="preserve"> (To isolate “colleges and universities,” I’ve eliminated the other bare plurals in the resolution; it cannot plausibly be generic in the isolated case but existential in the resolution.) </w:t>
      </w:r>
      <w:r w:rsidRPr="00A6234F">
        <w:rPr>
          <w:rStyle w:val="StyleUnderline"/>
        </w:rPr>
        <w:t xml:space="preserve">This sentence </w:t>
      </w:r>
      <w:r w:rsidRPr="00A6234F">
        <w:rPr>
          <w:rStyle w:val="StyleUnderline"/>
          <w:highlight w:val="green"/>
        </w:rPr>
        <w:t xml:space="preserve">does not entail </w:t>
      </w:r>
      <w:r w:rsidRPr="00A6234F">
        <w:rPr>
          <w:rStyle w:val="StyleUnderline"/>
        </w:rPr>
        <w:t xml:space="preserve">the more general statement that </w:t>
      </w:r>
      <w:r w:rsidRPr="00A6234F">
        <w:rPr>
          <w:rStyle w:val="StyleUnderline"/>
          <w:highlight w:val="green"/>
        </w:rPr>
        <w:t xml:space="preserve">educational institutions </w:t>
      </w:r>
      <w:r w:rsidRPr="00A6234F">
        <w:rPr>
          <w:rStyle w:val="StyleUnderline"/>
        </w:rPr>
        <w:t xml:space="preserve">ought not consider the SAT. This shows that “colleges and universities” is </w:t>
      </w:r>
      <w:proofErr w:type="gramStart"/>
      <w:r w:rsidRPr="00A6234F">
        <w:rPr>
          <w:rStyle w:val="StyleUnderline"/>
        </w:rPr>
        <w:t>generic, because</w:t>
      </w:r>
      <w:proofErr w:type="gramEnd"/>
      <w:r w:rsidRPr="00A6234F">
        <w:rPr>
          <w:rStyle w:val="StyleUnderline"/>
        </w:rPr>
        <w:t xml:space="preserve"> it fails the upward-entailment test for existential bare plurals.</w:t>
      </w:r>
    </w:p>
    <w:p w14:paraId="6CE9CBA2" w14:textId="77777777" w:rsidR="0049104B" w:rsidRPr="00A6234F" w:rsidRDefault="0049104B" w:rsidP="0049104B">
      <w:pPr>
        <w:rPr>
          <w:u w:val="single"/>
        </w:rPr>
      </w:pPr>
      <w:r w:rsidRPr="00A6234F">
        <w:rPr>
          <w:rStyle w:val="StyleUnderline"/>
        </w:rPr>
        <w:t>Third, “</w:t>
      </w:r>
      <w:r w:rsidRPr="00A6234F">
        <w:rPr>
          <w:rStyle w:val="StyleUnderline"/>
          <w:highlight w:val="green"/>
        </w:rPr>
        <w:t xml:space="preserve">colleges </w:t>
      </w:r>
      <w:r w:rsidRPr="00A6234F">
        <w:rPr>
          <w:rStyle w:val="StyleUnderline"/>
        </w:rPr>
        <w:t xml:space="preserve">and universities” </w:t>
      </w:r>
      <w:r w:rsidRPr="00A6234F">
        <w:rPr>
          <w:rStyle w:val="StyleUnderline"/>
          <w:highlight w:val="green"/>
        </w:rPr>
        <w:t xml:space="preserve">fails the adverb of quantification test </w:t>
      </w:r>
      <w:r w:rsidRPr="00A6234F">
        <w:rPr>
          <w:rStyle w:val="StyleUnderline"/>
        </w:rPr>
        <w:t xml:space="preserve">for existential bare plurals. Consider the sentence, “Dogs are barking outside my window.” This sentence expresses an existential statement that is true just in case there are some dogs barking outside my window. One test of this appeals to the drastic change of meaning caused by </w:t>
      </w:r>
      <w:r w:rsidRPr="00A6234F">
        <w:rPr>
          <w:rStyle w:val="StyleUnderline"/>
          <w:highlight w:val="green"/>
        </w:rPr>
        <w:t>inserting any adverb of quantification</w:t>
      </w:r>
      <w:r w:rsidRPr="00A6234F">
        <w:rPr>
          <w:rStyle w:val="StyleUnderline"/>
        </w:rPr>
        <w:t xml:space="preserve"> (e.g., always, sometimes, generally, often, seldom, never, ever). You </w:t>
      </w:r>
      <w:r w:rsidRPr="00A6234F">
        <w:rPr>
          <w:rStyle w:val="StyleUnderline"/>
          <w:highlight w:val="green"/>
        </w:rPr>
        <w:t>cannot add</w:t>
      </w:r>
      <w:r w:rsidRPr="00A6234F">
        <w:rPr>
          <w:rStyle w:val="StyleUnderline"/>
        </w:rPr>
        <w:t xml:space="preserve"> any such adverb into the sentence without drastically changing its </w:t>
      </w:r>
      <w:r w:rsidRPr="00A6234F">
        <w:rPr>
          <w:rStyle w:val="StyleUnderline"/>
          <w:highlight w:val="green"/>
        </w:rPr>
        <w:t>meaning</w:t>
      </w:r>
      <w:r w:rsidRPr="00A6234F">
        <w:rPr>
          <w:rStyle w:val="StyleUnderline"/>
        </w:rPr>
        <w:t xml:space="preserve">. To apply this test to the resolution, let’s again isolate the bare plural subject: “Colleges and universities ought not consider the SAT.” Adding generally (“Colleges and universities generally ought not consider the SAT”) or ever (“Colleges and universities ought not ever consider the SAT”) result in comparatively minor changes of meaning. </w:t>
      </w:r>
      <w:r w:rsidRPr="00A6234F">
        <w:t xml:space="preserve">(Note that this test doesn’t require there to be no change of meaning and doesn’t have to work for every adverb of quantification.) This strongly suggests what we already know: that </w:t>
      </w:r>
      <w:r w:rsidRPr="00A6234F">
        <w:rPr>
          <w:rStyle w:val="StyleUnderline"/>
        </w:rPr>
        <w:t xml:space="preserve">“colleges and universities” is generic rather than existential in the resolution. </w:t>
      </w:r>
    </w:p>
    <w:p w14:paraId="6035F950" w14:textId="77777777" w:rsidR="0049104B" w:rsidRPr="00A6234F" w:rsidRDefault="0049104B" w:rsidP="0049104B">
      <w:pPr>
        <w:pStyle w:val="Heading4"/>
        <w:rPr>
          <w:rFonts w:cs="Calibri"/>
        </w:rPr>
      </w:pPr>
      <w:r w:rsidRPr="00A6234F">
        <w:rPr>
          <w:rFonts w:cs="Calibri"/>
        </w:rPr>
        <w:t>It applies to “private entities” – 1] upward entailment test – “private entities” doesn’t entail “everyone” because there can be people that aren’t private entities 2] adverb test – adding “always” doesn’t substantially change its meaning because the resolution is a value statement.</w:t>
      </w:r>
    </w:p>
    <w:p w14:paraId="11AA6ED2" w14:textId="6A367E19" w:rsidR="0049104B" w:rsidRPr="00A6234F" w:rsidRDefault="0049104B" w:rsidP="0049104B">
      <w:pPr>
        <w:pStyle w:val="Heading4"/>
        <w:rPr>
          <w:rFonts w:cs="Calibri"/>
        </w:rPr>
      </w:pPr>
      <w:r w:rsidRPr="00A6234F">
        <w:rPr>
          <w:rFonts w:cs="Calibri"/>
        </w:rPr>
        <w:t xml:space="preserve">Violation: They only defend a subset of private entities in </w:t>
      </w:r>
      <w:r>
        <w:rPr>
          <w:rFonts w:cs="Calibri"/>
        </w:rPr>
        <w:t>China</w:t>
      </w:r>
    </w:p>
    <w:p w14:paraId="526A3253" w14:textId="77777777" w:rsidR="0049104B" w:rsidRPr="00A6234F" w:rsidRDefault="0049104B" w:rsidP="0049104B">
      <w:pPr>
        <w:pStyle w:val="Heading4"/>
        <w:rPr>
          <w:rFonts w:cs="Calibri"/>
        </w:rPr>
      </w:pPr>
      <w:r w:rsidRPr="00A6234F">
        <w:rPr>
          <w:rFonts w:cs="Calibri"/>
        </w:rPr>
        <w:t>Standards:</w:t>
      </w:r>
    </w:p>
    <w:p w14:paraId="4F19714B" w14:textId="77777777" w:rsidR="0049104B" w:rsidRPr="00A6234F" w:rsidRDefault="0049104B" w:rsidP="0049104B">
      <w:pPr>
        <w:pStyle w:val="Heading4"/>
        <w:rPr>
          <w:rFonts w:cs="Calibri"/>
        </w:rPr>
      </w:pPr>
      <w:bookmarkStart w:id="0" w:name="_Hlk99205033"/>
      <w:r w:rsidRPr="00A6234F">
        <w:rPr>
          <w:rFonts w:cs="Calibri"/>
        </w:rPr>
        <w:t xml:space="preserve">1] precision </w:t>
      </w:r>
      <w:r w:rsidRPr="00A6234F">
        <w:rPr>
          <w:rFonts w:cs="Calibri"/>
          <w:u w:val="single"/>
        </w:rPr>
        <w:t>outweighs</w:t>
      </w:r>
      <w:r w:rsidRPr="00A6234F">
        <w:rPr>
          <w:rFonts w:cs="Calibri"/>
        </w:rPr>
        <w:t xml:space="preserve">—non-topical affs </w:t>
      </w:r>
      <w:r w:rsidRPr="00A6234F">
        <w:rPr>
          <w:rFonts w:cs="Calibri"/>
          <w:u w:val="single"/>
        </w:rPr>
        <w:t>violate</w:t>
      </w:r>
      <w:r w:rsidRPr="00A6234F">
        <w:rPr>
          <w:rFonts w:cs="Calibri"/>
        </w:rPr>
        <w:t xml:space="preserve"> tournament rules so the judge doesn’t have the jurisdiction to vote on them and it controls the </w:t>
      </w:r>
      <w:r w:rsidRPr="00A6234F">
        <w:rPr>
          <w:rFonts w:cs="Calibri"/>
          <w:u w:val="single"/>
        </w:rPr>
        <w:t>internal</w:t>
      </w:r>
      <w:r w:rsidRPr="00A6234F">
        <w:rPr>
          <w:rFonts w:cs="Calibri"/>
        </w:rPr>
        <w:t xml:space="preserve"> to pragmatic offense in a question of </w:t>
      </w:r>
      <w:r w:rsidRPr="00A6234F">
        <w:rPr>
          <w:rFonts w:cs="Calibri"/>
          <w:u w:val="single"/>
        </w:rPr>
        <w:t>models</w:t>
      </w:r>
      <w:r w:rsidRPr="00A6234F">
        <w:rPr>
          <w:rFonts w:cs="Calibri"/>
        </w:rPr>
        <w:t>.</w:t>
      </w:r>
    </w:p>
    <w:bookmarkEnd w:id="0"/>
    <w:p w14:paraId="1E1C2D9A" w14:textId="0AAC5478" w:rsidR="0049104B" w:rsidRPr="00A6234F" w:rsidRDefault="0049104B" w:rsidP="0049104B">
      <w:pPr>
        <w:pStyle w:val="Heading4"/>
        <w:rPr>
          <w:rFonts w:cs="Calibri"/>
        </w:rPr>
      </w:pPr>
      <w:r w:rsidRPr="00A6234F">
        <w:rPr>
          <w:rFonts w:cs="Calibri"/>
        </w:rPr>
        <w:t xml:space="preserve">2] limits and ground—their model allows affs to defend anything from </w:t>
      </w:r>
      <w:proofErr w:type="spellStart"/>
      <w:r w:rsidRPr="00A6234F">
        <w:rPr>
          <w:rFonts w:cs="Calibri"/>
        </w:rPr>
        <w:t>boeing</w:t>
      </w:r>
      <w:proofErr w:type="spellEnd"/>
      <w:r w:rsidRPr="00A6234F">
        <w:rPr>
          <w:rFonts w:cs="Calibri"/>
        </w:rPr>
        <w:t xml:space="preserve"> to </w:t>
      </w:r>
      <w:proofErr w:type="spellStart"/>
      <w:r w:rsidRPr="00A6234F">
        <w:rPr>
          <w:rFonts w:cs="Calibri"/>
        </w:rPr>
        <w:t>spacex</w:t>
      </w:r>
      <w:proofErr w:type="spellEnd"/>
      <w:r w:rsidRPr="00A6234F">
        <w:rPr>
          <w:rFonts w:cs="Calibri"/>
        </w:rPr>
        <w:t xml:space="preserve"> to virgin galactic— there's no universal DA since each has different functions and political implications like funding or type of appropriation—that explodes neg prep and takes out ground</w:t>
      </w:r>
      <w:r w:rsidR="007005E6">
        <w:rPr>
          <w:rFonts w:cs="Calibri"/>
        </w:rPr>
        <w:t xml:space="preserve">. </w:t>
      </w:r>
    </w:p>
    <w:p w14:paraId="3A0E413E" w14:textId="77777777" w:rsidR="0049104B" w:rsidRPr="00A6234F" w:rsidRDefault="0049104B" w:rsidP="0049104B">
      <w:pPr>
        <w:pStyle w:val="Heading4"/>
        <w:rPr>
          <w:rFonts w:cs="Calibri"/>
        </w:rPr>
      </w:pPr>
      <w:r w:rsidRPr="00A6234F">
        <w:rPr>
          <w:rFonts w:cs="Calibri"/>
        </w:rPr>
        <w:t>3] tva solves—read your advantage under a whole resolution aff</w:t>
      </w:r>
    </w:p>
    <w:p w14:paraId="4FE9A843" w14:textId="77777777" w:rsidR="0049104B" w:rsidRPr="00A6234F" w:rsidRDefault="0049104B" w:rsidP="0049104B">
      <w:pPr>
        <w:pStyle w:val="Heading4"/>
        <w:rPr>
          <w:rFonts w:cs="Calibri"/>
        </w:rPr>
      </w:pPr>
      <w:bookmarkStart w:id="1" w:name="_Hlk99205112"/>
      <w:r w:rsidRPr="00A6234F">
        <w:rPr>
          <w:rFonts w:cs="Calibri"/>
        </w:rPr>
        <w:t>Fairness is a voter and outweighs—debate is a competitive activity that requires fairness—that’s the only intrinsic part of debate.</w:t>
      </w:r>
    </w:p>
    <w:p w14:paraId="51E8E9C8" w14:textId="77777777" w:rsidR="0049104B" w:rsidRPr="00A6234F" w:rsidRDefault="0049104B" w:rsidP="0049104B">
      <w:pPr>
        <w:pStyle w:val="Heading4"/>
        <w:rPr>
          <w:rFonts w:cs="Calibri"/>
        </w:rPr>
      </w:pPr>
      <w:r w:rsidRPr="00A6234F">
        <w:rPr>
          <w:rFonts w:cs="Calibri"/>
        </w:rPr>
        <w:t>Drop the debater to deter future abuse and set better norms for debate.</w:t>
      </w:r>
    </w:p>
    <w:p w14:paraId="6F5D7685" w14:textId="77777777" w:rsidR="0049104B" w:rsidRPr="00A6234F" w:rsidRDefault="0049104B" w:rsidP="0049104B">
      <w:pPr>
        <w:pStyle w:val="Heading4"/>
        <w:rPr>
          <w:rFonts w:cs="Calibri"/>
        </w:rPr>
      </w:pPr>
      <w:r w:rsidRPr="00A6234F">
        <w:rPr>
          <w:rFonts w:cs="Calibri"/>
        </w:rPr>
        <w:t>Competing interps—reasonability is arbitrary and encourages judge intervention AND creates a race to the top for the best norms.</w:t>
      </w:r>
    </w:p>
    <w:p w14:paraId="6F98B67D" w14:textId="20C95EC6" w:rsidR="0049104B" w:rsidRPr="005C1550" w:rsidRDefault="0049104B" w:rsidP="0049104B">
      <w:pPr>
        <w:pStyle w:val="Heading4"/>
      </w:pPr>
      <w:r w:rsidRPr="00A6234F">
        <w:rPr>
          <w:rFonts w:cs="Calibri"/>
        </w:rPr>
        <w:t>No RVIs – a] illogical—you don’t win for being fair which outweighs since it’s a prerequisite for arguing b] baiting—rvis incentivize baiting theory which leads to maximal abuse</w:t>
      </w:r>
      <w:r w:rsidR="005C1550" w:rsidRPr="005C1550">
        <w:t xml:space="preserve"> </w:t>
      </w:r>
      <w:r w:rsidR="00777ED8">
        <w:t>c</w:t>
      </w:r>
      <w:r w:rsidR="005C1550">
        <w:t xml:space="preserve">] </w:t>
      </w:r>
      <w:r w:rsidR="00777ED8">
        <w:t>c</w:t>
      </w:r>
      <w:r w:rsidR="005C1550">
        <w:t xml:space="preserve">hills </w:t>
      </w:r>
      <w:r w:rsidR="005C1550" w:rsidRPr="003418C1">
        <w:t>checking abuse</w:t>
      </w:r>
      <w:r w:rsidR="005C1550">
        <w:t xml:space="preserve"> for fear of the RVI </w:t>
      </w:r>
      <w:r w:rsidR="005C1550">
        <w:t>d] norming</w:t>
      </w:r>
    </w:p>
    <w:bookmarkEnd w:id="1"/>
    <w:p w14:paraId="28D39756" w14:textId="77777777" w:rsidR="0049104B" w:rsidRPr="0049104B" w:rsidRDefault="0049104B" w:rsidP="0049104B"/>
    <w:p w14:paraId="7E322E41" w14:textId="31132187" w:rsidR="0049104B" w:rsidRDefault="0049104B" w:rsidP="005C1550">
      <w:pPr>
        <w:pStyle w:val="Heading2"/>
        <w:ind w:firstLine="720"/>
      </w:pPr>
      <w:r>
        <w:t>1NC Case</w:t>
      </w:r>
    </w:p>
    <w:p w14:paraId="4B19AFA6" w14:textId="473CAFD4" w:rsidR="0049104B" w:rsidRPr="001D7AFD" w:rsidRDefault="0049104B" w:rsidP="0049104B">
      <w:pPr>
        <w:pStyle w:val="Heading3"/>
        <w:rPr>
          <w:rFonts w:cs="Calibri"/>
        </w:rPr>
      </w:pPr>
      <w:r w:rsidRPr="001D7AFD">
        <w:rPr>
          <w:rFonts w:cs="Calibri"/>
        </w:rPr>
        <w:t>1NC – Nuke War Good</w:t>
      </w:r>
    </w:p>
    <w:p w14:paraId="33744953" w14:textId="77777777" w:rsidR="0049104B" w:rsidRPr="001D7AFD" w:rsidRDefault="0049104B" w:rsidP="0049104B">
      <w:pPr>
        <w:pStyle w:val="Heading4"/>
        <w:rPr>
          <w:rFonts w:cs="Calibri"/>
        </w:rPr>
      </w:pPr>
      <w:r w:rsidRPr="001D7AFD">
        <w:rPr>
          <w:rFonts w:cs="Calibri"/>
        </w:rPr>
        <w:t xml:space="preserve">Nuclear war </w:t>
      </w:r>
      <w:r w:rsidRPr="001D7AFD">
        <w:rPr>
          <w:rFonts w:cs="Calibri"/>
          <w:u w:val="single"/>
        </w:rPr>
        <w:t>now</w:t>
      </w:r>
      <w:r w:rsidRPr="001D7AFD">
        <w:rPr>
          <w:rFonts w:cs="Calibri"/>
        </w:rPr>
        <w:t xml:space="preserve"> spurs </w:t>
      </w:r>
      <w:r w:rsidRPr="001D7AFD">
        <w:rPr>
          <w:rFonts w:cs="Calibri"/>
          <w:u w:val="single"/>
        </w:rPr>
        <w:t>political will</w:t>
      </w:r>
      <w:r w:rsidRPr="001D7AFD">
        <w:rPr>
          <w:rFonts w:cs="Calibri"/>
        </w:rPr>
        <w:t xml:space="preserve"> for disarmament </w:t>
      </w:r>
      <w:r w:rsidRPr="001D7AFD">
        <w:rPr>
          <w:rFonts w:cs="Calibri"/>
          <w:u w:val="single"/>
        </w:rPr>
        <w:t>without</w:t>
      </w:r>
      <w:r w:rsidRPr="001D7AFD">
        <w:rPr>
          <w:rFonts w:cs="Calibri"/>
        </w:rPr>
        <w:t xml:space="preserve"> causing extinction.</w:t>
      </w:r>
    </w:p>
    <w:p w14:paraId="0F2DBCB6" w14:textId="77777777" w:rsidR="0049104B" w:rsidRPr="001D7AFD" w:rsidRDefault="0049104B" w:rsidP="0049104B">
      <w:r w:rsidRPr="001D7AFD">
        <w:rPr>
          <w:rStyle w:val="Style13ptBold"/>
        </w:rPr>
        <w:t>Deudney 18</w:t>
      </w:r>
      <w:r w:rsidRPr="001D7AFD">
        <w:t xml:space="preserve"> [Associate Professor of Political Science at Johns Hopkins University. 03/15/2018. “The Great Debate.” The Oxford Handbook of International Security. www.oxfordhandbooks.com, doi:10.1093/oxfordhb/9780198777854.013.22] Recut Justin</w:t>
      </w:r>
    </w:p>
    <w:p w14:paraId="68AD5780" w14:textId="77777777" w:rsidR="0049104B" w:rsidRPr="001D7AFD" w:rsidRDefault="0049104B" w:rsidP="0049104B">
      <w:pPr>
        <w:rPr>
          <w:rStyle w:val="StyleUnderline"/>
        </w:rPr>
      </w:pPr>
      <w:r w:rsidRPr="001D7AFD">
        <w:t xml:space="preserve">Although nuclear war is the oldest of these technogenic threats to civilization and human survival, and although important steps to restraint, particularly at the end of the Cold War, have been achieved, </w:t>
      </w:r>
      <w:r w:rsidRPr="001D7AFD">
        <w:rPr>
          <w:rStyle w:val="StyleUnderline"/>
        </w:rPr>
        <w:t xml:space="preserve">the nuclear world is increasingly changing in major ways, and in almost </w:t>
      </w:r>
      <w:r w:rsidRPr="001D7AFD">
        <w:rPr>
          <w:rStyle w:val="Emphasis"/>
        </w:rPr>
        <w:t>entirely dangerous directions</w:t>
      </w:r>
      <w:r w:rsidRPr="001D7AFD">
        <w:t xml:space="preserve">. The third “bombs away” phase of the great debate on the nuclear-political question is more consequentially divided than in the first two phases. </w:t>
      </w:r>
      <w:r w:rsidRPr="001D7AFD">
        <w:rPr>
          <w:rStyle w:val="StyleUnderline"/>
        </w:rPr>
        <w:t xml:space="preserve">Even more ominously, most of the momentum lies with the forces that are pulling states </w:t>
      </w:r>
      <w:r w:rsidRPr="001D7AFD">
        <w:rPr>
          <w:rStyle w:val="Emphasis"/>
        </w:rPr>
        <w:t>toward nuclear-use</w:t>
      </w:r>
      <w:r w:rsidRPr="001D7AFD">
        <w:rPr>
          <w:rStyle w:val="StyleUnderline"/>
        </w:rPr>
        <w:t>, and with the radical actors bent on inflicting catastrophic damage on the leading states in the international system, particularly the United States</w:t>
      </w:r>
      <w:r w:rsidRPr="001D7AFD">
        <w:t xml:space="preserve">. </w:t>
      </w:r>
      <w:r w:rsidRPr="001D7AFD">
        <w:rPr>
          <w:rStyle w:val="StyleUnderline"/>
        </w:rPr>
        <w:t xml:space="preserve">In contrast, the arms control project, although intellectually vibrant, is </w:t>
      </w:r>
      <w:r w:rsidRPr="001D7AFD">
        <w:rPr>
          <w:rStyle w:val="Emphasis"/>
        </w:rPr>
        <w:t>largely in retreat</w:t>
      </w:r>
      <w:r w:rsidRPr="001D7AFD">
        <w:rPr>
          <w:rStyle w:val="StyleUnderline"/>
        </w:rPr>
        <w:t xml:space="preserve"> on the world political stage. The </w:t>
      </w:r>
      <w:r w:rsidRPr="001D7AFD">
        <w:rPr>
          <w:rStyle w:val="StyleUnderline"/>
          <w:highlight w:val="green"/>
        </w:rPr>
        <w:t>arms control</w:t>
      </w:r>
      <w:r w:rsidRPr="001D7AFD">
        <w:rPr>
          <w:rStyle w:val="StyleUnderline"/>
        </w:rPr>
        <w:t xml:space="preserve"> settlement of the Cold War </w:t>
      </w:r>
      <w:r w:rsidRPr="001D7AFD">
        <w:rPr>
          <w:rStyle w:val="StyleUnderline"/>
          <w:highlight w:val="green"/>
        </w:rPr>
        <w:t xml:space="preserve">is </w:t>
      </w:r>
      <w:r w:rsidRPr="001D7AFD">
        <w:rPr>
          <w:rStyle w:val="Emphasis"/>
          <w:highlight w:val="green"/>
        </w:rPr>
        <w:t>unraveling</w:t>
      </w:r>
      <w:r w:rsidRPr="001D7AFD">
        <w:t xml:space="preserve">, and the world public is more divided and distracted than ever. </w:t>
      </w:r>
      <w:r w:rsidRPr="001D7AFD">
        <w:rPr>
          <w:rStyle w:val="StyleUnderline"/>
        </w:rPr>
        <w:t>With the recent election of</w:t>
      </w:r>
      <w:r w:rsidRPr="001D7AFD">
        <w:t xml:space="preserve"> President Donald </w:t>
      </w:r>
      <w:r w:rsidRPr="001D7AFD">
        <w:rPr>
          <w:rStyle w:val="Emphasis"/>
        </w:rPr>
        <w:t>Trump</w:t>
      </w:r>
      <w:r w:rsidRPr="001D7AFD">
        <w:rPr>
          <w:rStyle w:val="StyleUnderline"/>
        </w:rPr>
        <w:t xml:space="preserve">, the United States, which has played such a dominant role in nuclear politics since its scientists invented these fiendish engines, now has an </w:t>
      </w:r>
      <w:r w:rsidRPr="001D7AFD">
        <w:rPr>
          <w:rStyle w:val="Emphasis"/>
        </w:rPr>
        <w:t>impulsive and uninformed leader</w:t>
      </w:r>
      <w:r w:rsidRPr="001D7AFD">
        <w:rPr>
          <w:rStyle w:val="StyleUnderline"/>
        </w:rPr>
        <w:t xml:space="preserve">, boding </w:t>
      </w:r>
      <w:r w:rsidRPr="001D7AFD">
        <w:rPr>
          <w:rStyle w:val="Emphasis"/>
        </w:rPr>
        <w:t>ill for nuclear restraint and effective crisis management</w:t>
      </w:r>
      <w:r w:rsidRPr="001D7AFD">
        <w:rPr>
          <w:rStyle w:val="StyleUnderline"/>
        </w:rPr>
        <w:t xml:space="preserve">. </w:t>
      </w:r>
      <w:r w:rsidRPr="001D7AFD">
        <w:t xml:space="preserve">Given current trends, it is prudent to assume that </w:t>
      </w:r>
      <w:r w:rsidRPr="001D7AFD">
        <w:rPr>
          <w:rStyle w:val="Emphasis"/>
        </w:rPr>
        <w:t>sooner or later</w:t>
      </w:r>
      <w:r w:rsidRPr="001D7AFD">
        <w:t xml:space="preserve">, and probably sooner, </w:t>
      </w:r>
      <w:r w:rsidRPr="001D7AFD">
        <w:rPr>
          <w:rStyle w:val="Emphasis"/>
        </w:rPr>
        <w:t>nuclear weapons will again be the used in war</w:t>
      </w:r>
      <w:r w:rsidRPr="001D7AFD">
        <w:rPr>
          <w:rStyle w:val="StyleUnderline"/>
        </w:rPr>
        <w:t xml:space="preserve">. But this bad news may contain a </w:t>
      </w:r>
      <w:r w:rsidRPr="001D7AFD">
        <w:rPr>
          <w:rStyle w:val="Emphasis"/>
        </w:rPr>
        <w:t>“silver lining” of good news</w:t>
      </w:r>
      <w:r w:rsidRPr="001D7AFD">
        <w:rPr>
          <w:rStyle w:val="StyleUnderline"/>
        </w:rPr>
        <w:t xml:space="preserve">. Unlike a </w:t>
      </w:r>
      <w:r w:rsidRPr="001D7AFD">
        <w:rPr>
          <w:rStyle w:val="Emphasis"/>
        </w:rPr>
        <w:t>general</w:t>
      </w:r>
      <w:r w:rsidRPr="001D7AFD">
        <w:rPr>
          <w:rStyle w:val="StyleUnderline"/>
        </w:rPr>
        <w:t xml:space="preserve"> nuclear war</w:t>
      </w:r>
      <w:r w:rsidRPr="001D7AFD">
        <w:t xml:space="preserve"> that might have occurred during the Cold War, such </w:t>
      </w:r>
      <w:r w:rsidRPr="001D7AFD">
        <w:rPr>
          <w:rStyle w:val="StyleUnderline"/>
        </w:rPr>
        <w:t xml:space="preserve">a </w:t>
      </w:r>
      <w:r w:rsidRPr="001D7AFD">
        <w:rPr>
          <w:rStyle w:val="StyleUnderline"/>
          <w:highlight w:val="green"/>
        </w:rPr>
        <w:t xml:space="preserve">nuclear event </w:t>
      </w:r>
      <w:r w:rsidRPr="001D7AFD">
        <w:rPr>
          <w:rStyle w:val="StyleUnderline"/>
        </w:rPr>
        <w:t xml:space="preserve">now </w:t>
      </w:r>
      <w:r w:rsidRPr="001D7AFD">
        <w:rPr>
          <w:rStyle w:val="StyleUnderline"/>
          <w:highlight w:val="green"/>
        </w:rPr>
        <w:t>would</w:t>
      </w:r>
      <w:r w:rsidRPr="001D7AFD">
        <w:t xml:space="preserve"> probably </w:t>
      </w:r>
      <w:r w:rsidRPr="001D7AFD">
        <w:rPr>
          <w:rStyle w:val="Emphasis"/>
          <w:highlight w:val="green"/>
        </w:rPr>
        <w:t>not</w:t>
      </w:r>
      <w:r w:rsidRPr="001D7AFD">
        <w:rPr>
          <w:rStyle w:val="Emphasis"/>
        </w:rPr>
        <w:t xml:space="preserve"> mark the </w:t>
      </w:r>
      <w:r w:rsidRPr="001D7AFD">
        <w:rPr>
          <w:rStyle w:val="Emphasis"/>
          <w:highlight w:val="green"/>
        </w:rPr>
        <w:t>end</w:t>
      </w:r>
      <w:r w:rsidRPr="001D7AFD">
        <w:rPr>
          <w:rStyle w:val="Emphasis"/>
        </w:rPr>
        <w:t xml:space="preserve"> of </w:t>
      </w:r>
      <w:r w:rsidRPr="001D7AFD">
        <w:rPr>
          <w:rStyle w:val="Emphasis"/>
          <w:highlight w:val="green"/>
        </w:rPr>
        <w:t>civilization</w:t>
      </w:r>
      <w:r w:rsidRPr="001D7AFD">
        <w:rPr>
          <w:rStyle w:val="Emphasis"/>
        </w:rPr>
        <w:t xml:space="preserve"> (or</w:t>
      </w:r>
      <w:r w:rsidRPr="001D7AFD">
        <w:t xml:space="preserve"> of </w:t>
      </w:r>
      <w:r w:rsidRPr="001D7AFD">
        <w:rPr>
          <w:rStyle w:val="Emphasis"/>
        </w:rPr>
        <w:t>humanity</w:t>
      </w:r>
      <w:r w:rsidRPr="001D7AFD">
        <w:rPr>
          <w:rStyle w:val="StyleUnderline"/>
        </w:rPr>
        <w:t xml:space="preserve">), </w:t>
      </w:r>
      <w:r w:rsidRPr="001D7AFD">
        <w:rPr>
          <w:rStyle w:val="StyleUnderline"/>
          <w:highlight w:val="green"/>
        </w:rPr>
        <w:t>due to</w:t>
      </w:r>
      <w:r w:rsidRPr="001D7AFD">
        <w:t xml:space="preserve"> the great </w:t>
      </w:r>
      <w:r w:rsidRPr="001D7AFD">
        <w:rPr>
          <w:rStyle w:val="Emphasis"/>
          <w:highlight w:val="green"/>
        </w:rPr>
        <w:t>reductions in nuclear forces</w:t>
      </w:r>
      <w:r w:rsidRPr="001D7AFD">
        <w:t xml:space="preserve"> </w:t>
      </w:r>
      <w:r w:rsidRPr="001D7AFD">
        <w:rPr>
          <w:rStyle w:val="StyleUnderline"/>
        </w:rPr>
        <w:t xml:space="preserve">achieved at the end of the Cold War. Furthermore, </w:t>
      </w:r>
      <w:r w:rsidRPr="001D7AFD">
        <w:rPr>
          <w:rStyle w:val="Emphasis"/>
          <w:highlight w:val="green"/>
        </w:rPr>
        <w:t>politics</w:t>
      </w:r>
      <w:r w:rsidRPr="001D7AFD">
        <w:t xml:space="preserve"> </w:t>
      </w:r>
      <w:r w:rsidRPr="001D7AFD">
        <w:rPr>
          <w:rStyle w:val="StyleUnderline"/>
        </w:rPr>
        <w:t xml:space="preserve">on “the day after” </w:t>
      </w:r>
      <w:r w:rsidRPr="001D7AFD">
        <w:rPr>
          <w:rStyle w:val="StyleUnderline"/>
          <w:highlight w:val="green"/>
        </w:rPr>
        <w:t>could have</w:t>
      </w:r>
      <w:r w:rsidRPr="001D7AFD">
        <w:rPr>
          <w:rStyle w:val="StyleUnderline"/>
        </w:rPr>
        <w:t xml:space="preserve"> </w:t>
      </w:r>
      <w:r w:rsidRPr="001D7AFD">
        <w:rPr>
          <w:rStyle w:val="Emphasis"/>
        </w:rPr>
        <w:t xml:space="preserve">immense </w:t>
      </w:r>
      <w:r w:rsidRPr="001D7AFD">
        <w:rPr>
          <w:rStyle w:val="Emphasis"/>
          <w:highlight w:val="green"/>
        </w:rPr>
        <w:t>potential for</w:t>
      </w:r>
      <w:r w:rsidRPr="001D7AFD">
        <w:rPr>
          <w:rStyle w:val="Emphasis"/>
        </w:rPr>
        <w:t xml:space="preserve"> positive </w:t>
      </w:r>
      <w:r w:rsidRPr="001D7AFD">
        <w:rPr>
          <w:rStyle w:val="Emphasis"/>
          <w:highlight w:val="green"/>
        </w:rPr>
        <w:t>change</w:t>
      </w:r>
      <w:r w:rsidRPr="001D7AFD">
        <w:rPr>
          <w:rStyle w:val="StyleUnderline"/>
        </w:rPr>
        <w:t xml:space="preserve">. The </w:t>
      </w:r>
      <w:r w:rsidRPr="001D7AFD">
        <w:rPr>
          <w:rStyle w:val="StyleUnderline"/>
          <w:highlight w:val="green"/>
        </w:rPr>
        <w:t>survivors would</w:t>
      </w:r>
      <w:r w:rsidRPr="001D7AFD">
        <w:rPr>
          <w:rStyle w:val="StyleUnderline"/>
        </w:rPr>
        <w:t xml:space="preserve"> not be likely to envy the dead, but would surely </w:t>
      </w:r>
      <w:r w:rsidRPr="001D7AFD">
        <w:rPr>
          <w:rStyle w:val="StyleUnderline"/>
          <w:highlight w:val="green"/>
        </w:rPr>
        <w:t>have a</w:t>
      </w:r>
      <w:r w:rsidRPr="001D7AFD">
        <w:rPr>
          <w:rStyle w:val="StyleUnderline"/>
        </w:rPr>
        <w:t xml:space="preserve"> </w:t>
      </w:r>
      <w:r w:rsidRPr="001D7AFD">
        <w:rPr>
          <w:rStyle w:val="Emphasis"/>
        </w:rPr>
        <w:t xml:space="preserve">greatly renewed </w:t>
      </w:r>
      <w:r w:rsidRPr="001D7AFD">
        <w:rPr>
          <w:rStyle w:val="Emphasis"/>
          <w:highlight w:val="green"/>
        </w:rPr>
        <w:t>resolution for “never again.”</w:t>
      </w:r>
      <w:r w:rsidRPr="001D7AFD">
        <w:t xml:space="preserve"> </w:t>
      </w:r>
      <w:r w:rsidRPr="001D7AFD">
        <w:rPr>
          <w:rStyle w:val="StyleUnderline"/>
        </w:rPr>
        <w:t xml:space="preserve">Such an event, completely unpredictable in its particulars, would </w:t>
      </w:r>
      <w:r w:rsidRPr="001D7AFD">
        <w:rPr>
          <w:rStyle w:val="Emphasis"/>
        </w:rPr>
        <w:t>unambiguously put the nuclear-political question back at the top of the world political agenda</w:t>
      </w:r>
      <w:r w:rsidRPr="001D7AFD">
        <w:rPr>
          <w:rStyle w:val="StyleUnderline"/>
        </w:rPr>
        <w:t xml:space="preserve">. It would unmistakeably remind leading states of their </w:t>
      </w:r>
      <w:r w:rsidRPr="001D7AFD">
        <w:rPr>
          <w:rStyle w:val="Emphasis"/>
        </w:rPr>
        <w:t>vulnerability</w:t>
      </w:r>
      <w:r w:rsidRPr="001D7AFD">
        <w:t xml:space="preserve"> </w:t>
      </w:r>
      <w:r w:rsidRPr="001D7AFD">
        <w:rPr>
          <w:rStyle w:val="StyleUnderline"/>
        </w:rPr>
        <w:t xml:space="preserve">It might also </w:t>
      </w:r>
      <w:r w:rsidRPr="001D7AFD">
        <w:rPr>
          <w:rStyle w:val="StyleUnderline"/>
          <w:highlight w:val="green"/>
        </w:rPr>
        <w:t>trigger</w:t>
      </w:r>
      <w:r w:rsidRPr="001D7AFD">
        <w:rPr>
          <w:rStyle w:val="StyleUnderline"/>
        </w:rPr>
        <w:t xml:space="preserve"> more robust </w:t>
      </w:r>
      <w:r w:rsidRPr="001D7AFD">
        <w:rPr>
          <w:rStyle w:val="StyleUnderline"/>
          <w:highlight w:val="green"/>
        </w:rPr>
        <w:t>efforts to achieve</w:t>
      </w:r>
      <w:r w:rsidRPr="001D7AFD">
        <w:rPr>
          <w:rStyle w:val="StyleUnderline"/>
        </w:rPr>
        <w:t xml:space="preserve"> the </w:t>
      </w:r>
      <w:r w:rsidRPr="001D7AFD">
        <w:rPr>
          <w:rStyle w:val="Emphasis"/>
        </w:rPr>
        <w:t xml:space="preserve">global </w:t>
      </w:r>
      <w:r w:rsidRPr="001D7AFD">
        <w:rPr>
          <w:rStyle w:val="Emphasis"/>
          <w:highlight w:val="green"/>
        </w:rPr>
        <w:t>regulation</w:t>
      </w:r>
      <w:r w:rsidRPr="001D7AFD">
        <w:rPr>
          <w:rStyle w:val="Emphasis"/>
        </w:rPr>
        <w:t xml:space="preserve"> of nuclear capability</w:t>
      </w:r>
      <w:r w:rsidRPr="001D7AFD">
        <w:rPr>
          <w:rStyle w:val="StyleUnderline"/>
        </w:rPr>
        <w:t xml:space="preserve">. Like the bombings of Hiroshima and Nagasaki that did so much to catalyze the elevated concern for nuclear security in the early Cold War, and like the experience “at the brink” in the Cuban Missile Crisis of 1962, </w:t>
      </w:r>
      <w:r w:rsidRPr="001D7AFD">
        <w:rPr>
          <w:rStyle w:val="Emphasis"/>
        </w:rPr>
        <w:t xml:space="preserve">the now bubbling nuclear caldron holds the possibility of inaugurating a major period of institutional innovation and </w:t>
      </w:r>
      <w:r w:rsidRPr="001D7AFD">
        <w:rPr>
          <w:rStyle w:val="Emphasis"/>
          <w:highlight w:val="green"/>
        </w:rPr>
        <w:t>adjustment toward a</w:t>
      </w:r>
      <w:r w:rsidRPr="001D7AFD">
        <w:rPr>
          <w:rStyle w:val="Emphasis"/>
        </w:rPr>
        <w:t xml:space="preserve"> fully </w:t>
      </w:r>
      <w:r w:rsidRPr="001D7AFD">
        <w:rPr>
          <w:rStyle w:val="Emphasis"/>
          <w:highlight w:val="green"/>
        </w:rPr>
        <w:t>“bombs away” future</w:t>
      </w:r>
      <w:r w:rsidRPr="001D7AFD">
        <w:rPr>
          <w:rStyle w:val="StyleUnderline"/>
          <w:highlight w:val="green"/>
        </w:rPr>
        <w:t>.</w:t>
      </w:r>
    </w:p>
    <w:p w14:paraId="5D02AAFB" w14:textId="77777777" w:rsidR="0049104B" w:rsidRPr="001D7AFD" w:rsidRDefault="0049104B" w:rsidP="0049104B">
      <w:pPr>
        <w:rPr>
          <w:u w:val="single"/>
        </w:rPr>
      </w:pPr>
    </w:p>
    <w:p w14:paraId="4A664516" w14:textId="77777777" w:rsidR="0049104B" w:rsidRPr="001D7AFD" w:rsidRDefault="0049104B" w:rsidP="0049104B">
      <w:pPr>
        <w:pStyle w:val="Heading4"/>
        <w:rPr>
          <w:rFonts w:cs="Calibri"/>
        </w:rPr>
      </w:pPr>
      <w:r w:rsidRPr="001D7AFD">
        <w:rPr>
          <w:rFonts w:cs="Calibri"/>
          <w:u w:val="single"/>
        </w:rPr>
        <w:t>Can’t rebuild</w:t>
      </w:r>
      <w:r w:rsidRPr="001D7AFD">
        <w:rPr>
          <w:rFonts w:cs="Calibri"/>
        </w:rPr>
        <w:t xml:space="preserve"> industrial civilization. </w:t>
      </w:r>
    </w:p>
    <w:p w14:paraId="50753808" w14:textId="77777777" w:rsidR="0049104B" w:rsidRPr="001D7AFD" w:rsidRDefault="0049104B" w:rsidP="0049104B">
      <w:r w:rsidRPr="001D7AFD">
        <w:t xml:space="preserve">John </w:t>
      </w:r>
      <w:r w:rsidRPr="001D7AFD">
        <w:rPr>
          <w:rStyle w:val="Style13ptBold"/>
        </w:rPr>
        <w:t>Jacobi 17</w:t>
      </w:r>
      <w:r w:rsidRPr="001D7AFD">
        <w:t xml:space="preserve">. [Leads an environmentalist research institute and collective, citing Fred Hoyle, British astronomer, formulated the theory of stellar nucleosynthesis, coined the term “big bang,” recipient of the Gold Medal of the Royal Astronomical Society, professor at the Institute of Astronomy, Cambridge University. 05-27-17. “Industrial Civilization Could Not Be Rebuilt.” The Wild Will Project. </w:t>
      </w:r>
      <w:hyperlink r:id="rId8" w:history="1">
        <w:r w:rsidRPr="001D7AFD">
          <w:rPr>
            <w:rStyle w:val="Hyperlink"/>
          </w:rPr>
          <w:t>https://www.wildwill.net/blog/2017/05/27/industrial-civilization-not-rebuilt/</w:t>
        </w:r>
      </w:hyperlink>
      <w:r w:rsidRPr="001D7AFD">
        <w:rPr>
          <w:rStyle w:val="Hyperlink"/>
        </w:rPr>
        <w:t>] Recut Justin</w:t>
      </w:r>
    </w:p>
    <w:p w14:paraId="3BF358FB" w14:textId="77777777" w:rsidR="0049104B" w:rsidRPr="001D7AFD" w:rsidRDefault="0049104B" w:rsidP="0049104B">
      <w:pPr>
        <w:rPr>
          <w:sz w:val="12"/>
        </w:rPr>
      </w:pPr>
      <w:r w:rsidRPr="001D7AFD">
        <w:rPr>
          <w:sz w:val="12"/>
        </w:rPr>
        <w:t xml:space="preserve">A suggestion, for the sake of thought: </w:t>
      </w:r>
      <w:r w:rsidRPr="001D7AFD">
        <w:rPr>
          <w:rStyle w:val="StyleUnderline"/>
        </w:rPr>
        <w:t xml:space="preserve">If industrial </w:t>
      </w:r>
      <w:r w:rsidRPr="001D7AFD">
        <w:rPr>
          <w:rStyle w:val="StyleUnderline"/>
          <w:highlight w:val="green"/>
        </w:rPr>
        <w:t xml:space="preserve">civilization </w:t>
      </w:r>
      <w:r w:rsidRPr="001D7AFD">
        <w:rPr>
          <w:rStyle w:val="StyleUnderline"/>
        </w:rPr>
        <w:t xml:space="preserve">collapsed, it </w:t>
      </w:r>
      <w:r w:rsidRPr="001D7AFD">
        <w:rPr>
          <w:rStyle w:val="Emphasis"/>
        </w:rPr>
        <w:t xml:space="preserve">probably </w:t>
      </w:r>
      <w:r w:rsidRPr="001D7AFD">
        <w:rPr>
          <w:rStyle w:val="Emphasis"/>
          <w:highlight w:val="green"/>
        </w:rPr>
        <w:t>could not be rebuilt</w:t>
      </w:r>
      <w:r w:rsidRPr="001D7AFD">
        <w:rPr>
          <w:sz w:val="12"/>
        </w:rPr>
        <w:t xml:space="preserve">. </w:t>
      </w:r>
      <w:r w:rsidRPr="001D7AFD">
        <w:rPr>
          <w:rStyle w:val="Emphasis"/>
        </w:rPr>
        <w:t>Civilization</w:t>
      </w:r>
      <w:r w:rsidRPr="001D7AFD">
        <w:rPr>
          <w:rStyle w:val="StyleUnderline"/>
        </w:rPr>
        <w:t xml:space="preserve"> would exist again, of course, but </w:t>
      </w:r>
      <w:r w:rsidRPr="001D7AFD">
        <w:rPr>
          <w:rStyle w:val="Emphasis"/>
          <w:highlight w:val="green"/>
        </w:rPr>
        <w:t>industry</w:t>
      </w:r>
      <w:r w:rsidRPr="001D7AFD">
        <w:rPr>
          <w:rStyle w:val="StyleUnderline"/>
          <w:highlight w:val="green"/>
        </w:rPr>
        <w:t xml:space="preserve"> </w:t>
      </w:r>
      <w:r w:rsidRPr="001D7AFD">
        <w:rPr>
          <w:rStyle w:val="StyleUnderline"/>
        </w:rPr>
        <w:t xml:space="preserve">appears to be </w:t>
      </w:r>
      <w:r w:rsidRPr="001D7AFD">
        <w:rPr>
          <w:rStyle w:val="StyleUnderline"/>
          <w:highlight w:val="green"/>
        </w:rPr>
        <w:t xml:space="preserve">a </w:t>
      </w:r>
      <w:r w:rsidRPr="001D7AFD">
        <w:rPr>
          <w:rStyle w:val="Emphasis"/>
          <w:highlight w:val="green"/>
        </w:rPr>
        <w:t>one-time experiment</w:t>
      </w:r>
      <w:r w:rsidRPr="001D7AFD">
        <w:rPr>
          <w:sz w:val="12"/>
        </w:rPr>
        <w:t xml:space="preserve">. The astronomist </w:t>
      </w:r>
      <w:r w:rsidRPr="001D7AFD">
        <w:rPr>
          <w:rStyle w:val="Emphasis"/>
        </w:rPr>
        <w:t>Fred Hoyle</w:t>
      </w:r>
      <w:r w:rsidRPr="001D7AFD">
        <w:rPr>
          <w:sz w:val="12"/>
        </w:rPr>
        <w:t xml:space="preserve">, exaggerating slightly, </w:t>
      </w:r>
      <w:r w:rsidRPr="001D7AFD">
        <w:rPr>
          <w:rStyle w:val="StyleUnderline"/>
        </w:rPr>
        <w:t>writes</w:t>
      </w:r>
      <w:r w:rsidRPr="001D7AFD">
        <w:rPr>
          <w:sz w:val="12"/>
        </w:rPr>
        <w:t xml:space="preserve">: It has often been said that, if the human species fails to make a go of it here on Earth, some other species will take over the running. In the sense of developing high intelligence this is not correct. </w:t>
      </w:r>
      <w:r w:rsidRPr="001D7AFD">
        <w:rPr>
          <w:rStyle w:val="StyleUnderline"/>
        </w:rPr>
        <w:t>We</w:t>
      </w:r>
      <w:r w:rsidRPr="001D7AFD">
        <w:rPr>
          <w:sz w:val="12"/>
        </w:rPr>
        <w:t xml:space="preserve"> </w:t>
      </w:r>
      <w:r w:rsidRPr="001D7AFD">
        <w:rPr>
          <w:rStyle w:val="StyleUnderline"/>
        </w:rPr>
        <w:t xml:space="preserve">have, or soon will have, </w:t>
      </w:r>
      <w:r w:rsidRPr="001D7AFD">
        <w:rPr>
          <w:rStyle w:val="StyleUnderline"/>
          <w:highlight w:val="green"/>
        </w:rPr>
        <w:t xml:space="preserve">exhausted the </w:t>
      </w:r>
      <w:r w:rsidRPr="001D7AFD">
        <w:rPr>
          <w:rStyle w:val="Emphasis"/>
        </w:rPr>
        <w:t xml:space="preserve">necessary physical </w:t>
      </w:r>
      <w:r w:rsidRPr="001D7AFD">
        <w:rPr>
          <w:rStyle w:val="Emphasis"/>
          <w:highlight w:val="green"/>
        </w:rPr>
        <w:t>prerequisites</w:t>
      </w:r>
      <w:r w:rsidRPr="001D7AFD">
        <w:rPr>
          <w:sz w:val="12"/>
        </w:rPr>
        <w:t xml:space="preserve"> </w:t>
      </w:r>
      <w:r w:rsidRPr="001D7AFD">
        <w:rPr>
          <w:rStyle w:val="StyleUnderline"/>
        </w:rPr>
        <w:t xml:space="preserve">so far as this planet is concerned. With </w:t>
      </w:r>
      <w:r w:rsidRPr="001D7AFD">
        <w:rPr>
          <w:rStyle w:val="StyleUnderline"/>
          <w:highlight w:val="green"/>
        </w:rPr>
        <w:t>coal</w:t>
      </w:r>
      <w:r w:rsidRPr="001D7AFD">
        <w:rPr>
          <w:rStyle w:val="StyleUnderline"/>
        </w:rPr>
        <w:t xml:space="preserve"> gone, </w:t>
      </w:r>
      <w:r w:rsidRPr="001D7AFD">
        <w:rPr>
          <w:rStyle w:val="StyleUnderline"/>
          <w:highlight w:val="green"/>
        </w:rPr>
        <w:t>oil</w:t>
      </w:r>
      <w:r w:rsidRPr="001D7AFD">
        <w:rPr>
          <w:rStyle w:val="StyleUnderline"/>
        </w:rPr>
        <w:t xml:space="preserve"> gone, high-grade metallic </w:t>
      </w:r>
      <w:r w:rsidRPr="001D7AFD">
        <w:rPr>
          <w:rStyle w:val="StyleUnderline"/>
          <w:highlight w:val="green"/>
        </w:rPr>
        <w:t xml:space="preserve">ores gone, </w:t>
      </w:r>
      <w:r w:rsidRPr="001D7AFD">
        <w:rPr>
          <w:rStyle w:val="Emphasis"/>
          <w:highlight w:val="green"/>
        </w:rPr>
        <w:t xml:space="preserve">no species </w:t>
      </w:r>
      <w:r w:rsidRPr="001D7AFD">
        <w:rPr>
          <w:rStyle w:val="Emphasis"/>
        </w:rPr>
        <w:t xml:space="preserve">however competent can </w:t>
      </w:r>
      <w:r w:rsidRPr="001D7AFD">
        <w:rPr>
          <w:rStyle w:val="Emphasis"/>
          <w:highlight w:val="green"/>
        </w:rPr>
        <w:t>make the</w:t>
      </w:r>
      <w:r w:rsidRPr="001D7AFD">
        <w:rPr>
          <w:rStyle w:val="Emphasis"/>
        </w:rPr>
        <w:t xml:space="preserve"> long </w:t>
      </w:r>
      <w:r w:rsidRPr="001D7AFD">
        <w:rPr>
          <w:rStyle w:val="Emphasis"/>
          <w:highlight w:val="green"/>
        </w:rPr>
        <w:t xml:space="preserve">climb </w:t>
      </w:r>
      <w:r w:rsidRPr="001D7AFD">
        <w:rPr>
          <w:rStyle w:val="Emphasis"/>
        </w:rPr>
        <w:t>from primitive conditions to high-level technology</w:t>
      </w:r>
      <w:r w:rsidRPr="001D7AFD">
        <w:rPr>
          <w:sz w:val="12"/>
        </w:rPr>
        <w:t xml:space="preserve">. </w:t>
      </w:r>
      <w:r w:rsidRPr="001D7AFD">
        <w:rPr>
          <w:rStyle w:val="StyleUnderline"/>
        </w:rPr>
        <w:t xml:space="preserve">This is a </w:t>
      </w:r>
      <w:r w:rsidRPr="001D7AFD">
        <w:rPr>
          <w:rStyle w:val="Emphasis"/>
        </w:rPr>
        <w:t>one-shot affair</w:t>
      </w:r>
      <w:r w:rsidRPr="001D7AFD">
        <w:rPr>
          <w:sz w:val="12"/>
        </w:rPr>
        <w:t xml:space="preserve">. </w:t>
      </w:r>
      <w:r w:rsidRPr="001D7AFD">
        <w:rPr>
          <w:rStyle w:val="StyleUnderline"/>
        </w:rPr>
        <w:t xml:space="preserve">If we fail, </w:t>
      </w:r>
      <w:r w:rsidRPr="001D7AFD">
        <w:rPr>
          <w:rStyle w:val="Emphasis"/>
        </w:rPr>
        <w:t>this planetary system fails so far as intelligence is concerned</w:t>
      </w:r>
      <w:r w:rsidRPr="001D7AFD">
        <w:rPr>
          <w:sz w:val="12"/>
        </w:rPr>
        <w:t xml:space="preserve">. The same will be true of other planetary systems. On each of them </w:t>
      </w:r>
      <w:r w:rsidRPr="001D7AFD">
        <w:rPr>
          <w:rStyle w:val="StyleUnderline"/>
        </w:rPr>
        <w:t xml:space="preserve">there will be one chance, and </w:t>
      </w:r>
      <w:r w:rsidRPr="001D7AFD">
        <w:rPr>
          <w:rStyle w:val="Emphasis"/>
        </w:rPr>
        <w:t>one chance only</w:t>
      </w:r>
      <w:r w:rsidRPr="001D7AFD">
        <w:rPr>
          <w:sz w:val="12"/>
        </w:rPr>
        <w:t xml:space="preserve">. Hoyle overstates all the limits we actually have to worry about, but there are enough to affirm his belief that industry is a “one-shot affair.” In other words, </w:t>
      </w:r>
      <w:r w:rsidRPr="001D7AFD">
        <w:rPr>
          <w:rStyle w:val="StyleUnderline"/>
        </w:rPr>
        <w:t xml:space="preserve">if industry collapsed then no matter how quickly scientific knowledge allows societies to progress, technical </w:t>
      </w:r>
      <w:r w:rsidRPr="001D7AFD">
        <w:rPr>
          <w:rStyle w:val="StyleUnderline"/>
          <w:highlight w:val="green"/>
        </w:rPr>
        <w:t xml:space="preserve">development </w:t>
      </w:r>
      <w:r w:rsidRPr="001D7AFD">
        <w:rPr>
          <w:rStyle w:val="StyleUnderline"/>
        </w:rPr>
        <w:t xml:space="preserve">will </w:t>
      </w:r>
      <w:r w:rsidRPr="001D7AFD">
        <w:rPr>
          <w:rStyle w:val="StyleUnderline"/>
          <w:highlight w:val="green"/>
        </w:rPr>
        <w:t>hit a wall</w:t>
      </w:r>
      <w:r w:rsidRPr="001D7AFD">
        <w:rPr>
          <w:rStyle w:val="StyleUnderline"/>
        </w:rPr>
        <w:t xml:space="preserve"> because the builders will not have the needed </w:t>
      </w:r>
      <w:r w:rsidRPr="001D7AFD">
        <w:rPr>
          <w:rStyle w:val="Emphasis"/>
        </w:rPr>
        <w:t>materials</w:t>
      </w:r>
      <w:r w:rsidRPr="001D7AFD">
        <w:rPr>
          <w:sz w:val="12"/>
        </w:rPr>
        <w:t xml:space="preserve">. For example, </w:t>
      </w:r>
      <w:r w:rsidRPr="001D7AFD">
        <w:rPr>
          <w:rStyle w:val="StyleUnderline"/>
        </w:rPr>
        <w:t xml:space="preserve">much of the world’s </w:t>
      </w:r>
      <w:r w:rsidRPr="001D7AFD">
        <w:rPr>
          <w:rStyle w:val="StyleUnderline"/>
          <w:highlight w:val="green"/>
        </w:rPr>
        <w:t>land is not arable</w:t>
      </w:r>
      <w:r w:rsidRPr="001D7AFD">
        <w:rPr>
          <w:rStyle w:val="StyleUnderline"/>
        </w:rPr>
        <w:t>, and some of the land in use today is only productive because of industrial technics developed during the agricultural revolution in the 60s, technics heavily dependent on</w:t>
      </w:r>
      <w:r w:rsidRPr="001D7AFD">
        <w:rPr>
          <w:sz w:val="12"/>
        </w:rPr>
        <w:t xml:space="preserve"> </w:t>
      </w:r>
      <w:r w:rsidRPr="001D7AFD">
        <w:rPr>
          <w:rStyle w:val="Emphasis"/>
        </w:rPr>
        <w:t>oil</w:t>
      </w:r>
      <w:r w:rsidRPr="001D7AFD">
        <w:rPr>
          <w:sz w:val="12"/>
        </w:rPr>
        <w:t xml:space="preserve">. </w:t>
      </w:r>
      <w:r w:rsidRPr="001D7AFD">
        <w:rPr>
          <w:rStyle w:val="StyleUnderline"/>
        </w:rPr>
        <w:t xml:space="preserve">Without the systems that sustain industrial agriculture much current </w:t>
      </w:r>
      <w:proofErr w:type="gramStart"/>
      <w:r w:rsidRPr="001D7AFD">
        <w:rPr>
          <w:rStyle w:val="StyleUnderline"/>
        </w:rPr>
        <w:t>farm land</w:t>
      </w:r>
      <w:proofErr w:type="gramEnd"/>
      <w:r w:rsidRPr="001D7AFD">
        <w:rPr>
          <w:rStyle w:val="StyleUnderline"/>
        </w:rPr>
        <w:t xml:space="preserve"> could not be farmed; agricultural civilizations cannot exist there, at least until the </w:t>
      </w:r>
      <w:r w:rsidRPr="001D7AFD">
        <w:rPr>
          <w:rStyle w:val="Emphasis"/>
        </w:rPr>
        <w:t>soil replenishes</w:t>
      </w:r>
      <w:r w:rsidRPr="001D7AFD">
        <w:rPr>
          <w:rStyle w:val="StyleUnderline"/>
        </w:rPr>
        <w:t xml:space="preserve">, </w:t>
      </w:r>
      <w:r w:rsidRPr="001D7AFD">
        <w:rPr>
          <w:rStyle w:val="Emphasis"/>
        </w:rPr>
        <w:t>if</w:t>
      </w:r>
      <w:r w:rsidRPr="001D7AFD">
        <w:rPr>
          <w:rStyle w:val="StyleUnderline"/>
        </w:rPr>
        <w:t xml:space="preserve"> it replenishes. And some resources required for industrial progress, like </w:t>
      </w:r>
      <w:r w:rsidRPr="001D7AFD">
        <w:rPr>
          <w:rStyle w:val="Emphasis"/>
        </w:rPr>
        <w:t>coal</w:t>
      </w:r>
      <w:r w:rsidRPr="001D7AFD">
        <w:rPr>
          <w:sz w:val="12"/>
        </w:rPr>
        <w:t xml:space="preserve">, </w:t>
      </w:r>
      <w:r w:rsidRPr="001D7AFD">
        <w:rPr>
          <w:rStyle w:val="StyleUnderline"/>
        </w:rPr>
        <w:t xml:space="preserve">simply </w:t>
      </w:r>
      <w:r w:rsidRPr="001D7AFD">
        <w:rPr>
          <w:rStyle w:val="Emphasis"/>
        </w:rPr>
        <w:t>are not feasibly accessible anymore</w:t>
      </w:r>
      <w:r w:rsidRPr="001D7AFD">
        <w:rPr>
          <w:sz w:val="12"/>
        </w:rPr>
        <w:t xml:space="preserve">. </w:t>
      </w:r>
      <w:proofErr w:type="spellStart"/>
      <w:r w:rsidRPr="001D7AFD">
        <w:rPr>
          <w:sz w:val="12"/>
        </w:rPr>
        <w:t>Tainter</w:t>
      </w:r>
      <w:proofErr w:type="spellEnd"/>
      <w:r w:rsidRPr="001D7AFD">
        <w:rPr>
          <w:sz w:val="12"/>
        </w:rPr>
        <w:t xml:space="preserve"> writes: . . . major jumps in population, at around A.D. 1300, 1600, and in the late eighteenth century, each led to intensification in agriculture and industry. As the land in the late Middle Ages was increasingly deforested to provide fuel and agricultural space for a growing population, basic heating, cooking, and manufacturing needs could no longer be met by burning wood. A shift to reliance on coal began, gradually and with apparent reluctance. </w:t>
      </w:r>
      <w:r w:rsidRPr="001D7AFD">
        <w:rPr>
          <w:rStyle w:val="StyleUnderline"/>
        </w:rPr>
        <w:t xml:space="preserve">Coal was definitely a fuel source of secondary desirability, being more costly to obtain and distribute than wood, as well as being dirty and polluting. Coal was more restricted in its </w:t>
      </w:r>
      <w:r w:rsidRPr="001D7AFD">
        <w:rPr>
          <w:rStyle w:val="Emphasis"/>
        </w:rPr>
        <w:t>spatial</w:t>
      </w:r>
      <w:r w:rsidRPr="001D7AFD">
        <w:rPr>
          <w:rStyle w:val="StyleUnderline"/>
        </w:rPr>
        <w:t xml:space="preserve"> distribution than wood, so that a whole </w:t>
      </w:r>
      <w:r w:rsidRPr="001D7AFD">
        <w:rPr>
          <w:rStyle w:val="Emphasis"/>
        </w:rPr>
        <w:t>new, costly distribution system had to be developed</w:t>
      </w:r>
      <w:r w:rsidRPr="001D7AFD">
        <w:rPr>
          <w:sz w:val="12"/>
        </w:rPr>
        <w:t xml:space="preserve">. </w:t>
      </w:r>
      <w:r w:rsidRPr="001D7AFD">
        <w:rPr>
          <w:rStyle w:val="StyleUnderline"/>
        </w:rPr>
        <w:t xml:space="preserve">Mining of coal from the ground was more costly than obtaining a quantity of wood equivalent in heating value, and became even more costly as the 54 most accessible reserves of this fuel were depleted. Mines had to be sunk ever deeper, until groundwater flooding became a serious problem. Today, most easily accessible natural </w:t>
      </w:r>
      <w:r w:rsidRPr="001D7AFD">
        <w:rPr>
          <w:rStyle w:val="StyleUnderline"/>
          <w:highlight w:val="green"/>
        </w:rPr>
        <w:t xml:space="preserve">coal reserves are </w:t>
      </w:r>
      <w:r w:rsidRPr="001D7AFD">
        <w:rPr>
          <w:rStyle w:val="Emphasis"/>
        </w:rPr>
        <w:t xml:space="preserve">completely </w:t>
      </w:r>
      <w:r w:rsidRPr="001D7AFD">
        <w:rPr>
          <w:rStyle w:val="Emphasis"/>
          <w:highlight w:val="green"/>
        </w:rPr>
        <w:t>depleted</w:t>
      </w:r>
      <w:r w:rsidRPr="001D7AFD">
        <w:rPr>
          <w:sz w:val="12"/>
        </w:rPr>
        <w:t xml:space="preserve">. </w:t>
      </w:r>
      <w:r w:rsidRPr="001D7AFD">
        <w:rPr>
          <w:rStyle w:val="StyleUnderline"/>
        </w:rPr>
        <w:t xml:space="preserve">Thus, </w:t>
      </w:r>
      <w:r w:rsidRPr="001D7AFD">
        <w:rPr>
          <w:rStyle w:val="StyleUnderline"/>
          <w:highlight w:val="green"/>
        </w:rPr>
        <w:t xml:space="preserve">societies </w:t>
      </w:r>
      <w:r w:rsidRPr="001D7AFD">
        <w:rPr>
          <w:rStyle w:val="StyleUnderline"/>
        </w:rPr>
        <w:t xml:space="preserve">in the </w:t>
      </w:r>
      <w:r w:rsidRPr="001D7AFD">
        <w:rPr>
          <w:rStyle w:val="Emphasis"/>
        </w:rPr>
        <w:t>wake of</w:t>
      </w:r>
      <w:r w:rsidRPr="001D7AFD">
        <w:rPr>
          <w:sz w:val="12"/>
        </w:rPr>
        <w:t xml:space="preserve"> our imagined </w:t>
      </w:r>
      <w:r w:rsidRPr="001D7AFD">
        <w:rPr>
          <w:rStyle w:val="Emphasis"/>
        </w:rPr>
        <w:t>collapse</w:t>
      </w:r>
      <w:r w:rsidRPr="001D7AFD">
        <w:rPr>
          <w:sz w:val="12"/>
        </w:rPr>
        <w:t xml:space="preserve"> </w:t>
      </w:r>
      <w:r w:rsidRPr="001D7AFD">
        <w:rPr>
          <w:rStyle w:val="StyleUnderline"/>
          <w:highlight w:val="green"/>
        </w:rPr>
        <w:t>would</w:t>
      </w:r>
      <w:r w:rsidRPr="001D7AFD">
        <w:rPr>
          <w:sz w:val="12"/>
          <w:highlight w:val="green"/>
        </w:rPr>
        <w:t xml:space="preserve"> </w:t>
      </w:r>
      <w:r w:rsidRPr="001D7AFD">
        <w:rPr>
          <w:rStyle w:val="Emphasis"/>
          <w:highlight w:val="green"/>
        </w:rPr>
        <w:t xml:space="preserve">not </w:t>
      </w:r>
      <w:r w:rsidRPr="001D7AFD">
        <w:rPr>
          <w:rStyle w:val="Emphasis"/>
        </w:rPr>
        <w:t xml:space="preserve">be able to </w:t>
      </w:r>
      <w:r w:rsidRPr="001D7AFD">
        <w:rPr>
          <w:rStyle w:val="Emphasis"/>
          <w:highlight w:val="green"/>
        </w:rPr>
        <w:t>develop fast enough</w:t>
      </w:r>
      <w:r w:rsidRPr="001D7AFD">
        <w:rPr>
          <w:sz w:val="12"/>
        </w:rPr>
        <w:t xml:space="preserve"> </w:t>
      </w:r>
      <w:r w:rsidRPr="001D7AFD">
        <w:rPr>
          <w:rStyle w:val="StyleUnderline"/>
        </w:rPr>
        <w:t xml:space="preserve">to reach the underground coal. As a result of these limits, </w:t>
      </w:r>
      <w:r w:rsidRPr="001D7AFD">
        <w:rPr>
          <w:rStyle w:val="StyleUnderline"/>
          <w:highlight w:val="green"/>
        </w:rPr>
        <w:t xml:space="preserve">rebuilding </w:t>
      </w:r>
      <w:r w:rsidRPr="001D7AFD">
        <w:rPr>
          <w:rStyle w:val="StyleUnderline"/>
        </w:rPr>
        <w:t xml:space="preserve">industry </w:t>
      </w:r>
      <w:r w:rsidRPr="001D7AFD">
        <w:rPr>
          <w:rStyle w:val="StyleUnderline"/>
          <w:highlight w:val="green"/>
        </w:rPr>
        <w:t xml:space="preserve">would take </w:t>
      </w:r>
      <w:r w:rsidRPr="001D7AFD">
        <w:rPr>
          <w:rStyle w:val="Emphasis"/>
        </w:rPr>
        <w:t xml:space="preserve">at least </w:t>
      </w:r>
      <w:r w:rsidRPr="001D7AFD">
        <w:rPr>
          <w:rStyle w:val="Emphasis"/>
          <w:highlight w:val="green"/>
        </w:rPr>
        <w:t>thousands of years</w:t>
      </w:r>
      <w:r w:rsidRPr="001D7AFD">
        <w:rPr>
          <w:sz w:val="12"/>
        </w:rPr>
        <w:t xml:space="preserve"> </w:t>
      </w:r>
      <w:r w:rsidRPr="001D7AFD">
        <w:rPr>
          <w:rStyle w:val="StyleUnderline"/>
        </w:rPr>
        <w:t xml:space="preserve">— it took </w:t>
      </w:r>
      <w:r w:rsidRPr="001D7AFD">
        <w:rPr>
          <w:rStyle w:val="Emphasis"/>
        </w:rPr>
        <w:t>10,000</w:t>
      </w:r>
      <w:r w:rsidRPr="001D7AFD">
        <w:rPr>
          <w:rStyle w:val="StyleUnderline"/>
        </w:rPr>
        <w:t xml:space="preserve"> years the </w:t>
      </w:r>
      <w:r w:rsidRPr="001D7AFD">
        <w:rPr>
          <w:rStyle w:val="Emphasis"/>
        </w:rPr>
        <w:t>first time</w:t>
      </w:r>
      <w:r w:rsidRPr="001D7AFD">
        <w:rPr>
          <w:sz w:val="12"/>
        </w:rPr>
        <w:t xml:space="preserve"> around. </w:t>
      </w:r>
      <w:r w:rsidRPr="001D7AFD">
        <w:rPr>
          <w:rStyle w:val="StyleUnderline"/>
        </w:rPr>
        <w:t xml:space="preserve">By the time a </w:t>
      </w:r>
      <w:r w:rsidRPr="001D7AFD">
        <w:rPr>
          <w:rStyle w:val="StyleUnderline"/>
          <w:highlight w:val="green"/>
        </w:rPr>
        <w:t>civilization</w:t>
      </w:r>
      <w:r w:rsidRPr="001D7AFD">
        <w:rPr>
          <w:rStyle w:val="StyleUnderline"/>
        </w:rPr>
        <w:t xml:space="preserve"> reached the point where it could do something about </w:t>
      </w:r>
      <w:r w:rsidRPr="001D7AFD">
        <w:rPr>
          <w:rStyle w:val="Emphasis"/>
        </w:rPr>
        <w:t>industrial</w:t>
      </w:r>
      <w:r w:rsidRPr="001D7AFD">
        <w:rPr>
          <w:rStyle w:val="StyleUnderline"/>
        </w:rPr>
        <w:t xml:space="preserve"> scientific knowledge it probably </w:t>
      </w:r>
      <w:r w:rsidRPr="001D7AFD">
        <w:rPr>
          <w:rStyle w:val="Emphasis"/>
          <w:highlight w:val="green"/>
        </w:rPr>
        <w:t xml:space="preserve">would not have </w:t>
      </w:r>
      <w:r w:rsidRPr="001D7AFD">
        <w:rPr>
          <w:rStyle w:val="Emphasis"/>
        </w:rPr>
        <w:t xml:space="preserve">the </w:t>
      </w:r>
      <w:r w:rsidRPr="001D7AFD">
        <w:rPr>
          <w:rStyle w:val="Emphasis"/>
          <w:highlight w:val="green"/>
        </w:rPr>
        <w:t>knowledge anymore</w:t>
      </w:r>
      <w:r w:rsidRPr="001D7AFD">
        <w:rPr>
          <w:rStyle w:val="StyleUnderline"/>
        </w:rPr>
        <w:t>.</w:t>
      </w:r>
      <w:r w:rsidRPr="001D7AFD">
        <w:rPr>
          <w:sz w:val="12"/>
        </w:rPr>
        <w:t xml:space="preserve"> </w:t>
      </w:r>
      <w:r w:rsidRPr="001D7AFD">
        <w:rPr>
          <w:rStyle w:val="StyleUnderline"/>
        </w:rPr>
        <w:t xml:space="preserve">It would have to develop its sciences and technologies on its </w:t>
      </w:r>
      <w:r w:rsidRPr="001D7AFD">
        <w:rPr>
          <w:rStyle w:val="Emphasis"/>
        </w:rPr>
        <w:t>own</w:t>
      </w:r>
      <w:r w:rsidRPr="001D7AFD">
        <w:rPr>
          <w:sz w:val="12"/>
        </w:rPr>
        <w:t xml:space="preserve">, resulting in patterns of development that would probably look similar to historical patterns. Technology today depends on levels of complexity that must proceed in chronological stages. Solar panels, for example, rely on transportation infrastructure, mining, and a regulated division of labor. And historically the process of developing into a global civilization includes numerous instances of technical regression. The natives of Tasmania, for example, went from a maritime society to one that didn’t fish, build boats, or make bows and arrows. </w:t>
      </w:r>
      <w:r w:rsidRPr="001D7AFD">
        <w:rPr>
          <w:rStyle w:val="StyleUnderline"/>
        </w:rPr>
        <w:t xml:space="preserve">Rebuilding civilization would also be a </w:t>
      </w:r>
      <w:r w:rsidRPr="001D7AFD">
        <w:rPr>
          <w:rStyle w:val="Emphasis"/>
        </w:rPr>
        <w:t>bad idea</w:t>
      </w:r>
      <w:r w:rsidRPr="001D7AFD">
        <w:rPr>
          <w:sz w:val="12"/>
        </w:rPr>
        <w:t xml:space="preserve">. </w:t>
      </w:r>
      <w:r w:rsidRPr="001D7AFD">
        <w:rPr>
          <w:rStyle w:val="StyleUnderline"/>
        </w:rPr>
        <w:t xml:space="preserve">Most, who are exploited by rather than benefit from industry, would probably not view a rebuilding project as </w:t>
      </w:r>
      <w:r w:rsidRPr="001D7AFD">
        <w:rPr>
          <w:rStyle w:val="Emphasis"/>
        </w:rPr>
        <w:t>desirable</w:t>
      </w:r>
      <w:r w:rsidRPr="001D7AFD">
        <w:rPr>
          <w:sz w:val="12"/>
        </w:rPr>
        <w:t xml:space="preserve">. Even today, though citizens of first-world nations live physically comfortable lives, their lives are sustained by the worse off lives of the rest of the world. “Civilization . . . has operated two ways,” Paine writes, “to make one part of society more affluent, and the other more wretched, than would have been the lot of either in a natural state.” Consider the case of two societies in New Zealand, the </w:t>
      </w:r>
      <w:proofErr w:type="spellStart"/>
      <w:r w:rsidRPr="001D7AFD">
        <w:rPr>
          <w:sz w:val="12"/>
        </w:rPr>
        <w:t>Maori</w:t>
      </w:r>
      <w:proofErr w:type="spellEnd"/>
      <w:r w:rsidRPr="001D7AFD">
        <w:rPr>
          <w:sz w:val="12"/>
        </w:rPr>
        <w:t xml:space="preserve"> and the </w:t>
      </w:r>
      <w:proofErr w:type="spellStart"/>
      <w:r w:rsidRPr="001D7AFD">
        <w:rPr>
          <w:sz w:val="12"/>
        </w:rPr>
        <w:t>Moriori</w:t>
      </w:r>
      <w:proofErr w:type="spellEnd"/>
      <w:r w:rsidRPr="001D7AFD">
        <w:rPr>
          <w:sz w:val="12"/>
        </w:rPr>
        <w:t xml:space="preserve">. Both are now believed to have originated out of the same mainland society. Most stayed and became the </w:t>
      </w:r>
      <w:proofErr w:type="spellStart"/>
      <w:r w:rsidRPr="001D7AFD">
        <w:rPr>
          <w:sz w:val="12"/>
        </w:rPr>
        <w:t>Maori</w:t>
      </w:r>
      <w:proofErr w:type="spellEnd"/>
      <w:r w:rsidRPr="001D7AFD">
        <w:rPr>
          <w:sz w:val="12"/>
        </w:rPr>
        <w:t xml:space="preserve"> we know, and some who became the </w:t>
      </w:r>
      <w:proofErr w:type="spellStart"/>
      <w:r w:rsidRPr="001D7AFD">
        <w:rPr>
          <w:sz w:val="12"/>
        </w:rPr>
        <w:t>Moriori</w:t>
      </w:r>
      <w:proofErr w:type="spellEnd"/>
      <w:r w:rsidRPr="001D7AFD">
        <w:rPr>
          <w:sz w:val="12"/>
        </w:rPr>
        <w:t xml:space="preserve"> people settled on the Chatham Islands in the 16th century. Largely due to a chief named </w:t>
      </w:r>
      <w:proofErr w:type="spellStart"/>
      <w:r w:rsidRPr="001D7AFD">
        <w:rPr>
          <w:sz w:val="12"/>
        </w:rPr>
        <w:t>Nunuku</w:t>
      </w:r>
      <w:proofErr w:type="spellEnd"/>
      <w:r w:rsidRPr="001D7AFD">
        <w:rPr>
          <w:sz w:val="12"/>
        </w:rPr>
        <w:t xml:space="preserve">-whenua, the </w:t>
      </w:r>
      <w:proofErr w:type="spellStart"/>
      <w:r w:rsidRPr="001D7AFD">
        <w:rPr>
          <w:sz w:val="12"/>
        </w:rPr>
        <w:t>Moriori</w:t>
      </w:r>
      <w:proofErr w:type="spellEnd"/>
      <w:r w:rsidRPr="001D7AFD">
        <w:rPr>
          <w:sz w:val="12"/>
        </w:rPr>
        <w:t xml:space="preserve"> had a strict tradition of solving inter-tribal conflict peacefully and advocating a variant of passive resistance; war, cannibalism, and killing were completely outlawed. They also renounced their parent society’s agricultural mode of subsistence, relying heavily on hunting and gathering, and they controlled their population growth by castrating some male infants, so their impact on the non-human environment around them was minimal. In the meantime, the </w:t>
      </w:r>
      <w:proofErr w:type="spellStart"/>
      <w:r w:rsidRPr="001D7AFD">
        <w:rPr>
          <w:sz w:val="12"/>
        </w:rPr>
        <w:t>Maori</w:t>
      </w:r>
      <w:proofErr w:type="spellEnd"/>
      <w:r w:rsidRPr="001D7AFD">
        <w:rPr>
          <w:sz w:val="12"/>
        </w:rPr>
        <w:t xml:space="preserve"> continued to live agriculturally and developed into a populated, complex, hierarchical, and violent society. Eventually an Australian seal-hunting ship informed the </w:t>
      </w:r>
      <w:proofErr w:type="spellStart"/>
      <w:r w:rsidRPr="001D7AFD">
        <w:rPr>
          <w:sz w:val="12"/>
        </w:rPr>
        <w:t>Maori</w:t>
      </w:r>
      <w:proofErr w:type="spellEnd"/>
      <w:r w:rsidRPr="001D7AFD">
        <w:rPr>
          <w:sz w:val="12"/>
        </w:rPr>
        <w:t xml:space="preserve"> of the </w:t>
      </w:r>
      <w:proofErr w:type="spellStart"/>
      <w:r w:rsidRPr="001D7AFD">
        <w:rPr>
          <w:sz w:val="12"/>
        </w:rPr>
        <w:t>Moriori’s</w:t>
      </w:r>
      <w:proofErr w:type="spellEnd"/>
      <w:r w:rsidRPr="001D7AFD">
        <w:rPr>
          <w:sz w:val="12"/>
        </w:rPr>
        <w:t xml:space="preserve"> existence, and the </w:t>
      </w:r>
      <w:proofErr w:type="spellStart"/>
      <w:r w:rsidRPr="001D7AFD">
        <w:rPr>
          <w:sz w:val="12"/>
        </w:rPr>
        <w:t>Maori</w:t>
      </w:r>
      <w:proofErr w:type="spellEnd"/>
      <w:r w:rsidRPr="001D7AFD">
        <w:rPr>
          <w:sz w:val="12"/>
        </w:rPr>
        <w:t xml:space="preserve"> sailed to the </w:t>
      </w:r>
      <w:proofErr w:type="spellStart"/>
      <w:r w:rsidRPr="001D7AFD">
        <w:rPr>
          <w:sz w:val="12"/>
        </w:rPr>
        <w:t>Chathams</w:t>
      </w:r>
      <w:proofErr w:type="spellEnd"/>
      <w:r w:rsidRPr="001D7AFD">
        <w:rPr>
          <w:sz w:val="12"/>
        </w:rPr>
        <w:t xml:space="preserve"> to explore: . . . over the course of the next few days, they killed hundreds of </w:t>
      </w:r>
      <w:proofErr w:type="spellStart"/>
      <w:r w:rsidRPr="001D7AFD">
        <w:rPr>
          <w:sz w:val="12"/>
        </w:rPr>
        <w:t>Moriori</w:t>
      </w:r>
      <w:proofErr w:type="spellEnd"/>
      <w:r w:rsidRPr="001D7AFD">
        <w:rPr>
          <w:sz w:val="12"/>
        </w:rPr>
        <w:t xml:space="preserve">, cooked and ate many of the bodies, and enslaved all the others, killing most of them too over the next few years as it suited their whim. A </w:t>
      </w:r>
      <w:proofErr w:type="spellStart"/>
      <w:r w:rsidRPr="001D7AFD">
        <w:rPr>
          <w:sz w:val="12"/>
        </w:rPr>
        <w:t>Moriori</w:t>
      </w:r>
      <w:proofErr w:type="spellEnd"/>
      <w:r w:rsidRPr="001D7AFD">
        <w:rPr>
          <w:sz w:val="12"/>
        </w:rPr>
        <w:t xml:space="preserve"> survivor recalled, “[The </w:t>
      </w:r>
      <w:proofErr w:type="spellStart"/>
      <w:r w:rsidRPr="001D7AFD">
        <w:rPr>
          <w:sz w:val="12"/>
        </w:rPr>
        <w:t>Maori</w:t>
      </w:r>
      <w:proofErr w:type="spellEnd"/>
      <w:r w:rsidRPr="001D7AFD">
        <w:rPr>
          <w:sz w:val="12"/>
        </w:rPr>
        <w:t xml:space="preserve">] commenced to kill us like sheep . . . [We] were terrified, fled to the bush, concealed ourselves in holes underground, and in any place to escape our enemies. It was of no avail; we were discovered and eaten – men, women, and children indiscriminately.” A </w:t>
      </w:r>
      <w:proofErr w:type="spellStart"/>
      <w:r w:rsidRPr="001D7AFD">
        <w:rPr>
          <w:sz w:val="12"/>
        </w:rPr>
        <w:t>Maori</w:t>
      </w:r>
      <w:proofErr w:type="spellEnd"/>
      <w:r w:rsidRPr="001D7AFD">
        <w:rPr>
          <w:sz w:val="12"/>
        </w:rPr>
        <w:t xml:space="preserve"> conqueror explains, “We took possession . . . in accordance with our customs and we caught all the people. Not one escaped. Some ran away from us, these we killed, and others we killed – but what of that? It was in accordance with our custom.” Furthermore, we can </w:t>
      </w:r>
      <w:proofErr w:type="spellStart"/>
      <w:r w:rsidRPr="001D7AFD">
        <w:rPr>
          <w:sz w:val="12"/>
        </w:rPr>
        <w:t>deduce</w:t>
      </w:r>
      <w:proofErr w:type="spellEnd"/>
      <w:r w:rsidRPr="001D7AFD">
        <w:rPr>
          <w:sz w:val="12"/>
        </w:rPr>
        <w:t xml:space="preserve"> from the ubiquitous slavery in all the so-called “great civilizations” like Rome or Egypt that any attempt to rebuild a similar civilization will involve slavery. And to rebuild industry, something similar to colonization and the Trans-Atlantic Slave Trade would probably have to occur once again. After all, global chattel slavery enabled the industrial revolution by financing it, extracting resources to be accumulated at sites of production, and exporting products through infrastructure that slavery helped sustain. So, if industrial society collapsed, who would be doing the rebuilding? Not anyone most people like. It is hard to get a man to willingly change his traditional way of life; even harder when his new life is going into mines. And though history demonstrates that acts like those of the </w:t>
      </w:r>
      <w:proofErr w:type="spellStart"/>
      <w:r w:rsidRPr="001D7AFD">
        <w:rPr>
          <w:sz w:val="12"/>
        </w:rPr>
        <w:t>Maori</w:t>
      </w:r>
      <w:proofErr w:type="spellEnd"/>
      <w:r w:rsidRPr="001D7AFD">
        <w:rPr>
          <w:sz w:val="12"/>
        </w:rPr>
        <w:t xml:space="preserve"> or slave traders are not beyond man’s will or ability, certainly </w:t>
      </w:r>
      <w:r w:rsidRPr="001D7AFD">
        <w:rPr>
          <w:rStyle w:val="Emphasis"/>
        </w:rPr>
        <w:t>most</w:t>
      </w:r>
      <w:r w:rsidRPr="001D7AFD">
        <w:rPr>
          <w:sz w:val="12"/>
        </w:rPr>
        <w:t xml:space="preserve"> </w:t>
      </w:r>
      <w:r w:rsidRPr="001D7AFD">
        <w:rPr>
          <w:rStyle w:val="StyleUnderline"/>
        </w:rPr>
        <w:t xml:space="preserve">in industrial society today </w:t>
      </w:r>
      <w:r w:rsidRPr="001D7AFD">
        <w:rPr>
          <w:rStyle w:val="Emphasis"/>
        </w:rPr>
        <w:t>would not advocate going through the phases required to reach the industrial stage of development</w:t>
      </w:r>
      <w:r w:rsidRPr="001D7AFD">
        <w:rPr>
          <w:sz w:val="12"/>
        </w:rPr>
        <w:t>.</w:t>
      </w:r>
    </w:p>
    <w:p w14:paraId="01A9795E" w14:textId="77777777" w:rsidR="0049104B" w:rsidRPr="001D7AFD" w:rsidRDefault="0049104B" w:rsidP="0049104B">
      <w:pPr>
        <w:rPr>
          <w:u w:val="single"/>
        </w:rPr>
      </w:pPr>
    </w:p>
    <w:p w14:paraId="5DA1B901" w14:textId="77777777" w:rsidR="0049104B" w:rsidRPr="001D7AFD" w:rsidRDefault="0049104B" w:rsidP="0049104B">
      <w:pPr>
        <w:pStyle w:val="Heading4"/>
        <w:rPr>
          <w:rFonts w:cs="Calibri"/>
        </w:rPr>
      </w:pPr>
      <w:r w:rsidRPr="001D7AFD">
        <w:rPr>
          <w:rFonts w:cs="Calibri"/>
        </w:rPr>
        <w:t xml:space="preserve">That’s good – war later is </w:t>
      </w:r>
      <w:r w:rsidRPr="001D7AFD">
        <w:rPr>
          <w:rFonts w:cs="Calibri"/>
          <w:u w:val="single"/>
        </w:rPr>
        <w:t>worse</w:t>
      </w:r>
      <w:r w:rsidRPr="001D7AFD">
        <w:rPr>
          <w:rFonts w:cs="Calibri"/>
        </w:rPr>
        <w:t xml:space="preserve">. </w:t>
      </w:r>
    </w:p>
    <w:p w14:paraId="20433B80" w14:textId="77777777" w:rsidR="0049104B" w:rsidRPr="001D7AFD" w:rsidRDefault="0049104B" w:rsidP="0049104B">
      <w:r w:rsidRPr="001D7AFD">
        <w:rPr>
          <w:rStyle w:val="Style13ptBold"/>
        </w:rPr>
        <w:t xml:space="preserve">Turchin &amp; </w:t>
      </w:r>
      <w:proofErr w:type="spellStart"/>
      <w:r w:rsidRPr="001D7AFD">
        <w:rPr>
          <w:rStyle w:val="Style13ptBold"/>
        </w:rPr>
        <w:t>Denkenberger</w:t>
      </w:r>
      <w:proofErr w:type="spellEnd"/>
      <w:r w:rsidRPr="001D7AFD">
        <w:rPr>
          <w:rStyle w:val="Style13ptBold"/>
        </w:rPr>
        <w:t xml:space="preserve"> 18</w:t>
      </w:r>
      <w:r w:rsidRPr="001D7AFD">
        <w:rPr>
          <w:szCs w:val="24"/>
        </w:rPr>
        <w:t xml:space="preserve"> </w:t>
      </w:r>
      <w:r w:rsidRPr="001D7AFD">
        <w:t xml:space="preserve">[Alexey Turchin &amp; David </w:t>
      </w:r>
      <w:proofErr w:type="spellStart"/>
      <w:r w:rsidRPr="001D7AFD">
        <w:t>Denkenberger</w:t>
      </w:r>
      <w:proofErr w:type="spellEnd"/>
      <w:r w:rsidRPr="001D7AFD">
        <w:t xml:space="preserve">. Turchin is a researcher at the Science for Life Extension Foundation; </w:t>
      </w:r>
      <w:proofErr w:type="spellStart"/>
      <w:r w:rsidRPr="001D7AFD">
        <w:t>Denkenberger</w:t>
      </w:r>
      <w:proofErr w:type="spellEnd"/>
      <w:r w:rsidRPr="001D7AFD">
        <w:t xml:space="preserve"> is with the Global Catastrophic Risk Institute (GCRI) @ Tennessee State University, Alliance to Feed the Earth in Disasters (ALLFED). 09/2018. “Global Catastrophic and Existential Risks Communication Scale.” Futures, vol. 102, pp. 27–38.]</w:t>
      </w:r>
    </w:p>
    <w:p w14:paraId="4E4E5E2A" w14:textId="77777777" w:rsidR="0049104B" w:rsidRPr="001D7AFD" w:rsidRDefault="0049104B" w:rsidP="0049104B">
      <w:pPr>
        <w:rPr>
          <w:sz w:val="16"/>
        </w:rPr>
      </w:pPr>
      <w:r w:rsidRPr="001D7AFD">
        <w:rPr>
          <w:sz w:val="16"/>
        </w:rPr>
        <w:t>3. “</w:t>
      </w:r>
      <w:r w:rsidRPr="001D7AFD">
        <w:rPr>
          <w:rStyle w:val="Emphasis"/>
        </w:rPr>
        <w:t>Human extinction risks</w:t>
      </w:r>
      <w:r w:rsidRPr="001D7AFD">
        <w:rPr>
          <w:sz w:val="16"/>
        </w:rPr>
        <w:t xml:space="preserve">” </w:t>
      </w:r>
      <w:r w:rsidRPr="001D7AFD">
        <w:rPr>
          <w:rStyle w:val="StyleUnderline"/>
        </w:rPr>
        <w:t xml:space="preserve">are risks that </w:t>
      </w:r>
      <w:r w:rsidRPr="001D7AFD">
        <w:rPr>
          <w:rStyle w:val="Emphasis"/>
        </w:rPr>
        <w:t>all humans die</w:t>
      </w:r>
      <w:r w:rsidRPr="001D7AFD">
        <w:rPr>
          <w:rStyle w:val="StyleUnderline"/>
        </w:rPr>
        <w:t xml:space="preserve">, and </w:t>
      </w:r>
      <w:r w:rsidRPr="001D7AFD">
        <w:rPr>
          <w:rStyle w:val="Emphasis"/>
        </w:rPr>
        <w:t>no</w:t>
      </w:r>
      <w:r w:rsidRPr="001D7AFD">
        <w:rPr>
          <w:rStyle w:val="StyleUnderline"/>
        </w:rPr>
        <w:t xml:space="preserve"> future generations</w:t>
      </w:r>
      <w:r w:rsidRPr="001D7AFD">
        <w:rPr>
          <w:sz w:val="16"/>
        </w:rPr>
        <w:t xml:space="preserve"> (in the extended sense mentioned above) will ever exist. </w:t>
      </w:r>
    </w:p>
    <w:p w14:paraId="2F7F41BB" w14:textId="77777777" w:rsidR="0049104B" w:rsidRPr="001D7AFD" w:rsidRDefault="0049104B" w:rsidP="0049104B">
      <w:pPr>
        <w:rPr>
          <w:rStyle w:val="StyleUnderline"/>
        </w:rPr>
      </w:pPr>
      <w:r w:rsidRPr="001D7AFD">
        <w:rPr>
          <w:sz w:val="16"/>
        </w:rPr>
        <w:t>4. “</w:t>
      </w:r>
      <w:r w:rsidRPr="001D7AFD">
        <w:rPr>
          <w:rStyle w:val="StyleUnderline"/>
        </w:rPr>
        <w:t xml:space="preserve">All life on Earth ends risks” involve the extinction of </w:t>
      </w:r>
      <w:r w:rsidRPr="001D7AFD">
        <w:rPr>
          <w:rStyle w:val="Emphasis"/>
        </w:rPr>
        <w:t>all life on earth</w:t>
      </w:r>
      <w:r w:rsidRPr="001D7AFD">
        <w:rPr>
          <w:rStyle w:val="StyleUnderline"/>
        </w:rPr>
        <w:t xml:space="preserve">. As this includes H. sapiens, such risks are at the very least on a par with human extinction, but are likely </w:t>
      </w:r>
      <w:r w:rsidRPr="001D7AFD">
        <w:rPr>
          <w:rStyle w:val="Emphasis"/>
        </w:rPr>
        <w:t>worse</w:t>
      </w:r>
      <w:r w:rsidRPr="001D7AFD">
        <w:rPr>
          <w:rStyle w:val="StyleUnderline"/>
        </w:rPr>
        <w:t xml:space="preserve"> as the loss of </w:t>
      </w:r>
      <w:r w:rsidRPr="001D7AFD">
        <w:rPr>
          <w:rStyle w:val="Emphasis"/>
        </w:rPr>
        <w:t>biodiversity</w:t>
      </w:r>
      <w:r w:rsidRPr="001D7AFD">
        <w:rPr>
          <w:rStyle w:val="StyleUnderline"/>
        </w:rPr>
        <w:t xml:space="preserve"> is higher, and</w:t>
      </w:r>
      <w:r w:rsidRPr="001D7AFD">
        <w:rPr>
          <w:sz w:val="16"/>
        </w:rPr>
        <w:t xml:space="preserve"> (without life arising a second time) </w:t>
      </w:r>
      <w:r w:rsidRPr="001D7AFD">
        <w:rPr>
          <w:rStyle w:val="Emphasis"/>
        </w:rPr>
        <w:t>no</w:t>
      </w:r>
      <w:r w:rsidRPr="001D7AFD">
        <w:rPr>
          <w:sz w:val="16"/>
        </w:rPr>
        <w:t xml:space="preserve"> other </w:t>
      </w:r>
      <w:r w:rsidRPr="001D7AFD">
        <w:rPr>
          <w:rStyle w:val="Emphasis"/>
        </w:rPr>
        <w:t>civilizations</w:t>
      </w:r>
      <w:r w:rsidRPr="001D7AFD">
        <w:rPr>
          <w:rStyle w:val="StyleUnderline"/>
        </w:rPr>
        <w:t xml:space="preserve">, human or otherwise, would be possible on Earth. </w:t>
      </w:r>
    </w:p>
    <w:p w14:paraId="40097FEC" w14:textId="77777777" w:rsidR="0049104B" w:rsidRPr="001D7AFD" w:rsidRDefault="0049104B" w:rsidP="0049104B">
      <w:pPr>
        <w:rPr>
          <w:rStyle w:val="StyleUnderline"/>
        </w:rPr>
      </w:pPr>
      <w:r w:rsidRPr="001D7AFD">
        <w:rPr>
          <w:sz w:val="16"/>
        </w:rPr>
        <w:t xml:space="preserve">5. “Astronomical scale risks” include the demise of all civilizations in the affectable universe. This of course includes human extinction, and all life on Earth, and so again are at the very least on a par, </w:t>
      </w:r>
      <w:r w:rsidRPr="001D7AFD">
        <w:rPr>
          <w:rStyle w:val="StyleUnderline"/>
        </w:rPr>
        <w:t xml:space="preserve">and very likely much worse outcomes, than those two. </w:t>
      </w:r>
    </w:p>
    <w:p w14:paraId="477D442B" w14:textId="77777777" w:rsidR="0049104B" w:rsidRPr="001D7AFD" w:rsidRDefault="0049104B" w:rsidP="0049104B">
      <w:pPr>
        <w:rPr>
          <w:sz w:val="16"/>
        </w:rPr>
      </w:pPr>
      <w:r w:rsidRPr="001D7AFD">
        <w:rPr>
          <w:rStyle w:val="StyleUnderline"/>
        </w:rPr>
        <w:t>6</w:t>
      </w:r>
      <w:r w:rsidRPr="001D7AFD">
        <w:rPr>
          <w:rStyle w:val="Emphasis"/>
        </w:rPr>
        <w:t>. “</w:t>
      </w:r>
      <w:r w:rsidRPr="001D7AFD">
        <w:rPr>
          <w:rStyle w:val="Emphasis"/>
          <w:highlight w:val="green"/>
        </w:rPr>
        <w:t>S-risks</w:t>
      </w:r>
      <w:r w:rsidRPr="001D7AFD">
        <w:rPr>
          <w:rStyle w:val="Emphasis"/>
        </w:rPr>
        <w:t xml:space="preserve">” include collective </w:t>
      </w:r>
      <w:r w:rsidRPr="001D7AFD">
        <w:rPr>
          <w:rStyle w:val="Emphasis"/>
          <w:highlight w:val="green"/>
        </w:rPr>
        <w:t>infinite suffering</w:t>
      </w:r>
      <w:r w:rsidRPr="001D7AFD">
        <w:rPr>
          <w:sz w:val="16"/>
        </w:rPr>
        <w:t xml:space="preserve"> (Daniel, 2017). These differ from extinction risks insofar as extinction leads to a lack of existence, whereas this concerns ongoing existence in undesirable circumstances. These also vary in scale and intensity, but are generally out of scope of this work. </w:t>
      </w:r>
    </w:p>
    <w:p w14:paraId="2BAD11BF" w14:textId="77777777" w:rsidR="0049104B" w:rsidRPr="001D7AFD" w:rsidRDefault="0049104B" w:rsidP="0049104B">
      <w:pPr>
        <w:rPr>
          <w:sz w:val="16"/>
        </w:rPr>
      </w:pPr>
      <w:r w:rsidRPr="001D7AFD">
        <w:rPr>
          <w:sz w:val="16"/>
        </w:rPr>
        <w:t xml:space="preserve">Even with a focus squarely on X Risk, global catastrophic risks and civilizational collapse are critically important. This is because there is at least some likelihood that global catastrophic risks increase the probability of human extinction risks—and the more extreme end of civilizational collapses surely would. Before shifting to a discussion of probability appropriate to X risk, we’ll discuss some reasons to link these kinds of risk. </w:t>
      </w:r>
    </w:p>
    <w:p w14:paraId="298E83FC" w14:textId="77777777" w:rsidR="0049104B" w:rsidRPr="001D7AFD" w:rsidRDefault="0049104B" w:rsidP="0049104B">
      <w:pPr>
        <w:rPr>
          <w:sz w:val="16"/>
        </w:rPr>
      </w:pPr>
      <w:r w:rsidRPr="001D7AFD">
        <w:rPr>
          <w:sz w:val="16"/>
        </w:rPr>
        <w:t xml:space="preserve">First, global risks may have a fat tail—that is a low probability of high consequences—and </w:t>
      </w:r>
      <w:r w:rsidRPr="001D7AFD">
        <w:rPr>
          <w:rStyle w:val="StyleUnderline"/>
        </w:rPr>
        <w:t>the existence of</w:t>
      </w:r>
      <w:r w:rsidRPr="001D7AFD">
        <w:rPr>
          <w:sz w:val="16"/>
        </w:rPr>
        <w:t xml:space="preserve"> such </w:t>
      </w:r>
      <w:r w:rsidRPr="001D7AFD">
        <w:rPr>
          <w:rStyle w:val="Emphasis"/>
        </w:rPr>
        <w:t>fat tails</w:t>
      </w:r>
      <w:r w:rsidRPr="001D7AFD">
        <w:rPr>
          <w:sz w:val="16"/>
        </w:rPr>
        <w:t xml:space="preserve"> </w:t>
      </w:r>
      <w:r w:rsidRPr="001D7AFD">
        <w:rPr>
          <w:rStyle w:val="StyleUnderline"/>
        </w:rPr>
        <w:t xml:space="preserve">strongly depend on the intrinsic </w:t>
      </w:r>
      <w:r w:rsidRPr="001D7AFD">
        <w:rPr>
          <w:rStyle w:val="Emphasis"/>
          <w:highlight w:val="green"/>
        </w:rPr>
        <w:t>uncertainty of</w:t>
      </w:r>
      <w:r w:rsidRPr="001D7AFD">
        <w:rPr>
          <w:rStyle w:val="Emphasis"/>
        </w:rPr>
        <w:t xml:space="preserve"> global </w:t>
      </w:r>
      <w:r w:rsidRPr="001D7AFD">
        <w:rPr>
          <w:rStyle w:val="Emphasis"/>
          <w:highlight w:val="green"/>
        </w:rPr>
        <w:t>systems</w:t>
      </w:r>
      <w:r w:rsidRPr="001D7AFD">
        <w:rPr>
          <w:sz w:val="16"/>
        </w:rPr>
        <w:t xml:space="preserve"> (Ćirković, 2012) (Baum, 2015), (Wiener, 2016) (Sandberg &amp; Landry, 2015). </w:t>
      </w:r>
      <w:r w:rsidRPr="001D7AFD">
        <w:rPr>
          <w:rStyle w:val="StyleUnderline"/>
        </w:rPr>
        <w:t xml:space="preserve">This is especially </w:t>
      </w:r>
      <w:r w:rsidRPr="001D7AFD">
        <w:rPr>
          <w:rStyle w:val="StyleUnderline"/>
          <w:highlight w:val="green"/>
        </w:rPr>
        <w:t xml:space="preserve">true for </w:t>
      </w:r>
      <w:r w:rsidRPr="001D7AFD">
        <w:rPr>
          <w:rStyle w:val="StyleUnderline"/>
        </w:rPr>
        <w:t xml:space="preserve">risks associated with </w:t>
      </w:r>
      <w:r w:rsidRPr="001D7AFD">
        <w:rPr>
          <w:rStyle w:val="Emphasis"/>
          <w:highlight w:val="green"/>
        </w:rPr>
        <w:t>future world wars</w:t>
      </w:r>
      <w:r w:rsidRPr="001D7AFD">
        <w:rPr>
          <w:sz w:val="16"/>
        </w:rPr>
        <w:t xml:space="preserve">, </w:t>
      </w:r>
      <w:r w:rsidRPr="001D7AFD">
        <w:rPr>
          <w:rStyle w:val="StyleUnderline"/>
        </w:rPr>
        <w:t xml:space="preserve">which may include </w:t>
      </w:r>
      <w:r w:rsidRPr="001D7AFD">
        <w:rPr>
          <w:rStyle w:val="Emphasis"/>
        </w:rPr>
        <w:t>not only nuclear weapons</w:t>
      </w:r>
      <w:r w:rsidRPr="001D7AFD">
        <w:rPr>
          <w:rStyle w:val="StyleUnderline"/>
        </w:rPr>
        <w:t xml:space="preserve">, but weapons incorporating </w:t>
      </w:r>
      <w:r w:rsidRPr="001D7AFD">
        <w:rPr>
          <w:rStyle w:val="Emphasis"/>
          <w:highlight w:val="green"/>
        </w:rPr>
        <w:t>synthetic biology</w:t>
      </w:r>
      <w:r w:rsidRPr="001D7AFD">
        <w:rPr>
          <w:sz w:val="16"/>
        </w:rPr>
        <w:t xml:space="preserve"> </w:t>
      </w:r>
      <w:r w:rsidRPr="001D7AFD">
        <w:rPr>
          <w:rStyle w:val="StyleUnderline"/>
        </w:rPr>
        <w:t>and</w:t>
      </w:r>
      <w:r w:rsidRPr="001D7AFD">
        <w:rPr>
          <w:sz w:val="16"/>
        </w:rPr>
        <w:t xml:space="preserve"> </w:t>
      </w:r>
      <w:r w:rsidRPr="001D7AFD">
        <w:rPr>
          <w:rStyle w:val="Emphasis"/>
          <w:highlight w:val="green"/>
        </w:rPr>
        <w:t>nanotechnology</w:t>
      </w:r>
      <w:r w:rsidRPr="001D7AFD">
        <w:rPr>
          <w:rStyle w:val="StyleUnderline"/>
        </w:rPr>
        <w:t xml:space="preserve">, different </w:t>
      </w:r>
      <w:r w:rsidRPr="001D7AFD">
        <w:rPr>
          <w:rStyle w:val="Emphasis"/>
          <w:highlight w:val="green"/>
        </w:rPr>
        <w:t>AI</w:t>
      </w:r>
      <w:r w:rsidRPr="001D7AFD">
        <w:rPr>
          <w:rStyle w:val="Emphasis"/>
        </w:rPr>
        <w:t xml:space="preserve"> technologies</w:t>
      </w:r>
      <w:r w:rsidRPr="001D7AFD">
        <w:rPr>
          <w:rStyle w:val="StyleUnderline"/>
        </w:rPr>
        <w:t xml:space="preserve">, as well as </w:t>
      </w:r>
      <w:r w:rsidRPr="001D7AFD">
        <w:rPr>
          <w:rStyle w:val="Emphasis"/>
          <w:highlight w:val="green"/>
        </w:rPr>
        <w:t>Doomsday blackmail weapons</w:t>
      </w:r>
      <w:r w:rsidRPr="001D7AFD">
        <w:rPr>
          <w:sz w:val="16"/>
        </w:rPr>
        <w:t xml:space="preserve"> (Kahn, 1959). Another case are the risks associated with climate change, where runaway global warming is a likely fat tail (Obata &amp; Shibata, 2012a), (Goldblatt &amp; Watson, 2012). </w:t>
      </w:r>
    </w:p>
    <w:p w14:paraId="5B6A2BD8" w14:textId="77777777" w:rsidR="0049104B" w:rsidRPr="001D7AFD" w:rsidRDefault="0049104B" w:rsidP="0049104B">
      <w:pPr>
        <w:rPr>
          <w:sz w:val="16"/>
        </w:rPr>
      </w:pPr>
      <w:r w:rsidRPr="001D7AFD">
        <w:rPr>
          <w:sz w:val="16"/>
        </w:rPr>
        <w:t>Second, global catastrophes could be part of double catastrophe (Baum, Maher, &amp; Haqq-</w:t>
      </w:r>
      <w:proofErr w:type="spellStart"/>
      <w:r w:rsidRPr="001D7AFD">
        <w:rPr>
          <w:sz w:val="16"/>
        </w:rPr>
        <w:t>Misra</w:t>
      </w:r>
      <w:proofErr w:type="spellEnd"/>
      <w:r w:rsidRPr="001D7AFD">
        <w:rPr>
          <w:sz w:val="16"/>
        </w:rPr>
        <w:t>, 2013) or start a chain of catastrophes (Tonn &amp; and MacGregor, 2009), and in this issue (</w:t>
      </w:r>
      <w:proofErr w:type="spellStart"/>
      <w:r w:rsidRPr="001D7AFD">
        <w:rPr>
          <w:sz w:val="16"/>
        </w:rPr>
        <w:t>Karieva</w:t>
      </w:r>
      <w:proofErr w:type="spellEnd"/>
      <w:r w:rsidRPr="001D7AFD">
        <w:rPr>
          <w:sz w:val="16"/>
        </w:rPr>
        <w:t xml:space="preserve">, 2018). Even if a single catastrophic risk is insufficient to wipe us out, an unhappy coincidence of such events could be sufficient, or under the wrong conditions could trigger a collapse leading to human extinction. Further, global catastrophe could weaken our ability to prepare for other risks. </w:t>
      </w:r>
    </w:p>
    <w:p w14:paraId="1320DA62" w14:textId="77777777" w:rsidR="0049104B" w:rsidRPr="001D7AFD" w:rsidRDefault="0049104B" w:rsidP="0049104B">
      <w:pPr>
        <w:rPr>
          <w:sz w:val="16"/>
        </w:rPr>
      </w:pPr>
      <w:r w:rsidRPr="001D7AFD">
        <w:rPr>
          <w:sz w:val="16"/>
        </w:rPr>
        <w:t xml:space="preserve">Luke </w:t>
      </w:r>
      <w:r w:rsidRPr="001D7AFD">
        <w:rPr>
          <w:rStyle w:val="Emphasis"/>
        </w:rPr>
        <w:t>Oman</w:t>
      </w:r>
      <w:r w:rsidRPr="001D7AFD">
        <w:rPr>
          <w:sz w:val="16"/>
        </w:rPr>
        <w:t xml:space="preserve"> </w:t>
      </w:r>
      <w:r w:rsidRPr="001D7AFD">
        <w:rPr>
          <w:rStyle w:val="StyleUnderline"/>
        </w:rPr>
        <w:t xml:space="preserve">has estimated the risks of human extinction because of nuclear winter: “The </w:t>
      </w:r>
      <w:r w:rsidRPr="001D7AFD">
        <w:rPr>
          <w:rStyle w:val="Emphasis"/>
        </w:rPr>
        <w:t>probability</w:t>
      </w:r>
      <w:r w:rsidRPr="001D7AFD">
        <w:rPr>
          <w:sz w:val="16"/>
        </w:rPr>
        <w:t xml:space="preserve"> I would estimate </w:t>
      </w:r>
      <w:r w:rsidRPr="001D7AFD">
        <w:rPr>
          <w:rStyle w:val="Emphasis"/>
        </w:rPr>
        <w:t>for the global human population of zero resulting from</w:t>
      </w:r>
      <w:r w:rsidRPr="001D7AFD">
        <w:rPr>
          <w:sz w:val="16"/>
        </w:rPr>
        <w:t xml:space="preserve"> the </w:t>
      </w:r>
      <w:r w:rsidRPr="001D7AFD">
        <w:rPr>
          <w:rStyle w:val="Emphasis"/>
        </w:rPr>
        <w:t>150 Tg of black carbon</w:t>
      </w:r>
      <w:r w:rsidRPr="001D7AFD">
        <w:rPr>
          <w:sz w:val="16"/>
        </w:rPr>
        <w:t xml:space="preserve"> scenario in our 2007 paper </w:t>
      </w:r>
      <w:r w:rsidRPr="001D7AFD">
        <w:rPr>
          <w:rStyle w:val="StyleUnderline"/>
        </w:rPr>
        <w:t>would be in the range of</w:t>
      </w:r>
      <w:r w:rsidRPr="001D7AFD">
        <w:rPr>
          <w:sz w:val="16"/>
        </w:rPr>
        <w:t xml:space="preserve"> 1 in 10,000 to </w:t>
      </w:r>
      <w:r w:rsidRPr="001D7AFD">
        <w:rPr>
          <w:rStyle w:val="Emphasis"/>
        </w:rPr>
        <w:t>1 in 100,000</w:t>
      </w:r>
      <w:r w:rsidRPr="001D7AFD">
        <w:rPr>
          <w:sz w:val="16"/>
        </w:rPr>
        <w:t xml:space="preserve">” (Robock, Oman, &amp; </w:t>
      </w:r>
      <w:proofErr w:type="spellStart"/>
      <w:r w:rsidRPr="001D7AFD">
        <w:rPr>
          <w:sz w:val="16"/>
        </w:rPr>
        <w:t>Stenchikov</w:t>
      </w:r>
      <w:proofErr w:type="spellEnd"/>
      <w:r w:rsidRPr="001D7AFD">
        <w:rPr>
          <w:sz w:val="16"/>
        </w:rPr>
        <w:t xml:space="preserve">, 2007), (Shulman, 2012). </w:t>
      </w:r>
    </w:p>
    <w:p w14:paraId="6E669E11" w14:textId="77777777" w:rsidR="0049104B" w:rsidRPr="001D7AFD" w:rsidRDefault="0049104B" w:rsidP="0049104B">
      <w:pPr>
        <w:rPr>
          <w:sz w:val="8"/>
          <w:szCs w:val="8"/>
        </w:rPr>
      </w:pPr>
      <w:r w:rsidRPr="001D7AFD">
        <w:rPr>
          <w:sz w:val="8"/>
          <w:szCs w:val="8"/>
        </w:rPr>
        <w:t>Tonn also analyzed chains of events, which could result in human extinction and any global catastrophe may be a start of such chain (Tonn and MacGregor, 2009). Because this, we suggest that any global catastrophe should be regarded as a possible cause of human extinction risks with no less than 0.01 probability. Similarly, scenarios involving civilization collapses also plausibly increase the risk of human extinction. If civilization collapses, recovery may be slowed or stopped for a multitude of reasons. For instance, easily accessible mineral and fossil fuel resources might be no longer available, the future climate may be extreme or unstable, we may not regain sufficient social trust after the catastrophe’s horrors, the catastrophe may affect our genetics, a new endemic disease could prevent high population density, and so on. And of course, the smaller populations associated with civilization collapse are more vulnerable to being wiped out by natural events. We estimate that civilization collapse has a 0.1 probability of becoming an existential catastrophe. In section 4, this discussion will form the basis of our analysis of an X risk’s “severity”, which is the main target of our scale. Before getting there, however, we should first discuss the difficulties of measuring X risks, and related worries regarding probabilities. 3. Difficulties of using probability estimates as the communication tool Plain probability estimates are often used as an instrument to communicate X risks. An example is a claim like “Nuclear war could cause human extinction with probability P”. However, in our view, probability measures are inadequate, both for measuring X risks, and for communicating those risks. This is because of conceptual difficulties (3.1), difficulty in providing meaningful measurements (3.2), the possibility of interaction effects (3.3) and the measurement’s inadequacy for prioritization (3.4) purposes. After presenting these worries, we argue that the magnitude of probabilities is a better option, which we use in our tool (3.5). 3.1 Difficulties in defining X risk probabilities Frequentism applies to X risks only with difficulty. One-off events don’t have a frequency, and multiple events are required for frequentist probabilities to apply. Further, on a frequentist reading, claims concerning X risks cannot be falsified. Again, this is because in order to infer from occurrences to probability, multiple instances are required. Although these conceptual and epistemic difficulties may be analyzed and partly overcome in technical scientific and philosophical literature, they would overcomplicate a communication tool. Also, discussion of X risks sometimes involves weird probabilistic effects. Consider, for example, what (Ćirković, Sandberg, &amp; Bostrom, 2010) call the ‘anthropic shadow’. Because human extinction events entail a lack of humans to observe the event after the fact, we will systematically underestimate the occurrence of such events in an extreme case of survivorship bias (the Doomsday Argument (</w:t>
      </w:r>
      <w:proofErr w:type="spellStart"/>
      <w:r w:rsidRPr="001D7AFD">
        <w:rPr>
          <w:sz w:val="8"/>
          <w:szCs w:val="8"/>
        </w:rPr>
        <w:t>Tegmark</w:t>
      </w:r>
      <w:proofErr w:type="spellEnd"/>
      <w:r w:rsidRPr="001D7AFD">
        <w:rPr>
          <w:sz w:val="8"/>
          <w:szCs w:val="8"/>
        </w:rPr>
        <w:t xml:space="preserve"> &amp; Bostrom, 2005) is similar). All of this makes the probabilities attached to X risks extremely difficult to interpret, bad news for an intended communication tool, and stimulates obscure anthropic reasoning. In addition, the subtle features involved in applying frequentism to one-off events, would otherwise tamper with our </w:t>
      </w:r>
      <w:proofErr w:type="gramStart"/>
      <w:r w:rsidRPr="001D7AFD">
        <w:rPr>
          <w:sz w:val="8"/>
          <w:szCs w:val="8"/>
        </w:rPr>
        <w:t>decision making</w:t>
      </w:r>
      <w:proofErr w:type="gramEnd"/>
      <w:r w:rsidRPr="001D7AFD">
        <w:rPr>
          <w:sz w:val="8"/>
          <w:szCs w:val="8"/>
        </w:rPr>
        <w:t xml:space="preserve"> process. 3.2 Data &amp; X Risk There are little hard data concerning global risks from which probabilities could be extracted. The risk of an asteroid impact is fairly well understood, both due to the historical record, and because scientists can observe particular asteroids and calculate their trajectories. Studies of nuclear winter (</w:t>
      </w:r>
      <w:proofErr w:type="spellStart"/>
      <w:r w:rsidRPr="001D7AFD">
        <w:rPr>
          <w:sz w:val="8"/>
          <w:szCs w:val="8"/>
        </w:rPr>
        <w:t>Denkenberger</w:t>
      </w:r>
      <w:proofErr w:type="spellEnd"/>
      <w:r w:rsidRPr="001D7AFD">
        <w:rPr>
          <w:sz w:val="8"/>
          <w:szCs w:val="8"/>
        </w:rPr>
        <w:t xml:space="preserve"> &amp; Pearce, 2016), volcanic eruptions, and climate change also provide some risk probability estimates, but are less rigorously supported. In all other cases, especially technological risks, there are many (often contradicting) expert opinions, but little hard data. Those probability calculations which have been carried out are based on speculative assumptions, which carry their own uncertainty. In the best case, generally, only the order of magnitude of the catastrophe’s probability can be estimated. Uncertainty in GCRs is so high, that predictions with high precision are likely to be meaningless. For example, surveys could produce such meaningless over-precision. A survey on human extinction probability gave an estimate of 19 percent in the 21st century (Sandberg &amp; Bostrom, 2008). Such measurements are problematic for communication, because probability estimates of global risks often do not include corresponding confidence intervals (Garrick, 2008). For some catastrophic risks, uncertainty is much larger than for others, because of objective difficulties in their measurement, as well as subjective disagreements between various approaches (especially in the case of climate change, resource depletion, population growth and other politicized areas). As we’ll discuss below, one response is to present probabilities as magnitudes. 3.3 Probability density, timing and risks’ interactions Two more issues with using discrete frequentist probabilities for communicating X risks are related to probability density and the interactions between risks. For the purpose of responding to the challenges of X risk, the total probability of an event is less useful than the probability density: we want to know not only the probability but the time in which it is measured. This is crucial if policy makers are to prioritize avoidance efforts. Also, probability estimates of the risks are typically treated separate: interdependence is thus ignored. The total probability of human extinction caused by risk A could strongly depend on the extinction probability caused by risks B and C and also of their timing. (See also double catastrophes discussed by Baum, Maher, &amp; </w:t>
      </w:r>
      <w:proofErr w:type="spellStart"/>
      <w:r w:rsidRPr="001D7AFD">
        <w:rPr>
          <w:sz w:val="8"/>
          <w:szCs w:val="8"/>
        </w:rPr>
        <w:t>HaqqMisra</w:t>
      </w:r>
      <w:proofErr w:type="spellEnd"/>
      <w:r w:rsidRPr="001D7AFD">
        <w:rPr>
          <w:sz w:val="8"/>
          <w:szCs w:val="8"/>
        </w:rPr>
        <w:t xml:space="preserve">, 2013 and the integrated risk assessment project (Baum, 2017). Further, probability distributions of different risks can have different forms. Some risks are linear, others are barrier-like, other logistical. Thus, not all risks can be presented by a single numerical estimate. Exponentially growing risks may be the best way to describe new technologies, such as AI and synthetic biology. Such risks cannot be presented by a single annual probability. Finally, the probability estimation of a risk depends on whether human extinction is ultimately inevitable. We assume that if humanity becomes an interstellar civilization existing for millions of years, it will escape any near-term extinction risks; the heat death of the universe may be ultimate end, but some think even that is escapable (Dvorsky, 2015). If near-term extinction is inevitable, it is possible to estimate which risks are more probable to cause human extinction (like actuaries do in estimating different causes of death, based in part on the assumption that human death is inevitable). If near-term human extinction is not inevitable, then there is a probability of survival, which is (1- P(all risks)). Such conditioning requires a general model of the future. If extinction is inevitable, the probability of a given risk is just a probability of one way to extinction compared to other ways. 3.4 Preventability, prioritizing and relation to the smaller risks Using bare probability as a communication tool also ignores many important aspects of risks which are substantial for decision makers. First, a probability estimate does not provide sufficient guidance on how to prioritize prevention efforts. A probability estimate does not say anything about the risk’s relation to other risks, e.g. its urgency. Also, if a risk will take place at a remote time in the future (like the Sun becoming a red giant), there is no reason to spend money on its prevention. Second, a probability estimate does not provide much information about the relation of human extinction risks, and corresponding smaller global catastrophic risks. For example, a nuclear war probability estimate does not disambiguate between chances that it will be a human extinction event, a global catastrophic event, or a regional catastrophe. Third, probability measures do not take preventability into account. Hopefully, measures will be taken to try and reduce X risks, and the risks themselves have individual preventability. Generally speaking, it ought to be made clear when probabilities are conditional on whether prevention is attempted or not, and also on the probability of its success. Probability density, and its </w:t>
      </w:r>
      <w:proofErr w:type="gramStart"/>
      <w:r w:rsidRPr="001D7AFD">
        <w:rPr>
          <w:sz w:val="8"/>
          <w:szCs w:val="8"/>
        </w:rPr>
        <w:t>relation</w:t>
      </w:r>
      <w:proofErr w:type="gramEnd"/>
      <w:r w:rsidRPr="001D7AFD">
        <w:rPr>
          <w:sz w:val="8"/>
          <w:szCs w:val="8"/>
        </w:rPr>
        <w:t xml:space="preserve"> with cumulative probability could also be tricky, especially as the probability density of most risks is changing in time. 3.5 Use of probability orders of magnitude as a communication tool We recommend using magnitudes of probabilities in communicating about X risk. One way of overcoming many of the difficulties of using probabilities as communication tool described above is to estimate probabilities with fidelity of one or even two orders of magnitude, and do it over </w:t>
      </w:r>
      <w:proofErr w:type="gramStart"/>
      <w:r w:rsidRPr="001D7AFD">
        <w:rPr>
          <w:sz w:val="8"/>
          <w:szCs w:val="8"/>
        </w:rPr>
        <w:t>large fixed</w:t>
      </w:r>
      <w:proofErr w:type="gramEnd"/>
      <w:r w:rsidRPr="001D7AFD">
        <w:rPr>
          <w:sz w:val="8"/>
          <w:szCs w:val="8"/>
        </w:rPr>
        <w:t xml:space="preserve"> interval of time, that is the next 100 years (as it the furthest time where meaningful prognoses exist). This order of magnitude estimation will smooth many of the uncertainties described above. Further, prevention actions are typically insensitive </w:t>
      </w:r>
      <w:proofErr w:type="gramStart"/>
      <w:r w:rsidRPr="001D7AFD">
        <w:rPr>
          <w:sz w:val="8"/>
          <w:szCs w:val="8"/>
        </w:rPr>
        <w:t>in to</w:t>
      </w:r>
      <w:proofErr w:type="gramEnd"/>
      <w:r w:rsidRPr="001D7AFD">
        <w:rPr>
          <w:sz w:val="8"/>
          <w:szCs w:val="8"/>
        </w:rPr>
        <w:t xml:space="preserve"> the exact value of probability. For example, if a given asteroid impact probability is 5% or 25%, needed prevention action will be nearly the same. For X risks, we suggest using probability intervals of 2 orders of magnitude. Using such intervals will often provide meaningful differences in probability estimates for individual risks. (However, expert estimates sometimes range from “inevitable” to “impossible”, as in AI risks). Large intervals will also accommodate the possibility of one risk overshadowing another, and other uncertainties which arise from the difficulties of defining and measuring X-risks. This solution is itself inspired by The Torino scale of asteroid danger, which we discuss in more detail below. The Torino scale has five probability intervals, each with a two order of magnitude difference from the next. Further, such intervals can be used to present uncertainty in probability estimation. This uncertainty is often very large for even approximately well-defined asteroid risks. For example, Garrick (Garrick, 2008) estimated that asteroid impacts on the contiguous US with at least 10 000 victims to have expected frequency between once 1: 1900 and 1: 520 000 years with 90 percent confidence. In other words, it used more than 2 orders of magnitude uncertainty. Of course, there is a lot more to be said about the relationship between X risks and probability—however here we restrict ourselves to those issues most crucial for our purpose, that is, designing a communication tool for X risks. 4. Constructing the scale of human extinction risks 4.1. Existing scales for different catastrophic risks In section 2 we established the connection between global catastrophic risks, civilizational collapse risks, human extinction and X risks; we explored the difficulty of the use of probabilities as a communication tool for X risks in section 3; now we can construct the scale to communicate the level of risk of all global catastrophic and X risks. Our scale is inspired by the Torino scale of asteroid danger which was suggested by </w:t>
      </w:r>
      <w:proofErr w:type="gramStart"/>
      <w:r w:rsidRPr="001D7AFD">
        <w:rPr>
          <w:sz w:val="8"/>
          <w:szCs w:val="8"/>
        </w:rPr>
        <w:t>professor</w:t>
      </w:r>
      <w:proofErr w:type="gramEnd"/>
      <w:r w:rsidRPr="001D7AFD">
        <w:rPr>
          <w:sz w:val="8"/>
          <w:szCs w:val="8"/>
        </w:rPr>
        <w:t xml:space="preserve"> Richard </w:t>
      </w:r>
      <w:proofErr w:type="spellStart"/>
      <w:r w:rsidRPr="001D7AFD">
        <w:rPr>
          <w:sz w:val="8"/>
          <w:szCs w:val="8"/>
        </w:rPr>
        <w:t>Binzel</w:t>
      </w:r>
      <w:proofErr w:type="spellEnd"/>
      <w:r w:rsidRPr="001D7AFD">
        <w:rPr>
          <w:sz w:val="8"/>
          <w:szCs w:val="8"/>
        </w:rPr>
        <w:t xml:space="preserve"> (</w:t>
      </w:r>
      <w:proofErr w:type="spellStart"/>
      <w:r w:rsidRPr="001D7AFD">
        <w:rPr>
          <w:sz w:val="8"/>
          <w:szCs w:val="8"/>
        </w:rPr>
        <w:t>Binzel</w:t>
      </w:r>
      <w:proofErr w:type="spellEnd"/>
      <w:r w:rsidRPr="001D7AFD">
        <w:rPr>
          <w:sz w:val="8"/>
          <w:szCs w:val="8"/>
        </w:rPr>
        <w:t xml:space="preserve">, 1997). As it only measures the energy of impact, it is not restricted to asteroids but applies to many celestial bodies (comets, for instance). It was first created to communicate the level of risk to the public, because professionals and decision makers have access to all underlying data for the hazardous object. The Torino scale combines a </w:t>
      </w:r>
      <w:proofErr w:type="gramStart"/>
      <w:r w:rsidRPr="001D7AFD">
        <w:rPr>
          <w:sz w:val="8"/>
          <w:szCs w:val="8"/>
        </w:rPr>
        <w:t>5 level</w:t>
      </w:r>
      <w:proofErr w:type="gramEnd"/>
      <w:r w:rsidRPr="001D7AFD">
        <w:rPr>
          <w:sz w:val="8"/>
          <w:szCs w:val="8"/>
        </w:rPr>
        <w:t xml:space="preserve"> color code and 11 level numbered codes. One of the Torino scale’s features is that it connects the size and the probability using diagonal lines, i.e., an event with a bigger size and smaller probability warrants the same level of attention as smaller but more probable events. However, this approach has some difficulties, as was described by (Cox, 2008). There are several other scales of specific global risks based on similar principles: 1. Volcanic explosivity index, VEI, 0-8, (USGS, 2017) 2. DEFCON (</w:t>
      </w:r>
      <w:proofErr w:type="spellStart"/>
      <w:r w:rsidRPr="001D7AFD">
        <w:rPr>
          <w:sz w:val="8"/>
          <w:szCs w:val="8"/>
        </w:rPr>
        <w:t>DEFense</w:t>
      </w:r>
      <w:proofErr w:type="spellEnd"/>
      <w:r w:rsidRPr="001D7AFD">
        <w:rPr>
          <w:sz w:val="8"/>
          <w:szCs w:val="8"/>
        </w:rPr>
        <w:t xml:space="preserve"> readiness </w:t>
      </w:r>
      <w:proofErr w:type="spellStart"/>
      <w:r w:rsidRPr="001D7AFD">
        <w:rPr>
          <w:sz w:val="8"/>
          <w:szCs w:val="8"/>
        </w:rPr>
        <w:t>CONdition</w:t>
      </w:r>
      <w:proofErr w:type="spellEnd"/>
      <w:r w:rsidRPr="001D7AFD">
        <w:rPr>
          <w:sz w:val="8"/>
          <w:szCs w:val="8"/>
        </w:rPr>
        <w:t>, used by the US military to describe five levels of readiness), from 5 to 1. 3. “Rio scale” of the Search for Extra-Terrestrial Intelligence (SETI) – complex scale with three subscales (</w:t>
      </w:r>
      <w:proofErr w:type="spellStart"/>
      <w:r w:rsidRPr="001D7AFD">
        <w:rPr>
          <w:sz w:val="8"/>
          <w:szCs w:val="8"/>
        </w:rPr>
        <w:t>Almar</w:t>
      </w:r>
      <w:proofErr w:type="spellEnd"/>
      <w:r w:rsidRPr="001D7AFD">
        <w:rPr>
          <w:sz w:val="8"/>
          <w:szCs w:val="8"/>
        </w:rPr>
        <w:t>, 2011). 4. Palermo scale of asteroid risks compares the likelihood of the detected potential impactor with the average risk posed by objects of the same size measured both by energy and frequency (NASA, 2017). 5. San-Marino scale of risks of Messaging to Extra-Terrestrial Intelligence (METI) (</w:t>
      </w:r>
      <w:proofErr w:type="spellStart"/>
      <w:r w:rsidRPr="001D7AFD">
        <w:rPr>
          <w:sz w:val="8"/>
          <w:szCs w:val="8"/>
        </w:rPr>
        <w:t>Almar</w:t>
      </w:r>
      <w:proofErr w:type="spellEnd"/>
      <w:r w:rsidRPr="001D7AFD">
        <w:rPr>
          <w:sz w:val="8"/>
          <w:szCs w:val="8"/>
        </w:rPr>
        <w:t xml:space="preserve">, 2007). The only more general scale for several global risks is the Doomsday Clock by the Bulletin of the Atomic Scientists, which shows global risks as minutes before midnight. It is oriented towards risks of a nuclear war and climate change and communicates only emotional impact (The Bulletin of the Atomic Scientists, 2017). 4.2. The goals of the scale How good a scale is depends in part on what it is intended to do: who will use it and how will they use it. There are three main groups of people the scale addresses: Public. Simplicity matters: a simple scale is required, similar to the hurricane Saffir-Simpson scale (Schott et al., 2012). This hurricane ACCEPTED MANUSCRIPT 13 measuring scale has 5 levels which present rather obscure wind readings as corresponding to the expected damage to houses and thus can help the public make decisions about preparedness and evacuation. In the case of X risks, personal preparedness is not very important, but the public make decisions about which prevention projects to directly support (via donations or crowdfunding) or voting for policymakers who support said projects. Simplicity is necessary to communicate the relative importance of different dangers to a wide variety of nonexperts. Policymakers. We intend our scale to help initiate communication of the relative importance of the risks to policymakers. This is particularly important as it appears that policymakers tend to overestimate smaller risks (like asteroid impact risks) and underestimate larger risks (like AI risks) (Bostrom, 2013). Our scale helps to make such comparison possible as it does not depend on the exact nature of the risks. The scale could be applicable to several groups of risks thus allowing comparisons between them, as well as providing a perspective across the whole situation. Expert community. Even a scale of the simplicity we suggest may benefit the expert community. It can act as a basis for comparing different risks by different experts. Given the interdisciplinarity inherent in studying X risk, this common ground is crucial. The scale could facilitate discussion about catastrophes’ probabilities, preventability, prevention costs, interactions, and error margins, as experts from different fields present arguments about the importance of the risks on which they work. Thus it will help to build a common framework for the risk discussions. 4.3. Color codes and classification of the needed actions Tonn and </w:t>
      </w:r>
      <w:proofErr w:type="spellStart"/>
      <w:r w:rsidRPr="001D7AFD">
        <w:rPr>
          <w:sz w:val="8"/>
          <w:szCs w:val="8"/>
        </w:rPr>
        <w:t>Steifel</w:t>
      </w:r>
      <w:proofErr w:type="spellEnd"/>
      <w:r w:rsidRPr="001D7AFD">
        <w:rPr>
          <w:sz w:val="8"/>
          <w:szCs w:val="8"/>
        </w:rPr>
        <w:t xml:space="preserve"> suggested a six-level classification of actions to prevent X risks (Tonn &amp; </w:t>
      </w:r>
      <w:proofErr w:type="spellStart"/>
      <w:r w:rsidRPr="001D7AFD">
        <w:rPr>
          <w:sz w:val="8"/>
          <w:szCs w:val="8"/>
        </w:rPr>
        <w:t>Steifel</w:t>
      </w:r>
      <w:proofErr w:type="spellEnd"/>
      <w:r w:rsidRPr="001D7AFD">
        <w:rPr>
          <w:sz w:val="8"/>
          <w:szCs w:val="8"/>
        </w:rPr>
        <w:t xml:space="preserve">, 2017). They start from “do nothing” and end with “extreme war footing, economy organized around reducing human extinction risk”. We suggest a scale which is coordinated with Tonn and </w:t>
      </w:r>
      <w:proofErr w:type="spellStart"/>
      <w:r w:rsidRPr="001D7AFD">
        <w:rPr>
          <w:sz w:val="8"/>
          <w:szCs w:val="8"/>
        </w:rPr>
        <w:t>Steifel’s</w:t>
      </w:r>
      <w:proofErr w:type="spellEnd"/>
      <w:r w:rsidRPr="001D7AFD">
        <w:rPr>
          <w:sz w:val="8"/>
          <w:szCs w:val="8"/>
        </w:rPr>
        <w:t xml:space="preserve"> classification of actions (Table 1), that is our colors correspond to the needed level of action. Also, our colors correspond to typical nonquantifiable ways of the risks description: theoretical, small, medium, serious, high and immediate. We also add iconic examples, which are risks where the probability distribution is known with a higher level of certainty, and thus could be used to communicate the risk’s importance by comparison. Such ACCEPTED MANUSCRIPT 14 examples may aid in learning the scale, or be used instead of the scale. For instance, someone could say: “this risk is the same level as asteroid risk”. The iconic risks are marked bold in the scale. Iconic examples are also illustrated with the best-known example of that type of event. For example, the best known </w:t>
      </w:r>
      <w:proofErr w:type="spellStart"/>
      <w:r w:rsidRPr="001D7AFD">
        <w:rPr>
          <w:sz w:val="8"/>
          <w:szCs w:val="8"/>
        </w:rPr>
        <w:t>supervolcanic</w:t>
      </w:r>
      <w:proofErr w:type="spellEnd"/>
      <w:r w:rsidRPr="001D7AFD">
        <w:rPr>
          <w:sz w:val="8"/>
          <w:szCs w:val="8"/>
        </w:rPr>
        <w:t xml:space="preserve"> eruption was the Toba eruption 74,000 years ago (Robock et al., 2009). The Chicxulub impact 66 million years ago is infamous for being connected with the latest major extinction, associated with the non-avian Dinosaur extinction. The scale presents the total risk of one type of event, without breaking categories down into </w:t>
      </w:r>
      <w:proofErr w:type="spellStart"/>
      <w:r w:rsidRPr="001D7AFD">
        <w:rPr>
          <w:sz w:val="8"/>
          <w:szCs w:val="8"/>
        </w:rPr>
        <w:t>subrisks</w:t>
      </w:r>
      <w:proofErr w:type="spellEnd"/>
      <w:r w:rsidRPr="001D7AFD">
        <w:rPr>
          <w:sz w:val="8"/>
          <w:szCs w:val="8"/>
        </w:rPr>
        <w:t>. For example, it estimates the total risks of all known and unknown asteroids, but not the risk of any particular asteroid, which is a departure from the Torino scale. Although the scale is presented using probability intervals, it could be used instead of probabilities if they are completely unknown, but other factors, such as those affecting scope and severity, are known. For example, we might want to communicate that AI catastrophe is a very significant risk, but its exact probability estimation is complicated by large uncertainties. Thus we could agree to represent the risk as red despite difficulties of its numerical estimation. Note that the probability interval (when it is known) for “red” is shorter and is only 1 order of magnitude, as it is needed to represent most serious risks and here we need better resolution ability. As it is a communication scale, the scientists using it could come to agreement that a particular risk should be estimated higher or lower in this scale. We don’t want to place too many restrictions on how different aspects of a risk’s severity (like preventability or connection with other risks) should affect risks coding, as it should be established in the practical use of the scale. However, we will note two rules: 1. The purple color is reserved to present extreme urgency of the risk 2. The scale is extrapolated from the smaller than extinction risks and larger than extinction risks in Table 2. (This is based on idea that smaller risks have considerable but unknown probability to become human extinction risks, and also on the fact that policy makers may implement similar measures for smaller and larger risks). 4.4. Extrapolated version of scale which accounts for the risk size In Table 2 we extend the scale to include smaller risks like civilization collapse and global catastrophic risks as well as on “larger” ACCEPTED MANUSCRIPT 15 risks like life extinction and universe destruction, in accordance with our discussion in section 2. This is necessary because: 1) Smaller risks could become larger extinction risks by starting chains of catastrophic events. 2) The public and policymakers will react similarly to human extinction level catastrophe and to a global catastrophe where there will be some survival: both present similar dangers to personal survival, and in both similar prevention actions are needed. [[TABLE 2 OMITTED]] 4.5. Accessing risks with shorter timeframes than 100 years In Table 2 above we assessed the risks for the next 100 years. However, without prevention efforts, some risks could approach a probability of 1 in less time: climate change, for instance. We suggest that the urgency of intervening in such cases may be expressed by increasing their color coding. Moreover, the critical issue is less the timing of risks, but the timing of the prevention measures. Again, although extreme global warming would likely only occur at the end of the 21st century, it is also true that cutting emissions now would ameliorate the situation. We suggest, then, three ranks which incorporate these shorter time-frame risks. Note that the timings relate to implementation of interventions not the timings of the catastrophes. 1) Now. This is when a catastrophe has started, or may start in any moment: The Cuban Missile Crisis is an historical example. We reserve purple to represent it. 2) “Near mode”. Near mode is roughly the next 5 years. Typically current political problems (as in current relations with North Korea) are understood in near mode. Such problems are appropriately explored in terms of planning and trend expectations. Hanson showed that people are very realistic in “Near mode”, but become speculative and less moral in “Far mode” thinking (Hanson, 2010). Near mode may require one color code increase. 3) “Next 2-3 decades”. Many futurists predict a Technological Singularity between 2030-2050: that is around 10-30 years from now (</w:t>
      </w:r>
      <w:proofErr w:type="spellStart"/>
      <w:r w:rsidRPr="001D7AFD">
        <w:rPr>
          <w:sz w:val="8"/>
          <w:szCs w:val="8"/>
        </w:rPr>
        <w:t>Vinge</w:t>
      </w:r>
      <w:proofErr w:type="spellEnd"/>
      <w:r w:rsidRPr="001D7AFD">
        <w:rPr>
          <w:sz w:val="8"/>
          <w:szCs w:val="8"/>
        </w:rPr>
        <w:t xml:space="preserve">, 1993), (Kurzweil, 2006). As this mode coincides with an adult’s working life, it may also be called “in personal </w:t>
      </w:r>
      <w:proofErr w:type="gramStart"/>
      <w:r w:rsidRPr="001D7AFD">
        <w:rPr>
          <w:sz w:val="8"/>
          <w:szCs w:val="8"/>
        </w:rPr>
        <w:t>life time</w:t>
      </w:r>
      <w:proofErr w:type="gramEnd"/>
      <w:r w:rsidRPr="001D7AFD">
        <w:rPr>
          <w:sz w:val="8"/>
          <w:szCs w:val="8"/>
        </w:rPr>
        <w:t xml:space="preserve">”. In this mode people may expect to personally suffer from a catastrophe, or be personally responsible for incorrect predictions. MIRI recently increased its estimation of the probability that AGI will appear around 2035 (MIRI, 2017), pushing AGI into “next 2-3 decades” mode. There is a consideration against increasing the color code too much for near-term risks, as that may lead to myopia regarding longterm risks of human extinction. There will always be smaller but more urgent risks, and although these ought to be dealt with, some resources ought to be put towards understanding and mitigating the longer term. ACCEPTED MANUSCRIPT 19 Having said this, in high impact emergency situations, short term overwhelming efforts may help to prevent impending global catastrophe. Examples include the Cuban missile crisis and fighting the recent Ebola pandemic in Western Africa. Such short-term efforts do not necessarily constrain our long-term efforts towards preventing other risks. Thus, short term global catastrophic and larger risks may get a purple rating. 4.6. Detailed explanation of risk assessment principles in the </w:t>
      </w:r>
      <w:proofErr w:type="gramStart"/>
      <w:r w:rsidRPr="001D7AFD">
        <w:rPr>
          <w:sz w:val="8"/>
          <w:szCs w:val="8"/>
        </w:rPr>
        <w:t>color coded</w:t>
      </w:r>
      <w:proofErr w:type="gramEnd"/>
      <w:r w:rsidRPr="001D7AFD">
        <w:rPr>
          <w:sz w:val="8"/>
          <w:szCs w:val="8"/>
        </w:rPr>
        <w:t xml:space="preserve"> scale In Table 3, we estimate the main global risks, according to the scale suggested in section 4.4. Table 3. Detailed explanation of the X risks scale Color code Examples of risks White Sun becomes red giant. Although this risk is practically guaranteed, it is very remote indeed. Natural false vacuum decay. Bostrom and </w:t>
      </w:r>
      <w:proofErr w:type="spellStart"/>
      <w:r w:rsidRPr="001D7AFD">
        <w:rPr>
          <w:sz w:val="8"/>
          <w:szCs w:val="8"/>
        </w:rPr>
        <w:t>Tegmark</w:t>
      </w:r>
      <w:proofErr w:type="spellEnd"/>
      <w:r w:rsidRPr="001D7AFD">
        <w:rPr>
          <w:sz w:val="8"/>
          <w:szCs w:val="8"/>
        </w:rPr>
        <w:t xml:space="preserve"> estimated such events as happening in less than one in 1 billion years, (that is 10-7 in a century) (</w:t>
      </w:r>
      <w:proofErr w:type="spellStart"/>
      <w:r w:rsidRPr="001D7AFD">
        <w:rPr>
          <w:sz w:val="8"/>
          <w:szCs w:val="8"/>
        </w:rPr>
        <w:t>Tegmark</w:t>
      </w:r>
      <w:proofErr w:type="spellEnd"/>
      <w:r w:rsidRPr="001D7AFD">
        <w:rPr>
          <w:sz w:val="8"/>
          <w:szCs w:val="8"/>
        </w:rPr>
        <w:t xml:space="preserve"> &amp; Bostrom, 2005). Moreover, nothing can be done to prevent it. Green Gamma-ray bursts. Earth threatening gamma-ray bursts are extremely rare, and in most cases they will result only in a crop failure due to UV increases. However, a close gamma-ray burst may produce a deadly muon shower which may kill everything up to 3 km in depth (A. Dar, </w:t>
      </w:r>
      <w:proofErr w:type="spellStart"/>
      <w:r w:rsidRPr="001D7AFD">
        <w:rPr>
          <w:sz w:val="8"/>
          <w:szCs w:val="8"/>
        </w:rPr>
        <w:t>Laor</w:t>
      </w:r>
      <w:proofErr w:type="spellEnd"/>
      <w:r w:rsidRPr="001D7AFD">
        <w:rPr>
          <w:sz w:val="8"/>
          <w:szCs w:val="8"/>
        </w:rPr>
        <w:t>, &amp; N.J, 1997). However, such events could happen less than once in a billion years (10-7 in a century) (</w:t>
      </w:r>
      <w:proofErr w:type="spellStart"/>
      <w:r w:rsidRPr="001D7AFD">
        <w:rPr>
          <w:sz w:val="8"/>
          <w:szCs w:val="8"/>
        </w:rPr>
        <w:t>Cirković</w:t>
      </w:r>
      <w:proofErr w:type="spellEnd"/>
      <w:r w:rsidRPr="001D7AFD">
        <w:rPr>
          <w:sz w:val="8"/>
          <w:szCs w:val="8"/>
        </w:rPr>
        <w:t xml:space="preserve"> &amp; </w:t>
      </w:r>
      <w:proofErr w:type="spellStart"/>
      <w:r w:rsidRPr="001D7AFD">
        <w:rPr>
          <w:sz w:val="8"/>
          <w:szCs w:val="8"/>
        </w:rPr>
        <w:t>Vukotića</w:t>
      </w:r>
      <w:proofErr w:type="spellEnd"/>
      <w:r w:rsidRPr="001D7AFD">
        <w:rPr>
          <w:sz w:val="8"/>
          <w:szCs w:val="8"/>
        </w:rPr>
        <w:t xml:space="preserve">, 2016). Such an event will probably kill all multicellular life on Earth. Dar estimates risks of major extinction events from gamma ray bursts as 1 in 100 </w:t>
      </w:r>
      <w:proofErr w:type="spellStart"/>
      <w:r w:rsidRPr="001D7AFD">
        <w:rPr>
          <w:sz w:val="8"/>
          <w:szCs w:val="8"/>
        </w:rPr>
        <w:t>mln</w:t>
      </w:r>
      <w:proofErr w:type="spellEnd"/>
      <w:r w:rsidRPr="001D7AFD">
        <w:rPr>
          <w:sz w:val="8"/>
          <w:szCs w:val="8"/>
        </w:rPr>
        <w:t xml:space="preserve"> years (A. Dar, 2001). Asteroid impacts. No dangerous asteroids have been thus far identified, and the background level of global catastrophic impacts is around 1 in a million years (10- 4 in a century). Extinction-level impact probability is 10-6 per century. There are several prevention options involving deflecting comets/asteroids. Also, food security could be purchased cheaply (</w:t>
      </w:r>
      <w:proofErr w:type="spellStart"/>
      <w:r w:rsidRPr="001D7AFD">
        <w:rPr>
          <w:sz w:val="8"/>
          <w:szCs w:val="8"/>
        </w:rPr>
        <w:t>Denkenberger</w:t>
      </w:r>
      <w:proofErr w:type="spellEnd"/>
      <w:r w:rsidRPr="001D7AFD">
        <w:rPr>
          <w:sz w:val="8"/>
          <w:szCs w:val="8"/>
        </w:rPr>
        <w:t>, 2015). However, some uncertainty exists. Some periods involve intense comet bombardment, and if we are in such a time investment in telescopes should be larger (</w:t>
      </w:r>
      <w:proofErr w:type="spellStart"/>
      <w:r w:rsidRPr="001D7AFD">
        <w:rPr>
          <w:sz w:val="8"/>
          <w:szCs w:val="8"/>
        </w:rPr>
        <w:t>Rampino</w:t>
      </w:r>
      <w:proofErr w:type="spellEnd"/>
      <w:r w:rsidRPr="001D7AFD">
        <w:rPr>
          <w:sz w:val="8"/>
          <w:szCs w:val="8"/>
        </w:rPr>
        <w:t xml:space="preserve"> &amp; </w:t>
      </w:r>
      <w:proofErr w:type="spellStart"/>
      <w:r w:rsidRPr="001D7AFD">
        <w:rPr>
          <w:sz w:val="8"/>
          <w:szCs w:val="8"/>
        </w:rPr>
        <w:t>Caldeira</w:t>
      </w:r>
      <w:proofErr w:type="spellEnd"/>
      <w:r w:rsidRPr="001D7AFD">
        <w:rPr>
          <w:sz w:val="8"/>
          <w:szCs w:val="8"/>
        </w:rPr>
        <w:t>, 2015). High energy accelerator experiments creating false vacuum decay/black hole/strangelet. Vacuum decay seems to have extremely low probability, far below 10-8 currently. One obvious reason for expecting such events to have very low probability is that similar events happen quite often, and haven’t destroyed everything as yet (Kent, 2004). However, we give this event a higher estimation for two reasons. First, as accelerators become more capable such events might become more likely. Second, the risks are at an astronomical scale: it could affect other civilizations in the universe. Other types of accelerator catastrophes, like mini-black hole or strangelet creation, would only kill Earth life. However, these are more likely, with one estimate being &lt;2E-8 risk from a single facility (the Relativistic Heavy Ion Collider) (</w:t>
      </w:r>
      <w:proofErr w:type="spellStart"/>
      <w:r w:rsidRPr="001D7AFD">
        <w:rPr>
          <w:sz w:val="8"/>
          <w:szCs w:val="8"/>
        </w:rPr>
        <w:t>Arnon</w:t>
      </w:r>
      <w:proofErr w:type="spellEnd"/>
      <w:r w:rsidRPr="001D7AFD">
        <w:rPr>
          <w:sz w:val="8"/>
          <w:szCs w:val="8"/>
        </w:rPr>
        <w:t xml:space="preserve"> Dar, De </w:t>
      </w:r>
      <w:proofErr w:type="spellStart"/>
      <w:r w:rsidRPr="001D7AFD">
        <w:rPr>
          <w:sz w:val="8"/>
          <w:szCs w:val="8"/>
        </w:rPr>
        <w:t>Rújula</w:t>
      </w:r>
      <w:proofErr w:type="spellEnd"/>
      <w:r w:rsidRPr="001D7AFD">
        <w:rPr>
          <w:sz w:val="8"/>
          <w:szCs w:val="8"/>
        </w:rPr>
        <w:t xml:space="preserve">, &amp; Heinz, 1999), which should be coded white. </w:t>
      </w:r>
      <w:proofErr w:type="gramStart"/>
      <w:r w:rsidRPr="001D7AFD">
        <w:rPr>
          <w:sz w:val="8"/>
          <w:szCs w:val="8"/>
        </w:rPr>
        <w:t>There</w:t>
      </w:r>
      <w:proofErr w:type="gramEnd"/>
      <w:r w:rsidRPr="001D7AFD">
        <w:rPr>
          <w:sz w:val="8"/>
          <w:szCs w:val="8"/>
        </w:rPr>
        <w:t xml:space="preserve"> many unknowns about dangerous experiments (Sandberg &amp; Landry, 2015). Overall, these risks should be monitored, so green is advisable. Yellow </w:t>
      </w:r>
      <w:proofErr w:type="spellStart"/>
      <w:r w:rsidRPr="001D7AFD">
        <w:rPr>
          <w:sz w:val="8"/>
          <w:szCs w:val="8"/>
        </w:rPr>
        <w:t>Supervolcanic</w:t>
      </w:r>
      <w:proofErr w:type="spellEnd"/>
      <w:r w:rsidRPr="001D7AFD">
        <w:rPr>
          <w:sz w:val="8"/>
          <w:szCs w:val="8"/>
        </w:rPr>
        <w:t xml:space="preserve"> eruption. Given historical patterns, the likelihood of living in a century containing a super volcanic eruption is approximately 10-3 (</w:t>
      </w:r>
      <w:proofErr w:type="spellStart"/>
      <w:r w:rsidRPr="001D7AFD">
        <w:rPr>
          <w:sz w:val="8"/>
          <w:szCs w:val="8"/>
        </w:rPr>
        <w:t>Denkenberger</w:t>
      </w:r>
      <w:proofErr w:type="spellEnd"/>
      <w:r w:rsidRPr="001D7AFD">
        <w:rPr>
          <w:sz w:val="8"/>
          <w:szCs w:val="8"/>
        </w:rPr>
        <w:t>, 2014). However, the chance of human extinction resulting is ACCEPTED MANUSCRIPT 21 significantly lower than this. If such an eruption produces global crop failure, it could end current civilization. Conventional wisdom is that there is nothing that could be done to prevent a super volcano from erupting, but some possible preventive measures have been suggested (</w:t>
      </w:r>
      <w:proofErr w:type="spellStart"/>
      <w:r w:rsidRPr="001D7AFD">
        <w:rPr>
          <w:sz w:val="8"/>
          <w:szCs w:val="8"/>
        </w:rPr>
        <w:t>Denkenberger</w:t>
      </w:r>
      <w:proofErr w:type="spellEnd"/>
      <w:r w:rsidRPr="001D7AFD">
        <w:rPr>
          <w:sz w:val="8"/>
          <w:szCs w:val="8"/>
        </w:rPr>
        <w:t xml:space="preserve">, this issue). We estimate </w:t>
      </w:r>
      <w:proofErr w:type="spellStart"/>
      <w:r w:rsidRPr="001D7AFD">
        <w:rPr>
          <w:sz w:val="8"/>
          <w:szCs w:val="8"/>
        </w:rPr>
        <w:t>supervolcanic</w:t>
      </w:r>
      <w:proofErr w:type="spellEnd"/>
      <w:r w:rsidRPr="001D7AFD">
        <w:rPr>
          <w:sz w:val="8"/>
          <w:szCs w:val="8"/>
        </w:rPr>
        <w:t xml:space="preserve"> risks to be higher than asteroid impacts because of the historical record, as they likely nearly finished us off 74 000 ago (Robock et al., 2009). Natural pandemic. A natural pandemic is fairly likely to kill 1% (to an order of magnitude) of the global population during this century, as the Spanish flu did. However, such a pandemic is very unlikely to cause total extinction because lethality is under 100% and some populations are isolated. Between all natural pandemics, emerging pandemic flus have a shorter </w:t>
      </w:r>
      <w:proofErr w:type="spellStart"/>
      <w:r w:rsidRPr="001D7AFD">
        <w:rPr>
          <w:sz w:val="8"/>
          <w:szCs w:val="8"/>
        </w:rPr>
        <w:t>timespan</w:t>
      </w:r>
      <w:proofErr w:type="spellEnd"/>
      <w:r w:rsidRPr="001D7AFD">
        <w:rPr>
          <w:sz w:val="8"/>
          <w:szCs w:val="8"/>
        </w:rPr>
        <w:t xml:space="preserve"> and need much more attention. Bird flu has a mortality above 0.5 (WHO, 2017) and could produce widespread chaos and possible civilizational collapse if human-to-human transmission starts. Therefore, we estimate 10% probability this century of 10% mortality. Global warming triggering global catastrophe. According to the IPCC anthropogenic global warming may affect billions of people by the end of the 21st century (Parry, 2007), causing heat waves, crop failures and mass migration. Those events, and downstream consequences such as conflicts, could conceivably kill 1 billion people. However, this would only occur for tail risk scenarios which have order of magnitude 1% probability. Having said this, several experts think that methane release from permafrost and similar positive feedback loops may result in runaway global warming with much larger consequences (Obata &amp; Shibata, 2012). </w:t>
      </w:r>
    </w:p>
    <w:p w14:paraId="71CAE26A" w14:textId="77777777" w:rsidR="0049104B" w:rsidRPr="001D7AFD" w:rsidRDefault="0049104B" w:rsidP="0049104B">
      <w:pPr>
        <w:rPr>
          <w:sz w:val="16"/>
        </w:rPr>
      </w:pPr>
      <w:r w:rsidRPr="001D7AFD">
        <w:rPr>
          <w:sz w:val="16"/>
        </w:rPr>
        <w:t xml:space="preserve">Orange </w:t>
      </w:r>
    </w:p>
    <w:p w14:paraId="0F5D009C" w14:textId="77777777" w:rsidR="0049104B" w:rsidRPr="001D7AFD" w:rsidRDefault="0049104B" w:rsidP="0049104B">
      <w:pPr>
        <w:rPr>
          <w:sz w:val="16"/>
        </w:rPr>
      </w:pPr>
      <w:r w:rsidRPr="001D7AFD">
        <w:rPr>
          <w:rStyle w:val="Emphasis"/>
        </w:rPr>
        <w:t>Full-scale nuclear war</w:t>
      </w:r>
      <w:r w:rsidRPr="001D7AFD">
        <w:rPr>
          <w:sz w:val="16"/>
        </w:rPr>
        <w:t xml:space="preserve">. </w:t>
      </w:r>
      <w:r w:rsidRPr="001D7AFD">
        <w:rPr>
          <w:rStyle w:val="StyleUnderline"/>
        </w:rPr>
        <w:t xml:space="preserve">There is roughly 0.02-7% chance per year of accidental </w:t>
      </w:r>
      <w:r w:rsidRPr="001D7AFD">
        <w:rPr>
          <w:rStyle w:val="Emphasis"/>
        </w:rPr>
        <w:t>full-scale nuclear war</w:t>
      </w:r>
      <w:r w:rsidRPr="001D7AFD">
        <w:rPr>
          <w:sz w:val="16"/>
        </w:rPr>
        <w:t xml:space="preserve"> </w:t>
      </w:r>
      <w:r w:rsidRPr="001D7AFD">
        <w:rPr>
          <w:rStyle w:val="StyleUnderline"/>
        </w:rPr>
        <w:t xml:space="preserve">between the </w:t>
      </w:r>
      <w:r w:rsidRPr="001D7AFD">
        <w:rPr>
          <w:rStyle w:val="Emphasis"/>
        </w:rPr>
        <w:t>US</w:t>
      </w:r>
      <w:r w:rsidRPr="001D7AFD">
        <w:rPr>
          <w:rStyle w:val="StyleUnderline"/>
        </w:rPr>
        <w:t xml:space="preserve"> and </w:t>
      </w:r>
      <w:r w:rsidRPr="001D7AFD">
        <w:rPr>
          <w:rStyle w:val="Emphasis"/>
        </w:rPr>
        <w:t>Russia</w:t>
      </w:r>
      <w:r w:rsidRPr="001D7AFD">
        <w:rPr>
          <w:sz w:val="16"/>
        </w:rPr>
        <w:t xml:space="preserve"> (Barrett, Baum, &amp; Hostetler, 2013). </w:t>
      </w:r>
      <w:r w:rsidRPr="001D7AFD">
        <w:rPr>
          <w:rStyle w:val="StyleUnderline"/>
        </w:rPr>
        <w:t xml:space="preserve">With fairly high probabilities of nuclear winter and civilization collapse given nuclear war, this is order of </w:t>
      </w:r>
      <w:r w:rsidRPr="001D7AFD">
        <w:rPr>
          <w:rStyle w:val="Emphasis"/>
        </w:rPr>
        <w:t>magnitude 10%</w:t>
      </w:r>
      <w:r w:rsidRPr="001D7AFD">
        <w:rPr>
          <w:sz w:val="16"/>
        </w:rPr>
        <w:t xml:space="preserve"> this century. </w:t>
      </w:r>
      <w:r w:rsidRPr="001D7AFD">
        <w:rPr>
          <w:rStyle w:val="StyleUnderline"/>
        </w:rPr>
        <w:t xml:space="preserve">We should also take into consideration that despite reductions in </w:t>
      </w:r>
      <w:r w:rsidRPr="001D7AFD">
        <w:rPr>
          <w:rStyle w:val="Emphasis"/>
        </w:rPr>
        <w:t>nuclear</w:t>
      </w:r>
      <w:r w:rsidRPr="001D7AFD">
        <w:rPr>
          <w:rStyle w:val="StyleUnderline"/>
        </w:rPr>
        <w:t xml:space="preserve"> weapons, a </w:t>
      </w:r>
      <w:r w:rsidRPr="001D7AFD">
        <w:rPr>
          <w:rStyle w:val="Emphasis"/>
        </w:rPr>
        <w:t>new</w:t>
      </w:r>
      <w:r w:rsidRPr="001D7AFD">
        <w:rPr>
          <w:rStyle w:val="StyleUnderline"/>
        </w:rPr>
        <w:t xml:space="preserve"> </w:t>
      </w:r>
      <w:r w:rsidRPr="001D7AFD">
        <w:rPr>
          <w:sz w:val="16"/>
        </w:rPr>
        <w:t xml:space="preserve">nuclear </w:t>
      </w:r>
      <w:r w:rsidRPr="001D7AFD">
        <w:rPr>
          <w:rStyle w:val="Emphasis"/>
        </w:rPr>
        <w:t>arms race</w:t>
      </w:r>
      <w:r w:rsidRPr="001D7AFD">
        <w:rPr>
          <w:sz w:val="16"/>
        </w:rPr>
        <w:t xml:space="preserve"> </w:t>
      </w:r>
      <w:r w:rsidRPr="001D7AFD">
        <w:rPr>
          <w:rStyle w:val="StyleUnderline"/>
        </w:rPr>
        <w:t xml:space="preserve">is possible in the 21st century. Such a </w:t>
      </w:r>
      <w:r w:rsidRPr="001D7AFD">
        <w:rPr>
          <w:rStyle w:val="StyleUnderline"/>
          <w:highlight w:val="green"/>
        </w:rPr>
        <w:t>race</w:t>
      </w:r>
      <w:r w:rsidRPr="001D7AFD">
        <w:rPr>
          <w:rStyle w:val="StyleUnderline"/>
        </w:rPr>
        <w:t xml:space="preserve"> may </w:t>
      </w:r>
      <w:r w:rsidRPr="001D7AFD">
        <w:rPr>
          <w:rStyle w:val="StyleUnderline"/>
          <w:highlight w:val="green"/>
        </w:rPr>
        <w:t>include</w:t>
      </w:r>
      <w:r w:rsidRPr="001D7AFD">
        <w:rPr>
          <w:rStyle w:val="StyleUnderline"/>
        </w:rPr>
        <w:t xml:space="preserve"> </w:t>
      </w:r>
      <w:r w:rsidRPr="001D7AFD">
        <w:rPr>
          <w:rStyle w:val="Emphasis"/>
        </w:rPr>
        <w:t xml:space="preserve">more </w:t>
      </w:r>
      <w:r w:rsidRPr="001D7AFD">
        <w:rPr>
          <w:rStyle w:val="Emphasis"/>
          <w:highlight w:val="green"/>
        </w:rPr>
        <w:t>devastating weapons</w:t>
      </w:r>
      <w:r w:rsidRPr="001D7AFD">
        <w:rPr>
          <w:rStyle w:val="StyleUnderline"/>
        </w:rPr>
        <w:t xml:space="preserve"> or </w:t>
      </w:r>
      <w:r w:rsidRPr="001D7AFD">
        <w:rPr>
          <w:rStyle w:val="Emphasis"/>
        </w:rPr>
        <w:t>cheaper manufacturing methods</w:t>
      </w:r>
      <w:r w:rsidRPr="001D7AFD">
        <w:rPr>
          <w:sz w:val="16"/>
        </w:rPr>
        <w:t xml:space="preserve">. Nuclear war </w:t>
      </w:r>
      <w:r w:rsidRPr="001D7AFD">
        <w:rPr>
          <w:rStyle w:val="StyleUnderline"/>
        </w:rPr>
        <w:t xml:space="preserve">could include the creation of </w:t>
      </w:r>
      <w:r w:rsidRPr="001D7AFD">
        <w:rPr>
          <w:rStyle w:val="StyleUnderline"/>
          <w:highlight w:val="green"/>
        </w:rPr>
        <w:t xml:space="preserve">large </w:t>
      </w:r>
      <w:r w:rsidRPr="001D7AFD">
        <w:rPr>
          <w:rStyle w:val="Emphasis"/>
          <w:highlight w:val="green"/>
        </w:rPr>
        <w:t>cobalt bombs</w:t>
      </w:r>
      <w:r w:rsidRPr="001D7AFD">
        <w:rPr>
          <w:sz w:val="16"/>
        </w:rPr>
        <w:t xml:space="preserve"> as doomsday weapons or attacks on nuclear power plants. It could also start a chain of events which result in civilization collapse. </w:t>
      </w:r>
    </w:p>
    <w:p w14:paraId="7DED1D23" w14:textId="77777777" w:rsidR="0049104B" w:rsidRPr="001D7AFD" w:rsidRDefault="0049104B" w:rsidP="0049104B">
      <w:pPr>
        <w:rPr>
          <w:sz w:val="16"/>
        </w:rPr>
      </w:pPr>
      <w:r w:rsidRPr="001D7AFD">
        <w:rPr>
          <w:highlight w:val="green"/>
          <w:u w:val="single"/>
        </w:rPr>
        <w:t>Nanotechnology</w:t>
      </w:r>
      <w:r w:rsidRPr="001D7AFD">
        <w:rPr>
          <w:u w:val="single"/>
        </w:rPr>
        <w:t xml:space="preserve"> risks</w:t>
      </w:r>
      <w:r w:rsidRPr="001D7AFD">
        <w:rPr>
          <w:sz w:val="16"/>
        </w:rPr>
        <w:t xml:space="preserve">. </w:t>
      </w:r>
      <w:r w:rsidRPr="001D7AFD">
        <w:rPr>
          <w:rStyle w:val="StyleUnderline"/>
        </w:rPr>
        <w:t xml:space="preserve">Although molecular manufacturing can be achieved </w:t>
      </w:r>
      <w:r w:rsidRPr="001D7AFD">
        <w:rPr>
          <w:rStyle w:val="Emphasis"/>
        </w:rPr>
        <w:t xml:space="preserve">without </w:t>
      </w:r>
      <w:r w:rsidRPr="001D7AFD">
        <w:rPr>
          <w:rStyle w:val="Emphasis"/>
          <w:highlight w:val="green"/>
        </w:rPr>
        <w:t>self-replicating</w:t>
      </w:r>
      <w:r w:rsidRPr="001D7AFD">
        <w:rPr>
          <w:rStyle w:val="Emphasis"/>
        </w:rPr>
        <w:t xml:space="preserve"> machines</w:t>
      </w:r>
      <w:r w:rsidRPr="001D7AFD">
        <w:rPr>
          <w:sz w:val="16"/>
        </w:rPr>
        <w:t xml:space="preserve"> (Drexler &amp; Phoenix, 2004), </w:t>
      </w:r>
      <w:r w:rsidRPr="001D7AFD">
        <w:rPr>
          <w:rStyle w:val="StyleUnderline"/>
        </w:rPr>
        <w:t xml:space="preserve">technological </w:t>
      </w:r>
      <w:r w:rsidRPr="001D7AFD">
        <w:rPr>
          <w:rStyle w:val="StyleUnderline"/>
          <w:highlight w:val="green"/>
        </w:rPr>
        <w:t>fascination</w:t>
      </w:r>
      <w:r w:rsidRPr="001D7AFD">
        <w:rPr>
          <w:rStyle w:val="StyleUnderline"/>
        </w:rPr>
        <w:t xml:space="preserve"> with biological systems </w:t>
      </w:r>
      <w:r w:rsidRPr="001D7AFD">
        <w:rPr>
          <w:rStyle w:val="StyleUnderline"/>
          <w:highlight w:val="green"/>
        </w:rPr>
        <w:t xml:space="preserve">makes it </w:t>
      </w:r>
      <w:r w:rsidRPr="001D7AFD">
        <w:rPr>
          <w:rStyle w:val="Emphasis"/>
          <w:highlight w:val="green"/>
        </w:rPr>
        <w:t>likely</w:t>
      </w:r>
      <w:r w:rsidRPr="001D7AFD">
        <w:rPr>
          <w:rStyle w:val="StyleUnderline"/>
        </w:rPr>
        <w:t xml:space="preserve"> that </w:t>
      </w:r>
      <w:r w:rsidRPr="001D7AFD">
        <w:rPr>
          <w:rStyle w:val="Emphasis"/>
        </w:rPr>
        <w:t>self-replicating machines</w:t>
      </w:r>
      <w:r w:rsidRPr="001D7AFD">
        <w:rPr>
          <w:rStyle w:val="StyleUnderline"/>
        </w:rPr>
        <w:t xml:space="preserve"> will be created. Moreover, catastrophic </w:t>
      </w:r>
      <w:r w:rsidRPr="001D7AFD">
        <w:rPr>
          <w:rStyle w:val="Emphasis"/>
        </w:rPr>
        <w:t>uses</w:t>
      </w:r>
      <w:r w:rsidRPr="001D7AFD">
        <w:rPr>
          <w:rStyle w:val="StyleUnderline"/>
        </w:rPr>
        <w:t xml:space="preserve"> of nanotechnology needn’t be due to </w:t>
      </w:r>
      <w:r w:rsidRPr="001D7AFD">
        <w:rPr>
          <w:rStyle w:val="Emphasis"/>
        </w:rPr>
        <w:t>accident</w:t>
      </w:r>
      <w:r w:rsidRPr="001D7AFD">
        <w:rPr>
          <w:sz w:val="16"/>
        </w:rPr>
        <w:t xml:space="preserve">, but </w:t>
      </w:r>
      <w:r w:rsidRPr="001D7AFD">
        <w:rPr>
          <w:rStyle w:val="Emphasis"/>
        </w:rPr>
        <w:t xml:space="preserve">also due to the actions of </w:t>
      </w:r>
      <w:r w:rsidRPr="001D7AFD">
        <w:rPr>
          <w:rStyle w:val="Emphasis"/>
          <w:highlight w:val="green"/>
        </w:rPr>
        <w:t>purposeful malignant agents</w:t>
      </w:r>
      <w:r w:rsidRPr="001D7AFD">
        <w:rPr>
          <w:sz w:val="16"/>
        </w:rPr>
        <w:t xml:space="preserve">. Therefore, we estimate the chance of </w:t>
      </w:r>
      <w:r w:rsidRPr="001D7AFD">
        <w:rPr>
          <w:rStyle w:val="StyleUnderline"/>
          <w:highlight w:val="green"/>
        </w:rPr>
        <w:t>runaway</w:t>
      </w:r>
      <w:r w:rsidRPr="001D7AFD">
        <w:rPr>
          <w:rStyle w:val="StyleUnderline"/>
        </w:rPr>
        <w:t xml:space="preserve"> self-replicating </w:t>
      </w:r>
      <w:r w:rsidRPr="001D7AFD">
        <w:rPr>
          <w:rStyle w:val="StyleUnderline"/>
          <w:highlight w:val="green"/>
        </w:rPr>
        <w:t>machines causing “</w:t>
      </w:r>
      <w:r w:rsidRPr="001D7AFD">
        <w:rPr>
          <w:rStyle w:val="Emphasis"/>
          <w:highlight w:val="green"/>
        </w:rPr>
        <w:t>gray goo</w:t>
      </w:r>
      <w:r w:rsidRPr="001D7AFD">
        <w:rPr>
          <w:rStyle w:val="StyleUnderline"/>
          <w:highlight w:val="green"/>
        </w:rPr>
        <w:t>”</w:t>
      </w:r>
      <w:r w:rsidRPr="001D7AFD">
        <w:rPr>
          <w:rStyle w:val="StyleUnderline"/>
        </w:rPr>
        <w:t xml:space="preserve"> and</w:t>
      </w:r>
      <w:r w:rsidRPr="001D7AFD">
        <w:rPr>
          <w:sz w:val="16"/>
        </w:rPr>
        <w:t xml:space="preserve"> thus </w:t>
      </w:r>
      <w:r w:rsidRPr="001D7AFD">
        <w:rPr>
          <w:rStyle w:val="Emphasis"/>
        </w:rPr>
        <w:t>human extinction</w:t>
      </w:r>
      <w:r w:rsidRPr="001D7AFD">
        <w:rPr>
          <w:sz w:val="16"/>
        </w:rPr>
        <w:t xml:space="preserve"> to be one per cent in this century. There could also be extinction risks from weapons produced by safe exponential molecular manufacturing. See also (Turchin, 2016).</w:t>
      </w:r>
    </w:p>
    <w:p w14:paraId="0C83B7F6" w14:textId="77777777" w:rsidR="0049104B" w:rsidRPr="001D7AFD" w:rsidRDefault="0049104B" w:rsidP="0049104B">
      <w:pPr>
        <w:rPr>
          <w:sz w:val="16"/>
        </w:rPr>
      </w:pPr>
      <w:r w:rsidRPr="001D7AFD">
        <w:rPr>
          <w:sz w:val="16"/>
        </w:rPr>
        <w:t xml:space="preserve">Artificial pandemic and other risks from synthetic biology. </w:t>
      </w:r>
      <w:r w:rsidRPr="001D7AFD">
        <w:rPr>
          <w:rStyle w:val="StyleUnderline"/>
        </w:rPr>
        <w:t xml:space="preserve">An artificial </w:t>
      </w:r>
      <w:proofErr w:type="spellStart"/>
      <w:r w:rsidRPr="001D7AFD">
        <w:rPr>
          <w:rStyle w:val="StyleUnderline"/>
          <w:highlight w:val="green"/>
        </w:rPr>
        <w:t>multipandemic</w:t>
      </w:r>
      <w:proofErr w:type="spellEnd"/>
      <w:r w:rsidRPr="001D7AFD">
        <w:rPr>
          <w:rStyle w:val="StyleUnderline"/>
        </w:rPr>
        <w:t xml:space="preserve"> is a situation in which multiple (even hundreds) </w:t>
      </w:r>
      <w:r w:rsidRPr="001D7AFD">
        <w:rPr>
          <w:rStyle w:val="StyleUnderline"/>
          <w:highlight w:val="green"/>
        </w:rPr>
        <w:t xml:space="preserve">of </w:t>
      </w:r>
      <w:r w:rsidRPr="001D7AFD">
        <w:rPr>
          <w:rStyle w:val="Emphasis"/>
          <w:highlight w:val="green"/>
        </w:rPr>
        <w:t>individual viruses</w:t>
      </w:r>
      <w:r w:rsidRPr="001D7AFD">
        <w:rPr>
          <w:rStyle w:val="StyleUnderline"/>
        </w:rPr>
        <w:t xml:space="preserve"> created through synthetic biology are </w:t>
      </w:r>
      <w:r w:rsidRPr="001D7AFD">
        <w:rPr>
          <w:rStyle w:val="StyleUnderline"/>
          <w:highlight w:val="green"/>
        </w:rPr>
        <w:t>released</w:t>
      </w:r>
      <w:r w:rsidRPr="001D7AFD">
        <w:rPr>
          <w:rStyle w:val="StyleUnderline"/>
        </w:rPr>
        <w:t xml:space="preserve"> simultaneously either by a terrorist state </w:t>
      </w:r>
      <w:r w:rsidRPr="001D7AFD">
        <w:rPr>
          <w:sz w:val="16"/>
        </w:rPr>
        <w:t xml:space="preserve">or as a result of the independent activity of biohackers (Turchin, Green, &amp; </w:t>
      </w:r>
      <w:proofErr w:type="spellStart"/>
      <w:r w:rsidRPr="001D7AFD">
        <w:rPr>
          <w:sz w:val="16"/>
        </w:rPr>
        <w:t>Dekenbergern</w:t>
      </w:r>
      <w:proofErr w:type="spellEnd"/>
      <w:r w:rsidRPr="001D7AFD">
        <w:rPr>
          <w:sz w:val="16"/>
        </w:rPr>
        <w:t xml:space="preserve">, 2017). Because the capacity to create such a </w:t>
      </w:r>
      <w:proofErr w:type="spellStart"/>
      <w:r w:rsidRPr="001D7AFD">
        <w:rPr>
          <w:sz w:val="16"/>
        </w:rPr>
        <w:t>multipandemic</w:t>
      </w:r>
      <w:proofErr w:type="spellEnd"/>
      <w:r w:rsidRPr="001D7AFD">
        <w:rPr>
          <w:sz w:val="16"/>
        </w:rPr>
        <w:t xml:space="preserve"> </w:t>
      </w:r>
      <w:r w:rsidRPr="001D7AFD">
        <w:rPr>
          <w:rStyle w:val="StyleUnderline"/>
        </w:rPr>
        <w:t xml:space="preserve">could arrive </w:t>
      </w:r>
      <w:r w:rsidRPr="001D7AFD">
        <w:rPr>
          <w:sz w:val="16"/>
        </w:rPr>
        <w:t>as early as</w:t>
      </w:r>
      <w:r w:rsidRPr="001D7AFD">
        <w:rPr>
          <w:rStyle w:val="StyleUnderline"/>
        </w:rPr>
        <w:t xml:space="preserve"> </w:t>
      </w:r>
      <w:r w:rsidRPr="001D7AFD">
        <w:rPr>
          <w:rStyle w:val="StyleUnderline"/>
          <w:highlight w:val="green"/>
        </w:rPr>
        <w:t>within</w:t>
      </w:r>
      <w:r w:rsidRPr="001D7AFD">
        <w:rPr>
          <w:rStyle w:val="StyleUnderline"/>
        </w:rPr>
        <w:t xml:space="preserve"> the next </w:t>
      </w:r>
      <w:r w:rsidRPr="001D7AFD">
        <w:rPr>
          <w:rStyle w:val="StyleUnderline"/>
          <w:highlight w:val="green"/>
        </w:rPr>
        <w:t>ten to thirty years</w:t>
      </w:r>
      <w:r w:rsidRPr="001D7AFD">
        <w:rPr>
          <w:sz w:val="16"/>
        </w:rPr>
        <w:t xml:space="preserve"> (as </w:t>
      </w:r>
      <w:r w:rsidRPr="001D7AFD">
        <w:rPr>
          <w:rStyle w:val="Emphasis"/>
        </w:rPr>
        <w:t xml:space="preserve">all the needed </w:t>
      </w:r>
      <w:r w:rsidRPr="001D7AFD">
        <w:rPr>
          <w:rStyle w:val="Emphasis"/>
          <w:highlight w:val="green"/>
        </w:rPr>
        <w:t>technologies already exist</w:t>
      </w:r>
      <w:r w:rsidRPr="001D7AFD">
        <w:rPr>
          <w:sz w:val="16"/>
        </w:rPr>
        <w:t xml:space="preserve">), it could overshadow future risks, like nanotech and AI, so we give it a higher estimate. There are also other possible risks, connected with synthetic biology, which are widely recognized as serious (Bostrom, 2002). </w:t>
      </w:r>
    </w:p>
    <w:p w14:paraId="34350FBE" w14:textId="77777777" w:rsidR="0049104B" w:rsidRPr="001D7AFD" w:rsidRDefault="0049104B" w:rsidP="0049104B">
      <w:pPr>
        <w:rPr>
          <w:sz w:val="16"/>
        </w:rPr>
      </w:pPr>
      <w:r w:rsidRPr="001D7AFD">
        <w:rPr>
          <w:sz w:val="16"/>
        </w:rPr>
        <w:t>Agricultural catastrophe. There is about a one per cent risk per year of a ten per cent global agricultural shortfall occurring due to a large volcanic eruption, a medium asteroid or comet impact, regional nuclear war, abrupt climate change, or extreme weather causing multiple breadbasket failures (</w:t>
      </w:r>
      <w:proofErr w:type="spellStart"/>
      <w:r w:rsidRPr="001D7AFD">
        <w:rPr>
          <w:sz w:val="16"/>
        </w:rPr>
        <w:t>Denkenberger</w:t>
      </w:r>
      <w:proofErr w:type="spellEnd"/>
      <w:r w:rsidRPr="001D7AFD">
        <w:rPr>
          <w:sz w:val="16"/>
        </w:rPr>
        <w:t xml:space="preserve"> 2016). This could lead to 10% mortality. </w:t>
      </w:r>
    </w:p>
    <w:p w14:paraId="72A9A86A" w14:textId="77777777" w:rsidR="0049104B" w:rsidRPr="001D7AFD" w:rsidRDefault="0049104B" w:rsidP="0049104B">
      <w:pPr>
        <w:rPr>
          <w:sz w:val="16"/>
        </w:rPr>
      </w:pPr>
      <w:r w:rsidRPr="001D7AFD">
        <w:rPr>
          <w:sz w:val="16"/>
        </w:rPr>
        <w:t xml:space="preserve">Red </w:t>
      </w:r>
    </w:p>
    <w:p w14:paraId="71AED3C8" w14:textId="77777777" w:rsidR="0049104B" w:rsidRPr="001D7AFD" w:rsidRDefault="0049104B" w:rsidP="0049104B">
      <w:pPr>
        <w:rPr>
          <w:sz w:val="16"/>
        </w:rPr>
      </w:pPr>
      <w:r w:rsidRPr="001D7AFD">
        <w:rPr>
          <w:sz w:val="16"/>
        </w:rPr>
        <w:t xml:space="preserve">AI risks. </w:t>
      </w:r>
      <w:r w:rsidRPr="001D7AFD">
        <w:rPr>
          <w:rStyle w:val="StyleUnderline"/>
        </w:rPr>
        <w:t xml:space="preserve">The risks connected with the possible creation of </w:t>
      </w:r>
      <w:r w:rsidRPr="001D7AFD">
        <w:rPr>
          <w:rStyle w:val="Emphasis"/>
          <w:highlight w:val="green"/>
        </w:rPr>
        <w:t>non-aligned Strong AI</w:t>
      </w:r>
      <w:r w:rsidRPr="001D7AFD">
        <w:rPr>
          <w:sz w:val="16"/>
        </w:rPr>
        <w:t xml:space="preserve"> </w:t>
      </w:r>
      <w:r w:rsidRPr="001D7AFD">
        <w:rPr>
          <w:rStyle w:val="StyleUnderline"/>
        </w:rPr>
        <w:t>are</w:t>
      </w:r>
      <w:r w:rsidRPr="001D7AFD">
        <w:rPr>
          <w:sz w:val="16"/>
        </w:rPr>
        <w:t xml:space="preserve"> discussed by (Bostrom, 2014), (Yudkowsky, 2008), (</w:t>
      </w:r>
      <w:proofErr w:type="spellStart"/>
      <w:r w:rsidRPr="001D7AFD">
        <w:rPr>
          <w:sz w:val="16"/>
        </w:rPr>
        <w:t>Yampolskiy</w:t>
      </w:r>
      <w:proofErr w:type="spellEnd"/>
      <w:r w:rsidRPr="001D7AFD">
        <w:rPr>
          <w:sz w:val="16"/>
        </w:rPr>
        <w:t xml:space="preserve"> &amp; Fox, 2013) and others. It is widely recognized as </w:t>
      </w:r>
      <w:r w:rsidRPr="001D7AFD">
        <w:rPr>
          <w:rStyle w:val="StyleUnderline"/>
        </w:rPr>
        <w:t>the</w:t>
      </w:r>
      <w:r w:rsidRPr="001D7AFD">
        <w:rPr>
          <w:sz w:val="16"/>
        </w:rPr>
        <w:t xml:space="preserve"> </w:t>
      </w:r>
      <w:r w:rsidRPr="001D7AFD">
        <w:rPr>
          <w:rStyle w:val="Emphasis"/>
        </w:rPr>
        <w:t xml:space="preserve">most </w:t>
      </w:r>
      <w:r w:rsidRPr="001D7AFD">
        <w:rPr>
          <w:rStyle w:val="Emphasis"/>
          <w:highlight w:val="green"/>
        </w:rPr>
        <w:t>serious</w:t>
      </w:r>
      <w:r w:rsidRPr="001D7AFD">
        <w:rPr>
          <w:sz w:val="16"/>
        </w:rPr>
        <w:t xml:space="preserve"> X </w:t>
      </w:r>
      <w:r w:rsidRPr="001D7AFD">
        <w:rPr>
          <w:rStyle w:val="Emphasis"/>
          <w:highlight w:val="green"/>
        </w:rPr>
        <w:t>risk</w:t>
      </w:r>
      <w:r w:rsidRPr="001D7AFD">
        <w:rPr>
          <w:sz w:val="16"/>
        </w:rPr>
        <w:t xml:space="preserve">. </w:t>
      </w:r>
      <w:r w:rsidRPr="001D7AFD">
        <w:rPr>
          <w:rStyle w:val="StyleUnderline"/>
        </w:rPr>
        <w:t xml:space="preserve">AI could </w:t>
      </w:r>
      <w:r w:rsidRPr="001D7AFD">
        <w:rPr>
          <w:rStyle w:val="StyleUnderline"/>
          <w:highlight w:val="green"/>
        </w:rPr>
        <w:t>start</w:t>
      </w:r>
      <w:r w:rsidRPr="001D7AFD">
        <w:rPr>
          <w:rStyle w:val="StyleUnderline"/>
        </w:rPr>
        <w:t xml:space="preserve"> an “</w:t>
      </w:r>
      <w:r w:rsidRPr="001D7AFD">
        <w:rPr>
          <w:rStyle w:val="Emphasis"/>
          <w:highlight w:val="green"/>
        </w:rPr>
        <w:t>intelligence explosion wave</w:t>
      </w:r>
      <w:r w:rsidRPr="001D7AFD">
        <w:rPr>
          <w:rStyle w:val="StyleUnderline"/>
        </w:rPr>
        <w:t>” through the Universe</w:t>
      </w:r>
      <w:r w:rsidRPr="001D7AFD">
        <w:rPr>
          <w:sz w:val="16"/>
        </w:rPr>
        <w:t xml:space="preserve">, which could prevent appearance of the other civilizations before they create their own AI. </w:t>
      </w:r>
    </w:p>
    <w:p w14:paraId="5AFF8170" w14:textId="77777777" w:rsidR="0049104B" w:rsidRPr="001D7AFD" w:rsidRDefault="0049104B" w:rsidP="0049104B">
      <w:pPr>
        <w:rPr>
          <w:sz w:val="16"/>
        </w:rPr>
      </w:pPr>
      <w:r w:rsidRPr="001D7AFD">
        <w:rPr>
          <w:sz w:val="16"/>
        </w:rPr>
        <w:t xml:space="preserve">Purple </w:t>
      </w:r>
    </w:p>
    <w:p w14:paraId="1715812E" w14:textId="77777777" w:rsidR="0049104B" w:rsidRPr="001D7AFD" w:rsidRDefault="0049104B" w:rsidP="0049104B">
      <w:pPr>
        <w:rPr>
          <w:sz w:val="16"/>
        </w:rPr>
      </w:pPr>
      <w:r w:rsidRPr="001D7AFD">
        <w:rPr>
          <w:sz w:val="16"/>
        </w:rPr>
        <w:t xml:space="preserve">Something like the Caribbean crisis in the past, but larger size. Currently, there are no known purple risks. If we could be sure that Strong AI will appear in the next 100 years and would probably be negative, it would constitute a purple risk. Another example would be </w:t>
      </w:r>
      <w:r w:rsidRPr="001D7AFD">
        <w:rPr>
          <w:rStyle w:val="StyleUnderline"/>
        </w:rPr>
        <w:t xml:space="preserve">the creation of a </w:t>
      </w:r>
      <w:r w:rsidRPr="001D7AFD">
        <w:rPr>
          <w:rStyle w:val="Emphasis"/>
          <w:highlight w:val="green"/>
        </w:rPr>
        <w:t>Doomsday weapon</w:t>
      </w:r>
      <w:r w:rsidRPr="001D7AFD">
        <w:rPr>
          <w:sz w:val="16"/>
        </w:rPr>
        <w:t xml:space="preserve"> that could </w:t>
      </w:r>
      <w:r w:rsidRPr="001D7AFD">
        <w:rPr>
          <w:rStyle w:val="StyleUnderline"/>
          <w:highlight w:val="green"/>
        </w:rPr>
        <w:t>kill</w:t>
      </w:r>
      <w:r w:rsidRPr="001D7AFD">
        <w:rPr>
          <w:rStyle w:val="StyleUnderline"/>
        </w:rPr>
        <w:t xml:space="preserve"> our species </w:t>
      </w:r>
      <w:r w:rsidRPr="001D7AFD">
        <w:rPr>
          <w:rStyle w:val="StyleUnderline"/>
          <w:highlight w:val="green"/>
        </w:rPr>
        <w:t xml:space="preserve">with </w:t>
      </w:r>
      <w:r w:rsidRPr="001D7AFD">
        <w:rPr>
          <w:rStyle w:val="Emphasis"/>
          <w:highlight w:val="green"/>
        </w:rPr>
        <w:t>global radiation poisoning</w:t>
      </w:r>
      <w:r w:rsidRPr="001D7AFD">
        <w:rPr>
          <w:sz w:val="16"/>
        </w:rPr>
        <w:t xml:space="preserve"> (</w:t>
      </w:r>
      <w:r w:rsidRPr="001D7AFD">
        <w:rPr>
          <w:rStyle w:val="StyleUnderline"/>
        </w:rPr>
        <w:t>much</w:t>
      </w:r>
      <w:r w:rsidRPr="001D7AFD">
        <w:rPr>
          <w:sz w:val="16"/>
        </w:rPr>
        <w:t xml:space="preserve"> </w:t>
      </w:r>
      <w:r w:rsidRPr="001D7AFD">
        <w:rPr>
          <w:rStyle w:val="Emphasis"/>
        </w:rPr>
        <w:t>greater ionizing radiation release than all of the current nuclear weapons</w:t>
      </w:r>
      <w:r w:rsidRPr="001D7AFD">
        <w:rPr>
          <w:sz w:val="16"/>
        </w:rPr>
        <w:t xml:space="preserve">) (Kahn, 1959). A further example would be a large incoming asteroid being located, or an extinction level pandemic has begun. These situations require quick and urgent effort on all levels. </w:t>
      </w:r>
    </w:p>
    <w:p w14:paraId="2F096CDF" w14:textId="77777777" w:rsidR="0049104B" w:rsidRPr="001D7AFD" w:rsidRDefault="0049104B" w:rsidP="0049104B">
      <w:pPr>
        <w:rPr>
          <w:u w:val="single"/>
        </w:rPr>
      </w:pPr>
    </w:p>
    <w:p w14:paraId="17A27278" w14:textId="77777777" w:rsidR="0049104B" w:rsidRPr="001D7AFD" w:rsidRDefault="0049104B" w:rsidP="0049104B">
      <w:pPr>
        <w:rPr>
          <w:u w:val="single"/>
        </w:rPr>
      </w:pPr>
    </w:p>
    <w:p w14:paraId="4E0E15B2" w14:textId="77777777" w:rsidR="0049104B" w:rsidRPr="001D7AFD" w:rsidRDefault="0049104B" w:rsidP="0049104B">
      <w:pPr>
        <w:pStyle w:val="Heading4"/>
        <w:rPr>
          <w:rFonts w:cs="Calibri"/>
        </w:rPr>
      </w:pPr>
      <w:r w:rsidRPr="001D7AFD">
        <w:rPr>
          <w:rFonts w:cs="Calibri"/>
          <w:u w:val="single"/>
        </w:rPr>
        <w:t>Empirics</w:t>
      </w:r>
      <w:r w:rsidRPr="001D7AFD">
        <w:rPr>
          <w:rFonts w:cs="Calibri"/>
        </w:rPr>
        <w:t xml:space="preserve"> and </w:t>
      </w:r>
      <w:r w:rsidRPr="001D7AFD">
        <w:rPr>
          <w:rFonts w:cs="Calibri"/>
          <w:u w:val="single"/>
        </w:rPr>
        <w:t>worse disasters</w:t>
      </w:r>
      <w:r w:rsidRPr="001D7AFD">
        <w:rPr>
          <w:rFonts w:cs="Calibri"/>
        </w:rPr>
        <w:t xml:space="preserve"> disprove their impact.</w:t>
      </w:r>
    </w:p>
    <w:p w14:paraId="0D633F09" w14:textId="77777777" w:rsidR="0049104B" w:rsidRPr="001D7AFD" w:rsidRDefault="0049104B" w:rsidP="0049104B">
      <w:r w:rsidRPr="001D7AFD">
        <w:rPr>
          <w:rStyle w:val="Style13ptBold"/>
        </w:rPr>
        <w:t>Eken 17</w:t>
      </w:r>
      <w:r w:rsidRPr="001D7AFD">
        <w:t xml:space="preserve"> [Mattias Eken – PhD student in Modern History at the University of St Andrews. “The understandable fear of nuclear weapons doesn’t match reality”. 3/14/17. </w:t>
      </w:r>
      <w:hyperlink r:id="rId9" w:history="1">
        <w:r w:rsidRPr="001D7AFD">
          <w:rPr>
            <w:rStyle w:val="Hyperlink"/>
          </w:rPr>
          <w:t>https://theconversation.com/the-understandable-fear-of-nuclear-weapons-doesnt-match-reality-73563</w:t>
        </w:r>
      </w:hyperlink>
      <w:r w:rsidRPr="001D7AFD">
        <w:t>] Recut Justin</w:t>
      </w:r>
    </w:p>
    <w:p w14:paraId="3375E8EE" w14:textId="77777777" w:rsidR="0049104B" w:rsidRPr="001D7AFD" w:rsidRDefault="0049104B" w:rsidP="0049104B">
      <w:pPr>
        <w:rPr>
          <w:sz w:val="12"/>
          <w:szCs w:val="16"/>
        </w:rPr>
      </w:pPr>
      <w:r w:rsidRPr="001D7AFD">
        <w:rPr>
          <w:highlight w:val="green"/>
          <w:u w:val="single"/>
        </w:rPr>
        <w:t>Nuclear weapons</w:t>
      </w:r>
      <w:r w:rsidRPr="001D7AFD">
        <w:rPr>
          <w:u w:val="single"/>
        </w:rPr>
        <w:t xml:space="preserve"> are unambiguously the most destructive weapons on the planet</w:t>
      </w:r>
      <w:r w:rsidRPr="001D7AFD">
        <w:rPr>
          <w:sz w:val="12"/>
          <w:szCs w:val="16"/>
        </w:rPr>
        <w:t xml:space="preserve">. Pound for pound, </w:t>
      </w:r>
      <w:r w:rsidRPr="001D7AFD">
        <w:rPr>
          <w:u w:val="single"/>
        </w:rPr>
        <w:t>they are the most lethal weapons ever created, capable of killing millions</w:t>
      </w:r>
      <w:r w:rsidRPr="001D7AFD">
        <w:rPr>
          <w:sz w:val="12"/>
          <w:szCs w:val="16"/>
        </w:rPr>
        <w:t xml:space="preserve">. Millions live in fear that these weapons will be used again, with all the potential consequences. </w:t>
      </w:r>
      <w:r w:rsidRPr="001D7AFD">
        <w:rPr>
          <w:u w:val="single"/>
        </w:rPr>
        <w:t xml:space="preserve">However, the destructive power of these weapons </w:t>
      </w:r>
      <w:r w:rsidRPr="001D7AFD">
        <w:rPr>
          <w:b/>
          <w:bCs/>
          <w:highlight w:val="green"/>
          <w:u w:val="single"/>
        </w:rPr>
        <w:t>has been</w:t>
      </w:r>
      <w:r w:rsidRPr="001D7AFD">
        <w:rPr>
          <w:b/>
          <w:bCs/>
          <w:u w:val="single"/>
        </w:rPr>
        <w:t xml:space="preserve"> vastly </w:t>
      </w:r>
      <w:r w:rsidRPr="001D7AFD">
        <w:rPr>
          <w:b/>
          <w:bCs/>
          <w:highlight w:val="green"/>
          <w:u w:val="single"/>
        </w:rPr>
        <w:t>exaggerated</w:t>
      </w:r>
      <w:r w:rsidRPr="001D7AFD">
        <w:rPr>
          <w:sz w:val="12"/>
          <w:szCs w:val="16"/>
        </w:rPr>
        <w:t xml:space="preserve">, albeit for good reasons. </w:t>
      </w:r>
      <w:r w:rsidRPr="001D7AFD">
        <w:rPr>
          <w:u w:val="single"/>
        </w:rPr>
        <w:t>Public fear of nuclear weapons being used in anger</w:t>
      </w:r>
      <w:r w:rsidRPr="001D7AFD">
        <w:rPr>
          <w:sz w:val="12"/>
          <w:szCs w:val="16"/>
        </w:rPr>
        <w:t xml:space="preserve">, whether by terrorists or nuclear-armed nations, </w:t>
      </w:r>
      <w:r w:rsidRPr="001D7AFD">
        <w:rPr>
          <w:u w:val="single"/>
        </w:rPr>
        <w:t>has risen once again in recent years</w:t>
      </w:r>
      <w:r w:rsidRPr="001D7AFD">
        <w:rPr>
          <w:sz w:val="12"/>
          <w:szCs w:val="16"/>
        </w:rPr>
        <w:t xml:space="preserve">. </w:t>
      </w:r>
      <w:r w:rsidRPr="001D7AFD">
        <w:rPr>
          <w:b/>
          <w:bCs/>
          <w:u w:val="single"/>
        </w:rPr>
        <w:t>This is</w:t>
      </w:r>
      <w:r w:rsidRPr="001D7AFD">
        <w:rPr>
          <w:sz w:val="12"/>
          <w:szCs w:val="16"/>
        </w:rPr>
        <w:t xml:space="preserve"> in no small part </w:t>
      </w:r>
      <w:r w:rsidRPr="001D7AFD">
        <w:rPr>
          <w:b/>
          <w:bCs/>
          <w:u w:val="single"/>
        </w:rPr>
        <w:t>thanks to the current political climate</w:t>
      </w:r>
      <w:r w:rsidRPr="001D7AFD">
        <w:rPr>
          <w:u w:val="single"/>
        </w:rPr>
        <w:t xml:space="preserve"> between states such as the US and Russia and</w:t>
      </w:r>
      <w:r w:rsidRPr="001D7AFD">
        <w:rPr>
          <w:sz w:val="12"/>
          <w:szCs w:val="16"/>
        </w:rPr>
        <w:t xml:space="preserve"> the various nuclear tests conducted by </w:t>
      </w:r>
      <w:r w:rsidRPr="001D7AFD">
        <w:rPr>
          <w:u w:val="single"/>
        </w:rPr>
        <w:t>North Korea. But when</w:t>
      </w:r>
      <w:r w:rsidRPr="001D7AFD">
        <w:rPr>
          <w:sz w:val="12"/>
          <w:szCs w:val="16"/>
        </w:rPr>
        <w:t xml:space="preserve">ever </w:t>
      </w:r>
      <w:r w:rsidRPr="001D7AFD">
        <w:rPr>
          <w:u w:val="single"/>
        </w:rPr>
        <w:t xml:space="preserve">we talk about nuclear weapons, it’s easy to get carried away with doomsday scenarios and apocalyptic language. </w:t>
      </w:r>
      <w:r w:rsidRPr="001D7AFD">
        <w:rPr>
          <w:sz w:val="12"/>
          <w:szCs w:val="16"/>
        </w:rPr>
        <w:t>As the historian Spencer Weart once argued: “</w:t>
      </w:r>
      <w:r w:rsidRPr="001D7AFD">
        <w:rPr>
          <w:b/>
          <w:bCs/>
          <w:u w:val="single"/>
        </w:rPr>
        <w:t xml:space="preserve">You </w:t>
      </w:r>
      <w:proofErr w:type="gramStart"/>
      <w:r w:rsidRPr="001D7AFD">
        <w:rPr>
          <w:b/>
          <w:bCs/>
          <w:u w:val="single"/>
        </w:rPr>
        <w:t>say</w:t>
      </w:r>
      <w:proofErr w:type="gramEnd"/>
      <w:r w:rsidRPr="001D7AFD">
        <w:rPr>
          <w:b/>
          <w:bCs/>
          <w:u w:val="single"/>
        </w:rPr>
        <w:t xml:space="preserve"> ‘nuclear bomb’ and everybody immediately thinks of the end of the world</w:t>
      </w:r>
      <w:r w:rsidRPr="001D7AFD">
        <w:rPr>
          <w:b/>
          <w:bCs/>
          <w:sz w:val="12"/>
          <w:szCs w:val="16"/>
        </w:rPr>
        <w:t>.</w:t>
      </w:r>
      <w:r w:rsidRPr="001D7AFD">
        <w:rPr>
          <w:sz w:val="12"/>
          <w:szCs w:val="16"/>
        </w:rPr>
        <w:t xml:space="preserve">” </w:t>
      </w:r>
      <w:r w:rsidRPr="001D7AFD">
        <w:rPr>
          <w:u w:val="single"/>
        </w:rPr>
        <w:t xml:space="preserve">Yet </w:t>
      </w:r>
      <w:r w:rsidRPr="001D7AFD">
        <w:rPr>
          <w:sz w:val="12"/>
          <w:szCs w:val="16"/>
        </w:rPr>
        <w:t xml:space="preserve">the means necessary to produce a nuclear bomb, let alone set one off, remain incredibly complex – and while the damage that would be done </w:t>
      </w:r>
      <w:r w:rsidRPr="001D7AFD">
        <w:rPr>
          <w:u w:val="single"/>
        </w:rPr>
        <w:t xml:space="preserve">if someone did </w:t>
      </w:r>
      <w:r w:rsidRPr="001D7AFD">
        <w:rPr>
          <w:sz w:val="12"/>
          <w:szCs w:val="16"/>
        </w:rPr>
        <w:t xml:space="preserve">in fact </w:t>
      </w:r>
      <w:r w:rsidRPr="001D7AFD">
        <w:rPr>
          <w:u w:val="single"/>
        </w:rPr>
        <w:t xml:space="preserve">detonate one </w:t>
      </w:r>
      <w:r w:rsidRPr="001D7AFD">
        <w:rPr>
          <w:sz w:val="12"/>
          <w:szCs w:val="16"/>
        </w:rPr>
        <w:t xml:space="preserve">might be very serious indeed, </w:t>
      </w:r>
      <w:r w:rsidRPr="001D7AFD">
        <w:rPr>
          <w:b/>
          <w:bCs/>
          <w:u w:val="single"/>
        </w:rPr>
        <w:t>the chances that it would mean “the end of the world” are vanishingly small</w:t>
      </w:r>
      <w:r w:rsidRPr="001D7AFD">
        <w:rPr>
          <w:u w:val="single"/>
        </w:rPr>
        <w:t>.</w:t>
      </w:r>
      <w:r w:rsidRPr="001D7AFD">
        <w:rPr>
          <w:sz w:val="12"/>
          <w:szCs w:val="16"/>
        </w:rPr>
        <w:t xml:space="preserve"> In his 2013 book Command and Control, the author </w:t>
      </w:r>
      <w:r w:rsidRPr="001D7AFD">
        <w:rPr>
          <w:u w:val="single"/>
        </w:rPr>
        <w:t>Eric Schlosser tried to scare us into perpetual fear of nuclear weapons by recounting</w:t>
      </w:r>
      <w:r w:rsidRPr="001D7AFD">
        <w:rPr>
          <w:sz w:val="12"/>
          <w:szCs w:val="16"/>
        </w:rPr>
        <w:t xml:space="preserve"> stories of near misses and accidents involving nuclear weapons. One such event, </w:t>
      </w:r>
      <w:r w:rsidRPr="001D7AFD">
        <w:rPr>
          <w:u w:val="single"/>
        </w:rPr>
        <w:t>the 1980 Damascus incident</w:t>
      </w:r>
      <w:r w:rsidRPr="001D7AFD">
        <w:rPr>
          <w:sz w:val="12"/>
          <w:szCs w:val="16"/>
        </w:rPr>
        <w:t xml:space="preserve">, saw a Titan II intercontinental ballistic missile explode at its remote Arkansas launch facility after a maintenance crew accidentally ruptured its fuel tank. </w:t>
      </w:r>
      <w:r w:rsidRPr="001D7AFD">
        <w:rPr>
          <w:u w:val="single"/>
        </w:rPr>
        <w:t xml:space="preserve">Although the </w:t>
      </w:r>
      <w:r w:rsidRPr="001D7AFD">
        <w:rPr>
          <w:sz w:val="12"/>
          <w:szCs w:val="16"/>
        </w:rPr>
        <w:t xml:space="preserve">warhead involved in the incident </w:t>
      </w:r>
      <w:r w:rsidRPr="001D7AFD">
        <w:rPr>
          <w:u w:val="single"/>
        </w:rPr>
        <w:t>didn’t detonate, Schlosser claims that “if it had, much of Arkansas would be gone”.</w:t>
      </w:r>
      <w:r w:rsidRPr="001D7AFD">
        <w:rPr>
          <w:sz w:val="12"/>
          <w:szCs w:val="16"/>
        </w:rPr>
        <w:t xml:space="preserve"> But </w:t>
      </w:r>
      <w:r w:rsidRPr="001D7AFD">
        <w:rPr>
          <w:u w:val="single"/>
        </w:rPr>
        <w:t xml:space="preserve">that’s not quite the case. The nine-megaton thermonuclear </w:t>
      </w:r>
      <w:r w:rsidRPr="001D7AFD">
        <w:rPr>
          <w:highlight w:val="green"/>
          <w:u w:val="single"/>
        </w:rPr>
        <w:t>warhead</w:t>
      </w:r>
      <w:r w:rsidRPr="001D7AFD">
        <w:rPr>
          <w:u w:val="single"/>
        </w:rPr>
        <w:t xml:space="preserve"> on the </w:t>
      </w:r>
      <w:r w:rsidRPr="001D7AFD">
        <w:rPr>
          <w:b/>
          <w:bCs/>
          <w:u w:val="single"/>
        </w:rPr>
        <w:t>Titan II</w:t>
      </w:r>
      <w:r w:rsidRPr="001D7AFD">
        <w:rPr>
          <w:u w:val="single"/>
        </w:rPr>
        <w:t xml:space="preserve"> missile </w:t>
      </w:r>
      <w:r w:rsidRPr="001D7AFD">
        <w:rPr>
          <w:highlight w:val="green"/>
          <w:u w:val="single"/>
        </w:rPr>
        <w:t>had a blast radius of 10km</w:t>
      </w:r>
      <w:r w:rsidRPr="001D7AFD">
        <w:rPr>
          <w:sz w:val="12"/>
          <w:szCs w:val="16"/>
        </w:rPr>
        <w:t xml:space="preserve">, or an area of about 315km². </w:t>
      </w:r>
      <w:r w:rsidRPr="001D7AFD">
        <w:rPr>
          <w:u w:val="single"/>
        </w:rPr>
        <w:t xml:space="preserve">The state of Arkansas spreads over 133,733km², meaning the weapon </w:t>
      </w:r>
      <w:r w:rsidRPr="001D7AFD">
        <w:rPr>
          <w:b/>
          <w:bCs/>
          <w:u w:val="single"/>
        </w:rPr>
        <w:t xml:space="preserve">would have caused destruction across </w:t>
      </w:r>
      <w:r w:rsidRPr="001D7AFD">
        <w:rPr>
          <w:b/>
          <w:bCs/>
          <w:highlight w:val="green"/>
          <w:u w:val="single"/>
        </w:rPr>
        <w:t>0.2% of the state</w:t>
      </w:r>
      <w:r w:rsidRPr="001D7AFD">
        <w:rPr>
          <w:b/>
          <w:bCs/>
          <w:u w:val="single"/>
        </w:rPr>
        <w:t xml:space="preserve">. </w:t>
      </w:r>
      <w:r w:rsidRPr="001D7AFD">
        <w:rPr>
          <w:sz w:val="12"/>
          <w:szCs w:val="16"/>
        </w:rPr>
        <w:t xml:space="preserve">That would naturally have been a terrible outcome, but certainly not the catastrophe that Schlosser evokes. Claims exaggerating the effects of nuclear weapons have become commonplace, especially after the September 11 terrorist attacks in 2001. In the early War on Terror years, Richard Lugar, a former US senator and chair of the Senate Foreign Relations Committee, argued that terrorists armed with nuclear weapons pose an existential threat to the Western way of life. What he failed to explain is how. </w:t>
      </w:r>
      <w:r w:rsidRPr="001D7AFD">
        <w:rPr>
          <w:u w:val="single"/>
        </w:rPr>
        <w:t xml:space="preserve">It is by no means certain that a single nuclear detonation </w:t>
      </w:r>
      <w:r w:rsidRPr="001D7AFD">
        <w:rPr>
          <w:b/>
          <w:bCs/>
          <w:u w:val="single"/>
        </w:rPr>
        <w:t>(or even several)</w:t>
      </w:r>
      <w:r w:rsidRPr="001D7AFD">
        <w:rPr>
          <w:u w:val="single"/>
        </w:rPr>
        <w:t xml:space="preserve"> would do away with our current way of life.</w:t>
      </w:r>
      <w:r w:rsidRPr="001D7AFD">
        <w:rPr>
          <w:sz w:val="12"/>
          <w:szCs w:val="16"/>
        </w:rPr>
        <w:t xml:space="preserve"> Indeed, </w:t>
      </w:r>
      <w:r w:rsidRPr="001D7AFD">
        <w:rPr>
          <w:b/>
          <w:bCs/>
          <w:highlight w:val="green"/>
          <w:u w:val="single"/>
        </w:rPr>
        <w:t xml:space="preserve">we’re </w:t>
      </w:r>
      <w:r w:rsidRPr="001D7AFD">
        <w:rPr>
          <w:b/>
          <w:bCs/>
          <w:u w:val="single"/>
        </w:rPr>
        <w:t xml:space="preserve">still </w:t>
      </w:r>
      <w:r w:rsidRPr="001D7AFD">
        <w:rPr>
          <w:b/>
          <w:bCs/>
          <w:highlight w:val="green"/>
          <w:u w:val="single"/>
        </w:rPr>
        <w:t>here despite</w:t>
      </w:r>
      <w:r w:rsidRPr="001D7AFD">
        <w:rPr>
          <w:b/>
          <w:bCs/>
          <w:u w:val="single"/>
        </w:rPr>
        <w:t xml:space="preserve"> having </w:t>
      </w:r>
      <w:r w:rsidRPr="001D7AFD">
        <w:rPr>
          <w:b/>
          <w:bCs/>
          <w:highlight w:val="green"/>
          <w:u w:val="single"/>
        </w:rPr>
        <w:t>nuked our</w:t>
      </w:r>
      <w:r w:rsidRPr="001D7AFD">
        <w:rPr>
          <w:b/>
          <w:bCs/>
          <w:u w:val="single"/>
        </w:rPr>
        <w:t xml:space="preserve"> own </w:t>
      </w:r>
      <w:r w:rsidRPr="001D7AFD">
        <w:rPr>
          <w:b/>
          <w:bCs/>
          <w:highlight w:val="green"/>
          <w:u w:val="single"/>
        </w:rPr>
        <w:t>planet</w:t>
      </w:r>
      <w:r w:rsidRPr="001D7AFD">
        <w:rPr>
          <w:b/>
          <w:bCs/>
          <w:u w:val="single"/>
        </w:rPr>
        <w:t xml:space="preserve"> more than </w:t>
      </w:r>
      <w:r w:rsidRPr="001D7AFD">
        <w:rPr>
          <w:b/>
          <w:bCs/>
          <w:highlight w:val="green"/>
          <w:u w:val="single"/>
        </w:rPr>
        <w:t>2,000 times</w:t>
      </w:r>
      <w:r w:rsidRPr="001D7AFD">
        <w:rPr>
          <w:sz w:val="12"/>
          <w:szCs w:val="16"/>
        </w:rPr>
        <w:t xml:space="preserve"> – a tally expressed beautifully in this video by Japanese artist Isao Hashimoto). </w:t>
      </w:r>
      <w:r w:rsidRPr="001D7AFD">
        <w:rPr>
          <w:u w:val="single"/>
        </w:rPr>
        <w:t xml:space="preserve">While the 1963 Limited Test Ban Treaty forced nuclear tests underground, </w:t>
      </w:r>
      <w:r w:rsidRPr="001D7AFD">
        <w:rPr>
          <w:b/>
          <w:bCs/>
          <w:u w:val="single"/>
        </w:rPr>
        <w:t>around 500 of</w:t>
      </w:r>
      <w:r w:rsidRPr="001D7AFD">
        <w:rPr>
          <w:sz w:val="12"/>
          <w:szCs w:val="16"/>
        </w:rPr>
        <w:t xml:space="preserve"> all </w:t>
      </w:r>
      <w:r w:rsidRPr="001D7AFD">
        <w:rPr>
          <w:b/>
          <w:bCs/>
          <w:u w:val="single"/>
        </w:rPr>
        <w:t>the nuclear weapons detonated were unleashed in the Earth’s atmosphere</w:t>
      </w:r>
      <w:r w:rsidRPr="001D7AFD">
        <w:rPr>
          <w:u w:val="single"/>
        </w:rPr>
        <w:t>. This includes</w:t>
      </w:r>
      <w:r w:rsidRPr="001D7AFD">
        <w:rPr>
          <w:sz w:val="12"/>
          <w:szCs w:val="16"/>
        </w:rPr>
        <w:t xml:space="preserve"> the world’s largest ever nuclear detonation, </w:t>
      </w:r>
      <w:r w:rsidRPr="001D7AFD">
        <w:rPr>
          <w:u w:val="single"/>
        </w:rPr>
        <w:t>the</w:t>
      </w:r>
      <w:r w:rsidRPr="001D7AFD">
        <w:rPr>
          <w:sz w:val="12"/>
          <w:szCs w:val="16"/>
        </w:rPr>
        <w:t xml:space="preserve"> </w:t>
      </w:r>
      <w:r w:rsidRPr="001D7AFD">
        <w:rPr>
          <w:u w:val="single"/>
        </w:rPr>
        <w:t xml:space="preserve">57-megaton bomb known as </w:t>
      </w:r>
      <w:r w:rsidRPr="001D7AFD">
        <w:rPr>
          <w:b/>
          <w:bCs/>
          <w:u w:val="single"/>
        </w:rPr>
        <w:t>Tsar Bomba</w:t>
      </w:r>
      <w:r w:rsidRPr="001D7AFD">
        <w:rPr>
          <w:sz w:val="12"/>
          <w:szCs w:val="16"/>
        </w:rPr>
        <w:t>, detonated by the Soviet Union on October 30</w:t>
      </w:r>
      <w:proofErr w:type="gramStart"/>
      <w:r w:rsidRPr="001D7AFD">
        <w:rPr>
          <w:sz w:val="12"/>
          <w:szCs w:val="16"/>
        </w:rPr>
        <w:t xml:space="preserve"> 1961</w:t>
      </w:r>
      <w:proofErr w:type="gramEnd"/>
      <w:r w:rsidRPr="001D7AFD">
        <w:rPr>
          <w:sz w:val="12"/>
          <w:szCs w:val="16"/>
        </w:rPr>
        <w:t xml:space="preserve">. Tsar Bomba was </w:t>
      </w:r>
      <w:r w:rsidRPr="001D7AFD">
        <w:rPr>
          <w:u w:val="single"/>
        </w:rPr>
        <w:t>more than 3,000 times more powerful than the bomb dropped on Hiroshima.</w:t>
      </w:r>
      <w:r w:rsidRPr="001D7AFD">
        <w:rPr>
          <w:sz w:val="12"/>
          <w:szCs w:val="16"/>
        </w:rPr>
        <w:t xml:space="preserve"> </w:t>
      </w:r>
      <w:r w:rsidRPr="001D7AFD">
        <w:rPr>
          <w:u w:val="single"/>
        </w:rPr>
        <w:t>That is immense destructive power</w:t>
      </w:r>
      <w:r w:rsidRPr="001D7AFD">
        <w:rPr>
          <w:sz w:val="12"/>
          <w:szCs w:val="16"/>
        </w:rPr>
        <w:t xml:space="preserve"> – </w:t>
      </w:r>
      <w:r w:rsidRPr="001D7AFD">
        <w:rPr>
          <w:u w:val="single"/>
        </w:rPr>
        <w:t>but</w:t>
      </w:r>
      <w:r w:rsidRPr="001D7AFD">
        <w:rPr>
          <w:sz w:val="12"/>
          <w:szCs w:val="16"/>
        </w:rPr>
        <w:t xml:space="preserve"> as one physicist explained, </w:t>
      </w:r>
      <w:r w:rsidRPr="001D7AFD">
        <w:rPr>
          <w:b/>
          <w:bCs/>
          <w:u w:val="single"/>
        </w:rPr>
        <w:t>it’s only “</w:t>
      </w:r>
      <w:r w:rsidRPr="001D7AFD">
        <w:rPr>
          <w:b/>
          <w:bCs/>
          <w:highlight w:val="green"/>
          <w:u w:val="single"/>
        </w:rPr>
        <w:t>one-thousandth</w:t>
      </w:r>
      <w:r w:rsidRPr="001D7AFD">
        <w:rPr>
          <w:b/>
          <w:bCs/>
          <w:u w:val="single"/>
        </w:rPr>
        <w:t xml:space="preserve"> the </w:t>
      </w:r>
      <w:r w:rsidRPr="001D7AFD">
        <w:rPr>
          <w:b/>
          <w:bCs/>
          <w:highlight w:val="green"/>
          <w:u w:val="single"/>
        </w:rPr>
        <w:t>force of an earthquake</w:t>
      </w:r>
      <w:r w:rsidRPr="001D7AFD">
        <w:rPr>
          <w:b/>
          <w:bCs/>
          <w:u w:val="single"/>
        </w:rPr>
        <w:t>, one-thousandth the force of a hurricane”.</w:t>
      </w:r>
      <w:r w:rsidRPr="001D7AFD">
        <w:rPr>
          <w:sz w:val="12"/>
          <w:szCs w:val="16"/>
        </w:rPr>
        <w:t xml:space="preserve"> The </w:t>
      </w:r>
      <w:r w:rsidRPr="001D7AFD">
        <w:rPr>
          <w:u w:val="single"/>
        </w:rPr>
        <w:t>Damascus</w:t>
      </w:r>
      <w:r w:rsidRPr="001D7AFD">
        <w:rPr>
          <w:sz w:val="12"/>
          <w:szCs w:val="16"/>
        </w:rPr>
        <w:t xml:space="preserve"> incident </w:t>
      </w:r>
      <w:r w:rsidRPr="001D7AFD">
        <w:rPr>
          <w:u w:val="single"/>
        </w:rPr>
        <w:t>proved how incredibly hard it is to set off a nuclear bomb and the limited effect that would have come from just one warhead detonating</w:t>
      </w:r>
      <w:r w:rsidRPr="001D7AFD">
        <w:rPr>
          <w:sz w:val="12"/>
          <w:szCs w:val="16"/>
        </w:rPr>
        <w:t xml:space="preserve">. Despite this, </w:t>
      </w:r>
      <w:r w:rsidRPr="001D7AFD">
        <w:rPr>
          <w:u w:val="single"/>
        </w:rPr>
        <w:t>some scientists</w:t>
      </w:r>
      <w:r w:rsidRPr="001D7AFD">
        <w:rPr>
          <w:sz w:val="12"/>
          <w:szCs w:val="16"/>
        </w:rPr>
        <w:t xml:space="preserve"> have controversially </w:t>
      </w:r>
      <w:r w:rsidRPr="001D7AFD">
        <w:rPr>
          <w:u w:val="single"/>
        </w:rPr>
        <w:t>argued that</w:t>
      </w:r>
      <w:r w:rsidRPr="001D7AFD">
        <w:rPr>
          <w:sz w:val="12"/>
          <w:szCs w:val="16"/>
        </w:rPr>
        <w:t xml:space="preserve"> an even limited all-out </w:t>
      </w:r>
      <w:r w:rsidRPr="001D7AFD">
        <w:rPr>
          <w:u w:val="single"/>
        </w:rPr>
        <w:t>nuclear war might lead to</w:t>
      </w:r>
      <w:r w:rsidRPr="001D7AFD">
        <w:rPr>
          <w:sz w:val="12"/>
          <w:szCs w:val="16"/>
        </w:rPr>
        <w:t xml:space="preserve"> a so-called </w:t>
      </w:r>
      <w:r w:rsidRPr="001D7AFD">
        <w:rPr>
          <w:u w:val="single"/>
        </w:rPr>
        <w:t>nuclear winter</w:t>
      </w:r>
      <w:r w:rsidRPr="001D7AFD">
        <w:rPr>
          <w:sz w:val="12"/>
          <w:szCs w:val="16"/>
        </w:rPr>
        <w:t xml:space="preserve">, since the smoke and debris created by very large bombs could block out the sun’s rays for a considerable amount of time. </w:t>
      </w:r>
      <w:r w:rsidRPr="001D7AFD">
        <w:rPr>
          <w:u w:val="single"/>
        </w:rPr>
        <w:t>To inflict such ecological societal annihilation with weapons alone, we would have to detonate hundreds if not thousands of thermonuclear devices in a short time</w:t>
      </w:r>
      <w:r w:rsidRPr="001D7AFD">
        <w:rPr>
          <w:sz w:val="12"/>
          <w:szCs w:val="16"/>
        </w:rPr>
        <w:t xml:space="preserve">. </w:t>
      </w:r>
      <w:r w:rsidRPr="001D7AFD">
        <w:rPr>
          <w:u w:val="single"/>
        </w:rPr>
        <w:t xml:space="preserve">Even in such extreme conditions, the area actually devastated by the bombs would be limited: for example, </w:t>
      </w:r>
      <w:r w:rsidRPr="001D7AFD">
        <w:rPr>
          <w:b/>
          <w:bCs/>
          <w:highlight w:val="green"/>
          <w:u w:val="single"/>
        </w:rPr>
        <w:t>2,000</w:t>
      </w:r>
      <w:r w:rsidRPr="001D7AFD">
        <w:rPr>
          <w:b/>
          <w:bCs/>
          <w:u w:val="single"/>
        </w:rPr>
        <w:t xml:space="preserve"> one-megaton </w:t>
      </w:r>
      <w:r w:rsidRPr="001D7AFD">
        <w:rPr>
          <w:b/>
          <w:bCs/>
          <w:highlight w:val="green"/>
          <w:u w:val="single"/>
        </w:rPr>
        <w:t>explosions</w:t>
      </w:r>
      <w:r w:rsidRPr="001D7AFD">
        <w:rPr>
          <w:b/>
          <w:bCs/>
          <w:u w:val="single"/>
        </w:rPr>
        <w:t xml:space="preserve"> with a destructive radius of five miles each </w:t>
      </w:r>
      <w:r w:rsidRPr="001D7AFD">
        <w:rPr>
          <w:b/>
          <w:bCs/>
          <w:highlight w:val="green"/>
          <w:u w:val="single"/>
        </w:rPr>
        <w:t>would</w:t>
      </w:r>
      <w:r w:rsidRPr="001D7AFD">
        <w:rPr>
          <w:b/>
          <w:bCs/>
          <w:u w:val="single"/>
        </w:rPr>
        <w:t xml:space="preserve"> directly </w:t>
      </w:r>
      <w:r w:rsidRPr="001D7AFD">
        <w:rPr>
          <w:b/>
          <w:bCs/>
          <w:highlight w:val="green"/>
          <w:u w:val="single"/>
        </w:rPr>
        <w:t>destroy less than 5% of the</w:t>
      </w:r>
      <w:r w:rsidRPr="001D7AFD">
        <w:rPr>
          <w:b/>
          <w:bCs/>
          <w:u w:val="single"/>
        </w:rPr>
        <w:t xml:space="preserve"> territory of the </w:t>
      </w:r>
      <w:r w:rsidRPr="001D7AFD">
        <w:rPr>
          <w:b/>
          <w:bCs/>
          <w:highlight w:val="green"/>
          <w:u w:val="single"/>
        </w:rPr>
        <w:t>US</w:t>
      </w:r>
      <w:r w:rsidRPr="001D7AFD">
        <w:rPr>
          <w:sz w:val="12"/>
          <w:szCs w:val="16"/>
        </w:rPr>
        <w:t xml:space="preserve">. Of course, if the effects of nuclear weapons have been greatly exaggerated, there is a very good reason: since these weapons are indeed extremely dangerous, any posturing and exaggerating which intensifies our fear of them makes us less likely to use them. But it’s important, however, to understand why people have come to fear these weapons the way we do. After all, nuclear weapons are here to stay; they can’t be “un-invented”. If we want to live with them and mitigate the very real risks they pose, we must be honest about what those risks really are. Overegging them to frighten ourselves more than we need to </w:t>
      </w:r>
      <w:proofErr w:type="gramStart"/>
      <w:r w:rsidRPr="001D7AFD">
        <w:rPr>
          <w:sz w:val="12"/>
          <w:szCs w:val="16"/>
        </w:rPr>
        <w:t>keeps</w:t>
      </w:r>
      <w:proofErr w:type="gramEnd"/>
      <w:r w:rsidRPr="001D7AFD">
        <w:rPr>
          <w:sz w:val="12"/>
          <w:szCs w:val="16"/>
        </w:rPr>
        <w:t xml:space="preserve"> nobody safe.</w:t>
      </w:r>
    </w:p>
    <w:p w14:paraId="4D75AFD4" w14:textId="77777777" w:rsidR="0049104B" w:rsidRPr="001D7AFD" w:rsidRDefault="0049104B" w:rsidP="0049104B"/>
    <w:p w14:paraId="36E728CA" w14:textId="77777777" w:rsidR="0049104B" w:rsidRPr="001D7AFD" w:rsidRDefault="0049104B" w:rsidP="0049104B">
      <w:pPr>
        <w:pStyle w:val="Heading4"/>
        <w:rPr>
          <w:rFonts w:cs="Calibri"/>
          <w:szCs w:val="26"/>
        </w:rPr>
      </w:pPr>
      <w:r w:rsidRPr="001D7AFD">
        <w:rPr>
          <w:rFonts w:cs="Calibri"/>
        </w:rPr>
        <w:t xml:space="preserve">Err negative on impact weighing – their evidence is </w:t>
      </w:r>
      <w:r w:rsidRPr="001D7AFD">
        <w:rPr>
          <w:rFonts w:cs="Calibri"/>
          <w:u w:val="single"/>
        </w:rPr>
        <w:t>unwarranted pessimism</w:t>
      </w:r>
      <w:r w:rsidRPr="001D7AFD">
        <w:rPr>
          <w:rFonts w:cs="Calibri"/>
        </w:rPr>
        <w:t xml:space="preserve"> – </w:t>
      </w:r>
      <w:r w:rsidRPr="001D7AFD">
        <w:rPr>
          <w:rFonts w:cs="Calibri"/>
          <w:u w:val="single"/>
        </w:rPr>
        <w:t>updated models</w:t>
      </w:r>
      <w:r w:rsidRPr="001D7AFD">
        <w:rPr>
          <w:rFonts w:cs="Calibri"/>
        </w:rPr>
        <w:t>.</w:t>
      </w:r>
    </w:p>
    <w:p w14:paraId="5D149FE1" w14:textId="77777777" w:rsidR="0049104B" w:rsidRPr="001D7AFD" w:rsidRDefault="0049104B" w:rsidP="0049104B">
      <w:r w:rsidRPr="001D7AFD">
        <w:rPr>
          <w:rStyle w:val="Style13ptBold"/>
        </w:rPr>
        <w:t>Rodriguez 20</w:t>
      </w:r>
      <w:r w:rsidRPr="001D7AFD">
        <w:rPr>
          <w:szCs w:val="24"/>
        </w:rPr>
        <w:t xml:space="preserve"> </w:t>
      </w:r>
      <w:r w:rsidRPr="001D7AFD">
        <w:t>[Luisa Rodriguez is research fellow at the Forethought Foundation for Global Priorities Research. Previously, she researched nuclear war at Rethink Priorities and as a visiting researcher at the Future of Humanity Institute, "What is the likelihood that civilizational collapse would directly lead to human extinction (within decades)? - EA Forum", 24th Dec 2020, </w:t>
      </w:r>
      <w:hyperlink r:id="rId10" w:anchor="Concrete_example__A_large_nuclear_war_that_causes_a_nuclear_winter//imp" w:history="1">
        <w:r w:rsidRPr="001D7AFD">
          <w:rPr>
            <w:rStyle w:val="Hyperlink"/>
          </w:rPr>
          <w:t>https://forum.effectivealtruism.org/posts/GsjmufaebreiaivF7/what-is-the-likelihood-that-civilizational-collapse-would#Concrete_example__A_large_nuclear_war_that_causes_a_nuclear_winter//imp</w:t>
        </w:r>
      </w:hyperlink>
      <w:r w:rsidRPr="001D7AFD">
        <w:t xml:space="preserve">] </w:t>
      </w:r>
    </w:p>
    <w:p w14:paraId="7B46540D" w14:textId="77777777" w:rsidR="0049104B" w:rsidRPr="001D7AFD" w:rsidRDefault="0049104B" w:rsidP="0049104B">
      <w:pPr>
        <w:rPr>
          <w:b/>
          <w:bCs/>
          <w:u w:val="single"/>
        </w:rPr>
      </w:pPr>
      <w:r w:rsidRPr="001D7AFD">
        <w:rPr>
          <w:u w:val="single"/>
        </w:rPr>
        <w:t xml:space="preserve">Case 2: 90% population loss, infrastructure damage, and extreme climate change (e.g. nuclear war that caused nuclear winter) </w:t>
      </w:r>
      <w:r w:rsidRPr="001D7AFD">
        <w:rPr>
          <w:highlight w:val="cyan"/>
          <w:u w:val="single"/>
        </w:rPr>
        <w:t>In a</w:t>
      </w:r>
      <w:r w:rsidRPr="001D7AFD">
        <w:rPr>
          <w:u w:val="single"/>
        </w:rPr>
        <w:t xml:space="preserve"> scenario in which a catastrophe causes the deaths of 90% of the population (800 million survivors), major infrastructure damage, and climate change — for example, a severe, </w:t>
      </w:r>
      <w:r w:rsidRPr="001D7AFD">
        <w:rPr>
          <w:highlight w:val="cyan"/>
          <w:u w:val="single"/>
        </w:rPr>
        <w:t xml:space="preserve">global nuclear war </w:t>
      </w:r>
      <w:r w:rsidRPr="001D7AFD">
        <w:rPr>
          <w:u w:val="single"/>
        </w:rPr>
        <w:t>that caused a nuclear winter</w:t>
      </w:r>
      <w:r w:rsidRPr="001D7AFD">
        <w:rPr>
          <w:sz w:val="12"/>
        </w:rPr>
        <w:t xml:space="preserve"> — I believe the question of whether humans would be able to meet their basic needs becomes more difficult.[14] The questions I consider for this scenario are: What is the likelihood that survivors are able to continue to survive using traditional forms of agriculture, given a catastrophe that causes severe infrastructure damage and climate change? What is the likelihood that radiation causes extinction? What is the likelihood that humanity would survive in the event of conflict immediately following the catastrophe? What is the likelihood that survivors are able to continue to survive using traditional forms of agriculture? Time spent on this section: 2–3 hours Types of sources: Academic literature, non-academic reports, and expert interviews Expert judgment: </w:t>
      </w:r>
      <w:r w:rsidRPr="001D7AFD">
        <w:rPr>
          <w:u w:val="single"/>
        </w:rPr>
        <w:t xml:space="preserve">Several </w:t>
      </w:r>
      <w:r w:rsidRPr="001D7AFD">
        <w:rPr>
          <w:highlight w:val="cyan"/>
          <w:u w:val="single"/>
        </w:rPr>
        <w:t>experts</w:t>
      </w:r>
      <w:r w:rsidRPr="001D7AFD">
        <w:rPr>
          <w:sz w:val="12"/>
        </w:rPr>
        <w:t xml:space="preserve">, including ALLFED director David </w:t>
      </w:r>
      <w:proofErr w:type="spellStart"/>
      <w:r w:rsidRPr="001D7AFD">
        <w:rPr>
          <w:sz w:val="12"/>
        </w:rPr>
        <w:t>Denkenberger</w:t>
      </w:r>
      <w:proofErr w:type="spellEnd"/>
      <w:r w:rsidRPr="001D7AFD">
        <w:rPr>
          <w:sz w:val="12"/>
        </w:rPr>
        <w:t xml:space="preserve">, have affirmed this conclusion — they </w:t>
      </w:r>
      <w:r w:rsidRPr="001D7AFD">
        <w:rPr>
          <w:highlight w:val="cyan"/>
          <w:u w:val="single"/>
        </w:rPr>
        <w:t xml:space="preserve">do not expect humanity </w:t>
      </w:r>
      <w:r w:rsidRPr="001D7AFD">
        <w:rPr>
          <w:u w:val="single"/>
        </w:rPr>
        <w:t xml:space="preserve">to </w:t>
      </w:r>
      <w:r w:rsidRPr="001D7AFD">
        <w:rPr>
          <w:highlight w:val="cyan"/>
          <w:u w:val="single"/>
        </w:rPr>
        <w:t>dip below</w:t>
      </w:r>
      <w:r w:rsidRPr="001D7AFD">
        <w:rPr>
          <w:u w:val="single"/>
        </w:rPr>
        <w:t xml:space="preserve"> the </w:t>
      </w:r>
      <w:r w:rsidRPr="001D7AFD">
        <w:rPr>
          <w:highlight w:val="cyan"/>
          <w:u w:val="single"/>
        </w:rPr>
        <w:t xml:space="preserve">minimum </w:t>
      </w:r>
      <w:r w:rsidRPr="001D7AFD">
        <w:rPr>
          <w:u w:val="single"/>
        </w:rPr>
        <w:t xml:space="preserve">viable </w:t>
      </w:r>
      <w:r w:rsidRPr="001D7AFD">
        <w:rPr>
          <w:highlight w:val="cyan"/>
          <w:u w:val="single"/>
        </w:rPr>
        <w:t>population even in</w:t>
      </w:r>
      <w:r w:rsidRPr="001D7AFD">
        <w:rPr>
          <w:u w:val="single"/>
        </w:rPr>
        <w:t xml:space="preserve"> relatively </w:t>
      </w:r>
      <w:r w:rsidRPr="001D7AFD">
        <w:rPr>
          <w:highlight w:val="cyan"/>
          <w:u w:val="single"/>
        </w:rPr>
        <w:t>extreme sun-blocking scenarios</w:t>
      </w:r>
      <w:r w:rsidRPr="001D7AFD">
        <w:rPr>
          <w:u w:val="single"/>
        </w:rPr>
        <w:t>.</w:t>
      </w:r>
      <w:r w:rsidRPr="001D7AFD">
        <w:rPr>
          <w:sz w:val="12"/>
        </w:rPr>
        <w:t xml:space="preserve"> Literature review: The nature of all of the catastrophes we know of that would cause extreme global cooling (e.g. </w:t>
      </w:r>
      <w:r w:rsidRPr="001D7AFD">
        <w:rPr>
          <w:highlight w:val="cyan"/>
          <w:u w:val="single"/>
        </w:rPr>
        <w:t>nuclear winter</w:t>
      </w:r>
      <w:r w:rsidRPr="001D7AFD">
        <w:rPr>
          <w:u w:val="single"/>
        </w:rPr>
        <w:t>,</w:t>
      </w:r>
      <w:r w:rsidRPr="001D7AFD">
        <w:rPr>
          <w:sz w:val="12"/>
        </w:rPr>
        <w:t xml:space="preserve"> asteroid impacts) </w:t>
      </w:r>
      <w:r w:rsidRPr="001D7AFD">
        <w:rPr>
          <w:b/>
          <w:bCs/>
          <w:u w:val="single"/>
        </w:rPr>
        <w:t xml:space="preserve">would </w:t>
      </w:r>
      <w:r w:rsidRPr="001D7AFD">
        <w:rPr>
          <w:b/>
          <w:bCs/>
          <w:highlight w:val="cyan"/>
          <w:u w:val="single"/>
        </w:rPr>
        <w:t>have uneven</w:t>
      </w:r>
      <w:r w:rsidRPr="001D7AFD">
        <w:rPr>
          <w:b/>
          <w:bCs/>
          <w:u w:val="single"/>
        </w:rPr>
        <w:t xml:space="preserve">ly distributed </w:t>
      </w:r>
      <w:r w:rsidRPr="001D7AFD">
        <w:rPr>
          <w:b/>
          <w:bCs/>
          <w:highlight w:val="cyan"/>
          <w:u w:val="single"/>
        </w:rPr>
        <w:t>impacts</w:t>
      </w:r>
      <w:r w:rsidRPr="001D7AFD">
        <w:rPr>
          <w:u w:val="single"/>
        </w:rPr>
        <w:t xml:space="preserve"> — causing extreme global cooling in some parts of the world, but more moderate cooling in others</w:t>
      </w:r>
      <w:r w:rsidRPr="001D7AFD">
        <w:rPr>
          <w:sz w:val="12"/>
        </w:rPr>
        <w:t xml:space="preserve">. For example, in the case of a nuclear war between the US and Russia, </w:t>
      </w:r>
      <w:r w:rsidRPr="001D7AFD">
        <w:rPr>
          <w:u w:val="single"/>
        </w:rPr>
        <w:t xml:space="preserve">nuclear winter models suggest that the most </w:t>
      </w:r>
      <w:r w:rsidRPr="001D7AFD">
        <w:rPr>
          <w:b/>
          <w:bCs/>
          <w:highlight w:val="cyan"/>
          <w:u w:val="single"/>
        </w:rPr>
        <w:t xml:space="preserve">severe climate effects </w:t>
      </w:r>
      <w:r w:rsidRPr="001D7AFD">
        <w:rPr>
          <w:b/>
          <w:bCs/>
          <w:u w:val="single"/>
        </w:rPr>
        <w:t xml:space="preserve">would be </w:t>
      </w:r>
      <w:r w:rsidRPr="001D7AFD">
        <w:rPr>
          <w:b/>
          <w:bCs/>
          <w:highlight w:val="cyan"/>
          <w:u w:val="single"/>
        </w:rPr>
        <w:t>limited</w:t>
      </w:r>
      <w:r w:rsidRPr="001D7AFD">
        <w:rPr>
          <w:highlight w:val="cyan"/>
          <w:u w:val="single"/>
        </w:rPr>
        <w:t xml:space="preserve"> </w:t>
      </w:r>
      <w:r w:rsidRPr="001D7AFD">
        <w:rPr>
          <w:u w:val="single"/>
        </w:rPr>
        <w:t>to the Northern Hemisphere, where temperatures would fall by 10–30 degrees C.</w:t>
      </w:r>
      <w:r w:rsidRPr="001D7AFD">
        <w:rPr>
          <w:sz w:val="12"/>
        </w:rPr>
        <w:t xml:space="preserve"> But </w:t>
      </w:r>
      <w:r w:rsidRPr="001D7AFD">
        <w:rPr>
          <w:highlight w:val="cyan"/>
          <w:u w:val="single"/>
        </w:rPr>
        <w:t>in</w:t>
      </w:r>
      <w:r w:rsidRPr="001D7AFD">
        <w:rPr>
          <w:u w:val="single"/>
        </w:rPr>
        <w:t xml:space="preserve"> the </w:t>
      </w:r>
      <w:r w:rsidRPr="001D7AFD">
        <w:rPr>
          <w:highlight w:val="cyan"/>
          <w:u w:val="single"/>
        </w:rPr>
        <w:t>South</w:t>
      </w:r>
      <w:r w:rsidRPr="001D7AFD">
        <w:rPr>
          <w:u w:val="single"/>
        </w:rPr>
        <w:t xml:space="preserve">ern Hemisphere, and especially at the equator, </w:t>
      </w:r>
      <w:r w:rsidRPr="001D7AFD">
        <w:rPr>
          <w:highlight w:val="cyan"/>
          <w:u w:val="single"/>
        </w:rPr>
        <w:t>those effects</w:t>
      </w:r>
      <w:r w:rsidRPr="001D7AFD">
        <w:rPr>
          <w:u w:val="single"/>
        </w:rPr>
        <w:t xml:space="preserve"> would be much </w:t>
      </w:r>
      <w:r w:rsidRPr="001D7AFD">
        <w:rPr>
          <w:highlight w:val="cyan"/>
          <w:u w:val="single"/>
        </w:rPr>
        <w:t>less severe</w:t>
      </w:r>
      <w:r w:rsidRPr="001D7AFD">
        <w:rPr>
          <w:u w:val="single"/>
        </w:rPr>
        <w:t>: between 5–10 degrees Celsius</w:t>
      </w:r>
      <w:r w:rsidRPr="001D7AFD">
        <w:rPr>
          <w:sz w:val="12"/>
        </w:rPr>
        <w:t>. With heterogeneous impacts like this</w:t>
      </w:r>
      <w:r w:rsidRPr="001D7AFD">
        <w:rPr>
          <w:u w:val="single"/>
        </w:rPr>
        <w:t xml:space="preserve">, it’s likely that </w:t>
      </w:r>
      <w:r w:rsidRPr="001D7AFD">
        <w:rPr>
          <w:highlight w:val="cyan"/>
          <w:u w:val="single"/>
        </w:rPr>
        <w:t>ag</w:t>
      </w:r>
      <w:r w:rsidRPr="001D7AFD">
        <w:rPr>
          <w:u w:val="single"/>
        </w:rPr>
        <w:t xml:space="preserve">riculture would still be </w:t>
      </w:r>
      <w:r w:rsidRPr="001D7AFD">
        <w:rPr>
          <w:highlight w:val="cyan"/>
          <w:u w:val="single"/>
        </w:rPr>
        <w:t xml:space="preserve">possible in </w:t>
      </w:r>
      <w:r w:rsidRPr="001D7AFD">
        <w:rPr>
          <w:u w:val="single"/>
        </w:rPr>
        <w:t xml:space="preserve">some </w:t>
      </w:r>
      <w:r w:rsidRPr="001D7AFD">
        <w:rPr>
          <w:highlight w:val="cyan"/>
          <w:u w:val="single"/>
        </w:rPr>
        <w:t>regions</w:t>
      </w:r>
      <w:r w:rsidRPr="001D7AFD">
        <w:rPr>
          <w:sz w:val="12"/>
        </w:rPr>
        <w:t xml:space="preserve"> — especially in New Zealand and Australia, and possibly in South America and Central Africa.[15] To be clear, I’m describing a very grim scenario, in which basically everyone in the Northern Hemisphere — and in many parts of the Southern Hemisphere — would be unable to grow food using standard agricultural techniques. Given this, I expect there would be mass starvation and violent competition and conflict until a new equilibrium was reached, one where the remaining survivors didn’t exceed the Earth’s carrying capacity. While I expect this would be a truly terrible period of widespread suffering, I believe this equilibrium would be reached long before the population got anywhere near the minimum viable population. </w:t>
      </w:r>
      <w:r w:rsidRPr="001D7AFD">
        <w:rPr>
          <w:u w:val="single"/>
        </w:rPr>
        <w:t>My best guess is the population would fall to hundreds of thousands to tens of millions, but not much lower</w:t>
      </w:r>
      <w:r w:rsidRPr="001D7AFD">
        <w:rPr>
          <w:sz w:val="12"/>
        </w:rPr>
        <w:t xml:space="preserve">. While I haven’t looked into this much, I feel fairly convinced that </w:t>
      </w:r>
      <w:r w:rsidRPr="001D7AFD">
        <w:rPr>
          <w:u w:val="single"/>
        </w:rPr>
        <w:t xml:space="preserve">hundreds of thousands or </w:t>
      </w:r>
      <w:r w:rsidRPr="001D7AFD">
        <w:rPr>
          <w:b/>
          <w:bCs/>
          <w:highlight w:val="cyan"/>
          <w:u w:val="single"/>
        </w:rPr>
        <w:t>millions</w:t>
      </w:r>
      <w:r w:rsidRPr="001D7AFD">
        <w:rPr>
          <w:b/>
          <w:bCs/>
          <w:u w:val="single"/>
        </w:rPr>
        <w:t xml:space="preserve"> </w:t>
      </w:r>
      <w:r w:rsidRPr="001D7AFD">
        <w:rPr>
          <w:u w:val="single"/>
        </w:rPr>
        <w:t xml:space="preserve">of people </w:t>
      </w:r>
      <w:r w:rsidRPr="001D7AFD">
        <w:rPr>
          <w:b/>
          <w:bCs/>
          <w:u w:val="single"/>
        </w:rPr>
        <w:t xml:space="preserve">could </w:t>
      </w:r>
      <w:r w:rsidRPr="001D7AFD">
        <w:rPr>
          <w:b/>
          <w:bCs/>
          <w:highlight w:val="cyan"/>
          <w:u w:val="single"/>
        </w:rPr>
        <w:t>survive</w:t>
      </w:r>
      <w:r w:rsidRPr="001D7AFD">
        <w:rPr>
          <w:u w:val="single"/>
        </w:rPr>
        <w:t xml:space="preserve"> using traditional approaches to agriculture in parts of the world with more moderate climate effects</w:t>
      </w:r>
      <w:r w:rsidRPr="001D7AFD">
        <w:rPr>
          <w:sz w:val="12"/>
        </w:rPr>
        <w:t xml:space="preserve"> (and basic mitigation strategies, like switching to crop types that are more resilient to temperature and precipitation fluctuations). And as with Case 1</w:t>
      </w:r>
      <w:r w:rsidRPr="001D7AFD">
        <w:rPr>
          <w:u w:val="single"/>
        </w:rPr>
        <w:t xml:space="preserve">, at least some of the survivors in a Case 2 scenario would probably be able to survive the immediate aftermath of a catastrophe that caused civilizational collapse by exploiting food and other supplies in stores and larger stockpiles. </w:t>
      </w:r>
      <w:r w:rsidRPr="001D7AFD">
        <w:rPr>
          <w:sz w:val="12"/>
        </w:rPr>
        <w:t xml:space="preserve">This would give survivors some buffer time to learn additional skills required to survive once those supplies run out (e.g. fishing) </w:t>
      </w:r>
      <w:r w:rsidRPr="001D7AFD">
        <w:rPr>
          <w:u w:val="single"/>
        </w:rPr>
        <w:t>or develop the techniques necessary to produce food using methods that don’t rely on climate factors like warm temperatures and regular precipitation</w:t>
      </w:r>
      <w:r w:rsidRPr="001D7AFD">
        <w:rPr>
          <w:sz w:val="12"/>
        </w:rPr>
        <w:t xml:space="preserve">. BOTEC: The longer the buffer time, the more likely humanity would be to subsequently survive. But there are a number of different considerations (relative to Case 1) that affect the calculus of just how long such a grace period would be in the context of a catastrophic event like a nuclear war that killed 90% of people and caused a nuclear winter. So I’ve done a similar exercise to the one above where I try to account for some of those differences. Note: As above, the following BOTEC relies on particularly poor sources, makes a bunch of dubious assumptions (discussed more below), and I’m not confident I’ve thought of all of the most important supplies. It should be considered very rough. TABLE5 See table note here.[16] Bottom </w:t>
      </w:r>
      <w:r w:rsidRPr="001D7AFD">
        <w:rPr>
          <w:sz w:val="12"/>
          <w:szCs w:val="16"/>
        </w:rPr>
        <w:t>line: I think it’s extremely likely that these supplies would last somewhere between around a year and a decade or more</w:t>
      </w:r>
      <w:r w:rsidRPr="001D7AFD">
        <w:rPr>
          <w:sz w:val="12"/>
        </w:rPr>
        <w:t xml:space="preserve">. I expect it would be closer to the lower end, given that competition and violence could lead to the depletion of supplies more quickly than if the population were reduced to a smaller number by the catastrophe directly. All this in mind, I think it is very likely that the survivors would be able to learn enough during the grace period to be able to feed and shelter themselves ~indefinitely. </w:t>
      </w:r>
      <w:r w:rsidRPr="001D7AFD">
        <w:rPr>
          <w:u w:val="single"/>
        </w:rPr>
        <w:t xml:space="preserve">What is the likelihood that radiation causes extinction? </w:t>
      </w:r>
      <w:r w:rsidRPr="001D7AFD">
        <w:rPr>
          <w:sz w:val="12"/>
        </w:rPr>
        <w:t>Time spent on this section: 2–3 hours Types of sources: Academic papers, Wikipedia, and interviews with experts Literature review: In the aftermath of a nuclear war, radioactive fallout from the nuclear detonations would have long-lasting health impacts</w:t>
      </w:r>
      <w:r w:rsidRPr="001D7AFD">
        <w:rPr>
          <w:u w:val="single"/>
        </w:rPr>
        <w:t xml:space="preserve">. In </w:t>
      </w:r>
      <w:r w:rsidRPr="001D7AFD">
        <w:rPr>
          <w:b/>
          <w:bCs/>
          <w:u w:val="single"/>
        </w:rPr>
        <w:t>the most extreme</w:t>
      </w:r>
      <w:r w:rsidRPr="001D7AFD">
        <w:rPr>
          <w:u w:val="single"/>
        </w:rPr>
        <w:t xml:space="preserve"> nuclear war </w:t>
      </w:r>
      <w:r w:rsidRPr="001D7AFD">
        <w:rPr>
          <w:b/>
          <w:bCs/>
          <w:u w:val="single"/>
        </w:rPr>
        <w:t>scenario</w:t>
      </w:r>
      <w:r w:rsidRPr="001D7AFD">
        <w:rPr>
          <w:sz w:val="12"/>
        </w:rPr>
        <w:t>s</w:t>
      </w:r>
      <w:r w:rsidRPr="001D7AFD">
        <w:rPr>
          <w:u w:val="single"/>
        </w:rPr>
        <w:t xml:space="preserve"> considered by academics</w:t>
      </w:r>
      <w:r w:rsidRPr="001D7AFD">
        <w:rPr>
          <w:sz w:val="12"/>
        </w:rPr>
        <w:t xml:space="preserve"> </w:t>
      </w:r>
      <w:r w:rsidRPr="001D7AFD">
        <w:rPr>
          <w:u w:val="single"/>
        </w:rPr>
        <w:t xml:space="preserve">(a nuclear war between the US and Russia and their allies, using 10,000 megatons (MT) of nuclear bombs), </w:t>
      </w:r>
      <w:r w:rsidRPr="001D7AFD">
        <w:rPr>
          <w:sz w:val="12"/>
        </w:rPr>
        <w:t xml:space="preserve">approximately 30% of the geographic area in the Northern Hemisphere would have enough fallout to be lethal to any adult in the area (Ehrlich et al., 1983). The </w:t>
      </w:r>
      <w:r w:rsidRPr="001D7AFD">
        <w:rPr>
          <w:u w:val="single"/>
        </w:rPr>
        <w:t>current US and Russian nuclear arsenals don’t currently have that kind of megatonnage (they currently have closer to 2,500 MT</w:t>
      </w:r>
      <w:r w:rsidRPr="001D7AFD">
        <w:rPr>
          <w:sz w:val="12"/>
        </w:rPr>
        <w:t xml:space="preserve">). </w:t>
      </w:r>
      <w:r w:rsidRPr="001D7AFD">
        <w:rPr>
          <w:u w:val="single"/>
        </w:rPr>
        <w:t xml:space="preserve">If we naively assume that radiation scales linearly, we might expect a </w:t>
      </w:r>
      <w:proofErr w:type="gramStart"/>
      <w:r w:rsidRPr="001D7AFD">
        <w:rPr>
          <w:u w:val="single"/>
        </w:rPr>
        <w:t>modern day</w:t>
      </w:r>
      <w:proofErr w:type="gramEnd"/>
      <w:r w:rsidRPr="001D7AFD">
        <w:rPr>
          <w:u w:val="single"/>
        </w:rPr>
        <w:t xml:space="preserve"> US-Russia nuclear war to contaminate up to 7.5% of the land area of the Northern Hemisphere</w:t>
      </w:r>
      <w:r w:rsidRPr="001D7AFD">
        <w:rPr>
          <w:sz w:val="12"/>
        </w:rPr>
        <w:t xml:space="preserve">. This may not sound like much, but consider that 95% of the world’s population lives on just 10% of its land area — meaning that 7.5% of land area could be home to millions or even billions of people. What’s more, tens to hundreds of millions more might be exposed to enough radiation to be more susceptible to cancer for the rest of their lives. On top of this, there are currently around 440 civilian nuclear power reactors scattered around the world, and likely tens or hundreds more military reactors. These have fail-safes and automatic </w:t>
      </w:r>
      <w:proofErr w:type="spellStart"/>
      <w:r w:rsidRPr="001D7AFD">
        <w:rPr>
          <w:sz w:val="12"/>
        </w:rPr>
        <w:t>shut down</w:t>
      </w:r>
      <w:proofErr w:type="spellEnd"/>
      <w:r w:rsidRPr="001D7AFD">
        <w:rPr>
          <w:sz w:val="12"/>
        </w:rPr>
        <w:t xml:space="preserve"> measures that are designed to ensure that all of the nuclear material in these reactors would be safely contained in the event of a global catastrophe that meant people stopped attending to them. Concretely, these fail safes make sure that water continues to be circulated around the nuclear fuel to ensure it doesn’t get so hot it causes a meltdown — i.e., an event where the nuclear core partially or completely melts, which might allow the nuclear fuel to breach its multiple layers of containment and leak out into the environment. If fuel did reach the environment, the radioactive fallout could spread across continents, creating exposure levels ranging from immediately fatal (in areas ranging from tens to thousands of square kilometers) to non-lethal but causing potential higher rates of cancer and infertility. But some of these fail-safes could plausibly fail during a catastrophe that caused infrastructure damage (or afterward, if any components of the fail system degraded). For example, some nuclear reactors rely on backup generators to power the pumps that keep water circulating in the core of the reactor. If those backup generators eventually all broke down, the reactor might melt down. I currently don’t have a good sense of how likely these failures would be. Newer nuclear reactors rely on more robust safety systems, with parts that wouldn’t break down as easily. And all nuclear reactor safety systems are designed to account for infrastructure damage caused by earthquakes and other physical shocks. But in a large-scale nuclear war, it seems very plausible that at least some nuclear reactors would melt down. My best guess is that this wouldn’t happen at a large scale, but even if it did, some areas would likely be far enough away from reactors to be spared the radioactive contamination. For example, Australia has just one nuclear reactor. Even if that reactor were to melt down, much of Australia would likely remain uncontaminated (Australia is just under 3 million square miles, and the Chernobyl meltdown is estimated to have contaminated under 60,000 square miles; and only a much smaller fraction of that area was sufficiently contaminated as to be lethal to humans). </w:t>
      </w:r>
      <w:r w:rsidRPr="001D7AFD">
        <w:rPr>
          <w:u w:val="single"/>
        </w:rPr>
        <w:t xml:space="preserve">Bottom line: While </w:t>
      </w:r>
      <w:r w:rsidRPr="001D7AFD">
        <w:rPr>
          <w:highlight w:val="cyan"/>
          <w:u w:val="single"/>
        </w:rPr>
        <w:t>radioactive fallout</w:t>
      </w:r>
      <w:r w:rsidRPr="001D7AFD">
        <w:rPr>
          <w:u w:val="single"/>
        </w:rPr>
        <w:t xml:space="preserve"> from nuclear detonations and power plant meltdowns would increase the death toll in the years following the collapse, I expect it </w:t>
      </w:r>
      <w:r w:rsidRPr="001D7AFD">
        <w:rPr>
          <w:b/>
          <w:bCs/>
          <w:highlight w:val="cyan"/>
          <w:u w:val="single"/>
        </w:rPr>
        <w:t>wouldn’t be</w:t>
      </w:r>
      <w:r w:rsidRPr="001D7AFD">
        <w:rPr>
          <w:u w:val="single"/>
        </w:rPr>
        <w:t xml:space="preserve"> widespread enough to be immediately </w:t>
      </w:r>
      <w:r w:rsidRPr="001D7AFD">
        <w:rPr>
          <w:b/>
          <w:bCs/>
          <w:highlight w:val="cyan"/>
          <w:u w:val="single"/>
        </w:rPr>
        <w:t>fatal to everyone</w:t>
      </w:r>
      <w:r w:rsidRPr="001D7AFD">
        <w:rPr>
          <w:highlight w:val="cyan"/>
          <w:u w:val="single"/>
        </w:rPr>
        <w:t>, nor would it cause fertility</w:t>
      </w:r>
      <w:r w:rsidRPr="001D7AFD">
        <w:rPr>
          <w:u w:val="single"/>
        </w:rPr>
        <w:t xml:space="preserve"> rates </w:t>
      </w:r>
      <w:r w:rsidRPr="001D7AFD">
        <w:rPr>
          <w:highlight w:val="cyan"/>
          <w:u w:val="single"/>
        </w:rPr>
        <w:t xml:space="preserve">or life </w:t>
      </w:r>
      <w:r w:rsidRPr="001D7AFD">
        <w:rPr>
          <w:u w:val="single"/>
        </w:rPr>
        <w:t xml:space="preserve">expectancy </w:t>
      </w:r>
      <w:r w:rsidRPr="001D7AFD">
        <w:rPr>
          <w:highlight w:val="cyan"/>
          <w:u w:val="single"/>
        </w:rPr>
        <w:t xml:space="preserve">to </w:t>
      </w:r>
      <w:r w:rsidRPr="001D7AFD">
        <w:rPr>
          <w:u w:val="single"/>
        </w:rPr>
        <w:t xml:space="preserve">decrease enough to </w:t>
      </w:r>
      <w:r w:rsidRPr="001D7AFD">
        <w:rPr>
          <w:highlight w:val="cyan"/>
          <w:u w:val="single"/>
        </w:rPr>
        <w:t>threaten extinction</w:t>
      </w:r>
      <w:r w:rsidRPr="001D7AFD">
        <w:rPr>
          <w:u w:val="single"/>
        </w:rPr>
        <w:t xml:space="preserve">. And at the very least, </w:t>
      </w:r>
      <w:r w:rsidRPr="001D7AFD">
        <w:rPr>
          <w:b/>
          <w:bCs/>
          <w:u w:val="single"/>
        </w:rPr>
        <w:t>some</w:t>
      </w:r>
      <w:r w:rsidRPr="001D7AFD">
        <w:rPr>
          <w:u w:val="single"/>
        </w:rPr>
        <w:t xml:space="preserve"> </w:t>
      </w:r>
      <w:r w:rsidRPr="001D7AFD">
        <w:rPr>
          <w:highlight w:val="cyan"/>
          <w:u w:val="single"/>
        </w:rPr>
        <w:t xml:space="preserve">areas </w:t>
      </w:r>
      <w:r w:rsidRPr="001D7AFD">
        <w:rPr>
          <w:b/>
          <w:bCs/>
          <w:highlight w:val="cyan"/>
          <w:u w:val="single"/>
        </w:rPr>
        <w:t xml:space="preserve">are </w:t>
      </w:r>
      <w:r w:rsidRPr="001D7AFD">
        <w:rPr>
          <w:b/>
          <w:bCs/>
          <w:u w:val="single"/>
        </w:rPr>
        <w:t xml:space="preserve">sufficiently </w:t>
      </w:r>
      <w:r w:rsidRPr="001D7AFD">
        <w:rPr>
          <w:b/>
          <w:bCs/>
          <w:highlight w:val="cyan"/>
          <w:u w:val="single"/>
        </w:rPr>
        <w:t xml:space="preserve">far away </w:t>
      </w:r>
      <w:r w:rsidRPr="001D7AFD">
        <w:rPr>
          <w:b/>
          <w:bCs/>
          <w:u w:val="single"/>
        </w:rPr>
        <w:t>as to be</w:t>
      </w:r>
      <w:r w:rsidRPr="001D7AFD">
        <w:rPr>
          <w:u w:val="single"/>
        </w:rPr>
        <w:t xml:space="preserve"> relatively </w:t>
      </w:r>
      <w:r w:rsidRPr="001D7AFD">
        <w:rPr>
          <w:b/>
          <w:bCs/>
          <w:u w:val="single"/>
        </w:rPr>
        <w:t>safe</w:t>
      </w:r>
      <w:r w:rsidRPr="001D7AFD">
        <w:rPr>
          <w:u w:val="single"/>
        </w:rPr>
        <w:t xml:space="preserve"> from radioactive fallout</w:t>
      </w:r>
      <w:r w:rsidRPr="001D7AFD">
        <w:rPr>
          <w:sz w:val="12"/>
        </w:rPr>
        <w:t xml:space="preserve">.  </w:t>
      </w:r>
      <w:r w:rsidRPr="001D7AFD">
        <w:rPr>
          <w:u w:val="single"/>
        </w:rPr>
        <w:t>What is the likelihood that humanity would survive in the event of conflict immediately following the catastrophe</w:t>
      </w:r>
      <w:r w:rsidRPr="001D7AFD">
        <w:rPr>
          <w:sz w:val="12"/>
        </w:rPr>
        <w:t xml:space="preserve">? Time spent on </w:t>
      </w:r>
      <w:r w:rsidRPr="001D7AFD">
        <w:rPr>
          <w:sz w:val="12"/>
          <w:szCs w:val="8"/>
        </w:rPr>
        <w:t>this section: 1–2 hours Types of sources: Academic literature, expert interviews, and speculation Historical base rate: In Case 2, it seems slightly more plausible to me that violence would lead to human extinction than in Case 1, but still fairly unlikely</w:t>
      </w:r>
      <w:r w:rsidRPr="001D7AFD">
        <w:rPr>
          <w:sz w:val="8"/>
          <w:szCs w:val="8"/>
          <w:u w:val="single"/>
        </w:rPr>
        <w:t>.</w:t>
      </w:r>
      <w:r w:rsidRPr="001D7AFD">
        <w:rPr>
          <w:sz w:val="12"/>
        </w:rPr>
        <w:t xml:space="preserve"> I don’t think human extinction could be caused by a conflict fought with conventional weapons; </w:t>
      </w:r>
      <w:r w:rsidRPr="001D7AFD">
        <w:rPr>
          <w:b/>
          <w:bCs/>
          <w:u w:val="single"/>
        </w:rPr>
        <w:t>there would</w:t>
      </w:r>
      <w:r w:rsidRPr="001D7AFD">
        <w:rPr>
          <w:u w:val="single"/>
        </w:rPr>
        <w:t xml:space="preserve"> just </w:t>
      </w:r>
      <w:r w:rsidRPr="001D7AFD">
        <w:rPr>
          <w:b/>
          <w:bCs/>
          <w:u w:val="single"/>
        </w:rPr>
        <w:t>be</w:t>
      </w:r>
      <w:r w:rsidRPr="001D7AFD">
        <w:rPr>
          <w:u w:val="single"/>
        </w:rPr>
        <w:t xml:space="preserve"> </w:t>
      </w:r>
      <w:r w:rsidRPr="001D7AFD">
        <w:rPr>
          <w:b/>
          <w:bCs/>
          <w:u w:val="single"/>
        </w:rPr>
        <w:t xml:space="preserve">too many survivors (~800 million) </w:t>
      </w:r>
      <w:r w:rsidRPr="001D7AFD">
        <w:rPr>
          <w:u w:val="single"/>
        </w:rPr>
        <w:t xml:space="preserve">to be killed in conventional </w:t>
      </w:r>
      <w:r w:rsidRPr="001D7AFD">
        <w:rPr>
          <w:sz w:val="12"/>
        </w:rPr>
        <w:t xml:space="preserve">warfare (compare this to WWI and WWII, during which ~20 million and ~75 million people were killed, respectively). Weapons of mass destruction: My best guess is that the only way violence in the wake of a Case 2 civilizational collapse could directly lead to human extinction is if one group of </w:t>
      </w:r>
      <w:r w:rsidRPr="001D7AFD">
        <w:rPr>
          <w:b/>
          <w:bCs/>
          <w:u w:val="single"/>
        </w:rPr>
        <w:t>survivors</w:t>
      </w:r>
      <w:r w:rsidRPr="001D7AFD">
        <w:rPr>
          <w:sz w:val="12"/>
        </w:rPr>
        <w:t xml:space="preserve"> had access to and deployed weapons of mass destruction. This seems unlikely to me, first because it seems hard to imagine a group of survivors incapable of recovering critical infrastructure — and barely capable of meeting even their basic needs — would be able to successfully deploy weapons of mass destruction (though I’m not very confident about this). Second, it’s hard to imagine a scenario where the use of weapons of mass destruction kills millions of survivors, spread all over the world, without modern technologies like transportation. For example, with potentially many survivor groups, it seems hard to imagine how nuclear detonations would kill ~everyone despite the fact that the groups would likely be spread out all over the world, potentially in small bands that can’t each be individually targeted. Similarly, it’s hard to imagine how a pathogen could spread ~everywhere when survivors would likely have greatly reduced mobility (the latter isn’t obviously impossible, but it at least seems exceedingly difficult to me). There’s one counterargument I find somewhat persuasive, which is that it seems possible that all of the survivors might be confined to a relatively small area (for example, if only a small fraction of the Earth’s land area is habitable), making them more vulnerable to a single, large attack. If this were the case, it’s easier for me to imagine that the use of weapons of mass destruction could kill all of the remaining survivors. This would presumably mean the aggressors would be killing themselves, which makes it seem even less likely to me. But we’ve seen humans come dangerously close to threatening their own survival before, often because human aggressors aren’t always good at predicting how cascading effects could threaten their survival as well. A random example to make this concrete: If all of the survivors of a nuclear war were confined to Australia, which might be less impacted by a nuclear winter, one group might choose to use nuclear weapons against another group, not realizing that the radioactive fallout or further climate change could make Australia uninhabitable, even for them. Bottom line: I expect the survivors in Case 2 would not deploy weapons of mass destruction against their competitors, as it would likely pose a pretty big risk to the aggressor as well as the target. But I’m uncertain about this — humans have come close to making similarly self-destructive choices before. Thankfully, even if one group did use weapons of mass destruction against their competitors, I still think it’s very unlikely that their use would cause human extinction. This is because except in a few very specific and very strange scenarios, I expect the survivors would be too geographically distributed and disconnected to be wiped out by a single act of aggression. I therefore expect the result would be a much higher death toll, but not extinction. Concrete example: </w:t>
      </w:r>
      <w:r w:rsidRPr="001D7AFD">
        <w:rPr>
          <w:u w:val="single"/>
        </w:rPr>
        <w:t xml:space="preserve">A </w:t>
      </w:r>
      <w:r w:rsidRPr="001D7AFD">
        <w:rPr>
          <w:sz w:val="12"/>
          <w:szCs w:val="16"/>
        </w:rPr>
        <w:t>large nuclear war that causes a nuclear winter So what, concretely, do I think would happen in the event of a catastrophe like a nuclear war that led to the death of 90% of the population, and caused severe infrastructure damage and significant global cooling? I expect that, in addition to the billions of people killed in the initial catastrophe, hundreds of millions or more would likely die in the famines and violent competition that followed. But my best guess is that hundreds of thousands to hundreds of millions of the survivors of the initial catastrophe would survive this violent period. I think it’s extremely likely these survivors would be able to support themselves using leftover food stocks and supplies, before eventually working out how to feed themselves through traditional agriculture and fishing and/or modified agriculture (using methods that don’t rely on climate factors like warm temperatures and regular precipitation).</w:t>
      </w:r>
      <w:r w:rsidRPr="001D7AFD">
        <w:rPr>
          <w:b/>
          <w:bCs/>
          <w:u w:val="single"/>
        </w:rPr>
        <w:t xml:space="preserve"> All of the catastrophes </w:t>
      </w:r>
      <w:r w:rsidRPr="001D7AFD">
        <w:rPr>
          <w:u w:val="single"/>
        </w:rPr>
        <w:t>we know of</w:t>
      </w:r>
      <w:r w:rsidRPr="001D7AFD">
        <w:rPr>
          <w:b/>
          <w:bCs/>
          <w:u w:val="single"/>
        </w:rPr>
        <w:t xml:space="preserve"> that would lead to extreme cooling </w:t>
      </w:r>
      <w:r w:rsidRPr="001D7AFD">
        <w:rPr>
          <w:u w:val="single"/>
        </w:rPr>
        <w:t xml:space="preserve">would only do so </w:t>
      </w:r>
      <w:r w:rsidRPr="001D7AFD">
        <w:rPr>
          <w:b/>
          <w:bCs/>
          <w:u w:val="single"/>
        </w:rPr>
        <w:t xml:space="preserve">for </w:t>
      </w:r>
      <w:r w:rsidRPr="001D7AFD">
        <w:rPr>
          <w:u w:val="single"/>
        </w:rPr>
        <w:t>1–</w:t>
      </w:r>
      <w:r w:rsidRPr="001D7AFD">
        <w:rPr>
          <w:b/>
          <w:bCs/>
          <w:u w:val="single"/>
        </w:rPr>
        <w:t>10 years, and agriculture would become possible again once the climate began to return to normal</w:t>
      </w:r>
      <w:r w:rsidRPr="001D7AFD">
        <w:rPr>
          <w:sz w:val="12"/>
        </w:rPr>
        <w:t xml:space="preserve">. At that point, it seems even more likely that the surviving humans would be able to meet their own basic needs by returning to traditional forms of agriculture. My key uncertainties are around whether I’m putting too much weight on the idea that humans would figure out how to subsist without traditional agriculture just because it’s technically possible, and whether conflict could lead to extinction through channels I haven’t foreseen. Another toy calculation suggests that these </w:t>
      </w:r>
      <w:r w:rsidRPr="001D7AFD">
        <w:rPr>
          <w:b/>
          <w:bCs/>
          <w:u w:val="single"/>
        </w:rPr>
        <w:t>uncertainties</w:t>
      </w:r>
      <w:r w:rsidRPr="001D7AFD">
        <w:rPr>
          <w:u w:val="single"/>
        </w:rPr>
        <w:t xml:space="preserve"> probably </w:t>
      </w:r>
      <w:r w:rsidRPr="001D7AFD">
        <w:rPr>
          <w:b/>
          <w:bCs/>
          <w:u w:val="single"/>
        </w:rPr>
        <w:t>aren’t troubling enough to change my bottom line</w:t>
      </w:r>
      <w:r w:rsidRPr="001D7AFD">
        <w:rPr>
          <w:sz w:val="12"/>
        </w:rPr>
        <w:t xml:space="preserve">. Note: I again assume each group’s fate is independent of the fates of other groups. I actually think this is a pretty reasonable assumption in this case. I expect that the </w:t>
      </w:r>
      <w:r w:rsidRPr="001D7AFD">
        <w:rPr>
          <w:b/>
          <w:bCs/>
          <w:highlight w:val="cyan"/>
          <w:u w:val="single"/>
        </w:rPr>
        <w:t>survivors</w:t>
      </w:r>
      <w:r w:rsidRPr="001D7AFD">
        <w:rPr>
          <w:u w:val="single"/>
        </w:rPr>
        <w:t xml:space="preserve"> of a catastrophe like a severe nuclear war </w:t>
      </w:r>
      <w:r w:rsidRPr="001D7AFD">
        <w:rPr>
          <w:b/>
          <w:bCs/>
          <w:highlight w:val="cyan"/>
          <w:u w:val="single"/>
        </w:rPr>
        <w:t xml:space="preserve">would </w:t>
      </w:r>
      <w:r w:rsidRPr="001D7AFD">
        <w:rPr>
          <w:b/>
          <w:bCs/>
          <w:u w:val="single"/>
        </w:rPr>
        <w:t xml:space="preserve">end up somewhat </w:t>
      </w:r>
      <w:r w:rsidRPr="001D7AFD">
        <w:rPr>
          <w:b/>
          <w:bCs/>
          <w:highlight w:val="cyan"/>
          <w:u w:val="single"/>
        </w:rPr>
        <w:t>spread out</w:t>
      </w:r>
      <w:r w:rsidRPr="001D7AFD">
        <w:rPr>
          <w:sz w:val="12"/>
        </w:rPr>
        <w:t xml:space="preserve"> (at least across the Southern Hemisphere), as doing so </w:t>
      </w:r>
      <w:r w:rsidRPr="001D7AFD">
        <w:rPr>
          <w:u w:val="single"/>
        </w:rPr>
        <w:t>would create less competition for resources within a smaller area</w:t>
      </w:r>
      <w:r w:rsidRPr="001D7AFD">
        <w:rPr>
          <w:sz w:val="12"/>
        </w:rPr>
        <w:t xml:space="preserve"> (I discuss this more later</w:t>
      </w:r>
      <w:r w:rsidRPr="001D7AFD">
        <w:rPr>
          <w:u w:val="single"/>
        </w:rPr>
        <w:t xml:space="preserve">). The farther apart the surviving groups are, the </w:t>
      </w:r>
      <w:r w:rsidRPr="001D7AFD">
        <w:rPr>
          <w:highlight w:val="cyan"/>
          <w:u w:val="single"/>
        </w:rPr>
        <w:t>less likely</w:t>
      </w:r>
      <w:r w:rsidRPr="001D7AFD">
        <w:rPr>
          <w:u w:val="single"/>
        </w:rPr>
        <w:t xml:space="preserve"> they are </w:t>
      </w:r>
      <w:r w:rsidRPr="001D7AFD">
        <w:rPr>
          <w:highlight w:val="cyan"/>
          <w:u w:val="single"/>
        </w:rPr>
        <w:t>to be affected by</w:t>
      </w:r>
      <w:r w:rsidRPr="001D7AFD">
        <w:rPr>
          <w:u w:val="single"/>
        </w:rPr>
        <w:t xml:space="preserve"> the same shocks (</w:t>
      </w:r>
      <w:r w:rsidRPr="001D7AFD">
        <w:rPr>
          <w:highlight w:val="cyan"/>
          <w:u w:val="single"/>
        </w:rPr>
        <w:t xml:space="preserve">natural disasters, disease </w:t>
      </w:r>
      <w:r w:rsidRPr="001D7AFD">
        <w:rPr>
          <w:u w:val="single"/>
        </w:rPr>
        <w:t xml:space="preserve">outbreaks, </w:t>
      </w:r>
      <w:r w:rsidRPr="001D7AFD">
        <w:rPr>
          <w:highlight w:val="cyan"/>
          <w:u w:val="single"/>
        </w:rPr>
        <w:t>conflict</w:t>
      </w:r>
      <w:r w:rsidRPr="001D7AFD">
        <w:rPr>
          <w:u w:val="single"/>
        </w:rPr>
        <w:t>).</w:t>
      </w:r>
      <w:r w:rsidRPr="001D7AFD">
        <w:rPr>
          <w:sz w:val="12"/>
        </w:rPr>
        <w:t xml:space="preserve"> Additionally, in the event of a catastrophe like a nuclear war, transportation, communication, and other technologies that facilitate contact between geographically distributed groups would be enormously limited. This would further limit the extent to which each group’s fate ended up relating to another’s. There would be other sources of variation between groups that made their fates less correlated: Some groups might be made up mostly of farmers, while others will be made up of lawyers, some groups will tend toward cooperation, while others toward conflict, plus pure randomness (e.g. some groups might have a high proportion of survivors with genetic immunity to a particular disease). But there are also factors that point in the other direction — factors that suggest the surviving groups would be at least somewhat correlated. For example, nuclear winter climate conditions, while nonuniform, would nonetheless impact all surviving groups. Similarly, more severe natural disasters might affect large regions, meaning that at least all of the survivor groups at the regional level might end up experiencing very similar challenges to survival simultaneously. Likewise, there might be things about "human nature" that would be shared amongst all survivors. For example, it’s possible that all of the survivors, having witnessed the initial catastrophe, would have similar psychological experiences — like shock, stress, and social distrust, among others — that would make it more difficult to survive and cooperate. As above, the higher the true correlation between survivor groups, the more my toy calculations will cause me to underestimate the probability that all of the survivor groups would be wiped out. TABLE6 </w:t>
      </w:r>
      <w:r w:rsidRPr="001D7AFD">
        <w:rPr>
          <w:u w:val="single"/>
        </w:rPr>
        <w:t>With 800 million survivors, the degree of pessimism you have to have about their ability to survive to end up believing that no groups would survive indefinitely is actually kind of extreme.</w:t>
      </w:r>
      <w:r w:rsidRPr="001D7AFD">
        <w:rPr>
          <w:sz w:val="12"/>
        </w:rPr>
        <w:t xml:space="preserve"> The exact beliefs you’d have to have would depend on whether survivors were concentrated into a few big groups, or distributed in many smaller ones. Specifically: </w:t>
      </w:r>
      <w:r w:rsidRPr="001D7AFD">
        <w:rPr>
          <w:u w:val="single"/>
        </w:rPr>
        <w:t>Even if you thought any given group of 100, 1,000, or 10,000 survivors had a 99% chance of being wiped out, it would still be virtually guaranteed that at least one group would survive</w:t>
      </w:r>
      <w:r w:rsidRPr="001D7AFD">
        <w:rPr>
          <w:sz w:val="12"/>
        </w:rPr>
        <w:t xml:space="preserve">. If you thought there was a 99% chance that any one of 800 groups of 100,000 people would be wiped out, there would still only be a 1 in 3,000 chance of extinction. The probability of extinction is higher (45%) if you believe that larger groups of 10 million would also have a 99% chance of being wiped out. But, again, to hold that view, </w:t>
      </w:r>
      <w:r w:rsidRPr="001D7AFD">
        <w:rPr>
          <w:u w:val="single"/>
        </w:rPr>
        <w:t>you’d have to think that</w:t>
      </w:r>
      <w:r w:rsidRPr="001D7AFD">
        <w:rPr>
          <w:sz w:val="12"/>
        </w:rPr>
        <w:t xml:space="preserve"> out of a group of 10 million people (again, bigger than the largest US city), </w:t>
      </w:r>
      <w:r w:rsidRPr="001D7AFD">
        <w:rPr>
          <w:u w:val="single"/>
        </w:rPr>
        <w:t xml:space="preserve">not even a few hundred of those people would overcome the obstacles of the post-collapse environment </w:t>
      </w:r>
      <w:r w:rsidRPr="001D7AFD">
        <w:rPr>
          <w:sz w:val="12"/>
        </w:rPr>
        <w:t xml:space="preserve">(how to fish, how to farm despite global cooling, avoiding being killed by a hurricane or drought). </w:t>
      </w:r>
      <w:r w:rsidRPr="001D7AFD">
        <w:rPr>
          <w:u w:val="single"/>
        </w:rPr>
        <w:t>I do not find this view very plausible.</w:t>
      </w:r>
      <w:r w:rsidRPr="001D7AFD">
        <w:rPr>
          <w:sz w:val="12"/>
        </w:rPr>
        <w:t xml:space="preserve"> Similarly, the probability of extinction is very high indeed if you think that any given group of 100 million survivors has a 99% chance of being wiped out. </w:t>
      </w:r>
      <w:r w:rsidRPr="001D7AFD">
        <w:rPr>
          <w:u w:val="single"/>
        </w:rPr>
        <w:t>Again, to believe extinction risk was that high, you’d have to think that there would be a 99% chance that none of the 100 million people would work out how to survive</w:t>
      </w:r>
      <w:r w:rsidRPr="001D7AFD">
        <w:rPr>
          <w:sz w:val="12"/>
        </w:rPr>
        <w:t xml:space="preserve"> (for reference, only 14 countries have a population of 100 million or higher). </w:t>
      </w:r>
      <w:r w:rsidRPr="001D7AFD">
        <w:rPr>
          <w:u w:val="single"/>
        </w:rPr>
        <w:t>Given all of this,</w:t>
      </w:r>
      <w:r w:rsidRPr="001D7AFD">
        <w:rPr>
          <w:sz w:val="12"/>
        </w:rPr>
        <w:t xml:space="preserve"> my subjective judgment is that </w:t>
      </w:r>
      <w:r w:rsidRPr="001D7AFD">
        <w:rPr>
          <w:b/>
          <w:bCs/>
          <w:highlight w:val="cyan"/>
          <w:u w:val="single"/>
        </w:rPr>
        <w:t xml:space="preserve">it’s </w:t>
      </w:r>
      <w:r w:rsidRPr="001D7AFD">
        <w:rPr>
          <w:b/>
          <w:bCs/>
          <w:u w:val="single"/>
        </w:rPr>
        <w:t xml:space="preserve">very </w:t>
      </w:r>
      <w:r w:rsidRPr="001D7AFD">
        <w:rPr>
          <w:b/>
          <w:bCs/>
          <w:highlight w:val="cyan"/>
          <w:u w:val="single"/>
        </w:rPr>
        <w:t xml:space="preserve">unlikely </w:t>
      </w:r>
      <w:r w:rsidRPr="001D7AFD">
        <w:rPr>
          <w:b/>
          <w:bCs/>
          <w:u w:val="single"/>
        </w:rPr>
        <w:t xml:space="preserve">that </w:t>
      </w:r>
      <w:r w:rsidRPr="001D7AFD">
        <w:rPr>
          <w:b/>
          <w:bCs/>
          <w:highlight w:val="cyan"/>
          <w:u w:val="single"/>
        </w:rPr>
        <w:t xml:space="preserve">this </w:t>
      </w:r>
      <w:r w:rsidRPr="001D7AFD">
        <w:rPr>
          <w:b/>
          <w:bCs/>
          <w:u w:val="single"/>
        </w:rPr>
        <w:t xml:space="preserve">scenario would more or less directly </w:t>
      </w:r>
      <w:r w:rsidRPr="001D7AFD">
        <w:rPr>
          <w:b/>
          <w:bCs/>
          <w:highlight w:val="cyan"/>
          <w:u w:val="single"/>
        </w:rPr>
        <w:t xml:space="preserve">lead to </w:t>
      </w:r>
      <w:r w:rsidRPr="001D7AFD">
        <w:rPr>
          <w:b/>
          <w:bCs/>
          <w:u w:val="single"/>
        </w:rPr>
        <w:t xml:space="preserve">human </w:t>
      </w:r>
      <w:r w:rsidRPr="001D7AFD">
        <w:rPr>
          <w:b/>
          <w:bCs/>
          <w:highlight w:val="cyan"/>
          <w:u w:val="single"/>
        </w:rPr>
        <w:t>extinction.</w:t>
      </w:r>
    </w:p>
    <w:p w14:paraId="54136458" w14:textId="77777777" w:rsidR="0049104B" w:rsidRPr="001D7AFD" w:rsidRDefault="0049104B" w:rsidP="0049104B"/>
    <w:p w14:paraId="06FD53EC" w14:textId="77777777" w:rsidR="0049104B" w:rsidRDefault="0049104B" w:rsidP="0049104B">
      <w:pPr>
        <w:pStyle w:val="Heading4"/>
      </w:pPr>
      <w:r>
        <w:t xml:space="preserve">Isolated island populations </w:t>
      </w:r>
      <w:r w:rsidRPr="007E35A2">
        <w:rPr>
          <w:u w:val="single"/>
        </w:rPr>
        <w:t>repopulate</w:t>
      </w:r>
      <w:r>
        <w:t>.</w:t>
      </w:r>
    </w:p>
    <w:p w14:paraId="3F8930F1" w14:textId="77777777" w:rsidR="0049104B" w:rsidRPr="00882AC1" w:rsidRDefault="0049104B" w:rsidP="0049104B">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1" w:history="1">
        <w:r w:rsidRPr="00592663">
          <w:rPr>
            <w:rStyle w:val="Hyperlink"/>
          </w:rPr>
          <w:t>https://www.emerald.com/insight/content/doi/10.1108/FS-04-2018-0031/full/html?fullSc=1&amp;mbSc=1&amp;fullSc=1</w:t>
        </w:r>
      </w:hyperlink>
      <w:r w:rsidRPr="00592663">
        <w:t xml:space="preserve">] </w:t>
      </w:r>
      <w:r>
        <w:t>Recut Justin</w:t>
      </w:r>
    </w:p>
    <w:p w14:paraId="0D276DD6" w14:textId="77777777" w:rsidR="0049104B" w:rsidRDefault="0049104B" w:rsidP="0049104B">
      <w:pPr>
        <w:rPr>
          <w:u w:val="single"/>
        </w:rPr>
      </w:pPr>
      <w:r w:rsidRPr="005041AE">
        <w:rPr>
          <w:u w:val="single"/>
        </w:rPr>
        <w:t>Different types of</w:t>
      </w:r>
      <w:r w:rsidRPr="007E35A2">
        <w:rPr>
          <w:sz w:val="12"/>
          <w:szCs w:val="16"/>
        </w:rPr>
        <w:t xml:space="preserve"> possible </w:t>
      </w:r>
      <w:r w:rsidRPr="005041AE">
        <w:rPr>
          <w:u w:val="single"/>
        </w:rPr>
        <w:t>catastrophes suggest different scenarios for how survival could</w:t>
      </w:r>
      <w:r>
        <w:rPr>
          <w:u w:val="single"/>
        </w:rPr>
        <w:t xml:space="preserve"> </w:t>
      </w:r>
      <w:r w:rsidRPr="005041AE">
        <w:rPr>
          <w:u w:val="single"/>
        </w:rPr>
        <w:t>happen on an island. What is important is</w:t>
      </w:r>
      <w:r w:rsidRPr="007E35A2">
        <w:rPr>
          <w:sz w:val="12"/>
          <w:szCs w:val="16"/>
        </w:rPr>
        <w:t xml:space="preserve"> that </w:t>
      </w:r>
      <w:r w:rsidRPr="005041AE">
        <w:rPr>
          <w:u w:val="single"/>
        </w:rPr>
        <w:t xml:space="preserve">the </w:t>
      </w:r>
      <w:r w:rsidRPr="0017663A">
        <w:rPr>
          <w:highlight w:val="green"/>
          <w:u w:val="single"/>
        </w:rPr>
        <w:t>island</w:t>
      </w:r>
      <w:r w:rsidRPr="005041AE">
        <w:rPr>
          <w:u w:val="single"/>
        </w:rPr>
        <w:t xml:space="preserve"> should have properties</w:t>
      </w:r>
      <w:r w:rsidRPr="007E35A2">
        <w:rPr>
          <w:sz w:val="12"/>
          <w:szCs w:val="16"/>
        </w:rPr>
        <w:t xml:space="preserve"> </w:t>
      </w:r>
      <w:r w:rsidRPr="005041AE">
        <w:rPr>
          <w:u w:val="single"/>
        </w:rPr>
        <w:t>which</w:t>
      </w:r>
      <w:r w:rsidRPr="007E35A2">
        <w:rPr>
          <w:sz w:val="12"/>
          <w:szCs w:val="16"/>
        </w:rPr>
        <w:t xml:space="preserve"> </w:t>
      </w:r>
      <w:r w:rsidRPr="005041AE">
        <w:rPr>
          <w:u w:val="single"/>
        </w:rPr>
        <w:t>protect against the specific dangers of</w:t>
      </w:r>
      <w:r w:rsidRPr="007E35A2">
        <w:rPr>
          <w:sz w:val="12"/>
          <w:szCs w:val="16"/>
        </w:rPr>
        <w:t xml:space="preserve"> particular global </w:t>
      </w:r>
      <w:r w:rsidRPr="005041AE">
        <w:rPr>
          <w:u w:val="single"/>
        </w:rPr>
        <w:t>catastrophic risks</w:t>
      </w:r>
      <w:r w:rsidRPr="007E35A2">
        <w:rPr>
          <w:sz w:val="12"/>
          <w:szCs w:val="16"/>
        </w:rPr>
        <w:t xml:space="preserve">. </w:t>
      </w:r>
      <w:r w:rsidRPr="005041AE">
        <w:rPr>
          <w:u w:val="single"/>
        </w:rPr>
        <w:t>Specifically,</w:t>
      </w:r>
      <w:r>
        <w:rPr>
          <w:u w:val="single"/>
        </w:rPr>
        <w:t xml:space="preserve"> </w:t>
      </w:r>
      <w:r w:rsidRPr="005041AE">
        <w:rPr>
          <w:u w:val="single"/>
        </w:rPr>
        <w:t xml:space="preserve">different islands </w:t>
      </w:r>
      <w:r w:rsidRPr="000D21CE">
        <w:rPr>
          <w:u w:val="single"/>
        </w:rPr>
        <w:t xml:space="preserve">will </w:t>
      </w:r>
      <w:r w:rsidRPr="0017663A">
        <w:rPr>
          <w:highlight w:val="green"/>
          <w:u w:val="single"/>
        </w:rPr>
        <w:t>provide protection</w:t>
      </w:r>
      <w:r w:rsidRPr="005041AE">
        <w:rPr>
          <w:u w:val="single"/>
        </w:rPr>
        <w:t xml:space="preserve"> against different risks, and their natural diversity will</w:t>
      </w:r>
      <w:r>
        <w:rPr>
          <w:u w:val="single"/>
        </w:rPr>
        <w:t xml:space="preserve"> </w:t>
      </w:r>
      <w:r w:rsidRPr="005041AE">
        <w:rPr>
          <w:u w:val="single"/>
        </w:rPr>
        <w:t>contribute to a higher total level of protection:</w:t>
      </w:r>
      <w:r>
        <w:rPr>
          <w:u w:val="single"/>
        </w:rPr>
        <w:t xml:space="preserve"> </w:t>
      </w:r>
      <w:r w:rsidRPr="007E35A2">
        <w:rPr>
          <w:sz w:val="12"/>
          <w:szCs w:val="16"/>
        </w:rPr>
        <w:t xml:space="preserve"> </w:t>
      </w:r>
      <w:r w:rsidRPr="0017663A">
        <w:rPr>
          <w:b/>
          <w:bCs/>
          <w:highlight w:val="green"/>
          <w:u w:val="single"/>
        </w:rPr>
        <w:t>Quarantined island survives</w:t>
      </w:r>
      <w:r w:rsidRPr="00267E13">
        <w:rPr>
          <w:b/>
          <w:bCs/>
          <w:u w:val="single"/>
        </w:rPr>
        <w:t xml:space="preserve"> pandemic</w:t>
      </w:r>
      <w:r w:rsidRPr="007E35A2">
        <w:rPr>
          <w:sz w:val="12"/>
          <w:szCs w:val="16"/>
        </w:rPr>
        <w:t xml:space="preserve">. An island could impose effective quarantine </w:t>
      </w:r>
      <w:r w:rsidRPr="005041AE">
        <w:rPr>
          <w:u w:val="single"/>
        </w:rPr>
        <w:t>if it</w:t>
      </w:r>
      <w:r>
        <w:rPr>
          <w:u w:val="single"/>
        </w:rPr>
        <w:t xml:space="preserve"> </w:t>
      </w:r>
      <w:r w:rsidRPr="005041AE">
        <w:rPr>
          <w:u w:val="single"/>
        </w:rPr>
        <w:t>is sufficiently remote and simultaneously able to protect itself</w:t>
      </w:r>
      <w:r w:rsidRPr="007E35A2">
        <w:rPr>
          <w:sz w:val="12"/>
          <w:szCs w:val="16"/>
        </w:rPr>
        <w:t xml:space="preserve">, possibly using military ships and air defense.  </w:t>
      </w:r>
      <w:r w:rsidRPr="00267E13">
        <w:rPr>
          <w:b/>
          <w:bCs/>
          <w:u w:val="single"/>
        </w:rPr>
        <w:t xml:space="preserve">Far </w:t>
      </w:r>
      <w:r w:rsidRPr="0017663A">
        <w:rPr>
          <w:b/>
          <w:bCs/>
          <w:highlight w:val="green"/>
          <w:u w:val="single"/>
        </w:rPr>
        <w:t>northern</w:t>
      </w:r>
      <w:r w:rsidRPr="0017663A">
        <w:rPr>
          <w:b/>
          <w:bCs/>
          <w:sz w:val="12"/>
          <w:szCs w:val="16"/>
          <w:highlight w:val="green"/>
        </w:rPr>
        <w:t xml:space="preserve"> </w:t>
      </w:r>
      <w:r w:rsidRPr="000D21CE">
        <w:rPr>
          <w:b/>
          <w:bCs/>
          <w:u w:val="single"/>
        </w:rPr>
        <w:t xml:space="preserve">aboriginal </w:t>
      </w:r>
      <w:r w:rsidRPr="0017663A">
        <w:rPr>
          <w:b/>
          <w:bCs/>
          <w:highlight w:val="green"/>
          <w:u w:val="single"/>
        </w:rPr>
        <w:t>people</w:t>
      </w:r>
      <w:r w:rsidRPr="00267E13">
        <w:rPr>
          <w:b/>
          <w:bCs/>
          <w:u w:val="single"/>
        </w:rPr>
        <w:t xml:space="preserve"> survive an ice age</w:t>
      </w:r>
      <w:r w:rsidRPr="007E35A2">
        <w:rPr>
          <w:sz w:val="12"/>
          <w:szCs w:val="16"/>
        </w:rPr>
        <w:t xml:space="preserve">. Many far </w:t>
      </w:r>
      <w:r w:rsidRPr="005041AE">
        <w:rPr>
          <w:u w:val="single"/>
        </w:rPr>
        <w:t>northern people have</w:t>
      </w:r>
      <w:r>
        <w:rPr>
          <w:u w:val="single"/>
        </w:rPr>
        <w:t xml:space="preserve"> </w:t>
      </w:r>
      <w:r w:rsidRPr="0017663A">
        <w:rPr>
          <w:highlight w:val="green"/>
          <w:u w:val="single"/>
        </w:rPr>
        <w:t>adapted to</w:t>
      </w:r>
      <w:r w:rsidRPr="005041AE">
        <w:rPr>
          <w:u w:val="single"/>
        </w:rPr>
        <w:t xml:space="preserve"> survive in extremely </w:t>
      </w:r>
      <w:r w:rsidRPr="0017663A">
        <w:rPr>
          <w:highlight w:val="green"/>
          <w:u w:val="single"/>
        </w:rPr>
        <w:t>cold</w:t>
      </w:r>
      <w:r w:rsidRPr="007E35A2">
        <w:rPr>
          <w:sz w:val="12"/>
          <w:szCs w:val="16"/>
        </w:rPr>
        <w:t xml:space="preserve"> and dangerous </w:t>
      </w:r>
      <w:r w:rsidRPr="0017663A">
        <w:rPr>
          <w:u w:val="single"/>
        </w:rPr>
        <w:t>environments</w:t>
      </w:r>
      <w:r w:rsidRPr="007E35A2">
        <w:rPr>
          <w:sz w:val="12"/>
          <w:szCs w:val="16"/>
        </w:rPr>
        <w:t xml:space="preserve">, </w:t>
      </w:r>
      <w:r w:rsidRPr="005041AE">
        <w:rPr>
          <w:u w:val="single"/>
        </w:rPr>
        <w:t>and</w:t>
      </w:r>
      <w:r w:rsidRPr="007E35A2">
        <w:rPr>
          <w:sz w:val="12"/>
          <w:szCs w:val="16"/>
        </w:rPr>
        <w:t xml:space="preserve"> under the right circumstances </w:t>
      </w:r>
      <w:r w:rsidRPr="005041AE">
        <w:rPr>
          <w:u w:val="single"/>
        </w:rPr>
        <w:t>could</w:t>
      </w:r>
      <w:r w:rsidRPr="007E35A2">
        <w:rPr>
          <w:sz w:val="12"/>
          <w:szCs w:val="16"/>
        </w:rPr>
        <w:t xml:space="preserve"> potentially </w:t>
      </w:r>
      <w:r w:rsidRPr="007E35A2">
        <w:rPr>
          <w:u w:val="single"/>
        </w:rPr>
        <w:t>survive</w:t>
      </w:r>
      <w:r w:rsidRPr="005041AE">
        <w:rPr>
          <w:u w:val="single"/>
        </w:rPr>
        <w:t xml:space="preserve"> the return of an </w:t>
      </w:r>
      <w:r w:rsidRPr="007E35A2">
        <w:rPr>
          <w:u w:val="single"/>
        </w:rPr>
        <w:t>ice age</w:t>
      </w:r>
      <w:r w:rsidRPr="007E35A2">
        <w:rPr>
          <w:sz w:val="12"/>
          <w:szCs w:val="16"/>
        </w:rPr>
        <w:t xml:space="preserve">. However, their cultures are endangered by globalization. If these people become dependent on the products of modern civilization, such as rifles and </w:t>
      </w:r>
      <w:proofErr w:type="gramStart"/>
      <w:r w:rsidRPr="007E35A2">
        <w:rPr>
          <w:sz w:val="12"/>
          <w:szCs w:val="16"/>
        </w:rPr>
        <w:t>motor boats</w:t>
      </w:r>
      <w:proofErr w:type="gramEnd"/>
      <w:r w:rsidRPr="007E35A2">
        <w:rPr>
          <w:sz w:val="12"/>
          <w:szCs w:val="16"/>
        </w:rPr>
        <w:t xml:space="preserve">, and lose their native survival skills, then their likelihood of surviving the collapse of the outside world would decrease. Therefore, </w:t>
      </w:r>
      <w:r w:rsidRPr="005041AE">
        <w:rPr>
          <w:u w:val="single"/>
        </w:rPr>
        <w:t>preservation of</w:t>
      </w:r>
      <w:r w:rsidRPr="007E35A2">
        <w:rPr>
          <w:sz w:val="12"/>
          <w:szCs w:val="16"/>
        </w:rPr>
        <w:t xml:space="preserve"> their </w:t>
      </w:r>
      <w:r w:rsidRPr="005041AE">
        <w:rPr>
          <w:u w:val="single"/>
        </w:rPr>
        <w:t>survival skills may be important as a defense</w:t>
      </w:r>
      <w:r>
        <w:rPr>
          <w:u w:val="single"/>
        </w:rPr>
        <w:t xml:space="preserve"> </w:t>
      </w:r>
      <w:r w:rsidRPr="005041AE">
        <w:rPr>
          <w:u w:val="single"/>
        </w:rPr>
        <w:t xml:space="preserve">against the risks connected with </w:t>
      </w:r>
      <w:r w:rsidRPr="00267E13">
        <w:rPr>
          <w:b/>
          <w:bCs/>
          <w:u w:val="single"/>
        </w:rPr>
        <w:t>extreme cooling</w:t>
      </w:r>
      <w:r w:rsidRPr="005041AE">
        <w:rPr>
          <w:u w:val="single"/>
        </w:rPr>
        <w:t>.</w:t>
      </w:r>
      <w:r>
        <w:rPr>
          <w:u w:val="single"/>
        </w:rPr>
        <w:t xml:space="preserve"> </w:t>
      </w:r>
      <w:r w:rsidRPr="007E35A2">
        <w:rPr>
          <w:sz w:val="12"/>
          <w:szCs w:val="16"/>
        </w:rPr>
        <w:t xml:space="preserve"> </w:t>
      </w:r>
      <w:r w:rsidRPr="007E35A2">
        <w:rPr>
          <w:u w:val="single"/>
        </w:rPr>
        <w:t>Remote polar island</w:t>
      </w:r>
      <w:r w:rsidRPr="005041AE">
        <w:rPr>
          <w:u w:val="single"/>
        </w:rPr>
        <w:t xml:space="preserve"> with high mountains survives</w:t>
      </w:r>
      <w:r w:rsidRPr="007E35A2">
        <w:rPr>
          <w:sz w:val="12"/>
          <w:szCs w:val="16"/>
        </w:rPr>
        <w:t xml:space="preserve"> brief </w:t>
      </w:r>
      <w:r w:rsidRPr="005041AE">
        <w:rPr>
          <w:u w:val="single"/>
        </w:rPr>
        <w:t>global warming of</w:t>
      </w:r>
      <w:r w:rsidRPr="007E35A2">
        <w:rPr>
          <w:sz w:val="12"/>
          <w:szCs w:val="16"/>
        </w:rPr>
        <w:t xml:space="preserve"> median surface temperatures, </w:t>
      </w:r>
      <w:r w:rsidRPr="005041AE">
        <w:rPr>
          <w:u w:val="single"/>
        </w:rPr>
        <w:t>up to 50˚C</w:t>
      </w:r>
      <w:r w:rsidRPr="007E35A2">
        <w:rPr>
          <w:sz w:val="12"/>
          <w:szCs w:val="16"/>
        </w:rPr>
        <w:t xml:space="preserve">. There is a theory that the climates of planets similar to the Earth could have several semi-stable temperature levels (Popp et al., 2016). If so, </w:t>
      </w:r>
      <w:r w:rsidRPr="005041AE">
        <w:rPr>
          <w:u w:val="single"/>
        </w:rPr>
        <w:t>because of climate change</w:t>
      </w:r>
      <w:r w:rsidRPr="007E35A2">
        <w:rPr>
          <w:sz w:val="12"/>
          <w:szCs w:val="16"/>
        </w:rPr>
        <w:t xml:space="preserve">, the </w:t>
      </w:r>
      <w:r w:rsidRPr="005041AE">
        <w:rPr>
          <w:u w:val="single"/>
        </w:rPr>
        <w:t>Earth could transition to a</w:t>
      </w:r>
      <w:r w:rsidRPr="007E35A2">
        <w:rPr>
          <w:sz w:val="12"/>
          <w:szCs w:val="16"/>
        </w:rPr>
        <w:t xml:space="preserve"> second semi-stable </w:t>
      </w:r>
      <w:r w:rsidRPr="005041AE">
        <w:rPr>
          <w:u w:val="single"/>
        </w:rPr>
        <w:t>state with a median global temperature of around</w:t>
      </w:r>
      <w:r w:rsidRPr="007E35A2">
        <w:rPr>
          <w:sz w:val="12"/>
          <w:szCs w:val="16"/>
        </w:rPr>
        <w:t xml:space="preserve"> 330 K, about </w:t>
      </w:r>
      <w:r w:rsidRPr="005041AE">
        <w:rPr>
          <w:u w:val="single"/>
        </w:rPr>
        <w:t>60˚C</w:t>
      </w:r>
      <w:r w:rsidRPr="007E35A2">
        <w:rPr>
          <w:sz w:val="12"/>
          <w:szCs w:val="16"/>
        </w:rPr>
        <w:t xml:space="preserve">, or about </w:t>
      </w:r>
      <w:r w:rsidRPr="005041AE">
        <w:rPr>
          <w:u w:val="single"/>
        </w:rPr>
        <w:t>45˚C</w:t>
      </w:r>
      <w:r>
        <w:rPr>
          <w:u w:val="single"/>
        </w:rPr>
        <w:t xml:space="preserve"> </w:t>
      </w:r>
      <w:r w:rsidRPr="005041AE">
        <w:rPr>
          <w:u w:val="single"/>
        </w:rPr>
        <w:t>above current global mean temperatures</w:t>
      </w:r>
      <w:r w:rsidRPr="007E35A2">
        <w:rPr>
          <w:sz w:val="12"/>
          <w:szCs w:val="16"/>
        </w:rPr>
        <w:t xml:space="preserve">. But </w:t>
      </w:r>
      <w:r w:rsidRPr="005041AE">
        <w:rPr>
          <w:u w:val="single"/>
        </w:rPr>
        <w:t xml:space="preserve">even in this climate, </w:t>
      </w:r>
      <w:r w:rsidRPr="00267E13">
        <w:rPr>
          <w:b/>
          <w:bCs/>
          <w:u w:val="single"/>
        </w:rPr>
        <w:t xml:space="preserve">some </w:t>
      </w:r>
      <w:r w:rsidRPr="0017663A">
        <w:rPr>
          <w:b/>
          <w:bCs/>
          <w:highlight w:val="green"/>
          <w:u w:val="single"/>
        </w:rPr>
        <w:t>regions</w:t>
      </w:r>
      <w:r w:rsidRPr="00267E13">
        <w:rPr>
          <w:b/>
          <w:bCs/>
          <w:u w:val="single"/>
        </w:rPr>
        <w:t xml:space="preserve"> of Earth </w:t>
      </w:r>
      <w:r w:rsidRPr="000D21CE">
        <w:rPr>
          <w:b/>
          <w:bCs/>
          <w:u w:val="single"/>
        </w:rPr>
        <w:t xml:space="preserve">could </w:t>
      </w:r>
      <w:r w:rsidRPr="0017663A">
        <w:rPr>
          <w:b/>
          <w:bCs/>
          <w:u w:val="single"/>
        </w:rPr>
        <w:t xml:space="preserve">still be </w:t>
      </w:r>
      <w:r w:rsidRPr="0017663A">
        <w:rPr>
          <w:b/>
          <w:bCs/>
          <w:highlight w:val="green"/>
          <w:u w:val="single"/>
        </w:rPr>
        <w:t>survivable</w:t>
      </w:r>
      <w:r w:rsidRPr="00267E13">
        <w:rPr>
          <w:b/>
          <w:bCs/>
          <w:u w:val="single"/>
        </w:rPr>
        <w:t xml:space="preserve"> for humans</w:t>
      </w:r>
      <w:r w:rsidRPr="005041AE">
        <w:rPr>
          <w:u w:val="single"/>
        </w:rPr>
        <w:t xml:space="preserve">, </w:t>
      </w:r>
      <w:r w:rsidRPr="000D21CE">
        <w:rPr>
          <w:u w:val="single"/>
        </w:rPr>
        <w:t xml:space="preserve">such as </w:t>
      </w:r>
      <w:r w:rsidRPr="0017663A">
        <w:rPr>
          <w:highlight w:val="green"/>
          <w:u w:val="single"/>
        </w:rPr>
        <w:t>the Himalaya</w:t>
      </w:r>
      <w:r w:rsidRPr="0017663A">
        <w:rPr>
          <w:u w:val="single"/>
        </w:rPr>
        <w:t>n plateau</w:t>
      </w:r>
      <w:r w:rsidRPr="005041AE">
        <w:rPr>
          <w:u w:val="single"/>
        </w:rPr>
        <w:t xml:space="preserve"> at</w:t>
      </w:r>
      <w:r>
        <w:rPr>
          <w:u w:val="single"/>
        </w:rPr>
        <w:t xml:space="preserve"> </w:t>
      </w:r>
      <w:r w:rsidRPr="005041AE">
        <w:rPr>
          <w:u w:val="single"/>
        </w:rPr>
        <w:t>elevations above 4,000 m, but below 6,000</w:t>
      </w:r>
      <w:r w:rsidRPr="007E35A2">
        <w:rPr>
          <w:sz w:val="12"/>
          <w:szCs w:val="16"/>
        </w:rPr>
        <w:t xml:space="preserve"> (where oxygen deficiency becomes a problem), </w:t>
      </w:r>
      <w:r w:rsidRPr="005041AE">
        <w:rPr>
          <w:u w:val="single"/>
        </w:rPr>
        <w:t>or on polar islands with mountains</w:t>
      </w:r>
      <w:r w:rsidRPr="007E35A2">
        <w:rPr>
          <w:sz w:val="12"/>
          <w:szCs w:val="16"/>
        </w:rPr>
        <w:t xml:space="preserve"> (however, global warming affects polar regions more than equatorial regions, and northern island will experience more effects of climate change, including thawing permafrost and possible landslides because of wetter weather). In the tropics, the combination of increased humidity and temperature may increase the wet bulb temperature above 36˚C, especially on islands, where sea moisture is readily available. In such conditions, proper human perspiration becomes impossible (Sherwood and Huber, 2010), and there will likely be increased mortality and morbidity because of tropical diseases. </w:t>
      </w:r>
      <w:r w:rsidRPr="005041AE">
        <w:rPr>
          <w:u w:val="single"/>
        </w:rPr>
        <w:t>If temperatures</w:t>
      </w:r>
      <w:r>
        <w:rPr>
          <w:u w:val="single"/>
        </w:rPr>
        <w:t xml:space="preserve"> </w:t>
      </w:r>
      <w:r w:rsidRPr="005041AE">
        <w:rPr>
          <w:u w:val="single"/>
        </w:rPr>
        <w:t>later returned to normal</w:t>
      </w:r>
      <w:r w:rsidRPr="007E35A2">
        <w:rPr>
          <w:sz w:val="12"/>
          <w:szCs w:val="16"/>
        </w:rPr>
        <w:t xml:space="preserve"> – either naturally or through climate engineering – </w:t>
      </w:r>
      <w:r w:rsidRPr="00267E13">
        <w:rPr>
          <w:b/>
          <w:bCs/>
          <w:u w:val="single"/>
        </w:rPr>
        <w:t>the rest of the Earth could be repopulated</w:t>
      </w:r>
      <w:r w:rsidRPr="005041AE">
        <w:rPr>
          <w:u w:val="single"/>
        </w:rPr>
        <w:t>.</w:t>
      </w:r>
      <w:r>
        <w:rPr>
          <w:u w:val="single"/>
        </w:rPr>
        <w:t xml:space="preserve"> </w:t>
      </w:r>
      <w:r w:rsidRPr="007E35A2">
        <w:rPr>
          <w:sz w:val="12"/>
          <w:szCs w:val="16"/>
        </w:rPr>
        <w:t xml:space="preserve">‘‘Swiss Family Robinsons’’ survive on a tropical island, unnoticed by a military robot ‘‘mutiny’’. Most AI researchers ignore medium-term AI risks, which are neither near-term risks, like unemployment, nor remote risks, like AI superintelligence. But a large drone army – if one were produced – could receive a wrong command or be infected by a computer virus, leading it to attack people indiscriminately. Remote islands without robots could provide protection in this case, allowing survival until such a drone army ran out of batteries, fuel, ammunition or other supplies:  </w:t>
      </w:r>
      <w:r w:rsidRPr="005041AE">
        <w:rPr>
          <w:u w:val="single"/>
        </w:rPr>
        <w:t>Primitive tribe survives civilizational collapse</w:t>
      </w:r>
      <w:r w:rsidRPr="007E35A2">
        <w:rPr>
          <w:sz w:val="12"/>
          <w:szCs w:val="16"/>
        </w:rPr>
        <w:t xml:space="preserve">. The </w:t>
      </w:r>
      <w:r w:rsidRPr="005041AE">
        <w:rPr>
          <w:u w:val="single"/>
        </w:rPr>
        <w:t xml:space="preserve">inhabitants of </w:t>
      </w:r>
      <w:r w:rsidRPr="0017663A">
        <w:rPr>
          <w:b/>
          <w:bCs/>
          <w:highlight w:val="green"/>
          <w:u w:val="single"/>
        </w:rPr>
        <w:t>North Sentinel Island</w:t>
      </w:r>
      <w:r w:rsidRPr="007E35A2">
        <w:rPr>
          <w:sz w:val="12"/>
          <w:szCs w:val="16"/>
        </w:rPr>
        <w:t xml:space="preserve">, near the Andaman Islands in the Indian Ocean, </w:t>
      </w:r>
      <w:r w:rsidRPr="005041AE">
        <w:rPr>
          <w:u w:val="single"/>
        </w:rPr>
        <w:t>are hostile and uncontacted</w:t>
      </w:r>
      <w:r w:rsidRPr="007E35A2">
        <w:rPr>
          <w:sz w:val="12"/>
          <w:szCs w:val="16"/>
        </w:rPr>
        <w:t xml:space="preserve">. </w:t>
      </w:r>
      <w:r w:rsidRPr="00267E13">
        <w:rPr>
          <w:b/>
          <w:bCs/>
          <w:u w:val="single"/>
        </w:rPr>
        <w:t xml:space="preserve">The Sentinelese </w:t>
      </w:r>
      <w:r w:rsidRPr="0017663A">
        <w:rPr>
          <w:b/>
          <w:bCs/>
          <w:highlight w:val="green"/>
          <w:u w:val="single"/>
        </w:rPr>
        <w:t>survived</w:t>
      </w:r>
      <w:r w:rsidRPr="00267E13">
        <w:rPr>
          <w:b/>
          <w:bCs/>
          <w:u w:val="single"/>
        </w:rPr>
        <w:t xml:space="preserve"> the 2004 Indian </w:t>
      </w:r>
      <w:r w:rsidRPr="000D21CE">
        <w:rPr>
          <w:b/>
          <w:bCs/>
          <w:u w:val="single"/>
        </w:rPr>
        <w:t>Ocean tsunami apparently unaffected</w:t>
      </w:r>
      <w:r w:rsidRPr="000D21CE">
        <w:rPr>
          <w:b/>
          <w:bCs/>
          <w:sz w:val="12"/>
          <w:szCs w:val="16"/>
        </w:rPr>
        <w:t xml:space="preserve"> </w:t>
      </w:r>
      <w:r w:rsidRPr="000D21CE">
        <w:rPr>
          <w:sz w:val="12"/>
          <w:szCs w:val="16"/>
        </w:rPr>
        <w:t>(</w:t>
      </w:r>
      <w:proofErr w:type="spellStart"/>
      <w:r w:rsidRPr="000D21CE">
        <w:rPr>
          <w:sz w:val="12"/>
          <w:szCs w:val="16"/>
        </w:rPr>
        <w:t>Voanews</w:t>
      </w:r>
      <w:proofErr w:type="spellEnd"/>
      <w:r w:rsidRPr="000D21CE">
        <w:rPr>
          <w:sz w:val="12"/>
          <w:szCs w:val="16"/>
        </w:rPr>
        <w:t xml:space="preserve">, 2009), and </w:t>
      </w:r>
      <w:r w:rsidRPr="000D21CE">
        <w:rPr>
          <w:u w:val="single"/>
        </w:rPr>
        <w:t>if</w:t>
      </w:r>
      <w:r w:rsidRPr="005041AE">
        <w:rPr>
          <w:u w:val="single"/>
        </w:rPr>
        <w:t xml:space="preserve"> the rest of humanity disappear, </w:t>
      </w:r>
      <w:r w:rsidRPr="00267E13">
        <w:rPr>
          <w:b/>
          <w:bCs/>
          <w:u w:val="single"/>
        </w:rPr>
        <w:t>they might well continue their existence without change.</w:t>
      </w:r>
      <w:r>
        <w:rPr>
          <w:u w:val="single"/>
        </w:rPr>
        <w:t xml:space="preserve"> </w:t>
      </w:r>
      <w:r w:rsidRPr="007E35A2">
        <w:rPr>
          <w:sz w:val="12"/>
          <w:szCs w:val="16"/>
        </w:rPr>
        <w:t xml:space="preserve"> </w:t>
      </w:r>
      <w:r w:rsidRPr="005041AE">
        <w:rPr>
          <w:u w:val="single"/>
        </w:rPr>
        <w:t>Tropical Island survives extreme global nuclear</w:t>
      </w:r>
      <w:r w:rsidRPr="007E35A2">
        <w:rPr>
          <w:sz w:val="12"/>
          <w:szCs w:val="16"/>
        </w:rPr>
        <w:t xml:space="preserve"> </w:t>
      </w:r>
      <w:r w:rsidRPr="005041AE">
        <w:rPr>
          <w:u w:val="single"/>
        </w:rPr>
        <w:t>winter</w:t>
      </w:r>
      <w:r w:rsidRPr="007E35A2">
        <w:rPr>
          <w:sz w:val="12"/>
          <w:szCs w:val="16"/>
        </w:rPr>
        <w:t xml:space="preserve"> </w:t>
      </w:r>
      <w:r w:rsidRPr="005041AE">
        <w:rPr>
          <w:u w:val="single"/>
        </w:rPr>
        <w:t>and</w:t>
      </w:r>
      <w:r w:rsidRPr="007E35A2">
        <w:rPr>
          <w:sz w:val="12"/>
          <w:szCs w:val="16"/>
        </w:rPr>
        <w:t xml:space="preserve"> </w:t>
      </w:r>
      <w:r w:rsidRPr="005041AE">
        <w:rPr>
          <w:u w:val="single"/>
        </w:rPr>
        <w:t>glaciation</w:t>
      </w:r>
      <w:r w:rsidRPr="007E35A2">
        <w:rPr>
          <w:sz w:val="12"/>
          <w:szCs w:val="16"/>
        </w:rPr>
        <w:t xml:space="preserve"> event. </w:t>
      </w:r>
      <w:r w:rsidRPr="0017663A">
        <w:rPr>
          <w:highlight w:val="green"/>
          <w:u w:val="single"/>
        </w:rPr>
        <w:t xml:space="preserve">Were a </w:t>
      </w:r>
      <w:r w:rsidRPr="000D21CE">
        <w:rPr>
          <w:b/>
          <w:bCs/>
          <w:u w:val="single"/>
        </w:rPr>
        <w:t>nuclear</w:t>
      </w:r>
      <w:r w:rsidRPr="007E35A2">
        <w:rPr>
          <w:sz w:val="12"/>
          <w:szCs w:val="16"/>
        </w:rPr>
        <w:t xml:space="preserve">, bolide impactor or volcanic </w:t>
      </w:r>
      <w:r w:rsidRPr="005041AE">
        <w:rPr>
          <w:u w:val="single"/>
        </w:rPr>
        <w:t>“</w:t>
      </w:r>
      <w:r w:rsidRPr="0017663A">
        <w:rPr>
          <w:b/>
          <w:bCs/>
          <w:highlight w:val="green"/>
          <w:u w:val="single"/>
        </w:rPr>
        <w:t>winter</w:t>
      </w:r>
      <w:r w:rsidRPr="005041AE">
        <w:rPr>
          <w:u w:val="single"/>
        </w:rPr>
        <w:t>”</w:t>
      </w:r>
      <w:r w:rsidRPr="007E35A2">
        <w:rPr>
          <w:sz w:val="12"/>
          <w:szCs w:val="16"/>
        </w:rPr>
        <w:t xml:space="preserve"> scenario </w:t>
      </w:r>
      <w:r w:rsidRPr="005041AE">
        <w:rPr>
          <w:u w:val="single"/>
        </w:rPr>
        <w:t xml:space="preserve">to </w:t>
      </w:r>
      <w:r w:rsidRPr="0017663A">
        <w:rPr>
          <w:highlight w:val="green"/>
          <w:u w:val="single"/>
        </w:rPr>
        <w:t>unfold</w:t>
      </w:r>
      <w:r w:rsidRPr="007E35A2">
        <w:rPr>
          <w:sz w:val="12"/>
          <w:szCs w:val="16"/>
        </w:rPr>
        <w:t xml:space="preserve">, these </w:t>
      </w:r>
      <w:r w:rsidRPr="0017663A">
        <w:rPr>
          <w:highlight w:val="green"/>
          <w:u w:val="single"/>
        </w:rPr>
        <w:t>islands</w:t>
      </w:r>
      <w:r w:rsidRPr="005041AE">
        <w:rPr>
          <w:u w:val="single"/>
        </w:rPr>
        <w:t xml:space="preserve"> would</w:t>
      </w:r>
      <w:r>
        <w:rPr>
          <w:u w:val="single"/>
        </w:rPr>
        <w:t xml:space="preserve"> </w:t>
      </w:r>
      <w:r w:rsidRPr="000D21CE">
        <w:rPr>
          <w:u w:val="single"/>
        </w:rPr>
        <w:t xml:space="preserve">remain </w:t>
      </w:r>
      <w:r w:rsidRPr="0017663A">
        <w:rPr>
          <w:highlight w:val="green"/>
          <w:u w:val="single"/>
        </w:rPr>
        <w:t>surrounded by Warm Ocean, and</w:t>
      </w:r>
      <w:r w:rsidRPr="005041AE">
        <w:rPr>
          <w:u w:val="single"/>
        </w:rPr>
        <w:t xml:space="preserve"> local </w:t>
      </w:r>
      <w:r w:rsidRPr="0017663A">
        <w:rPr>
          <w:highlight w:val="green"/>
          <w:u w:val="single"/>
        </w:rPr>
        <w:t>volcanism</w:t>
      </w:r>
      <w:r w:rsidRPr="005041AE">
        <w:rPr>
          <w:u w:val="single"/>
        </w:rPr>
        <w:t xml:space="preserve"> or other energy sources</w:t>
      </w:r>
      <w:r>
        <w:rPr>
          <w:u w:val="single"/>
        </w:rPr>
        <w:t xml:space="preserve"> </w:t>
      </w:r>
      <w:r w:rsidRPr="005041AE">
        <w:rPr>
          <w:u w:val="single"/>
        </w:rPr>
        <w:t>might provide heat, energy and food</w:t>
      </w:r>
      <w:r w:rsidRPr="007E35A2">
        <w:rPr>
          <w:sz w:val="12"/>
          <w:szCs w:val="16"/>
        </w:rPr>
        <w:t xml:space="preserve">. </w:t>
      </w:r>
      <w:r w:rsidRPr="005041AE">
        <w:rPr>
          <w:u w:val="single"/>
        </w:rPr>
        <w:t>Such island refuges</w:t>
      </w:r>
      <w:r w:rsidRPr="007E35A2">
        <w:rPr>
          <w:sz w:val="12"/>
          <w:szCs w:val="16"/>
        </w:rPr>
        <w:t xml:space="preserve"> may have </w:t>
      </w:r>
      <w:r w:rsidRPr="005041AE">
        <w:rPr>
          <w:u w:val="single"/>
        </w:rPr>
        <w:t>helped life on</w:t>
      </w:r>
      <w:r>
        <w:rPr>
          <w:u w:val="single"/>
        </w:rPr>
        <w:t xml:space="preserve"> </w:t>
      </w:r>
      <w:r w:rsidRPr="005041AE">
        <w:rPr>
          <w:u w:val="single"/>
        </w:rPr>
        <w:t xml:space="preserve">Earth survive during the </w:t>
      </w:r>
      <w:r w:rsidRPr="00267E13">
        <w:rPr>
          <w:b/>
          <w:bCs/>
          <w:u w:val="single"/>
        </w:rPr>
        <w:t>“Snowball Earth”</w:t>
      </w:r>
      <w:r w:rsidRPr="005041AE">
        <w:rPr>
          <w:u w:val="single"/>
        </w:rPr>
        <w:t xml:space="preserve"> event in Earth’s distant past</w:t>
      </w:r>
      <w:r w:rsidRPr="007E35A2">
        <w:rPr>
          <w:sz w:val="12"/>
          <w:szCs w:val="16"/>
        </w:rPr>
        <w:t xml:space="preserve"> (Hoffman et al., 1998).  Remote island base for project “Yellow submarine”. Some </w:t>
      </w:r>
      <w:r w:rsidRPr="0097572D">
        <w:rPr>
          <w:u w:val="single"/>
        </w:rPr>
        <w:t>catastrophic risks such as a</w:t>
      </w:r>
      <w:r>
        <w:rPr>
          <w:u w:val="single"/>
        </w:rPr>
        <w:t xml:space="preserve"> </w:t>
      </w:r>
      <w:r w:rsidRPr="007E35A2">
        <w:rPr>
          <w:sz w:val="12"/>
          <w:szCs w:val="16"/>
        </w:rPr>
        <w:t xml:space="preserve">gamma ray burst, a </w:t>
      </w:r>
      <w:r w:rsidRPr="0097572D">
        <w:rPr>
          <w:u w:val="single"/>
        </w:rPr>
        <w:t xml:space="preserve">global nuclear war with high radiological </w:t>
      </w:r>
      <w:r w:rsidRPr="000D21CE">
        <w:rPr>
          <w:u w:val="single"/>
        </w:rPr>
        <w:t>contamination</w:t>
      </w:r>
      <w:r w:rsidRPr="007E35A2">
        <w:rPr>
          <w:sz w:val="12"/>
          <w:szCs w:val="16"/>
        </w:rPr>
        <w:t xml:space="preserve"> or multiple pandemics </w:t>
      </w:r>
      <w:r w:rsidRPr="0097572D">
        <w:rPr>
          <w:u w:val="single"/>
        </w:rPr>
        <w:t xml:space="preserve">might be best </w:t>
      </w:r>
      <w:r w:rsidRPr="0017663A">
        <w:rPr>
          <w:highlight w:val="green"/>
          <w:u w:val="single"/>
        </w:rPr>
        <w:t>survived</w:t>
      </w:r>
      <w:r w:rsidRPr="0097572D">
        <w:rPr>
          <w:u w:val="single"/>
        </w:rPr>
        <w:t xml:space="preserve"> </w:t>
      </w:r>
      <w:r w:rsidRPr="00267E13">
        <w:rPr>
          <w:b/>
          <w:bCs/>
          <w:u w:val="single"/>
        </w:rPr>
        <w:t xml:space="preserve">underwater </w:t>
      </w:r>
      <w:r w:rsidRPr="0017663A">
        <w:rPr>
          <w:b/>
          <w:bCs/>
          <w:highlight w:val="green"/>
          <w:u w:val="single"/>
        </w:rPr>
        <w:t>in</w:t>
      </w:r>
      <w:r w:rsidRPr="00267E13">
        <w:rPr>
          <w:b/>
          <w:bCs/>
          <w:u w:val="single"/>
        </w:rPr>
        <w:t xml:space="preserve"> nuclear </w:t>
      </w:r>
      <w:r w:rsidRPr="0017663A">
        <w:rPr>
          <w:b/>
          <w:bCs/>
          <w:highlight w:val="green"/>
          <w:u w:val="single"/>
        </w:rPr>
        <w:t>sub</w:t>
      </w:r>
      <w:r w:rsidRPr="0017663A">
        <w:rPr>
          <w:b/>
          <w:bCs/>
          <w:u w:val="single"/>
        </w:rPr>
        <w:t>marine</w:t>
      </w:r>
      <w:r w:rsidRPr="0017663A">
        <w:rPr>
          <w:b/>
          <w:bCs/>
          <w:highlight w:val="green"/>
          <w:u w:val="single"/>
        </w:rPr>
        <w:t>s</w:t>
      </w:r>
      <w:r w:rsidRPr="007E35A2">
        <w:rPr>
          <w:sz w:val="12"/>
          <w:szCs w:val="16"/>
        </w:rPr>
        <w:t xml:space="preserve"> (Turchin and Green, 2017). However, after a catastrophe, the submarine with survivors would eventually need a place to dock, and an island with some prepared amenities would be a reasonable starting point for rebuilding civilization.  Bunker on remote island. </w:t>
      </w:r>
      <w:r w:rsidRPr="0097572D">
        <w:rPr>
          <w:u w:val="single"/>
        </w:rPr>
        <w:t>For risks</w:t>
      </w:r>
      <w:r w:rsidRPr="007E35A2">
        <w:rPr>
          <w:sz w:val="12"/>
          <w:szCs w:val="16"/>
        </w:rPr>
        <w:t xml:space="preserve"> which include multiple or complex catastrophes, </w:t>
      </w:r>
      <w:r w:rsidRPr="0097572D">
        <w:rPr>
          <w:u w:val="single"/>
        </w:rPr>
        <w:t>such as</w:t>
      </w:r>
      <w:r w:rsidRPr="007E35A2">
        <w:rPr>
          <w:sz w:val="12"/>
          <w:szCs w:val="16"/>
        </w:rPr>
        <w:t xml:space="preserve"> a bolide impact, extreme volcanism, tsunamis, multiple pandemics and </w:t>
      </w:r>
      <w:r w:rsidRPr="0097572D">
        <w:rPr>
          <w:u w:val="single"/>
        </w:rPr>
        <w:t>nuclear war with radiological contamination</w:t>
      </w:r>
      <w:r w:rsidRPr="007E35A2">
        <w:rPr>
          <w:sz w:val="12"/>
          <w:szCs w:val="16"/>
        </w:rPr>
        <w:t xml:space="preserve">, </w:t>
      </w:r>
      <w:r w:rsidRPr="00267E13">
        <w:rPr>
          <w:b/>
          <w:bCs/>
          <w:u w:val="single"/>
        </w:rPr>
        <w:t xml:space="preserve">island </w:t>
      </w:r>
      <w:r w:rsidRPr="0017663A">
        <w:rPr>
          <w:b/>
          <w:bCs/>
          <w:highlight w:val="green"/>
          <w:u w:val="single"/>
        </w:rPr>
        <w:t>refuges</w:t>
      </w:r>
      <w:r w:rsidRPr="00267E13">
        <w:rPr>
          <w:b/>
          <w:bCs/>
          <w:u w:val="single"/>
        </w:rPr>
        <w:t xml:space="preserve"> could be </w:t>
      </w:r>
      <w:r w:rsidRPr="0017663A">
        <w:rPr>
          <w:b/>
          <w:bCs/>
          <w:highlight w:val="green"/>
          <w:u w:val="single"/>
        </w:rPr>
        <w:t>strengthened with bunkers</w:t>
      </w:r>
      <w:r w:rsidRPr="0017663A">
        <w:rPr>
          <w:highlight w:val="green"/>
          <w:u w:val="single"/>
        </w:rPr>
        <w:t>.</w:t>
      </w:r>
      <w:r w:rsidRPr="007E35A2">
        <w:rPr>
          <w:sz w:val="12"/>
          <w:szCs w:val="16"/>
        </w:rPr>
        <w:t xml:space="preserve"> </w:t>
      </w:r>
      <w:r w:rsidRPr="0097572D">
        <w:rPr>
          <w:u w:val="single"/>
        </w:rPr>
        <w:t>Richard Branson survived hurricane Irma on his own island in 2017 by seeking</w:t>
      </w:r>
      <w:r>
        <w:rPr>
          <w:u w:val="single"/>
        </w:rPr>
        <w:t xml:space="preserve"> </w:t>
      </w:r>
      <w:r w:rsidRPr="0097572D">
        <w:rPr>
          <w:u w:val="single"/>
        </w:rPr>
        <w:t>refuge in his concrete wine cellar</w:t>
      </w:r>
      <w:r w:rsidRPr="007E35A2">
        <w:rPr>
          <w:sz w:val="12"/>
          <w:szCs w:val="16"/>
        </w:rPr>
        <w:t xml:space="preserve"> (Clifford, 2017). </w:t>
      </w:r>
      <w:r w:rsidRPr="0097572D">
        <w:rPr>
          <w:u w:val="single"/>
        </w:rPr>
        <w:t>Bunkers on islands would have</w:t>
      </w:r>
      <w:r>
        <w:rPr>
          <w:u w:val="single"/>
        </w:rPr>
        <w:t xml:space="preserve"> </w:t>
      </w:r>
      <w:r w:rsidRPr="0097572D">
        <w:rPr>
          <w:u w:val="single"/>
        </w:rPr>
        <w:t>higher survivability compared to those close to population centers</w:t>
      </w:r>
      <w:r w:rsidRPr="007E35A2">
        <w:rPr>
          <w:sz w:val="12"/>
          <w:szCs w:val="16"/>
        </w:rPr>
        <w:t xml:space="preserve">, as they will be neither a military target nor as accessible to looters or unintentionally dangerous (e.g. infected) refugees. </w:t>
      </w:r>
      <w:r w:rsidRPr="0097572D">
        <w:rPr>
          <w:u w:val="single"/>
        </w:rPr>
        <w:t xml:space="preserve">These bunkers could potentially be </w:t>
      </w:r>
      <w:r w:rsidRPr="0017663A">
        <w:rPr>
          <w:highlight w:val="green"/>
          <w:u w:val="single"/>
        </w:rPr>
        <w:t>connected to</w:t>
      </w:r>
      <w:r w:rsidRPr="007E35A2">
        <w:rPr>
          <w:u w:val="single"/>
        </w:rPr>
        <w:t xml:space="preserve"> water sources</w:t>
      </w:r>
      <w:r w:rsidRPr="0097572D">
        <w:rPr>
          <w:u w:val="single"/>
        </w:rPr>
        <w:t xml:space="preserve"> by</w:t>
      </w:r>
      <w:r>
        <w:rPr>
          <w:u w:val="single"/>
        </w:rPr>
        <w:t xml:space="preserve"> </w:t>
      </w:r>
      <w:r w:rsidRPr="0097572D">
        <w:rPr>
          <w:u w:val="single"/>
        </w:rPr>
        <w:t xml:space="preserve">underwater </w:t>
      </w:r>
      <w:r w:rsidRPr="0017663A">
        <w:rPr>
          <w:highlight w:val="green"/>
          <w:u w:val="single"/>
        </w:rPr>
        <w:t>pipes</w:t>
      </w:r>
      <w:r w:rsidRPr="0097572D">
        <w:rPr>
          <w:u w:val="single"/>
        </w:rPr>
        <w:t xml:space="preserve">, and passages could </w:t>
      </w:r>
      <w:r w:rsidRPr="007E35A2">
        <w:rPr>
          <w:u w:val="single"/>
        </w:rPr>
        <w:t>provide cooling</w:t>
      </w:r>
      <w:r w:rsidRPr="0097572D">
        <w:rPr>
          <w:u w:val="single"/>
        </w:rPr>
        <w:t xml:space="preserve">, access and even </w:t>
      </w:r>
      <w:r w:rsidRPr="0017663A">
        <w:rPr>
          <w:highlight w:val="green"/>
          <w:u w:val="single"/>
        </w:rPr>
        <w:t>oxygen and food</w:t>
      </w:r>
      <w:r w:rsidRPr="0097572D">
        <w:rPr>
          <w:u w:val="single"/>
        </w:rPr>
        <w:t xml:space="preserve"> sources.</w:t>
      </w:r>
    </w:p>
    <w:p w14:paraId="3CAD6DE1" w14:textId="77777777" w:rsidR="0049104B" w:rsidRDefault="0049104B" w:rsidP="0049104B"/>
    <w:p w14:paraId="645D20FC" w14:textId="77777777" w:rsidR="0049104B" w:rsidRDefault="0049104B" w:rsidP="0049104B">
      <w:pPr>
        <w:pStyle w:val="Heading4"/>
      </w:pPr>
      <w:r>
        <w:t xml:space="preserve">They solve </w:t>
      </w:r>
      <w:r w:rsidRPr="00B02551">
        <w:rPr>
          <w:u w:val="single"/>
        </w:rPr>
        <w:t>any</w:t>
      </w:r>
      <w:r>
        <w:t xml:space="preserve"> impact from the aff but </w:t>
      </w:r>
      <w:r w:rsidRPr="00B02551">
        <w:rPr>
          <w:u w:val="single"/>
        </w:rPr>
        <w:t>not</w:t>
      </w:r>
      <w:r>
        <w:t xml:space="preserve"> ours – empirics.</w:t>
      </w:r>
    </w:p>
    <w:p w14:paraId="63C751FD" w14:textId="77777777" w:rsidR="0049104B" w:rsidRPr="00882AC1" w:rsidRDefault="0049104B" w:rsidP="0049104B">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2" w:history="1">
        <w:r w:rsidRPr="00592663">
          <w:rPr>
            <w:rStyle w:val="Hyperlink"/>
          </w:rPr>
          <w:t>https://www.emerald.com/insight/content/doi/10.1108/FS-04-2018-0031/full/html?fullSc=1&amp;mbSc=1&amp;fullSc=1</w:t>
        </w:r>
      </w:hyperlink>
      <w:r w:rsidRPr="00592663">
        <w:t xml:space="preserve">] </w:t>
      </w:r>
      <w:r>
        <w:t>Recut Justin</w:t>
      </w:r>
    </w:p>
    <w:p w14:paraId="70A14D12" w14:textId="77777777" w:rsidR="0049104B" w:rsidRPr="00B02551" w:rsidRDefault="0049104B" w:rsidP="0049104B">
      <w:pPr>
        <w:rPr>
          <w:sz w:val="12"/>
          <w:szCs w:val="16"/>
        </w:rPr>
      </w:pPr>
      <w:r w:rsidRPr="00B02551">
        <w:rPr>
          <w:sz w:val="12"/>
          <w:szCs w:val="16"/>
        </w:rPr>
        <w:t xml:space="preserve">In recent decades, </w:t>
      </w:r>
      <w:r w:rsidRPr="008632DC">
        <w:rPr>
          <w:u w:val="single"/>
        </w:rPr>
        <w:t>researchers have identified many global risks which could result in</w:t>
      </w:r>
      <w:r w:rsidRPr="00B02551">
        <w:rPr>
          <w:sz w:val="12"/>
          <w:szCs w:val="16"/>
        </w:rPr>
        <w:t xml:space="preserve"> the collapse of civilization and/or </w:t>
      </w:r>
      <w:r w:rsidRPr="008632DC">
        <w:rPr>
          <w:u w:val="single"/>
        </w:rPr>
        <w:t>human extinction</w:t>
      </w:r>
      <w:r w:rsidRPr="00B02551">
        <w:rPr>
          <w:sz w:val="12"/>
          <w:szCs w:val="16"/>
        </w:rPr>
        <w:t xml:space="preserve">. </w:t>
      </w:r>
      <w:r w:rsidRPr="008632DC">
        <w:rPr>
          <w:u w:val="single"/>
        </w:rPr>
        <w:t>These risks may be</w:t>
      </w:r>
      <w:r w:rsidRPr="00B02551">
        <w:rPr>
          <w:sz w:val="12"/>
          <w:szCs w:val="16"/>
        </w:rPr>
        <w:t xml:space="preserve"> divided in three classes: </w:t>
      </w:r>
      <w:r w:rsidRPr="008632DC">
        <w:rPr>
          <w:u w:val="single"/>
        </w:rPr>
        <w:t>natural</w:t>
      </w:r>
      <w:r w:rsidRPr="00B02551">
        <w:rPr>
          <w:sz w:val="12"/>
          <w:szCs w:val="16"/>
        </w:rPr>
        <w:t xml:space="preserve">, </w:t>
      </w:r>
      <w:r w:rsidRPr="008632DC">
        <w:rPr>
          <w:u w:val="single"/>
        </w:rPr>
        <w:t>like asteroid risks</w:t>
      </w:r>
      <w:r w:rsidRPr="00B02551">
        <w:rPr>
          <w:sz w:val="12"/>
          <w:szCs w:val="16"/>
        </w:rPr>
        <w:t xml:space="preserve"> (</w:t>
      </w:r>
      <w:proofErr w:type="spellStart"/>
      <w:r w:rsidRPr="00B02551">
        <w:rPr>
          <w:sz w:val="12"/>
          <w:szCs w:val="16"/>
        </w:rPr>
        <w:t>Gritzner</w:t>
      </w:r>
      <w:proofErr w:type="spellEnd"/>
      <w:r w:rsidRPr="00B02551">
        <w:rPr>
          <w:sz w:val="12"/>
          <w:szCs w:val="16"/>
        </w:rPr>
        <w:t xml:space="preserve"> et al., 2006); </w:t>
      </w:r>
      <w:r w:rsidRPr="008632DC">
        <w:rPr>
          <w:u w:val="single"/>
        </w:rPr>
        <w:t>low-tech</w:t>
      </w:r>
      <w:r w:rsidRPr="00B02551">
        <w:rPr>
          <w:sz w:val="12"/>
          <w:szCs w:val="16"/>
        </w:rPr>
        <w:t xml:space="preserve">, connected with currently existing technologies, </w:t>
      </w:r>
      <w:r w:rsidRPr="008632DC">
        <w:rPr>
          <w:u w:val="single"/>
        </w:rPr>
        <w:t>like</w:t>
      </w:r>
      <w:r w:rsidRPr="00B02551">
        <w:rPr>
          <w:sz w:val="12"/>
          <w:szCs w:val="16"/>
        </w:rPr>
        <w:t xml:space="preserve"> </w:t>
      </w:r>
      <w:r w:rsidRPr="008632DC">
        <w:rPr>
          <w:u w:val="single"/>
        </w:rPr>
        <w:t>the risk of nuclear war</w:t>
      </w:r>
      <w:r w:rsidRPr="00B02551">
        <w:rPr>
          <w:sz w:val="12"/>
          <w:szCs w:val="16"/>
        </w:rPr>
        <w:t xml:space="preserve"> (Barrett et al., 2013); </w:t>
      </w:r>
      <w:r w:rsidRPr="008632DC">
        <w:rPr>
          <w:u w:val="single"/>
        </w:rPr>
        <w:t xml:space="preserve">and futuristic </w:t>
      </w:r>
      <w:proofErr w:type="spellStart"/>
      <w:r w:rsidRPr="008632DC">
        <w:rPr>
          <w:u w:val="single"/>
        </w:rPr>
        <w:t>hightech</w:t>
      </w:r>
      <w:proofErr w:type="spellEnd"/>
      <w:r w:rsidRPr="00B02551">
        <w:rPr>
          <w:sz w:val="12"/>
          <w:szCs w:val="16"/>
        </w:rPr>
        <w:t xml:space="preserve">, connected with new expected super technologies, </w:t>
      </w:r>
      <w:r w:rsidRPr="008632DC">
        <w:rPr>
          <w:u w:val="single"/>
        </w:rPr>
        <w:t>like</w:t>
      </w:r>
      <w:r w:rsidRPr="00B02551">
        <w:rPr>
          <w:sz w:val="12"/>
          <w:szCs w:val="16"/>
        </w:rPr>
        <w:t xml:space="preserve"> </w:t>
      </w:r>
      <w:r w:rsidRPr="008632DC">
        <w:rPr>
          <w:u w:val="single"/>
        </w:rPr>
        <w:t>nanotechnology</w:t>
      </w:r>
      <w:r w:rsidRPr="00B02551">
        <w:rPr>
          <w:sz w:val="12"/>
          <w:szCs w:val="16"/>
        </w:rPr>
        <w:t xml:space="preserve"> (Freitas, 2000) </w:t>
      </w:r>
      <w:r w:rsidRPr="008632DC">
        <w:rPr>
          <w:u w:val="single"/>
        </w:rPr>
        <w:t>and</w:t>
      </w:r>
      <w:r w:rsidRPr="00B02551">
        <w:rPr>
          <w:sz w:val="12"/>
          <w:szCs w:val="16"/>
        </w:rPr>
        <w:t xml:space="preserve"> artificial intelligence (</w:t>
      </w:r>
      <w:r w:rsidRPr="008632DC">
        <w:rPr>
          <w:u w:val="single"/>
        </w:rPr>
        <w:t>AI</w:t>
      </w:r>
      <w:r w:rsidRPr="00B02551">
        <w:rPr>
          <w:sz w:val="12"/>
          <w:szCs w:val="16"/>
        </w:rPr>
        <w:t xml:space="preserve">) (Bostrom, 2014). </w:t>
      </w:r>
      <w:r w:rsidRPr="0017663A">
        <w:rPr>
          <w:b/>
          <w:bCs/>
          <w:highlight w:val="green"/>
          <w:u w:val="single"/>
        </w:rPr>
        <w:t>Super tech</w:t>
      </w:r>
      <w:r w:rsidRPr="00E83F96">
        <w:rPr>
          <w:b/>
          <w:bCs/>
          <w:u w:val="single"/>
        </w:rPr>
        <w:t xml:space="preserve">nological </w:t>
      </w:r>
      <w:r w:rsidRPr="0017663A">
        <w:rPr>
          <w:b/>
          <w:bCs/>
          <w:highlight w:val="green"/>
          <w:u w:val="single"/>
        </w:rPr>
        <w:t xml:space="preserve">risks are </w:t>
      </w:r>
      <w:r w:rsidRPr="0017663A">
        <w:rPr>
          <w:b/>
          <w:bCs/>
          <w:u w:val="single"/>
        </w:rPr>
        <w:t>the most dangerous</w:t>
      </w:r>
      <w:r w:rsidRPr="0017663A">
        <w:rPr>
          <w:u w:val="single"/>
        </w:rPr>
        <w:t>, as they are expected to be the most powerful</w:t>
      </w:r>
      <w:r w:rsidRPr="008632DC">
        <w:rPr>
          <w:u w:val="single"/>
        </w:rPr>
        <w:t xml:space="preserve"> and </w:t>
      </w:r>
      <w:r w:rsidRPr="0017663A">
        <w:rPr>
          <w:highlight w:val="green"/>
          <w:u w:val="single"/>
        </w:rPr>
        <w:t>least controllable</w:t>
      </w:r>
      <w:r w:rsidRPr="00B02551">
        <w:rPr>
          <w:sz w:val="12"/>
          <w:szCs w:val="16"/>
        </w:rPr>
        <w:t xml:space="preserve"> (Bostrom, 2002). </w:t>
      </w:r>
      <w:r w:rsidRPr="008632DC">
        <w:rPr>
          <w:u w:val="single"/>
        </w:rPr>
        <w:t xml:space="preserve">The best way to fight all </w:t>
      </w:r>
      <w:r w:rsidRPr="00B02551">
        <w:rPr>
          <w:sz w:val="12"/>
          <w:szCs w:val="16"/>
        </w:rPr>
        <w:t xml:space="preserve">the </w:t>
      </w:r>
      <w:r w:rsidRPr="008632DC">
        <w:rPr>
          <w:u w:val="single"/>
        </w:rPr>
        <w:t xml:space="preserve">types of risks is to prevent </w:t>
      </w:r>
      <w:r w:rsidRPr="00B02551">
        <w:rPr>
          <w:sz w:val="12"/>
          <w:szCs w:val="16"/>
        </w:rPr>
        <w:t xml:space="preserve">(Bostrom, 2013) or mitigate </w:t>
      </w:r>
      <w:r w:rsidRPr="008632DC">
        <w:rPr>
          <w:u w:val="single"/>
        </w:rPr>
        <w:t xml:space="preserve">them, </w:t>
      </w:r>
      <w:r w:rsidRPr="00990EF9">
        <w:rPr>
          <w:b/>
          <w:bCs/>
          <w:u w:val="single"/>
        </w:rPr>
        <w:t>but another option, or plan B, is to adapt to them to survive them</w:t>
      </w:r>
      <w:r w:rsidRPr="00B02551">
        <w:rPr>
          <w:sz w:val="12"/>
          <w:szCs w:val="16"/>
        </w:rPr>
        <w:t xml:space="preserve">. There are several ideas for how such risks could be survived, including a Mars colony (Musk, 2017), a Moon colony (Shapiro, 2009; Turchin and </w:t>
      </w:r>
      <w:proofErr w:type="spellStart"/>
      <w:r w:rsidRPr="00B02551">
        <w:rPr>
          <w:sz w:val="12"/>
          <w:szCs w:val="16"/>
        </w:rPr>
        <w:t>Denkenberger</w:t>
      </w:r>
      <w:proofErr w:type="spellEnd"/>
      <w:r w:rsidRPr="00B02551">
        <w:rPr>
          <w:sz w:val="12"/>
          <w:szCs w:val="16"/>
        </w:rPr>
        <w:t>, 2018), underground bunkers (</w:t>
      </w:r>
      <w:proofErr w:type="spellStart"/>
      <w:r w:rsidRPr="00B02551">
        <w:rPr>
          <w:sz w:val="12"/>
          <w:szCs w:val="16"/>
        </w:rPr>
        <w:t>Jebari</w:t>
      </w:r>
      <w:proofErr w:type="spellEnd"/>
      <w:r w:rsidRPr="00B02551">
        <w:rPr>
          <w:sz w:val="12"/>
          <w:szCs w:val="16"/>
        </w:rPr>
        <w:t xml:space="preserve">, 2014), space bunkers (Torres, 2016) and retrofitted nuclear submarines [which are one of the most cost-effective solutions (Turchin and Green, 2017)]. </w:t>
      </w:r>
      <w:r w:rsidRPr="008632DC">
        <w:rPr>
          <w:u w:val="single"/>
        </w:rPr>
        <w:t>Planning for surviving these risks,</w:t>
      </w:r>
      <w:r>
        <w:rPr>
          <w:u w:val="single"/>
        </w:rPr>
        <w:t xml:space="preserve"> </w:t>
      </w:r>
      <w:r w:rsidRPr="008632DC">
        <w:rPr>
          <w:u w:val="single"/>
        </w:rPr>
        <w:t>whether by mitigation or adaptation, should be a paramount ethical duty of humankind</w:t>
      </w:r>
      <w:r>
        <w:rPr>
          <w:u w:val="single"/>
        </w:rPr>
        <w:t xml:space="preserve"> </w:t>
      </w:r>
      <w:r w:rsidRPr="00B02551">
        <w:rPr>
          <w:sz w:val="12"/>
          <w:szCs w:val="16"/>
        </w:rPr>
        <w:t xml:space="preserve">(Jonas, 1984; Green, 2014, 2016). </w:t>
      </w:r>
      <w:r w:rsidRPr="008632DC">
        <w:rPr>
          <w:u w:val="single"/>
        </w:rPr>
        <w:t xml:space="preserve">Several authors </w:t>
      </w:r>
      <w:r w:rsidRPr="00B02551">
        <w:rPr>
          <w:sz w:val="12"/>
          <w:szCs w:val="16"/>
        </w:rPr>
        <w:t>(</w:t>
      </w:r>
      <w:proofErr w:type="spellStart"/>
      <w:r w:rsidRPr="00B02551">
        <w:rPr>
          <w:sz w:val="12"/>
          <w:szCs w:val="16"/>
        </w:rPr>
        <w:t>Jebari</w:t>
      </w:r>
      <w:proofErr w:type="spellEnd"/>
      <w:r w:rsidRPr="00B02551">
        <w:rPr>
          <w:sz w:val="12"/>
          <w:szCs w:val="16"/>
        </w:rPr>
        <w:t xml:space="preserve">, 2014; Beckstead, 2015) have </w:t>
      </w:r>
      <w:r w:rsidRPr="008632DC">
        <w:rPr>
          <w:u w:val="single"/>
        </w:rPr>
        <w:t>analyzed the problem of global risk</w:t>
      </w:r>
      <w:r>
        <w:rPr>
          <w:u w:val="single"/>
        </w:rPr>
        <w:t xml:space="preserve"> </w:t>
      </w:r>
      <w:r w:rsidRPr="008632DC">
        <w:rPr>
          <w:u w:val="single"/>
        </w:rPr>
        <w:t>survival and concluded that most catastrophes are either too small or too large for bunkers</w:t>
      </w:r>
      <w:r>
        <w:rPr>
          <w:u w:val="single"/>
        </w:rPr>
        <w:t xml:space="preserve"> </w:t>
      </w:r>
      <w:r w:rsidRPr="008632DC">
        <w:rPr>
          <w:u w:val="single"/>
        </w:rPr>
        <w:t>or other refuges to be a useful option</w:t>
      </w:r>
      <w:r w:rsidRPr="00B02551">
        <w:rPr>
          <w:sz w:val="12"/>
          <w:szCs w:val="16"/>
        </w:rPr>
        <w:t xml:space="preserve">. </w:t>
      </w:r>
      <w:r w:rsidRPr="008632DC">
        <w:rPr>
          <w:u w:val="single"/>
        </w:rPr>
        <w:t xml:space="preserve">But </w:t>
      </w:r>
      <w:r w:rsidRPr="00990EF9">
        <w:rPr>
          <w:b/>
          <w:bCs/>
          <w:u w:val="single"/>
        </w:rPr>
        <w:t>even a 1 per cent increase in the chance of survival is worth considering</w:t>
      </w:r>
      <w:r w:rsidRPr="00B02551">
        <w:rPr>
          <w:b/>
          <w:bCs/>
          <w:sz w:val="12"/>
          <w:szCs w:val="16"/>
        </w:rPr>
        <w:t>,</w:t>
      </w:r>
      <w:r w:rsidRPr="00B02551">
        <w:rPr>
          <w:sz w:val="12"/>
          <w:szCs w:val="16"/>
        </w:rPr>
        <w:t xml:space="preserve"> especially because there are not yet useful working ideas of the magnitude of some larger risks, such as unsafe AI (Bostrom, 2014). Additionally, at the workshop on existential risk to humanity (Gothenburg Chair Programme for Advanced Studies, 2017), Karim </w:t>
      </w:r>
      <w:proofErr w:type="spellStart"/>
      <w:r w:rsidRPr="00B02551">
        <w:rPr>
          <w:sz w:val="12"/>
          <w:szCs w:val="16"/>
        </w:rPr>
        <w:t>Jebari</w:t>
      </w:r>
      <w:proofErr w:type="spellEnd"/>
      <w:r w:rsidRPr="00B02551">
        <w:rPr>
          <w:sz w:val="12"/>
          <w:szCs w:val="16"/>
        </w:rPr>
        <w:t xml:space="preserve"> mentioned that such refuges will also be important for cultural transfer and as consolidation points, even if there might be many survivors in other places. Baum has suggested that the gold standard for global risks refuges should be “surface independence” (Baum et al., 2015). Islands only partly satisfy this criterion: they are not connected to the mainland, thus making them discontinuous with the land surface of the Earth, but they are still accessible by air and sea. However, if they were very remote and equipped with underground and/or underwater shelters, they could provide a higher level of protection than surface-independent bunkers on the mainland for certain types of catastrophes. </w:t>
      </w:r>
      <w:r w:rsidRPr="008632DC">
        <w:rPr>
          <w:u w:val="single"/>
        </w:rPr>
        <w:t>By definition, global risks affect much</w:t>
      </w:r>
      <w:r w:rsidRPr="00B02551">
        <w:rPr>
          <w:sz w:val="12"/>
          <w:szCs w:val="16"/>
        </w:rPr>
        <w:t xml:space="preserve"> </w:t>
      </w:r>
      <w:r w:rsidRPr="008632DC">
        <w:rPr>
          <w:u w:val="single"/>
        </w:rPr>
        <w:t>or all the surface of the Earth</w:t>
      </w:r>
      <w:r w:rsidRPr="00B02551">
        <w:rPr>
          <w:sz w:val="12"/>
          <w:szCs w:val="16"/>
        </w:rPr>
        <w:t xml:space="preserve">, or at least all populated areas. </w:t>
      </w:r>
      <w:r w:rsidRPr="008632DC">
        <w:rPr>
          <w:u w:val="single"/>
        </w:rPr>
        <w:t xml:space="preserve">This creates a chance for survival, as </w:t>
      </w:r>
      <w:r w:rsidRPr="00990EF9">
        <w:rPr>
          <w:b/>
          <w:bCs/>
          <w:u w:val="single"/>
        </w:rPr>
        <w:t xml:space="preserve">there is a probability </w:t>
      </w:r>
      <w:r w:rsidRPr="0017663A">
        <w:rPr>
          <w:b/>
          <w:bCs/>
          <w:u w:val="single"/>
        </w:rPr>
        <w:t>that some parts of the Earth will be affected to a lesser extent</w:t>
      </w:r>
      <w:r w:rsidRPr="0017663A">
        <w:rPr>
          <w:sz w:val="12"/>
          <w:szCs w:val="16"/>
        </w:rPr>
        <w:t>. For example, a gamma ray burst (</w:t>
      </w:r>
      <w:proofErr w:type="spellStart"/>
      <w:r w:rsidRPr="0017663A">
        <w:rPr>
          <w:sz w:val="12"/>
          <w:szCs w:val="16"/>
        </w:rPr>
        <w:t>Cirkovi</w:t>
      </w:r>
      <w:proofErr w:type="spellEnd"/>
      <w:r w:rsidRPr="0017663A">
        <w:rPr>
          <w:sz w:val="12"/>
          <w:szCs w:val="16"/>
        </w:rPr>
        <w:t xml:space="preserve">  c and  </w:t>
      </w:r>
      <w:proofErr w:type="spellStart"/>
      <w:r w:rsidRPr="0017663A">
        <w:rPr>
          <w:sz w:val="12"/>
          <w:szCs w:val="16"/>
        </w:rPr>
        <w:t>Vukotic</w:t>
      </w:r>
      <w:proofErr w:type="spellEnd"/>
      <w:r w:rsidRPr="0017663A">
        <w:rPr>
          <w:sz w:val="12"/>
          <w:szCs w:val="16"/>
        </w:rPr>
        <w:t xml:space="preserve">, 2016  ) that happened away from the equatorial plane would have less of an effect on one of the polar regions. Likewise, extreme global warming (Hanna and Tait, 2015) would be more survivable on mountains at high latitudes, while atmospheric pollution (Mount, 1970) by some toxin or contamination could be less of an issue in the Southern hemisphere because of geography and atmospheric circulation patterns. Yet, </w:t>
      </w:r>
      <w:r w:rsidRPr="0017663A">
        <w:rPr>
          <w:u w:val="single"/>
        </w:rPr>
        <w:t>most catastrophes which could be survived on temporary space refuges on the Moon or Mars could also be survived on Earth</w:t>
      </w:r>
      <w:r w:rsidRPr="0017663A">
        <w:rPr>
          <w:sz w:val="12"/>
          <w:szCs w:val="16"/>
        </w:rPr>
        <w:t xml:space="preserve">, </w:t>
      </w:r>
      <w:r w:rsidRPr="0017663A">
        <w:rPr>
          <w:u w:val="single"/>
        </w:rPr>
        <w:t>if there were adequate shelters or refuges</w:t>
      </w:r>
      <w:r w:rsidRPr="0017663A">
        <w:rPr>
          <w:sz w:val="12"/>
          <w:szCs w:val="16"/>
        </w:rPr>
        <w:t>, with some notable exceptions. Such exceptions include very large asteroid impacts, a severe and long-term case of multiple pandemics (with many lethal diseases active in the environment) or massive and</w:t>
      </w:r>
      <w:r w:rsidRPr="00B02551">
        <w:rPr>
          <w:sz w:val="12"/>
          <w:szCs w:val="16"/>
        </w:rPr>
        <w:t xml:space="preserve"> irreversible global warming. For some preliminary calculations of the usefulness of shelters from global catastrophes see </w:t>
      </w:r>
      <w:r w:rsidRPr="0017663A">
        <w:rPr>
          <w:sz w:val="12"/>
          <w:szCs w:val="16"/>
        </w:rPr>
        <w:t xml:space="preserve">Turchin and Green (2017). </w:t>
      </w:r>
      <w:r w:rsidRPr="0017663A">
        <w:rPr>
          <w:u w:val="single"/>
        </w:rPr>
        <w:t xml:space="preserve">Islands have proven to be survival refuges for some species which are extinct in other places, like mammoths, which survived on Wrangel island up to 2000 BC </w:t>
      </w:r>
      <w:r w:rsidRPr="0017663A">
        <w:rPr>
          <w:sz w:val="12"/>
          <w:szCs w:val="16"/>
        </w:rPr>
        <w:t>(</w:t>
      </w:r>
      <w:proofErr w:type="spellStart"/>
      <w:r w:rsidRPr="0017663A">
        <w:rPr>
          <w:sz w:val="12"/>
          <w:szCs w:val="16"/>
        </w:rPr>
        <w:t>V</w:t>
      </w:r>
      <w:r w:rsidRPr="00B02551">
        <w:rPr>
          <w:sz w:val="12"/>
          <w:szCs w:val="16"/>
        </w:rPr>
        <w:t>artanyan</w:t>
      </w:r>
      <w:proofErr w:type="spellEnd"/>
      <w:r w:rsidRPr="00B02551">
        <w:rPr>
          <w:sz w:val="12"/>
          <w:szCs w:val="16"/>
        </w:rPr>
        <w:t xml:space="preserve"> et al., 1995). </w:t>
      </w:r>
      <w:r w:rsidRPr="0017663A">
        <w:rPr>
          <w:b/>
          <w:bCs/>
          <w:highlight w:val="green"/>
          <w:u w:val="single"/>
        </w:rPr>
        <w:t xml:space="preserve">Islands </w:t>
      </w:r>
      <w:r w:rsidRPr="00B02551">
        <w:rPr>
          <w:b/>
          <w:bCs/>
          <w:u w:val="single"/>
        </w:rPr>
        <w:t>have</w:t>
      </w:r>
      <w:r w:rsidRPr="00990EF9">
        <w:rPr>
          <w:b/>
          <w:bCs/>
          <w:u w:val="single"/>
        </w:rPr>
        <w:t xml:space="preserve"> proven to be effective </w:t>
      </w:r>
      <w:r w:rsidRPr="0017663A">
        <w:rPr>
          <w:b/>
          <w:bCs/>
          <w:highlight w:val="green"/>
          <w:u w:val="single"/>
        </w:rPr>
        <w:t>refuges for humans</w:t>
      </w:r>
      <w:r w:rsidRPr="00990EF9">
        <w:rPr>
          <w:b/>
          <w:bCs/>
          <w:u w:val="single"/>
        </w:rPr>
        <w:t xml:space="preserve"> as well</w:t>
      </w:r>
      <w:r w:rsidRPr="008632DC">
        <w:rPr>
          <w:u w:val="single"/>
        </w:rPr>
        <w:t>. For example, the</w:t>
      </w:r>
      <w:r>
        <w:rPr>
          <w:u w:val="single"/>
        </w:rPr>
        <w:t xml:space="preserve"> </w:t>
      </w:r>
      <w:r w:rsidRPr="008632DC">
        <w:rPr>
          <w:u w:val="single"/>
        </w:rPr>
        <w:t>islands of New Caledonia and American Samoa did not have a single death from the 1918</w:t>
      </w:r>
      <w:r>
        <w:rPr>
          <w:u w:val="single"/>
        </w:rPr>
        <w:t xml:space="preserve"> </w:t>
      </w:r>
      <w:r w:rsidRPr="008632DC">
        <w:rPr>
          <w:u w:val="single"/>
        </w:rPr>
        <w:t xml:space="preserve">Spanish flu because of their </w:t>
      </w:r>
      <w:r w:rsidRPr="00990EF9">
        <w:rPr>
          <w:b/>
          <w:bCs/>
          <w:u w:val="single"/>
        </w:rPr>
        <w:t>effective quarantine measures</w:t>
      </w:r>
      <w:r w:rsidRPr="00B02551">
        <w:rPr>
          <w:sz w:val="12"/>
          <w:szCs w:val="16"/>
        </w:rPr>
        <w:t xml:space="preserve"> (Bell et al., 2006). While islands have been extensively discussed as refuges for animals and plants, the topic of using islands as a means for humans to survive global catastrophic risks has not yet been formally explored. This article seeks to remedy this deficiency. Section 2 looks at the requirements for survival on islands; Section 3 looks at the possible role of islands as consolidation centers after a social collapse; Section 4 reviews several islands as possible refuges; Section 5 puts island refuges in the context of other possible types of refuges; Section 6 discusses how to maximize protection by combining islands refuge with subterranean and/or submarine refuges; and Section 7 discusses other places on Earth, similar to islands, where survival might be possible. </w:t>
      </w:r>
      <w:r w:rsidRPr="008632DC">
        <w:rPr>
          <w:u w:val="single"/>
        </w:rPr>
        <w:t xml:space="preserve">Islands offer </w:t>
      </w:r>
      <w:r w:rsidRPr="0017663A">
        <w:rPr>
          <w:u w:val="single"/>
        </w:rPr>
        <w:t xml:space="preserve">excellent protection against natural and/or </w:t>
      </w:r>
      <w:r w:rsidRPr="0017663A">
        <w:rPr>
          <w:b/>
          <w:bCs/>
          <w:u w:val="single"/>
        </w:rPr>
        <w:t>low-tech catastrophes</w:t>
      </w:r>
      <w:r w:rsidRPr="0017663A">
        <w:rPr>
          <w:sz w:val="12"/>
          <w:szCs w:val="16"/>
        </w:rPr>
        <w:t xml:space="preserve"> which are neither</w:t>
      </w:r>
      <w:r w:rsidRPr="00B02551">
        <w:rPr>
          <w:sz w:val="12"/>
          <w:szCs w:val="16"/>
        </w:rPr>
        <w:t xml:space="preserve"> too large nor too small. </w:t>
      </w:r>
      <w:r w:rsidRPr="0017663A">
        <w:rPr>
          <w:highlight w:val="green"/>
          <w:u w:val="single"/>
        </w:rPr>
        <w:t>Remoteness, isolation and</w:t>
      </w:r>
      <w:r w:rsidRPr="008632DC">
        <w:rPr>
          <w:u w:val="single"/>
        </w:rPr>
        <w:t xml:space="preserve"> the </w:t>
      </w:r>
      <w:r w:rsidRPr="0017663A">
        <w:rPr>
          <w:highlight w:val="green"/>
          <w:u w:val="single"/>
        </w:rPr>
        <w:t>diverse conditions</w:t>
      </w:r>
      <w:r w:rsidRPr="008632DC">
        <w:rPr>
          <w:u w:val="single"/>
        </w:rPr>
        <w:t xml:space="preserve"> found on</w:t>
      </w:r>
      <w:r>
        <w:rPr>
          <w:u w:val="single"/>
        </w:rPr>
        <w:t xml:space="preserve"> </w:t>
      </w:r>
      <w:r w:rsidRPr="008632DC">
        <w:rPr>
          <w:u w:val="single"/>
        </w:rPr>
        <w:t xml:space="preserve">different islands </w:t>
      </w:r>
      <w:r w:rsidRPr="0017663A">
        <w:rPr>
          <w:u w:val="single"/>
        </w:rPr>
        <w:t xml:space="preserve">could be </w:t>
      </w:r>
      <w:r w:rsidRPr="0017663A">
        <w:rPr>
          <w:highlight w:val="green"/>
          <w:u w:val="single"/>
        </w:rPr>
        <w:t>helpful</w:t>
      </w:r>
      <w:r w:rsidRPr="008632DC">
        <w:rPr>
          <w:u w:val="single"/>
        </w:rPr>
        <w:t xml:space="preserve"> features to aid survival in the face of different types of</w:t>
      </w:r>
      <w:r>
        <w:rPr>
          <w:u w:val="single"/>
        </w:rPr>
        <w:t xml:space="preserve"> </w:t>
      </w:r>
      <w:r w:rsidRPr="008632DC">
        <w:rPr>
          <w:u w:val="single"/>
        </w:rPr>
        <w:t>catastrophes.</w:t>
      </w:r>
      <w:r>
        <w:rPr>
          <w:u w:val="single"/>
        </w:rPr>
        <w:t xml:space="preserve"> </w:t>
      </w:r>
      <w:r w:rsidRPr="008632DC">
        <w:rPr>
          <w:u w:val="single"/>
        </w:rPr>
        <w:t>Islands could provide protection against a human-to-human transmitted biological</w:t>
      </w:r>
      <w:r>
        <w:rPr>
          <w:u w:val="single"/>
        </w:rPr>
        <w:t xml:space="preserve"> </w:t>
      </w:r>
      <w:r w:rsidRPr="008632DC">
        <w:rPr>
          <w:u w:val="single"/>
        </w:rPr>
        <w:t>pandemic</w:t>
      </w:r>
      <w:r w:rsidRPr="00B02551">
        <w:rPr>
          <w:sz w:val="12"/>
          <w:szCs w:val="16"/>
        </w:rPr>
        <w:t xml:space="preserve">; as mentioned in the Introduction, some islands were able to escape the 1918 flu pandemic by implementing effective quarantine measures. </w:t>
      </w:r>
      <w:r w:rsidRPr="008632DC">
        <w:rPr>
          <w:u w:val="single"/>
        </w:rPr>
        <w:t xml:space="preserve">Islands may help to </w:t>
      </w:r>
      <w:r w:rsidRPr="0017663A">
        <w:rPr>
          <w:highlight w:val="green"/>
          <w:u w:val="single"/>
        </w:rPr>
        <w:t>survive</w:t>
      </w:r>
      <w:r w:rsidRPr="008632DC">
        <w:rPr>
          <w:u w:val="single"/>
        </w:rPr>
        <w:t xml:space="preserve"> a </w:t>
      </w:r>
      <w:r w:rsidRPr="00990EF9">
        <w:rPr>
          <w:b/>
          <w:bCs/>
          <w:u w:val="single"/>
        </w:rPr>
        <w:t xml:space="preserve">long-term </w:t>
      </w:r>
      <w:r w:rsidRPr="0017663A">
        <w:rPr>
          <w:b/>
          <w:bCs/>
          <w:highlight w:val="green"/>
          <w:u w:val="single"/>
        </w:rPr>
        <w:t>collapse in food</w:t>
      </w:r>
      <w:r w:rsidRPr="00990EF9">
        <w:rPr>
          <w:b/>
          <w:bCs/>
          <w:u w:val="single"/>
        </w:rPr>
        <w:t xml:space="preserve"> production </w:t>
      </w:r>
      <w:r w:rsidRPr="0017663A">
        <w:rPr>
          <w:b/>
          <w:bCs/>
          <w:u w:val="single"/>
        </w:rPr>
        <w:t xml:space="preserve">caused </w:t>
      </w:r>
      <w:r w:rsidRPr="0017663A">
        <w:rPr>
          <w:b/>
          <w:bCs/>
          <w:highlight w:val="green"/>
          <w:u w:val="single"/>
        </w:rPr>
        <w:t>by nuclear winter</w:t>
      </w:r>
      <w:r w:rsidRPr="00B02551">
        <w:rPr>
          <w:sz w:val="12"/>
          <w:szCs w:val="16"/>
        </w:rPr>
        <w:t xml:space="preserve">, agricultural pests and other catastrophes. </w:t>
      </w:r>
      <w:r w:rsidRPr="008632DC">
        <w:rPr>
          <w:u w:val="single"/>
        </w:rPr>
        <w:t xml:space="preserve">Islands often </w:t>
      </w:r>
      <w:r w:rsidRPr="0017663A">
        <w:rPr>
          <w:u w:val="single"/>
        </w:rPr>
        <w:t xml:space="preserve">have </w:t>
      </w:r>
      <w:r w:rsidRPr="0017663A">
        <w:rPr>
          <w:b/>
          <w:bCs/>
          <w:highlight w:val="green"/>
          <w:u w:val="single"/>
        </w:rPr>
        <w:t>non-traditional food sources</w:t>
      </w:r>
      <w:r w:rsidRPr="008632DC">
        <w:rPr>
          <w:u w:val="single"/>
        </w:rPr>
        <w:t xml:space="preserve">, such as </w:t>
      </w:r>
      <w:r w:rsidRPr="0017663A">
        <w:rPr>
          <w:highlight w:val="green"/>
          <w:u w:val="single"/>
        </w:rPr>
        <w:t>birds</w:t>
      </w:r>
      <w:r w:rsidRPr="008632DC">
        <w:rPr>
          <w:u w:val="single"/>
        </w:rPr>
        <w:t xml:space="preserve"> and </w:t>
      </w:r>
      <w:r w:rsidRPr="0017663A">
        <w:rPr>
          <w:highlight w:val="green"/>
          <w:u w:val="single"/>
        </w:rPr>
        <w:t>sea flora and fauna</w:t>
      </w:r>
      <w:r w:rsidRPr="008632DC">
        <w:rPr>
          <w:u w:val="single"/>
        </w:rPr>
        <w:t xml:space="preserve">, which may </w:t>
      </w:r>
      <w:r w:rsidRPr="0017663A">
        <w:rPr>
          <w:highlight w:val="green"/>
          <w:u w:val="single"/>
        </w:rPr>
        <w:t xml:space="preserve">provide </w:t>
      </w:r>
      <w:r w:rsidRPr="0017663A">
        <w:rPr>
          <w:u w:val="single"/>
        </w:rPr>
        <w:t xml:space="preserve">independent </w:t>
      </w:r>
      <w:r w:rsidRPr="0017663A">
        <w:rPr>
          <w:highlight w:val="green"/>
          <w:u w:val="single"/>
        </w:rPr>
        <w:t>subsistence</w:t>
      </w:r>
      <w:r w:rsidRPr="008632DC">
        <w:rPr>
          <w:u w:val="single"/>
        </w:rPr>
        <w:t xml:space="preserve"> for an indefinitely long period.</w:t>
      </w:r>
      <w:r>
        <w:rPr>
          <w:u w:val="single"/>
        </w:rPr>
        <w:t xml:space="preserve"> </w:t>
      </w:r>
      <w:r w:rsidRPr="008632DC">
        <w:rPr>
          <w:u w:val="single"/>
        </w:rPr>
        <w:t xml:space="preserve">On remote </w:t>
      </w:r>
      <w:r w:rsidRPr="0017663A">
        <w:rPr>
          <w:u w:val="single"/>
        </w:rPr>
        <w:t xml:space="preserve">islands, </w:t>
      </w:r>
      <w:r w:rsidRPr="0017663A">
        <w:rPr>
          <w:b/>
          <w:bCs/>
          <w:u w:val="single"/>
        </w:rPr>
        <w:t>the extent of radioactive</w:t>
      </w:r>
      <w:r w:rsidRPr="00990EF9">
        <w:rPr>
          <w:b/>
          <w:bCs/>
          <w:u w:val="single"/>
        </w:rPr>
        <w:t xml:space="preserve"> and chemical </w:t>
      </w:r>
      <w:r w:rsidRPr="0017663A">
        <w:rPr>
          <w:b/>
          <w:bCs/>
          <w:highlight w:val="green"/>
          <w:u w:val="single"/>
        </w:rPr>
        <w:t>contamination</w:t>
      </w:r>
      <w:r w:rsidRPr="00990EF9">
        <w:rPr>
          <w:b/>
          <w:bCs/>
          <w:u w:val="single"/>
        </w:rPr>
        <w:t xml:space="preserve"> from catastrophes </w:t>
      </w:r>
      <w:r w:rsidRPr="0017663A">
        <w:rPr>
          <w:b/>
          <w:bCs/>
          <w:u w:val="single"/>
        </w:rPr>
        <w:t>would</w:t>
      </w:r>
      <w:r w:rsidRPr="00990EF9">
        <w:rPr>
          <w:b/>
          <w:bCs/>
          <w:u w:val="single"/>
        </w:rPr>
        <w:t xml:space="preserve"> likely </w:t>
      </w:r>
      <w:r w:rsidRPr="0017663A">
        <w:rPr>
          <w:b/>
          <w:bCs/>
          <w:highlight w:val="green"/>
          <w:u w:val="single"/>
        </w:rPr>
        <w:t>be smaller</w:t>
      </w:r>
      <w:r w:rsidRPr="008632DC">
        <w:rPr>
          <w:u w:val="single"/>
        </w:rPr>
        <w:t xml:space="preserve">. This is </w:t>
      </w:r>
      <w:r w:rsidRPr="0017663A">
        <w:rPr>
          <w:u w:val="single"/>
        </w:rPr>
        <w:t>especially true of islands located</w:t>
      </w:r>
      <w:r w:rsidRPr="008632DC">
        <w:rPr>
          <w:u w:val="single"/>
        </w:rPr>
        <w:t xml:space="preserve"> in the </w:t>
      </w:r>
      <w:r w:rsidRPr="0017663A">
        <w:rPr>
          <w:highlight w:val="green"/>
          <w:u w:val="single"/>
        </w:rPr>
        <w:t xml:space="preserve">Southern </w:t>
      </w:r>
      <w:r w:rsidRPr="0017663A">
        <w:rPr>
          <w:u w:val="single"/>
        </w:rPr>
        <w:t>hemisphere</w:t>
      </w:r>
      <w:r>
        <w:rPr>
          <w:u w:val="single"/>
        </w:rPr>
        <w:t xml:space="preserve"> </w:t>
      </w:r>
      <w:r w:rsidRPr="008632DC">
        <w:rPr>
          <w:u w:val="single"/>
        </w:rPr>
        <w:t xml:space="preserve">close to the Antarctic, </w:t>
      </w:r>
      <w:r w:rsidRPr="0017663A">
        <w:rPr>
          <w:u w:val="single"/>
        </w:rPr>
        <w:t xml:space="preserve">as </w:t>
      </w:r>
      <w:r w:rsidRPr="0017663A">
        <w:rPr>
          <w:b/>
          <w:bCs/>
          <w:highlight w:val="green"/>
          <w:u w:val="single"/>
        </w:rPr>
        <w:t xml:space="preserve">winds </w:t>
      </w:r>
      <w:r w:rsidRPr="00B02551">
        <w:rPr>
          <w:b/>
          <w:bCs/>
          <w:u w:val="single"/>
        </w:rPr>
        <w:t>around</w:t>
      </w:r>
      <w:r w:rsidRPr="00990EF9">
        <w:rPr>
          <w:b/>
          <w:bCs/>
          <w:u w:val="single"/>
        </w:rPr>
        <w:t xml:space="preserve"> the </w:t>
      </w:r>
      <w:r w:rsidRPr="0017663A">
        <w:rPr>
          <w:b/>
          <w:bCs/>
          <w:u w:val="single"/>
        </w:rPr>
        <w:t>pole maintain some isolation from the rest of the atmosphere</w:t>
      </w:r>
      <w:r w:rsidRPr="008632DC">
        <w:rPr>
          <w:u w:val="single"/>
        </w:rPr>
        <w:t xml:space="preserve">. </w:t>
      </w:r>
      <w:r w:rsidRPr="00990EF9">
        <w:rPr>
          <w:b/>
          <w:bCs/>
          <w:u w:val="single"/>
        </w:rPr>
        <w:t xml:space="preserve">Constant rains and winds may </w:t>
      </w:r>
      <w:r w:rsidRPr="0017663A">
        <w:rPr>
          <w:b/>
          <w:bCs/>
          <w:highlight w:val="green"/>
          <w:u w:val="single"/>
        </w:rPr>
        <w:t>accelerate</w:t>
      </w:r>
      <w:r w:rsidRPr="00990EF9">
        <w:rPr>
          <w:b/>
          <w:bCs/>
          <w:u w:val="single"/>
        </w:rPr>
        <w:t xml:space="preserve"> the </w:t>
      </w:r>
      <w:r w:rsidRPr="0017663A">
        <w:rPr>
          <w:b/>
          <w:bCs/>
          <w:highlight w:val="green"/>
          <w:u w:val="single"/>
        </w:rPr>
        <w:t>decontamination</w:t>
      </w:r>
      <w:r w:rsidRPr="00990EF9">
        <w:rPr>
          <w:b/>
          <w:bCs/>
          <w:u w:val="single"/>
        </w:rPr>
        <w:t xml:space="preserve"> of some islands</w:t>
      </w:r>
      <w:r>
        <w:rPr>
          <w:u w:val="single"/>
        </w:rPr>
        <w:t xml:space="preserve"> </w:t>
      </w:r>
      <w:r w:rsidRPr="00B02551">
        <w:rPr>
          <w:sz w:val="12"/>
          <w:szCs w:val="16"/>
        </w:rPr>
        <w:t xml:space="preserve">(like Kerguelen). </w:t>
      </w:r>
      <w:r w:rsidRPr="008632DC">
        <w:rPr>
          <w:u w:val="single"/>
        </w:rPr>
        <w:t xml:space="preserve">In addition, </w:t>
      </w:r>
      <w:r w:rsidRPr="0017663A">
        <w:rPr>
          <w:b/>
          <w:bCs/>
          <w:highlight w:val="green"/>
          <w:u w:val="single"/>
        </w:rPr>
        <w:t>sea animals</w:t>
      </w:r>
      <w:r w:rsidRPr="00990EF9">
        <w:rPr>
          <w:b/>
          <w:bCs/>
          <w:u w:val="single"/>
        </w:rPr>
        <w:t xml:space="preserve"> may be relatively </w:t>
      </w:r>
      <w:r w:rsidRPr="0017663A">
        <w:rPr>
          <w:b/>
          <w:bCs/>
          <w:highlight w:val="green"/>
          <w:u w:val="single"/>
        </w:rPr>
        <w:t>less contaminated</w:t>
      </w:r>
      <w:r w:rsidRPr="00990EF9">
        <w:rPr>
          <w:b/>
          <w:bCs/>
          <w:u w:val="single"/>
        </w:rPr>
        <w:t xml:space="preserve"> food sources</w:t>
      </w:r>
      <w:r w:rsidRPr="008632DC">
        <w:rPr>
          <w:u w:val="single"/>
        </w:rPr>
        <w:t>.</w:t>
      </w:r>
      <w:r w:rsidRPr="00B02551">
        <w:rPr>
          <w:sz w:val="12"/>
          <w:szCs w:val="16"/>
        </w:rPr>
        <w:t xml:space="preserve"> Islands away from the equator could provide protection against some of the direct effects of a gamma ray burst (muons) (</w:t>
      </w:r>
      <w:proofErr w:type="spellStart"/>
      <w:r w:rsidRPr="00B02551">
        <w:rPr>
          <w:sz w:val="12"/>
          <w:szCs w:val="16"/>
        </w:rPr>
        <w:t>Cirkovi</w:t>
      </w:r>
      <w:proofErr w:type="spellEnd"/>
      <w:r w:rsidRPr="00B02551">
        <w:rPr>
          <w:sz w:val="12"/>
          <w:szCs w:val="16"/>
        </w:rPr>
        <w:t xml:space="preserve">  c and </w:t>
      </w:r>
      <w:proofErr w:type="spellStart"/>
      <w:r w:rsidRPr="00B02551">
        <w:rPr>
          <w:sz w:val="12"/>
          <w:szCs w:val="16"/>
        </w:rPr>
        <w:t>Vukoti</w:t>
      </w:r>
      <w:proofErr w:type="spellEnd"/>
      <w:r w:rsidRPr="00B02551">
        <w:rPr>
          <w:sz w:val="12"/>
          <w:szCs w:val="16"/>
        </w:rPr>
        <w:t xml:space="preserve">  c, 2016  ) if they were in the constant shadow of the Earth, below the horizon of the gamma ray source. </w:t>
      </w:r>
      <w:r w:rsidRPr="008632DC">
        <w:rPr>
          <w:u w:val="single"/>
        </w:rPr>
        <w:t>In the case of global war</w:t>
      </w:r>
      <w:r w:rsidRPr="00B02551">
        <w:rPr>
          <w:sz w:val="12"/>
          <w:szCs w:val="16"/>
        </w:rPr>
        <w:t xml:space="preserve"> or technological collapse, </w:t>
      </w:r>
      <w:r w:rsidRPr="00990EF9">
        <w:rPr>
          <w:b/>
          <w:bCs/>
          <w:u w:val="single"/>
        </w:rPr>
        <w:t xml:space="preserve">many </w:t>
      </w:r>
      <w:r w:rsidRPr="0017663A">
        <w:rPr>
          <w:b/>
          <w:bCs/>
          <w:highlight w:val="green"/>
          <w:u w:val="single"/>
        </w:rPr>
        <w:t xml:space="preserve">islands </w:t>
      </w:r>
      <w:r w:rsidRPr="0017663A">
        <w:rPr>
          <w:b/>
          <w:bCs/>
          <w:u w:val="single"/>
        </w:rPr>
        <w:t xml:space="preserve">could </w:t>
      </w:r>
      <w:r w:rsidRPr="0017663A">
        <w:rPr>
          <w:b/>
          <w:bCs/>
          <w:highlight w:val="green"/>
          <w:u w:val="single"/>
        </w:rPr>
        <w:t>become unreachable</w:t>
      </w:r>
      <w:r w:rsidRPr="008632DC">
        <w:rPr>
          <w:u w:val="single"/>
        </w:rPr>
        <w:t xml:space="preserve">. This would </w:t>
      </w:r>
      <w:r w:rsidRPr="0017663A">
        <w:rPr>
          <w:highlight w:val="green"/>
          <w:u w:val="single"/>
        </w:rPr>
        <w:t xml:space="preserve">protect </w:t>
      </w:r>
      <w:r w:rsidRPr="0017663A">
        <w:rPr>
          <w:u w:val="single"/>
        </w:rPr>
        <w:t xml:space="preserve">them </w:t>
      </w:r>
      <w:r w:rsidRPr="0017663A">
        <w:rPr>
          <w:highlight w:val="green"/>
          <w:u w:val="single"/>
        </w:rPr>
        <w:t>against</w:t>
      </w:r>
      <w:r w:rsidRPr="008632DC">
        <w:rPr>
          <w:u w:val="single"/>
        </w:rPr>
        <w:t xml:space="preserve"> human-borne </w:t>
      </w:r>
      <w:r w:rsidRPr="0017663A">
        <w:rPr>
          <w:highlight w:val="green"/>
          <w:u w:val="single"/>
        </w:rPr>
        <w:t>diseases</w:t>
      </w:r>
      <w:r w:rsidRPr="008632DC">
        <w:rPr>
          <w:u w:val="single"/>
        </w:rPr>
        <w:t>, pirates, looters and</w:t>
      </w:r>
      <w:r>
        <w:rPr>
          <w:u w:val="single"/>
        </w:rPr>
        <w:t xml:space="preserve"> </w:t>
      </w:r>
      <w:r w:rsidRPr="008632DC">
        <w:rPr>
          <w:u w:val="single"/>
        </w:rPr>
        <w:t>certain autonomous weapon systems such as</w:t>
      </w:r>
      <w:r w:rsidRPr="00B02551">
        <w:rPr>
          <w:sz w:val="12"/>
          <w:szCs w:val="16"/>
        </w:rPr>
        <w:t xml:space="preserve"> land-based or short-range </w:t>
      </w:r>
      <w:r w:rsidRPr="008632DC">
        <w:rPr>
          <w:u w:val="single"/>
        </w:rPr>
        <w:t>drones</w:t>
      </w:r>
      <w:r w:rsidRPr="00B02551">
        <w:rPr>
          <w:sz w:val="12"/>
          <w:szCs w:val="16"/>
        </w:rPr>
        <w:t xml:space="preserve">. </w:t>
      </w:r>
      <w:r w:rsidRPr="008632DC">
        <w:rPr>
          <w:u w:val="single"/>
        </w:rPr>
        <w:t>Additionally, remote and sparsely populated islands may not be interesting military targets.</w:t>
      </w:r>
      <w:r>
        <w:rPr>
          <w:u w:val="single"/>
        </w:rPr>
        <w:t xml:space="preserve"> </w:t>
      </w:r>
      <w:r w:rsidRPr="008632DC">
        <w:rPr>
          <w:u w:val="single"/>
        </w:rPr>
        <w:t>In case of war, it may be more expensive to reach them than to ignore them</w:t>
      </w:r>
      <w:r w:rsidRPr="00B02551">
        <w:rPr>
          <w:sz w:val="12"/>
          <w:szCs w:val="16"/>
        </w:rPr>
        <w:t xml:space="preserve">, though this depends on the nature of the war. For example, </w:t>
      </w:r>
      <w:r w:rsidRPr="008632DC">
        <w:rPr>
          <w:u w:val="single"/>
        </w:rPr>
        <w:t>the Germans used remote unpopulated</w:t>
      </w:r>
      <w:r>
        <w:rPr>
          <w:u w:val="single"/>
        </w:rPr>
        <w:t xml:space="preserve"> </w:t>
      </w:r>
      <w:r w:rsidRPr="008632DC">
        <w:rPr>
          <w:u w:val="single"/>
        </w:rPr>
        <w:t>islands in the Arctic</w:t>
      </w:r>
      <w:r w:rsidRPr="00B02551">
        <w:rPr>
          <w:sz w:val="12"/>
          <w:szCs w:val="16"/>
        </w:rPr>
        <w:t xml:space="preserve"> (Grossman, 2016) </w:t>
      </w:r>
      <w:r w:rsidRPr="008632DC">
        <w:rPr>
          <w:u w:val="single"/>
        </w:rPr>
        <w:t>and in the Southern Ocean</w:t>
      </w:r>
      <w:r w:rsidRPr="00B02551">
        <w:rPr>
          <w:sz w:val="12"/>
          <w:szCs w:val="16"/>
        </w:rPr>
        <w:t xml:space="preserve"> (Rogge and Frank, 1956) </w:t>
      </w:r>
      <w:r w:rsidRPr="008632DC">
        <w:rPr>
          <w:u w:val="single"/>
        </w:rPr>
        <w:t>as secret bases during Second World War</w:t>
      </w:r>
      <w:r w:rsidRPr="00B02551">
        <w:rPr>
          <w:sz w:val="12"/>
          <w:szCs w:val="16"/>
        </w:rPr>
        <w:t>, and the allies later sent cruisers to Kerguelen to check if Germans were hiding there. It might be too expensive for a hostile AI to seek out and kill small groups of people in remote places, if they do not pose an immediate risk to the AI’s interests. However, over time, the AI’s risk calculation might change.</w:t>
      </w:r>
    </w:p>
    <w:p w14:paraId="77169689" w14:textId="77777777" w:rsidR="0049104B" w:rsidRDefault="0049104B" w:rsidP="0049104B"/>
    <w:p w14:paraId="3899EE4C" w14:textId="77777777" w:rsidR="0049104B" w:rsidRDefault="0049104B" w:rsidP="0049104B">
      <w:pPr>
        <w:pStyle w:val="Heading4"/>
      </w:pPr>
      <w:r>
        <w:t>French Kerguelen Islands have unique characteristics conducive to repopulation.</w:t>
      </w:r>
    </w:p>
    <w:p w14:paraId="04579C13" w14:textId="77777777" w:rsidR="0049104B" w:rsidRPr="00882AC1" w:rsidRDefault="0049104B" w:rsidP="0049104B">
      <w:r w:rsidRPr="00502888">
        <w:rPr>
          <w:rStyle w:val="Style13ptBold"/>
        </w:rPr>
        <w:t>Turchin and Green 18</w:t>
      </w:r>
      <w:r>
        <w:t xml:space="preserve"> </w:t>
      </w:r>
      <w:r w:rsidRPr="00592663">
        <w:t xml:space="preserve">[Alexey Turchin – Scientist for the Foundation Science for Life Extension in Moscow, Russia, Founder of Digital Immortality Now, author of several books and articles on the topics of existential risks and life extension. Brian Patrick Green – Director of technology ethics at the Markkula Center for Applied Ethics, teaches AI ethics in the Graduate School of Engineering at Santa Clara University. &lt;MKIM&gt; “Islands as refuges for surviving global catastrophes”. September 2018. DOA: 7/20/19. </w:t>
      </w:r>
      <w:hyperlink r:id="rId13" w:history="1">
        <w:r w:rsidRPr="00592663">
          <w:rPr>
            <w:rStyle w:val="Hyperlink"/>
          </w:rPr>
          <w:t>https://www.emerald.com/insight/content/doi/10.1108/FS-04-2018-0031/full/html?fullSc=1&amp;mbSc=1&amp;fullSc=1</w:t>
        </w:r>
      </w:hyperlink>
      <w:r w:rsidRPr="00592663">
        <w:t xml:space="preserve">] </w:t>
      </w:r>
      <w:r>
        <w:t>Recut Justin</w:t>
      </w:r>
    </w:p>
    <w:p w14:paraId="300B3CCD" w14:textId="77777777" w:rsidR="0049104B" w:rsidRPr="00B02551" w:rsidRDefault="0049104B" w:rsidP="0049104B">
      <w:pPr>
        <w:rPr>
          <w:sz w:val="12"/>
          <w:szCs w:val="16"/>
        </w:rPr>
      </w:pPr>
      <w:r w:rsidRPr="00845CC1">
        <w:rPr>
          <w:u w:val="single"/>
        </w:rPr>
        <w:t xml:space="preserve">One of the most attractive islands for long-term survival of global risks is </w:t>
      </w:r>
      <w:r w:rsidRPr="00B84DCA">
        <w:rPr>
          <w:b/>
          <w:bCs/>
          <w:u w:val="single"/>
        </w:rPr>
        <w:t xml:space="preserve">the </w:t>
      </w:r>
      <w:r w:rsidRPr="0017663A">
        <w:rPr>
          <w:b/>
          <w:bCs/>
          <w:highlight w:val="green"/>
          <w:u w:val="single"/>
        </w:rPr>
        <w:t>French</w:t>
      </w:r>
      <w:r w:rsidRPr="00B84DCA">
        <w:rPr>
          <w:b/>
          <w:bCs/>
          <w:u w:val="single"/>
        </w:rPr>
        <w:t xml:space="preserve"> archipelago of </w:t>
      </w:r>
      <w:r w:rsidRPr="0017663A">
        <w:rPr>
          <w:b/>
          <w:bCs/>
          <w:highlight w:val="green"/>
          <w:u w:val="single"/>
        </w:rPr>
        <w:t>Kerguelen</w:t>
      </w:r>
      <w:r w:rsidRPr="00B02551">
        <w:rPr>
          <w:b/>
          <w:bCs/>
          <w:sz w:val="12"/>
          <w:szCs w:val="16"/>
        </w:rPr>
        <w:t xml:space="preserve"> </w:t>
      </w:r>
      <w:r w:rsidRPr="00B02551">
        <w:rPr>
          <w:sz w:val="12"/>
          <w:szCs w:val="16"/>
        </w:rPr>
        <w:t xml:space="preserve">in the southern Indian Ocean. </w:t>
      </w:r>
      <w:r w:rsidRPr="00845CC1">
        <w:rPr>
          <w:u w:val="single"/>
        </w:rPr>
        <w:t>Kerguelen’s</w:t>
      </w:r>
      <w:r w:rsidRPr="00B02551">
        <w:rPr>
          <w:sz w:val="12"/>
          <w:szCs w:val="16"/>
        </w:rPr>
        <w:t xml:space="preserve"> </w:t>
      </w:r>
      <w:r w:rsidRPr="00845CC1">
        <w:rPr>
          <w:u w:val="single"/>
        </w:rPr>
        <w:t>main</w:t>
      </w:r>
      <w:r w:rsidRPr="00B02551">
        <w:rPr>
          <w:sz w:val="12"/>
          <w:szCs w:val="16"/>
        </w:rPr>
        <w:t xml:space="preserve"> Grand Terre </w:t>
      </w:r>
      <w:r w:rsidRPr="0017663A">
        <w:rPr>
          <w:highlight w:val="green"/>
          <w:u w:val="single"/>
        </w:rPr>
        <w:t>Island</w:t>
      </w:r>
      <w:r w:rsidRPr="00B02551">
        <w:rPr>
          <w:sz w:val="12"/>
          <w:szCs w:val="16"/>
        </w:rPr>
        <w:t xml:space="preserve"> has the following attractive features for long-term survival: It </w:t>
      </w:r>
      <w:r w:rsidRPr="00B84DCA">
        <w:rPr>
          <w:b/>
          <w:bCs/>
          <w:u w:val="single"/>
        </w:rPr>
        <w:t xml:space="preserve">is </w:t>
      </w:r>
      <w:r w:rsidRPr="0017663A">
        <w:rPr>
          <w:b/>
          <w:bCs/>
          <w:u w:val="single"/>
        </w:rPr>
        <w:t xml:space="preserve">very </w:t>
      </w:r>
      <w:r w:rsidRPr="0017663A">
        <w:rPr>
          <w:b/>
          <w:bCs/>
          <w:highlight w:val="green"/>
          <w:u w:val="single"/>
        </w:rPr>
        <w:t>remote</w:t>
      </w:r>
      <w:r w:rsidRPr="00B84DCA">
        <w:rPr>
          <w:b/>
          <w:bCs/>
          <w:u w:val="single"/>
        </w:rPr>
        <w:t xml:space="preserve"> from any other constant human settlement</w:t>
      </w:r>
      <w:r w:rsidRPr="00845CC1">
        <w:rPr>
          <w:u w:val="single"/>
        </w:rPr>
        <w:t>s</w:t>
      </w:r>
      <w:r w:rsidRPr="00B02551">
        <w:rPr>
          <w:sz w:val="12"/>
          <w:szCs w:val="16"/>
        </w:rPr>
        <w:t xml:space="preserve">; for example, is it 3,000 km from the island of Reunion. </w:t>
      </w:r>
      <w:r w:rsidRPr="00845CC1">
        <w:rPr>
          <w:u w:val="single"/>
        </w:rPr>
        <w:t xml:space="preserve">The Kerguelen Islands lie </w:t>
      </w:r>
      <w:r w:rsidRPr="00B84DCA">
        <w:rPr>
          <w:b/>
          <w:bCs/>
          <w:u w:val="single"/>
        </w:rPr>
        <w:t>outside the main trade lines</w:t>
      </w:r>
      <w:r w:rsidRPr="00845CC1">
        <w:rPr>
          <w:u w:val="single"/>
        </w:rPr>
        <w:t>, so the</w:t>
      </w:r>
      <w:r>
        <w:rPr>
          <w:u w:val="single"/>
        </w:rPr>
        <w:t xml:space="preserve"> </w:t>
      </w:r>
      <w:r w:rsidRPr="00845CC1">
        <w:rPr>
          <w:u w:val="single"/>
        </w:rPr>
        <w:t xml:space="preserve">probability of a random ship arriving there is low. </w:t>
      </w:r>
      <w:r w:rsidRPr="00B84DCA">
        <w:rPr>
          <w:b/>
          <w:bCs/>
          <w:u w:val="single"/>
        </w:rPr>
        <w:t xml:space="preserve">The islands are </w:t>
      </w:r>
      <w:r w:rsidRPr="0017663A">
        <w:rPr>
          <w:b/>
          <w:bCs/>
          <w:highlight w:val="green"/>
          <w:u w:val="single"/>
        </w:rPr>
        <w:t>inside the</w:t>
      </w:r>
      <w:r w:rsidRPr="00B84DCA">
        <w:rPr>
          <w:b/>
          <w:bCs/>
          <w:u w:val="single"/>
        </w:rPr>
        <w:t xml:space="preserve"> circumpolar </w:t>
      </w:r>
      <w:r w:rsidRPr="0017663A">
        <w:rPr>
          <w:b/>
          <w:bCs/>
          <w:highlight w:val="green"/>
          <w:u w:val="single"/>
        </w:rPr>
        <w:t>Antarctic current</w:t>
      </w:r>
      <w:r w:rsidRPr="00845CC1">
        <w:rPr>
          <w:u w:val="single"/>
        </w:rPr>
        <w:t xml:space="preserve">, and they are </w:t>
      </w:r>
      <w:r w:rsidRPr="0017663A">
        <w:rPr>
          <w:highlight w:val="green"/>
          <w:u w:val="single"/>
        </w:rPr>
        <w:t xml:space="preserve">surrounded by </w:t>
      </w:r>
      <w:r w:rsidRPr="00B02551">
        <w:rPr>
          <w:u w:val="single"/>
        </w:rPr>
        <w:t xml:space="preserve">strong </w:t>
      </w:r>
      <w:r w:rsidRPr="0017663A">
        <w:rPr>
          <w:highlight w:val="green"/>
          <w:u w:val="single"/>
        </w:rPr>
        <w:t>winds</w:t>
      </w:r>
      <w:r w:rsidRPr="00B02551">
        <w:rPr>
          <w:sz w:val="12"/>
          <w:szCs w:val="16"/>
        </w:rPr>
        <w:t xml:space="preserve"> (the “Roaring Forties” and “Furious Fifties”), </w:t>
      </w:r>
      <w:r w:rsidRPr="00845CC1">
        <w:rPr>
          <w:u w:val="single"/>
        </w:rPr>
        <w:t>which will not accidentally bring any ships from further north</w:t>
      </w:r>
      <w:r w:rsidRPr="00B02551">
        <w:rPr>
          <w:sz w:val="12"/>
          <w:szCs w:val="16"/>
        </w:rPr>
        <w:t xml:space="preserve">. </w:t>
      </w:r>
      <w:r w:rsidRPr="00845CC1">
        <w:rPr>
          <w:u w:val="single"/>
        </w:rPr>
        <w:t xml:space="preserve">A return trip from Reunion to Kerguelen by ship takes 28 days. </w:t>
      </w:r>
      <w:r w:rsidRPr="00B84DCA">
        <w:rPr>
          <w:b/>
          <w:bCs/>
          <w:u w:val="single"/>
        </w:rPr>
        <w:t>The islands do not have an airport</w:t>
      </w:r>
      <w:r w:rsidRPr="00845CC1">
        <w:rPr>
          <w:u w:val="single"/>
        </w:rPr>
        <w:t xml:space="preserve">, so they cannot be reached by air, </w:t>
      </w:r>
      <w:r w:rsidRPr="00B84DCA">
        <w:rPr>
          <w:b/>
          <w:bCs/>
          <w:u w:val="single"/>
        </w:rPr>
        <w:t xml:space="preserve">and they are too remote for helicopter travel. </w:t>
      </w:r>
      <w:r w:rsidRPr="00B02551">
        <w:rPr>
          <w:sz w:val="12"/>
          <w:szCs w:val="16"/>
        </w:rPr>
        <w:t xml:space="preserve">While Easter Island is even more remote from other human settlements, it is more populated and more often accessed by ships and planes. </w:t>
      </w:r>
      <w:r w:rsidRPr="00B84DCA">
        <w:rPr>
          <w:b/>
          <w:bCs/>
          <w:u w:val="single"/>
        </w:rPr>
        <w:t xml:space="preserve">The </w:t>
      </w:r>
      <w:r w:rsidRPr="0017663A">
        <w:rPr>
          <w:b/>
          <w:bCs/>
          <w:u w:val="single"/>
        </w:rPr>
        <w:t>intense and isolating</w:t>
      </w:r>
      <w:r w:rsidRPr="00B84DCA">
        <w:rPr>
          <w:b/>
          <w:bCs/>
          <w:u w:val="single"/>
        </w:rPr>
        <w:t xml:space="preserve"> wind </w:t>
      </w:r>
      <w:r w:rsidRPr="0017663A">
        <w:rPr>
          <w:b/>
          <w:bCs/>
          <w:highlight w:val="green"/>
          <w:u w:val="single"/>
        </w:rPr>
        <w:t>circulation</w:t>
      </w:r>
      <w:r w:rsidRPr="00B84DCA">
        <w:rPr>
          <w:b/>
          <w:bCs/>
          <w:u w:val="single"/>
        </w:rPr>
        <w:t xml:space="preserve"> around the South Pole could </w:t>
      </w:r>
      <w:r w:rsidRPr="0017663A">
        <w:rPr>
          <w:b/>
          <w:bCs/>
          <w:highlight w:val="green"/>
          <w:u w:val="single"/>
        </w:rPr>
        <w:t>increase</w:t>
      </w:r>
      <w:r w:rsidRPr="00B84DCA">
        <w:rPr>
          <w:b/>
          <w:bCs/>
          <w:u w:val="single"/>
        </w:rPr>
        <w:t xml:space="preserve"> the </w:t>
      </w:r>
      <w:r w:rsidRPr="0017663A">
        <w:rPr>
          <w:b/>
          <w:bCs/>
          <w:highlight w:val="green"/>
          <w:u w:val="single"/>
        </w:rPr>
        <w:t xml:space="preserve">time </w:t>
      </w:r>
      <w:r w:rsidRPr="0017663A">
        <w:rPr>
          <w:b/>
          <w:bCs/>
          <w:u w:val="single"/>
        </w:rPr>
        <w:t xml:space="preserve">required </w:t>
      </w:r>
      <w:r w:rsidRPr="0017663A">
        <w:rPr>
          <w:b/>
          <w:bCs/>
          <w:highlight w:val="green"/>
          <w:u w:val="single"/>
        </w:rPr>
        <w:t>for ash or radioactive clouds</w:t>
      </w:r>
      <w:r w:rsidRPr="00B02551">
        <w:rPr>
          <w:sz w:val="12"/>
          <w:szCs w:val="16"/>
        </w:rPr>
        <w:t xml:space="preserve"> from the northern hemisphere </w:t>
      </w:r>
      <w:r w:rsidRPr="00B84DCA">
        <w:rPr>
          <w:b/>
          <w:bCs/>
          <w:u w:val="single"/>
        </w:rPr>
        <w:t>to reach</w:t>
      </w:r>
      <w:r w:rsidRPr="00845CC1">
        <w:rPr>
          <w:u w:val="single"/>
        </w:rPr>
        <w:t xml:space="preserve"> the South</w:t>
      </w:r>
      <w:r>
        <w:rPr>
          <w:u w:val="single"/>
        </w:rPr>
        <w:t xml:space="preserve"> </w:t>
      </w:r>
      <w:r w:rsidRPr="00845CC1">
        <w:rPr>
          <w:u w:val="single"/>
        </w:rPr>
        <w:t>Polar Region. But the Kerguelen Islands are also not too close to the South Pole</w:t>
      </w:r>
      <w:r w:rsidRPr="00B02551">
        <w:rPr>
          <w:sz w:val="12"/>
          <w:szCs w:val="16"/>
        </w:rPr>
        <w:t xml:space="preserve">: they are at the equivalent latitude as southern Germany; thus, </w:t>
      </w:r>
      <w:r w:rsidRPr="00845CC1">
        <w:rPr>
          <w:u w:val="single"/>
        </w:rPr>
        <w:t xml:space="preserve">they </w:t>
      </w:r>
      <w:r w:rsidRPr="0017663A">
        <w:rPr>
          <w:highlight w:val="green"/>
          <w:u w:val="single"/>
        </w:rPr>
        <w:t>get</w:t>
      </w:r>
      <w:r w:rsidRPr="00845CC1">
        <w:rPr>
          <w:u w:val="single"/>
        </w:rPr>
        <w:t xml:space="preserve"> quite a bit of </w:t>
      </w:r>
      <w:r w:rsidRPr="0017663A">
        <w:rPr>
          <w:highlight w:val="green"/>
          <w:u w:val="single"/>
        </w:rPr>
        <w:t>sunlight</w:t>
      </w:r>
      <w:r w:rsidRPr="00B02551">
        <w:rPr>
          <w:sz w:val="12"/>
          <w:szCs w:val="16"/>
        </w:rPr>
        <w:t xml:space="preserve"> </w:t>
      </w:r>
      <w:r w:rsidRPr="00845CC1">
        <w:rPr>
          <w:u w:val="single"/>
        </w:rPr>
        <w:t>The Kerguelen Islands have a stable but cold climate</w:t>
      </w:r>
      <w:r w:rsidRPr="00B02551">
        <w:rPr>
          <w:sz w:val="12"/>
          <w:szCs w:val="16"/>
        </w:rPr>
        <w:t xml:space="preserve">, with temperatures above freezing most of the time. </w:t>
      </w:r>
      <w:r w:rsidRPr="00845CC1">
        <w:rPr>
          <w:u w:val="single"/>
        </w:rPr>
        <w:t xml:space="preserve">The main </w:t>
      </w:r>
      <w:r w:rsidRPr="0017663A">
        <w:rPr>
          <w:u w:val="single"/>
        </w:rPr>
        <w:t xml:space="preserve">island </w:t>
      </w:r>
      <w:r w:rsidRPr="0017663A">
        <w:rPr>
          <w:highlight w:val="green"/>
          <w:u w:val="single"/>
        </w:rPr>
        <w:t>has</w:t>
      </w:r>
      <w:r w:rsidRPr="00845CC1">
        <w:rPr>
          <w:u w:val="single"/>
        </w:rPr>
        <w:t xml:space="preserve"> </w:t>
      </w:r>
      <w:r w:rsidRPr="00B84DCA">
        <w:rPr>
          <w:b/>
          <w:bCs/>
          <w:u w:val="single"/>
        </w:rPr>
        <w:t xml:space="preserve">edible </w:t>
      </w:r>
      <w:r w:rsidRPr="0017663A">
        <w:rPr>
          <w:b/>
          <w:bCs/>
          <w:highlight w:val="green"/>
          <w:u w:val="single"/>
        </w:rPr>
        <w:t>vegetation and</w:t>
      </w:r>
      <w:r w:rsidRPr="00B84DCA">
        <w:rPr>
          <w:b/>
          <w:bCs/>
          <w:u w:val="single"/>
        </w:rPr>
        <w:t xml:space="preserve"> many edible </w:t>
      </w:r>
      <w:r w:rsidRPr="0017663A">
        <w:rPr>
          <w:b/>
          <w:bCs/>
          <w:highlight w:val="green"/>
          <w:u w:val="single"/>
        </w:rPr>
        <w:t>animals</w:t>
      </w:r>
      <w:r w:rsidRPr="00845CC1">
        <w:rPr>
          <w:u w:val="single"/>
        </w:rPr>
        <w:t>, including</w:t>
      </w:r>
      <w:r>
        <w:rPr>
          <w:u w:val="single"/>
        </w:rPr>
        <w:t xml:space="preserve"> </w:t>
      </w:r>
      <w:r w:rsidRPr="00845CC1">
        <w:rPr>
          <w:u w:val="single"/>
        </w:rPr>
        <w:t xml:space="preserve">3,000 </w:t>
      </w:r>
      <w:proofErr w:type="spellStart"/>
      <w:r w:rsidRPr="00845CC1">
        <w:rPr>
          <w:u w:val="single"/>
        </w:rPr>
        <w:t>sheeps</w:t>
      </w:r>
      <w:proofErr w:type="spellEnd"/>
      <w:r w:rsidRPr="00845CC1">
        <w:rPr>
          <w:u w:val="single"/>
        </w:rPr>
        <w:t>. The island is very large, approximately 7,000 km2</w:t>
      </w:r>
      <w:r>
        <w:rPr>
          <w:u w:val="single"/>
        </w:rPr>
        <w:t xml:space="preserve"> </w:t>
      </w:r>
      <w:r w:rsidRPr="00845CC1">
        <w:rPr>
          <w:u w:val="single"/>
        </w:rPr>
        <w:t xml:space="preserve">, and </w:t>
      </w:r>
      <w:r w:rsidRPr="00B84DCA">
        <w:rPr>
          <w:b/>
          <w:bCs/>
          <w:u w:val="single"/>
        </w:rPr>
        <w:t xml:space="preserve">it has many deep </w:t>
      </w:r>
      <w:r w:rsidRPr="0017663A">
        <w:rPr>
          <w:b/>
          <w:bCs/>
          <w:highlight w:val="green"/>
          <w:u w:val="single"/>
        </w:rPr>
        <w:t>gulfs and fjords</w:t>
      </w:r>
      <w:r w:rsidRPr="00B84DCA">
        <w:rPr>
          <w:b/>
          <w:bCs/>
          <w:u w:val="single"/>
        </w:rPr>
        <w:t xml:space="preserve"> that </w:t>
      </w:r>
      <w:r w:rsidRPr="0017663A">
        <w:rPr>
          <w:b/>
          <w:bCs/>
          <w:u w:val="single"/>
        </w:rPr>
        <w:t xml:space="preserve">could </w:t>
      </w:r>
      <w:r w:rsidRPr="0017663A">
        <w:rPr>
          <w:b/>
          <w:bCs/>
          <w:highlight w:val="green"/>
          <w:u w:val="single"/>
        </w:rPr>
        <w:t xml:space="preserve">be </w:t>
      </w:r>
      <w:r w:rsidRPr="0017663A">
        <w:rPr>
          <w:b/>
          <w:bCs/>
          <w:u w:val="single"/>
        </w:rPr>
        <w:t xml:space="preserve">used as </w:t>
      </w:r>
      <w:r w:rsidRPr="0017663A">
        <w:rPr>
          <w:b/>
          <w:bCs/>
          <w:highlight w:val="green"/>
          <w:u w:val="single"/>
        </w:rPr>
        <w:t>harbors</w:t>
      </w:r>
      <w:r w:rsidRPr="00845CC1">
        <w:rPr>
          <w:u w:val="single"/>
        </w:rPr>
        <w:t>.</w:t>
      </w:r>
      <w:r>
        <w:rPr>
          <w:u w:val="single"/>
        </w:rPr>
        <w:t xml:space="preserve"> </w:t>
      </w:r>
      <w:r w:rsidRPr="00845CC1">
        <w:rPr>
          <w:u w:val="single"/>
        </w:rPr>
        <w:t xml:space="preserve">The main island has </w:t>
      </w:r>
      <w:r w:rsidRPr="0017663A">
        <w:rPr>
          <w:u w:val="single"/>
        </w:rPr>
        <w:t xml:space="preserve">high </w:t>
      </w:r>
      <w:r w:rsidRPr="0017663A">
        <w:rPr>
          <w:highlight w:val="green"/>
          <w:u w:val="single"/>
        </w:rPr>
        <w:t>mountains</w:t>
      </w:r>
      <w:r w:rsidRPr="00845CC1">
        <w:rPr>
          <w:u w:val="single"/>
        </w:rPr>
        <w:t xml:space="preserve"> (over 1,000 m) with </w:t>
      </w:r>
      <w:r w:rsidRPr="00B84DCA">
        <w:rPr>
          <w:b/>
          <w:bCs/>
          <w:u w:val="single"/>
        </w:rPr>
        <w:t xml:space="preserve">an ice cap which could </w:t>
      </w:r>
      <w:r w:rsidRPr="0017663A">
        <w:rPr>
          <w:b/>
          <w:bCs/>
          <w:highlight w:val="green"/>
          <w:u w:val="single"/>
        </w:rPr>
        <w:t>provide</w:t>
      </w:r>
      <w:r w:rsidRPr="00B84DCA">
        <w:rPr>
          <w:b/>
          <w:bCs/>
          <w:u w:val="single"/>
        </w:rPr>
        <w:t xml:space="preserve"> fresh </w:t>
      </w:r>
      <w:r w:rsidRPr="0017663A">
        <w:rPr>
          <w:b/>
          <w:bCs/>
          <w:highlight w:val="green"/>
          <w:u w:val="single"/>
        </w:rPr>
        <w:t>water</w:t>
      </w:r>
      <w:r w:rsidRPr="00845CC1">
        <w:rPr>
          <w:u w:val="single"/>
        </w:rPr>
        <w:t>.</w:t>
      </w:r>
      <w:r w:rsidRPr="00B02551">
        <w:rPr>
          <w:sz w:val="12"/>
          <w:szCs w:val="16"/>
        </w:rPr>
        <w:t xml:space="preserve"> </w:t>
      </w:r>
      <w:r w:rsidRPr="00845CC1">
        <w:rPr>
          <w:u w:val="single"/>
        </w:rPr>
        <w:t xml:space="preserve">Nearby ice-free mountains hundreds of meters high could provide </w:t>
      </w:r>
      <w:r w:rsidRPr="00B84DCA">
        <w:rPr>
          <w:b/>
          <w:bCs/>
          <w:u w:val="single"/>
        </w:rPr>
        <w:t>protection against tsunamis</w:t>
      </w:r>
      <w:r w:rsidRPr="00845CC1">
        <w:rPr>
          <w:u w:val="single"/>
        </w:rPr>
        <w:t>. The highest mountain is volcanic</w:t>
      </w:r>
      <w:r w:rsidRPr="00B02551">
        <w:rPr>
          <w:sz w:val="12"/>
          <w:szCs w:val="16"/>
        </w:rPr>
        <w:t xml:space="preserve">, and was active 100,000 years ago (Weis et al., 1998). </w:t>
      </w:r>
      <w:r w:rsidRPr="00845CC1">
        <w:rPr>
          <w:u w:val="single"/>
        </w:rPr>
        <w:t xml:space="preserve">However, </w:t>
      </w:r>
      <w:r w:rsidRPr="00B84DCA">
        <w:rPr>
          <w:b/>
          <w:bCs/>
          <w:u w:val="single"/>
        </w:rPr>
        <w:t xml:space="preserve">residual </w:t>
      </w:r>
      <w:r w:rsidRPr="0017663A">
        <w:rPr>
          <w:b/>
          <w:bCs/>
          <w:highlight w:val="green"/>
          <w:u w:val="single"/>
        </w:rPr>
        <w:t>geothermal heat</w:t>
      </w:r>
      <w:r w:rsidRPr="00B84DCA">
        <w:rPr>
          <w:b/>
          <w:bCs/>
          <w:u w:val="single"/>
        </w:rPr>
        <w:t xml:space="preserve"> could </w:t>
      </w:r>
      <w:r w:rsidRPr="0017663A">
        <w:rPr>
          <w:b/>
          <w:bCs/>
          <w:u w:val="single"/>
        </w:rPr>
        <w:t>provide heating and energy for</w:t>
      </w:r>
      <w:r w:rsidRPr="00B84DCA">
        <w:rPr>
          <w:b/>
          <w:bCs/>
          <w:u w:val="single"/>
        </w:rPr>
        <w:t xml:space="preserve"> a refuge</w:t>
      </w:r>
      <w:r w:rsidRPr="00845CC1">
        <w:rPr>
          <w:u w:val="single"/>
        </w:rPr>
        <w:t>.</w:t>
      </w:r>
      <w:r>
        <w:rPr>
          <w:u w:val="single"/>
        </w:rPr>
        <w:t xml:space="preserve"> </w:t>
      </w:r>
      <w:r w:rsidRPr="00845CC1">
        <w:rPr>
          <w:u w:val="single"/>
        </w:rPr>
        <w:t>The main island has a continuous population of</w:t>
      </w:r>
      <w:r w:rsidRPr="00B02551">
        <w:rPr>
          <w:sz w:val="12"/>
          <w:szCs w:val="16"/>
        </w:rPr>
        <w:t xml:space="preserve"> only </w:t>
      </w:r>
      <w:r w:rsidRPr="00845CC1">
        <w:rPr>
          <w:u w:val="single"/>
        </w:rPr>
        <w:t>about 45 people</w:t>
      </w:r>
      <w:r w:rsidRPr="00B02551">
        <w:rPr>
          <w:sz w:val="12"/>
          <w:szCs w:val="16"/>
        </w:rPr>
        <w:t xml:space="preserve">, </w:t>
      </w:r>
      <w:r w:rsidRPr="00845CC1">
        <w:rPr>
          <w:u w:val="single"/>
        </w:rPr>
        <w:t>who live at a scientific</w:t>
      </w:r>
      <w:r>
        <w:rPr>
          <w:u w:val="single"/>
        </w:rPr>
        <w:t xml:space="preserve"> </w:t>
      </w:r>
      <w:r w:rsidRPr="00845CC1">
        <w:rPr>
          <w:u w:val="single"/>
        </w:rPr>
        <w:t xml:space="preserve">station. </w:t>
      </w:r>
      <w:r w:rsidRPr="0017663A">
        <w:rPr>
          <w:highlight w:val="green"/>
          <w:u w:val="single"/>
        </w:rPr>
        <w:t>Scientists</w:t>
      </w:r>
      <w:r w:rsidRPr="00845CC1">
        <w:rPr>
          <w:u w:val="single"/>
        </w:rPr>
        <w:t xml:space="preserve"> who are selected for long expeditions </w:t>
      </w:r>
      <w:r w:rsidRPr="0017663A">
        <w:rPr>
          <w:highlight w:val="green"/>
          <w:u w:val="single"/>
        </w:rPr>
        <w:t xml:space="preserve">are </w:t>
      </w:r>
      <w:r w:rsidRPr="00B02551">
        <w:rPr>
          <w:b/>
          <w:bCs/>
          <w:u w:val="single"/>
        </w:rPr>
        <w:t xml:space="preserve">more </w:t>
      </w:r>
      <w:r w:rsidRPr="0017663A">
        <w:rPr>
          <w:b/>
          <w:bCs/>
          <w:highlight w:val="green"/>
          <w:u w:val="single"/>
        </w:rPr>
        <w:t>organized and educated</w:t>
      </w:r>
      <w:r w:rsidRPr="00B84DCA">
        <w:rPr>
          <w:b/>
          <w:bCs/>
          <w:u w:val="single"/>
        </w:rPr>
        <w:t xml:space="preserve"> than random people, </w:t>
      </w:r>
      <w:r w:rsidRPr="0017663A">
        <w:rPr>
          <w:b/>
          <w:bCs/>
          <w:highlight w:val="green"/>
          <w:u w:val="single"/>
        </w:rPr>
        <w:t>so they</w:t>
      </w:r>
      <w:r w:rsidRPr="00B84DCA">
        <w:rPr>
          <w:b/>
          <w:bCs/>
          <w:u w:val="single"/>
        </w:rPr>
        <w:t xml:space="preserve"> may be better </w:t>
      </w:r>
      <w:r w:rsidRPr="0017663A">
        <w:rPr>
          <w:b/>
          <w:bCs/>
          <w:highlight w:val="green"/>
          <w:u w:val="single"/>
        </w:rPr>
        <w:t>prepared for survival</w:t>
      </w:r>
      <w:r w:rsidRPr="00845CC1">
        <w:rPr>
          <w:u w:val="single"/>
        </w:rPr>
        <w:t>. Such a scientific base will</w:t>
      </w:r>
      <w:r>
        <w:rPr>
          <w:u w:val="single"/>
        </w:rPr>
        <w:t xml:space="preserve"> </w:t>
      </w:r>
      <w:r w:rsidRPr="00845CC1">
        <w:rPr>
          <w:u w:val="single"/>
        </w:rPr>
        <w:t>not be a military target</w:t>
      </w:r>
      <w:r w:rsidRPr="00B02551">
        <w:rPr>
          <w:sz w:val="12"/>
          <w:szCs w:val="16"/>
        </w:rPr>
        <w:t xml:space="preserve"> in case of war. </w:t>
      </w:r>
      <w:r w:rsidRPr="00845CC1">
        <w:rPr>
          <w:u w:val="single"/>
        </w:rPr>
        <w:t>There are several other South Ocean islands similar to</w:t>
      </w:r>
      <w:r>
        <w:rPr>
          <w:u w:val="single"/>
        </w:rPr>
        <w:t xml:space="preserve"> </w:t>
      </w:r>
      <w:r w:rsidRPr="00845CC1">
        <w:rPr>
          <w:u w:val="single"/>
        </w:rPr>
        <w:t>Kerguelen, like South Georgia, Auckland Island and Macquarie Island</w:t>
      </w:r>
      <w:r w:rsidRPr="00B02551">
        <w:rPr>
          <w:sz w:val="12"/>
          <w:szCs w:val="16"/>
        </w:rPr>
        <w:t xml:space="preserve"> (</w:t>
      </w:r>
      <w:proofErr w:type="spellStart"/>
      <w:r w:rsidRPr="00B02551">
        <w:rPr>
          <w:sz w:val="12"/>
          <w:szCs w:val="16"/>
        </w:rPr>
        <w:t>Schalansky</w:t>
      </w:r>
      <w:proofErr w:type="spellEnd"/>
      <w:r w:rsidRPr="00B02551">
        <w:rPr>
          <w:sz w:val="12"/>
          <w:szCs w:val="16"/>
        </w:rPr>
        <w:t>, 2010).</w:t>
      </w:r>
    </w:p>
    <w:p w14:paraId="3A284B48" w14:textId="77777777" w:rsidR="0049104B" w:rsidRDefault="0049104B" w:rsidP="0049104B"/>
    <w:p w14:paraId="36DCD596" w14:textId="77777777" w:rsidR="0049104B" w:rsidRPr="001D7AFD" w:rsidRDefault="0049104B" w:rsidP="0049104B">
      <w:pPr>
        <w:pStyle w:val="Heading4"/>
        <w:rPr>
          <w:rFonts w:cs="Calibri"/>
        </w:rPr>
      </w:pPr>
      <w:r w:rsidRPr="001D7AFD">
        <w:rPr>
          <w:rFonts w:cs="Calibri"/>
        </w:rPr>
        <w:t xml:space="preserve">No nuclear winter – </w:t>
      </w:r>
      <w:r w:rsidRPr="001D7AFD">
        <w:rPr>
          <w:rFonts w:cs="Calibri"/>
          <w:u w:val="single"/>
        </w:rPr>
        <w:t>conservative models</w:t>
      </w:r>
      <w:r w:rsidRPr="001D7AFD">
        <w:rPr>
          <w:rFonts w:cs="Calibri"/>
        </w:rPr>
        <w:t xml:space="preserve"> prove </w:t>
      </w:r>
      <w:r w:rsidRPr="001D7AFD">
        <w:rPr>
          <w:rFonts w:cs="Calibri"/>
          <w:u w:val="single"/>
        </w:rPr>
        <w:t>rainout</w:t>
      </w:r>
      <w:r w:rsidRPr="001D7AFD">
        <w:rPr>
          <w:rFonts w:cs="Calibri"/>
        </w:rPr>
        <w:t>.</w:t>
      </w:r>
    </w:p>
    <w:p w14:paraId="50FA9975" w14:textId="77777777" w:rsidR="0049104B" w:rsidRPr="001D7AFD" w:rsidRDefault="0049104B" w:rsidP="0049104B">
      <w:r w:rsidRPr="001D7AFD">
        <w:rPr>
          <w:rStyle w:val="Style13ptBold"/>
        </w:rPr>
        <w:t>Reisner et al. 18</w:t>
      </w:r>
      <w:r w:rsidRPr="001D7AFD">
        <w:t xml:space="preserve"> [Jon,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D7AFD">
        <w:t>HiLAT</w:t>
      </w:r>
      <w:proofErr w:type="spellEnd"/>
      <w:r w:rsidRPr="001D7AFD">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3/16/18 “Climate Impact of a Regional Nuclear Weapons Exchange: An Improved Assessment Based On Detailed Source Calculations.” Journal of Geophysical Research: Atmospheres, vol. 123, no. 5] Recut Justin</w:t>
      </w:r>
    </w:p>
    <w:p w14:paraId="38DDFFA9" w14:textId="77777777" w:rsidR="0049104B" w:rsidRPr="001D7AFD" w:rsidRDefault="0049104B" w:rsidP="0049104B">
      <w:pPr>
        <w:rPr>
          <w:rFonts w:eastAsia="Cambria"/>
          <w:b/>
          <w:bCs/>
          <w:u w:val="single"/>
        </w:rPr>
      </w:pPr>
      <w:r w:rsidRPr="001D7AFD">
        <w:rPr>
          <w:rFonts w:eastAsia="Cambria"/>
          <w:u w:val="single"/>
        </w:rPr>
        <w:t xml:space="preserve">The no-rubble simulation produces </w:t>
      </w:r>
      <w:r w:rsidRPr="001D7AFD">
        <w:rPr>
          <w:rFonts w:eastAsia="Cambria"/>
          <w:sz w:val="12"/>
          <w:szCs w:val="16"/>
        </w:rPr>
        <w:t xml:space="preserve">a </w:t>
      </w:r>
      <w:r w:rsidRPr="001D7AFD">
        <w:rPr>
          <w:rFonts w:eastAsia="Cambria"/>
          <w:u w:val="single"/>
        </w:rPr>
        <w:t>significantly more intense fire</w:t>
      </w:r>
      <w:r w:rsidRPr="001D7AFD">
        <w:rPr>
          <w:rFonts w:eastAsia="Cambria"/>
          <w:sz w:val="12"/>
          <w:szCs w:val="16"/>
        </w:rPr>
        <w:t xml:space="preserve">, </w:t>
      </w:r>
      <w:r w:rsidRPr="001D7AFD">
        <w:rPr>
          <w:rFonts w:eastAsia="Cambria"/>
          <w:u w:val="single"/>
        </w:rPr>
        <w:t xml:space="preserve">with more </w:t>
      </w:r>
      <w:r w:rsidRPr="001D7AFD">
        <w:rPr>
          <w:rFonts w:eastAsia="Cambria"/>
          <w:sz w:val="12"/>
          <w:szCs w:val="16"/>
        </w:rPr>
        <w:t xml:space="preserve">fire </w:t>
      </w:r>
      <w:r w:rsidRPr="001D7AFD">
        <w:rPr>
          <w:rFonts w:eastAsia="Cambria"/>
          <w:u w:val="single"/>
        </w:rPr>
        <w:t>spread</w:t>
      </w:r>
      <w:r w:rsidRPr="001D7AFD">
        <w:rPr>
          <w:rFonts w:eastAsia="Cambria"/>
          <w:sz w:val="12"/>
          <w:szCs w:val="16"/>
        </w:rPr>
        <w:t xml:space="preserve">, </w:t>
      </w:r>
      <w:r w:rsidRPr="001D7AFD">
        <w:rPr>
          <w:rFonts w:eastAsia="Cambria"/>
          <w:u w:val="single"/>
        </w:rPr>
        <w:t xml:space="preserve">and </w:t>
      </w:r>
      <w:r w:rsidRPr="001D7AFD">
        <w:rPr>
          <w:rFonts w:eastAsia="Cambria"/>
          <w:sz w:val="12"/>
          <w:szCs w:val="16"/>
        </w:rPr>
        <w:t xml:space="preserve">consequently </w:t>
      </w:r>
      <w:r w:rsidRPr="001D7AFD">
        <w:rPr>
          <w:rFonts w:eastAsia="Cambria"/>
          <w:u w:val="single"/>
        </w:rPr>
        <w:t>a significantly stronger plume with larger amounts of BC reaching into the upper atmosphere</w:t>
      </w:r>
      <w:r w:rsidRPr="001D7AFD">
        <w:rPr>
          <w:rFonts w:eastAsia="Cambria"/>
          <w:sz w:val="12"/>
          <w:szCs w:val="16"/>
        </w:rPr>
        <w:t xml:space="preserve"> than the simulation with rubble, illustrated in Figure 5. </w:t>
      </w:r>
      <w:r w:rsidRPr="001D7AFD">
        <w:rPr>
          <w:rFonts w:eastAsia="Cambria"/>
          <w:u w:val="single"/>
        </w:rPr>
        <w:t xml:space="preserve">While the no-rubble simulation </w:t>
      </w:r>
      <w:r w:rsidRPr="001D7AFD">
        <w:rPr>
          <w:rFonts w:eastAsia="Cambria"/>
          <w:b/>
          <w:bCs/>
          <w:u w:val="single"/>
        </w:rPr>
        <w:t>represents the worst-case scenario</w:t>
      </w:r>
      <w:r w:rsidRPr="001D7AFD">
        <w:rPr>
          <w:rFonts w:eastAsia="Cambria"/>
          <w:u w:val="single"/>
        </w:rPr>
        <w:t xml:space="preserve"> involving vigorous fire activity</w:t>
      </w:r>
      <w:r w:rsidRPr="001D7AFD">
        <w:rPr>
          <w:rFonts w:eastAsia="Cambria"/>
          <w:sz w:val="12"/>
          <w:szCs w:val="16"/>
        </w:rPr>
        <w:t xml:space="preserve">, </w:t>
      </w:r>
      <w:r w:rsidRPr="001D7AFD">
        <w:rPr>
          <w:rFonts w:eastAsia="Cambria"/>
          <w:b/>
          <w:bCs/>
          <w:u w:val="single"/>
        </w:rPr>
        <w:t xml:space="preserve">only a relatively </w:t>
      </w:r>
      <w:r w:rsidRPr="001D7AFD">
        <w:rPr>
          <w:rFonts w:eastAsia="Cambria"/>
          <w:b/>
          <w:bCs/>
          <w:highlight w:val="green"/>
          <w:u w:val="single"/>
        </w:rPr>
        <w:t xml:space="preserve">small amount of carbon </w:t>
      </w:r>
      <w:r w:rsidRPr="001D7AFD">
        <w:rPr>
          <w:rFonts w:eastAsia="Cambria"/>
          <w:b/>
          <w:bCs/>
          <w:u w:val="single"/>
        </w:rPr>
        <w:t xml:space="preserve">makes its way </w:t>
      </w:r>
      <w:r w:rsidRPr="001D7AFD">
        <w:rPr>
          <w:rFonts w:eastAsia="Cambria"/>
          <w:b/>
          <w:bCs/>
          <w:highlight w:val="green"/>
          <w:u w:val="single"/>
        </w:rPr>
        <w:t>in</w:t>
      </w:r>
      <w:r w:rsidRPr="001D7AFD">
        <w:rPr>
          <w:rFonts w:eastAsia="Cambria"/>
          <w:b/>
          <w:bCs/>
          <w:u w:val="single"/>
        </w:rPr>
        <w:t xml:space="preserve">to </w:t>
      </w:r>
      <w:r w:rsidRPr="001D7AFD">
        <w:rPr>
          <w:rFonts w:eastAsia="Cambria"/>
          <w:b/>
          <w:bCs/>
          <w:highlight w:val="green"/>
          <w:u w:val="single"/>
        </w:rPr>
        <w:t>the</w:t>
      </w:r>
      <w:r w:rsidRPr="001D7AFD">
        <w:rPr>
          <w:rFonts w:eastAsia="Cambria"/>
          <w:b/>
          <w:bCs/>
          <w:u w:val="single"/>
        </w:rPr>
        <w:t xml:space="preserve"> </w:t>
      </w:r>
      <w:r w:rsidRPr="001D7AFD">
        <w:rPr>
          <w:rFonts w:eastAsia="Cambria"/>
          <w:b/>
          <w:bCs/>
          <w:highlight w:val="green"/>
          <w:u w:val="single"/>
        </w:rPr>
        <w:t>stratosphere</w:t>
      </w:r>
      <w:r w:rsidRPr="001D7AFD">
        <w:rPr>
          <w:rFonts w:eastAsia="Cambria"/>
          <w:u w:val="single"/>
        </w:rPr>
        <w:t xml:space="preserve"> </w:t>
      </w:r>
      <w:r w:rsidRPr="001D7AFD">
        <w:rPr>
          <w:rFonts w:eastAsia="Cambria"/>
          <w:sz w:val="12"/>
          <w:szCs w:val="16"/>
        </w:rPr>
        <w:t xml:space="preserve">during the course of the simulation. But while small compared to the surface BC mass, stratospheric BC amounts from the current simulations are significantly higher than what would be expected from burning vegetation such as trees (Heilman et al., 2014), e.g., the higher energy density of the building fuels and the initial fluence from the weapon produce an intense response within HIGRAD with initial updrafts of order 100 m/s in the lower troposphere. Or, in comparison to a mass fire, wildfires will burn only a small amount of fuel in the corresponding time period (roughly 10 minutes) that a nuclear weapon fluence can effectively ignite a large area of fuel producing an impressive atmospheric response. Figure 6 shows </w:t>
      </w:r>
      <w:r w:rsidRPr="001D7AFD">
        <w:rPr>
          <w:rFonts w:eastAsia="Cambria"/>
          <w:u w:val="single"/>
        </w:rPr>
        <w:t>vertical profiles of BC</w:t>
      </w:r>
      <w:r w:rsidRPr="001D7AFD">
        <w:rPr>
          <w:rFonts w:eastAsia="Cambria"/>
          <w:sz w:val="12"/>
          <w:szCs w:val="16"/>
        </w:rPr>
        <w:t xml:space="preserve"> multiplied by 100 (number of cities involved in the exchange) from the two simulations. The total amount of BC produced is in line with previous estimates (about 3.69 Tg from no-rubble simulation); however, the majority of BC </w:t>
      </w:r>
      <w:r w:rsidRPr="001D7AFD">
        <w:rPr>
          <w:rFonts w:eastAsia="Cambria"/>
          <w:u w:val="single"/>
        </w:rPr>
        <w:t>reside</w:t>
      </w:r>
      <w:r w:rsidRPr="001D7AFD">
        <w:rPr>
          <w:rFonts w:eastAsia="Cambria"/>
          <w:sz w:val="12"/>
          <w:szCs w:val="16"/>
        </w:rPr>
        <w:t xml:space="preserve">s </w:t>
      </w:r>
      <w:r w:rsidRPr="001D7AFD">
        <w:rPr>
          <w:rFonts w:eastAsia="Cambria"/>
          <w:b/>
          <w:bCs/>
          <w:u w:val="single"/>
        </w:rPr>
        <w:t>below the stratosphere</w:t>
      </w:r>
      <w:r w:rsidRPr="001D7AFD">
        <w:rPr>
          <w:rFonts w:eastAsia="Cambria"/>
          <w:sz w:val="12"/>
          <w:szCs w:val="16"/>
        </w:rPr>
        <w:t xml:space="preserve"> (3.46 Tg below 12 km) </w:t>
      </w:r>
      <w:r w:rsidRPr="001D7AFD">
        <w:rPr>
          <w:rFonts w:eastAsia="Cambria"/>
          <w:u w:val="single"/>
        </w:rPr>
        <w:t xml:space="preserve">and can be </w:t>
      </w:r>
      <w:r w:rsidRPr="001D7AFD">
        <w:rPr>
          <w:rFonts w:eastAsia="Cambria"/>
          <w:b/>
          <w:bCs/>
          <w:u w:val="single"/>
        </w:rPr>
        <w:t>readily impacted by scavenging from precipitation</w:t>
      </w:r>
      <w:r w:rsidRPr="001D7AFD">
        <w:rPr>
          <w:rFonts w:eastAsia="Cambria"/>
          <w:u w:val="single"/>
        </w:rPr>
        <w:t xml:space="preserve"> either via pyro-cumulonimbus produced by the fire itself</w:t>
      </w:r>
      <w:r w:rsidRPr="001D7AFD">
        <w:rPr>
          <w:rFonts w:eastAsia="Cambria"/>
          <w:sz w:val="12"/>
          <w:szCs w:val="16"/>
        </w:rPr>
        <w:t xml:space="preserve"> (not modeled) </w:t>
      </w:r>
      <w:r w:rsidRPr="001D7AFD">
        <w:rPr>
          <w:rFonts w:eastAsia="Cambria"/>
          <w:u w:val="single"/>
        </w:rPr>
        <w:t>or other synoptic weather systems</w:t>
      </w:r>
      <w:r w:rsidRPr="001D7AFD">
        <w:rPr>
          <w:rFonts w:eastAsia="Cambria"/>
          <w:sz w:val="12"/>
          <w:szCs w:val="16"/>
        </w:rPr>
        <w:t xml:space="preserve">. While the impact on climate of these more realistic profiles will be explored in the next section, it should be mentioned that </w:t>
      </w:r>
      <w:r w:rsidRPr="001D7AFD">
        <w:rPr>
          <w:rFonts w:eastAsia="Cambria"/>
          <w:b/>
          <w:bCs/>
          <w:u w:val="single"/>
        </w:rPr>
        <w:t xml:space="preserve">these </w:t>
      </w:r>
      <w:r w:rsidRPr="001D7AFD">
        <w:rPr>
          <w:rFonts w:eastAsia="Cambria"/>
          <w:b/>
          <w:bCs/>
          <w:highlight w:val="green"/>
          <w:u w:val="single"/>
        </w:rPr>
        <w:t>estimates are</w:t>
      </w:r>
      <w:r w:rsidRPr="001D7AFD">
        <w:rPr>
          <w:rFonts w:eastAsia="Cambria"/>
          <w:sz w:val="12"/>
          <w:szCs w:val="16"/>
        </w:rPr>
        <w:t xml:space="preserve"> still </w:t>
      </w:r>
      <w:r w:rsidRPr="001D7AFD">
        <w:rPr>
          <w:rFonts w:eastAsia="Cambria"/>
          <w:b/>
          <w:bCs/>
          <w:highlight w:val="green"/>
          <w:u w:val="single"/>
        </w:rPr>
        <w:t>at the high end</w:t>
      </w:r>
      <w:r w:rsidRPr="001D7AFD">
        <w:rPr>
          <w:rFonts w:eastAsia="Cambria"/>
          <w:u w:val="single"/>
        </w:rPr>
        <w:t xml:space="preserve">, considering the inherent simplifications in the combustion model that lead to </w:t>
      </w:r>
      <w:r w:rsidRPr="001D7AFD">
        <w:rPr>
          <w:rFonts w:eastAsia="Cambria"/>
          <w:b/>
          <w:bCs/>
          <w:highlight w:val="green"/>
          <w:u w:val="single"/>
        </w:rPr>
        <w:t xml:space="preserve">overestimating </w:t>
      </w:r>
      <w:r w:rsidRPr="001D7AFD">
        <w:rPr>
          <w:rFonts w:eastAsia="Cambria"/>
          <w:b/>
          <w:bCs/>
          <w:u w:val="single"/>
        </w:rPr>
        <w:t xml:space="preserve">BC </w:t>
      </w:r>
      <w:r w:rsidRPr="001D7AFD">
        <w:rPr>
          <w:rFonts w:eastAsia="Cambria"/>
          <w:b/>
          <w:bCs/>
          <w:highlight w:val="green"/>
          <w:u w:val="single"/>
        </w:rPr>
        <w:t>production</w:t>
      </w:r>
      <w:r w:rsidRPr="001D7AFD">
        <w:rPr>
          <w:rFonts w:eastAsia="Cambria"/>
          <w:u w:val="single"/>
        </w:rPr>
        <w:t xml:space="preserve">. </w:t>
      </w:r>
      <w:r w:rsidRPr="001D7AFD">
        <w:rPr>
          <w:rFonts w:eastAsia="Cambria"/>
          <w:sz w:val="12"/>
          <w:szCs w:val="16"/>
        </w:rPr>
        <w:t xml:space="preserve">3.3 Climate Results </w:t>
      </w:r>
      <w:r w:rsidRPr="001D7AFD">
        <w:rPr>
          <w:rFonts w:eastAsia="Cambria"/>
          <w:u w:val="single"/>
        </w:rPr>
        <w:t>Long-term climatic effects critically depend on</w:t>
      </w:r>
      <w:r w:rsidRPr="001D7AFD">
        <w:rPr>
          <w:rFonts w:eastAsia="Cambria"/>
          <w:sz w:val="12"/>
          <w:szCs w:val="16"/>
        </w:rPr>
        <w:t xml:space="preserve"> </w:t>
      </w:r>
      <w:r w:rsidRPr="001D7AFD">
        <w:rPr>
          <w:rFonts w:eastAsia="Cambria"/>
          <w:u w:val="single"/>
        </w:rPr>
        <w:t>the</w:t>
      </w:r>
      <w:r w:rsidRPr="001D7AFD">
        <w:rPr>
          <w:rFonts w:eastAsia="Cambria"/>
          <w:sz w:val="12"/>
          <w:szCs w:val="16"/>
        </w:rPr>
        <w:t xml:space="preserve"> initial injection </w:t>
      </w:r>
      <w:r w:rsidRPr="001D7AFD">
        <w:rPr>
          <w:rFonts w:eastAsia="Cambria"/>
          <w:u w:val="single"/>
        </w:rPr>
        <w:t>height of the soot, with larger quantities reaching the upper troposphere/lower stratosphere inducing a greater cooling impact because of longer residence times</w:t>
      </w:r>
      <w:r w:rsidRPr="001D7AFD">
        <w:rPr>
          <w:rFonts w:eastAsia="Cambria"/>
          <w:sz w:val="12"/>
          <w:szCs w:val="16"/>
        </w:rPr>
        <w:t xml:space="preserve"> (Robock et al., 2007a). Absorption of solar radiation by the BC aerosol and its subsequent radiative cooling tends to heat the surrounding air, driving an initial upward diffusion of the soot plumes, an effect that depends on the initial aerosol concentrations. </w:t>
      </w:r>
      <w:r w:rsidRPr="001D7AFD">
        <w:rPr>
          <w:rFonts w:eastAsia="Cambria"/>
          <w:b/>
          <w:bCs/>
          <w:highlight w:val="green"/>
          <w:u w:val="single"/>
        </w:rPr>
        <w:t>Mixing and</w:t>
      </w:r>
      <w:r w:rsidRPr="001D7AFD">
        <w:rPr>
          <w:rFonts w:eastAsia="Cambria"/>
          <w:b/>
          <w:bCs/>
          <w:u w:val="single"/>
        </w:rPr>
        <w:t xml:space="preserve"> </w:t>
      </w:r>
      <w:r w:rsidRPr="001D7AFD">
        <w:rPr>
          <w:rFonts w:eastAsia="Cambria"/>
          <w:b/>
          <w:bCs/>
          <w:highlight w:val="green"/>
          <w:u w:val="single"/>
        </w:rPr>
        <w:t>sedimentation</w:t>
      </w:r>
      <w:r w:rsidRPr="001D7AFD">
        <w:rPr>
          <w:rFonts w:eastAsia="Cambria"/>
          <w:u w:val="single"/>
        </w:rPr>
        <w:t xml:space="preserve"> </w:t>
      </w:r>
      <w:r w:rsidRPr="001D7AFD">
        <w:rPr>
          <w:rFonts w:eastAsia="Cambria"/>
          <w:sz w:val="12"/>
          <w:szCs w:val="16"/>
        </w:rPr>
        <w:t xml:space="preserve">tend to </w:t>
      </w:r>
      <w:r w:rsidRPr="001D7AFD">
        <w:rPr>
          <w:rFonts w:eastAsia="Cambria"/>
          <w:b/>
          <w:bCs/>
          <w:highlight w:val="green"/>
          <w:u w:val="single"/>
        </w:rPr>
        <w:t>reduce this</w:t>
      </w:r>
      <w:r w:rsidRPr="001D7AFD">
        <w:rPr>
          <w:rFonts w:eastAsia="Cambria"/>
          <w:b/>
          <w:bCs/>
          <w:u w:val="single"/>
        </w:rPr>
        <w:t xml:space="preserve"> process</w:t>
      </w:r>
      <w:r w:rsidRPr="001D7AFD">
        <w:rPr>
          <w:rFonts w:eastAsia="Cambria"/>
          <w:u w:val="single"/>
        </w:rPr>
        <w:t xml:space="preserve">, </w:t>
      </w:r>
      <w:r w:rsidRPr="001D7AFD">
        <w:rPr>
          <w:rFonts w:eastAsia="Cambria"/>
          <w:highlight w:val="green"/>
          <w:u w:val="single"/>
        </w:rPr>
        <w:t>and low altitude emissions are</w:t>
      </w:r>
      <w:r w:rsidRPr="001D7AFD">
        <w:rPr>
          <w:rFonts w:eastAsia="Cambria"/>
          <w:u w:val="single"/>
        </w:rPr>
        <w:t xml:space="preserve"> </w:t>
      </w:r>
      <w:r w:rsidRPr="001D7AFD">
        <w:rPr>
          <w:rFonts w:eastAsia="Cambria"/>
          <w:sz w:val="12"/>
          <w:szCs w:val="16"/>
        </w:rPr>
        <w:t xml:space="preserve">also </w:t>
      </w:r>
      <w:r w:rsidRPr="001D7AFD">
        <w:rPr>
          <w:rFonts w:eastAsia="Cambria"/>
          <w:u w:val="single"/>
        </w:rPr>
        <w:t xml:space="preserve">significantly </w:t>
      </w:r>
      <w:r w:rsidRPr="001D7AFD">
        <w:rPr>
          <w:rFonts w:eastAsia="Cambria"/>
          <w:highlight w:val="green"/>
          <w:u w:val="single"/>
        </w:rPr>
        <w:t>impacted by precipitation</w:t>
      </w:r>
      <w:r w:rsidRPr="001D7AFD">
        <w:rPr>
          <w:rFonts w:eastAsia="Cambria"/>
          <w:sz w:val="12"/>
          <w:szCs w:val="16"/>
        </w:rPr>
        <w:t xml:space="preserve"> if aging of the BC aerosol occurs on sufficiently rapid timescales. But once at stratospheric altitudes, aerosol dilution via coagulation is hindered by low particulate concentrations (e.g., Robock et al., 2007a) and lofting to much higher altitudes is inhibited by gravitational settling in the low-density air (Stenke et al., 2013), resulting in more stable BC concentrations over long times. </w:t>
      </w:r>
      <w:r w:rsidRPr="001D7AFD">
        <w:rPr>
          <w:rFonts w:eastAsia="Cambria"/>
          <w:u w:val="single"/>
        </w:rPr>
        <w:t xml:space="preserve">Of the initial BC </w:t>
      </w:r>
      <w:r w:rsidRPr="001D7AFD">
        <w:rPr>
          <w:rFonts w:eastAsia="Cambria"/>
          <w:sz w:val="12"/>
          <w:szCs w:val="16"/>
        </w:rPr>
        <w:t xml:space="preserve">mass </w:t>
      </w:r>
      <w:r w:rsidRPr="001D7AFD">
        <w:rPr>
          <w:rFonts w:eastAsia="Cambria"/>
          <w:u w:val="single"/>
        </w:rPr>
        <w:t>released in the atmosphere</w:t>
      </w:r>
      <w:r w:rsidRPr="001D7AFD">
        <w:rPr>
          <w:rFonts w:eastAsia="Cambria"/>
          <w:sz w:val="12"/>
          <w:szCs w:val="16"/>
        </w:rPr>
        <w:t xml:space="preserve">, most of which is emitted below 9 km, </w:t>
      </w:r>
      <w:r w:rsidRPr="001D7AFD">
        <w:rPr>
          <w:rFonts w:eastAsia="Cambria"/>
          <w:b/>
          <w:bCs/>
          <w:highlight w:val="green"/>
          <w:u w:val="single"/>
        </w:rPr>
        <w:t xml:space="preserve">70% rains out </w:t>
      </w:r>
      <w:r w:rsidRPr="001D7AFD">
        <w:rPr>
          <w:rFonts w:eastAsia="Cambria"/>
          <w:b/>
          <w:bCs/>
          <w:u w:val="single"/>
        </w:rPr>
        <w:t>with</w:t>
      </w:r>
      <w:r w:rsidRPr="001D7AFD">
        <w:rPr>
          <w:rFonts w:eastAsia="Cambria"/>
          <w:b/>
          <w:bCs/>
          <w:highlight w:val="green"/>
          <w:u w:val="single"/>
        </w:rPr>
        <w:t>in the first month</w:t>
      </w:r>
      <w:r w:rsidRPr="001D7AFD">
        <w:rPr>
          <w:rFonts w:eastAsia="Cambria"/>
          <w:u w:val="single"/>
        </w:rPr>
        <w:t xml:space="preserve"> and 78%</w:t>
      </w:r>
      <w:r w:rsidRPr="001D7AFD">
        <w:rPr>
          <w:rFonts w:eastAsia="Cambria"/>
          <w:sz w:val="12"/>
          <w:szCs w:val="16"/>
        </w:rPr>
        <w:t xml:space="preserve">, or about 2.9 Tg, </w:t>
      </w:r>
      <w:r w:rsidRPr="001D7AFD">
        <w:rPr>
          <w:rFonts w:eastAsia="Cambria"/>
          <w:u w:val="single"/>
        </w:rPr>
        <w:t xml:space="preserve">is removed within the first two months </w:t>
      </w:r>
      <w:r w:rsidRPr="001D7AFD">
        <w:rPr>
          <w:rFonts w:eastAsia="Cambria"/>
          <w:sz w:val="12"/>
          <w:szCs w:val="10"/>
        </w:rPr>
        <w:t xml:space="preserve">(Figure 7, solid line), with the remainder (about 0.8 Tg, dashed line) being transported above about 12 km (200 hPa) within the first week. This outcome differs from the findings of, e.g., Stenke et al. (2013, their high BC-load cases) and Mills et al. (2014), who found that most of the BC mass (between 60 and 70%) is lifted in the stratosphere within the first couple of weeks. This can also be seen in Figure 8 (red lines) and in Figure 9, which include results from our calculation with the initial BC distribution from Mills et al. (2014). In that case, only 30% of the initial BC mass rains out in the troposphere during the first two weeks after the exchange, with the remainder rising to the stratosphere. In the study of Mills et al. (2008) this percentage is somewhat smaller, about 20%, and smaller still in the experiments of Robock et al. (2007a) in which the soot is initially emitted in the upper troposphere or higher. In Figure 7, the e-folding timescale for the removal of tropospheric soot, here interpreted as the time required for an initial drop of a factor e, is about one week. This result compares favorably with the “LT” experiment of Robock et al. (2007a), considering 5 Tg of BC released in the lower troposphere, in which 50% of the aerosols are removed within two weeks. By contrast, the initial e-folding timescale for the removal of stratospheric soot in Figure 8 is about 4.2 years (blue solid line), compared to about 8.4 years for the calculation using Mills et al. (2014) initial BC emission (red solid line). The removal timescale from our forced ensemble simulations is close to those obtained by Mills et al. (2008) in their 1 Tg experiment, by Robock et al. (2007a) in their experiment “UT 1 Tg”, and © 2018 American Geophysical Union. All rights reserved. by Stenke et al. (2013) in their experiment “Exp1”, in all of which 1 Tg of soot was emitted in the atmosphere in the aftermath of the exchange. Notably, the e-folding timescale for the decline of the BC mass in Figure 8 (blue solid line) is also close to the value of about 4 years quoted by Pausata et al. (2016) for their long-term “intermediate” scenario. In that scenario, which is also based on 5 Tg of soot initially distributed as in Mills et al. (2014), the factor-of2 shorter residence time of the aerosols is caused by particle growth via coagulation of BC with organic carbon. Figure 9 shows the BC mass-mixing ratio, horizontally averaged over the globe, as a function of atmospheric pressure (height) and time. </w:t>
      </w:r>
      <w:r w:rsidRPr="001D7AFD">
        <w:rPr>
          <w:rFonts w:eastAsia="Cambria"/>
          <w:u w:val="single"/>
        </w:rPr>
        <w:t>The BC distributions</w:t>
      </w:r>
      <w:r w:rsidRPr="001D7AFD">
        <w:rPr>
          <w:rFonts w:eastAsia="Cambria"/>
          <w:sz w:val="12"/>
          <w:szCs w:val="16"/>
        </w:rPr>
        <w:t xml:space="preserve"> used </w:t>
      </w:r>
      <w:r w:rsidRPr="001D7AFD">
        <w:rPr>
          <w:rFonts w:eastAsia="Cambria"/>
          <w:u w:val="single"/>
        </w:rPr>
        <w:t>in</w:t>
      </w:r>
      <w:r w:rsidRPr="001D7AFD">
        <w:rPr>
          <w:rFonts w:eastAsia="Cambria"/>
          <w:sz w:val="12"/>
          <w:szCs w:val="16"/>
        </w:rPr>
        <w:t xml:space="preserve"> our </w:t>
      </w:r>
      <w:r w:rsidRPr="001D7AFD">
        <w:rPr>
          <w:rFonts w:eastAsia="Cambria"/>
          <w:u w:val="single"/>
        </w:rPr>
        <w:t>simulations</w:t>
      </w:r>
      <w:r w:rsidRPr="001D7AFD">
        <w:rPr>
          <w:rFonts w:eastAsia="Cambria"/>
          <w:sz w:val="12"/>
          <w:szCs w:val="16"/>
        </w:rPr>
        <w:t xml:space="preserve"> </w:t>
      </w:r>
      <w:r w:rsidRPr="001D7AFD">
        <w:rPr>
          <w:rFonts w:eastAsia="Cambria"/>
          <w:u w:val="single"/>
        </w:rPr>
        <w:t>imply that</w:t>
      </w:r>
      <w:r w:rsidRPr="001D7AFD">
        <w:rPr>
          <w:rFonts w:eastAsia="Cambria"/>
          <w:sz w:val="12"/>
          <w:szCs w:val="16"/>
        </w:rPr>
        <w:t xml:space="preserve"> the </w:t>
      </w:r>
      <w:r w:rsidRPr="001D7AFD">
        <w:rPr>
          <w:rFonts w:eastAsia="Cambria"/>
          <w:highlight w:val="green"/>
          <w:u w:val="single"/>
        </w:rPr>
        <w:t xml:space="preserve">upward transport of </w:t>
      </w:r>
      <w:r w:rsidRPr="001D7AFD">
        <w:rPr>
          <w:rStyle w:val="StyleUnderline"/>
          <w:highlight w:val="green"/>
        </w:rPr>
        <w:t>particles is</w:t>
      </w:r>
      <w:r w:rsidRPr="001D7AFD">
        <w:rPr>
          <w:rFonts w:eastAsia="Cambria"/>
          <w:u w:val="single"/>
        </w:rPr>
        <w:t xml:space="preserve"> substantially </w:t>
      </w:r>
      <w:r w:rsidRPr="001D7AFD">
        <w:rPr>
          <w:rFonts w:eastAsia="Cambria"/>
          <w:highlight w:val="green"/>
          <w:u w:val="single"/>
        </w:rPr>
        <w:t>less efficient</w:t>
      </w:r>
      <w:r w:rsidRPr="001D7AFD">
        <w:rPr>
          <w:rFonts w:eastAsia="Cambria"/>
          <w:u w:val="single"/>
        </w:rPr>
        <w:t xml:space="preserve"> compared to the case in</w:t>
      </w:r>
      <w:r w:rsidRPr="001D7AFD">
        <w:rPr>
          <w:rFonts w:eastAsia="Cambria"/>
          <w:sz w:val="12"/>
          <w:szCs w:val="16"/>
        </w:rPr>
        <w:t xml:space="preserve"> </w:t>
      </w:r>
      <w:r w:rsidRPr="001D7AFD">
        <w:rPr>
          <w:rFonts w:eastAsia="Cambria"/>
          <w:u w:val="single"/>
        </w:rPr>
        <w:t>which</w:t>
      </w:r>
      <w:r w:rsidRPr="001D7AFD">
        <w:rPr>
          <w:rFonts w:eastAsia="Cambria"/>
          <w:sz w:val="12"/>
          <w:szCs w:val="16"/>
        </w:rPr>
        <w:t xml:space="preserve"> 5 Tg of </w:t>
      </w:r>
      <w:r w:rsidRPr="001D7AFD">
        <w:rPr>
          <w:rFonts w:eastAsia="Cambria"/>
          <w:u w:val="single"/>
        </w:rPr>
        <w:t>BC is directly injected into the upper troposphere</w:t>
      </w:r>
      <w:r w:rsidRPr="001D7AFD">
        <w:rPr>
          <w:rFonts w:eastAsia="Cambria"/>
          <w:sz w:val="12"/>
          <w:szCs w:val="16"/>
        </w:rPr>
        <w:t xml:space="preserve">. The semiannual cycle of lofting and sinking of the aerosols is associated with atmospheric heating and cooling during the solstice in each hemisphere (Robock et al., 2007a). During the first year, the oscillation amplitude in our forced ensemble simulations is particularly large during the summer solstice, compared to that during the winter solstice (see bottom panel of Figure 9), because of the higher soot concentrations in the Northern Hemisphere, as can be seen in Figure 11 (see also left panel of Figure 12). Comparing the top and bottom panels of Figure 9, the BC reaches the highest altitudes during the first year in both cases, but the concentrations at 0.1 hPa in the top panel can be 200 times as large. Qualitatively, </w:t>
      </w:r>
      <w:r w:rsidRPr="001D7AFD">
        <w:rPr>
          <w:rFonts w:eastAsia="Cambria"/>
          <w:u w:val="single"/>
        </w:rPr>
        <w:t>the difference can be understood in terms of the air temperature increase caused by BC radiation emission</w:t>
      </w:r>
      <w:r w:rsidRPr="001D7AFD">
        <w:rPr>
          <w:rFonts w:eastAsia="Cambria"/>
          <w:sz w:val="12"/>
          <w:szCs w:val="16"/>
        </w:rPr>
        <w:t xml:space="preserve">, </w:t>
      </w:r>
      <w:r w:rsidRPr="001D7AFD">
        <w:rPr>
          <w:rFonts w:eastAsia="Cambria"/>
          <w:u w:val="single"/>
        </w:rPr>
        <w:t>which is several tens of kelvin degrees in</w:t>
      </w:r>
      <w:r w:rsidRPr="001D7AFD">
        <w:rPr>
          <w:rFonts w:eastAsia="Cambria"/>
          <w:sz w:val="12"/>
          <w:szCs w:val="16"/>
        </w:rPr>
        <w:t xml:space="preserve"> the </w:t>
      </w:r>
      <w:r w:rsidRPr="001D7AFD">
        <w:rPr>
          <w:rFonts w:eastAsia="Cambria"/>
          <w:highlight w:val="green"/>
          <w:u w:val="single"/>
        </w:rPr>
        <w:t>simulations</w:t>
      </w:r>
      <w:r w:rsidRPr="001D7AFD">
        <w:rPr>
          <w:rFonts w:eastAsia="Cambria"/>
          <w:sz w:val="12"/>
          <w:szCs w:val="16"/>
          <w:highlight w:val="green"/>
        </w:rPr>
        <w:t xml:space="preserve"> </w:t>
      </w:r>
      <w:r w:rsidRPr="001D7AFD">
        <w:rPr>
          <w:rFonts w:eastAsia="Cambria"/>
          <w:highlight w:val="green"/>
          <w:u w:val="single"/>
        </w:rPr>
        <w:t>of Robock</w:t>
      </w:r>
      <w:r w:rsidRPr="001D7AFD">
        <w:rPr>
          <w:rFonts w:eastAsia="Cambria"/>
          <w:sz w:val="12"/>
          <w:szCs w:val="16"/>
        </w:rPr>
        <w:t xml:space="preserve"> et al. (2007a, see their Figure 4), </w:t>
      </w:r>
      <w:r w:rsidRPr="001D7AFD">
        <w:rPr>
          <w:rFonts w:eastAsia="Cambria"/>
          <w:highlight w:val="green"/>
          <w:u w:val="single"/>
        </w:rPr>
        <w:t>Mills</w:t>
      </w:r>
      <w:r w:rsidRPr="001D7AFD">
        <w:rPr>
          <w:rFonts w:eastAsia="Cambria"/>
          <w:sz w:val="12"/>
          <w:szCs w:val="16"/>
        </w:rPr>
        <w:t xml:space="preserve"> et al. (2008, see their Figure 5), </w:t>
      </w:r>
      <w:r w:rsidRPr="001D7AFD">
        <w:rPr>
          <w:rFonts w:eastAsia="Cambria"/>
          <w:u w:val="single"/>
        </w:rPr>
        <w:t>Stenke</w:t>
      </w:r>
      <w:r w:rsidRPr="001D7AFD">
        <w:rPr>
          <w:rFonts w:eastAsia="Cambria"/>
          <w:sz w:val="12"/>
          <w:szCs w:val="16"/>
        </w:rPr>
        <w:t xml:space="preserve"> et al. (2013, see high-load cases in their Figure 4), Mills et al. (2014, see their Figure 7), </w:t>
      </w:r>
      <w:r w:rsidRPr="001D7AFD">
        <w:rPr>
          <w:rFonts w:eastAsia="Cambria"/>
          <w:u w:val="single"/>
        </w:rPr>
        <w:t>and Pausata</w:t>
      </w:r>
      <w:r w:rsidRPr="001D7AFD">
        <w:rPr>
          <w:rFonts w:eastAsia="Cambria"/>
          <w:sz w:val="12"/>
          <w:szCs w:val="16"/>
        </w:rPr>
        <w:t xml:space="preserve"> et al. (2016, see one-day emission cases in their Figure 1), </w:t>
      </w:r>
      <w:r w:rsidRPr="001D7AFD">
        <w:rPr>
          <w:rFonts w:eastAsia="Cambria"/>
          <w:u w:val="single"/>
        </w:rPr>
        <w:t>due to high BC concentrations, but</w:t>
      </w:r>
      <w:r w:rsidRPr="001D7AFD">
        <w:rPr>
          <w:rFonts w:eastAsia="Cambria"/>
          <w:sz w:val="12"/>
          <w:szCs w:val="16"/>
        </w:rPr>
        <w:t xml:space="preserve"> it </w:t>
      </w:r>
      <w:r w:rsidRPr="001D7AFD">
        <w:rPr>
          <w:rFonts w:eastAsia="Cambria"/>
          <w:highlight w:val="green"/>
          <w:u w:val="single"/>
        </w:rPr>
        <w:t>amounts to</w:t>
      </w:r>
      <w:r w:rsidRPr="001D7AFD">
        <w:rPr>
          <w:rFonts w:eastAsia="Cambria"/>
          <w:u w:val="single"/>
        </w:rPr>
        <w:t xml:space="preserve"> only about 10 K in our</w:t>
      </w:r>
      <w:r w:rsidRPr="001D7AFD">
        <w:rPr>
          <w:rFonts w:eastAsia="Cambria"/>
          <w:sz w:val="12"/>
          <w:szCs w:val="16"/>
        </w:rPr>
        <w:t xml:space="preserve"> forced </w:t>
      </w:r>
      <w:r w:rsidRPr="001D7AFD">
        <w:rPr>
          <w:rFonts w:eastAsia="Cambria"/>
          <w:u w:val="single"/>
        </w:rPr>
        <w:t>ensemble simulations</w:t>
      </w:r>
      <w:r w:rsidRPr="001D7AFD">
        <w:rPr>
          <w:rFonts w:eastAsia="Cambria"/>
          <w:sz w:val="12"/>
          <w:szCs w:val="16"/>
        </w:rPr>
        <w:t xml:space="preserve">, as illustrated in Figure 10. Results similar to those presented in Figure 10 were obtained from the experiment “Exp1” performed by Stenke et al. (2013, see their Figure 4). </w:t>
      </w:r>
      <w:r w:rsidRPr="001D7AFD">
        <w:rPr>
          <w:rFonts w:eastAsia="Cambria"/>
          <w:b/>
          <w:bCs/>
          <w:u w:val="single"/>
        </w:rPr>
        <w:t xml:space="preserve">In that scenario as well, somewhat </w:t>
      </w:r>
      <w:r w:rsidRPr="001D7AFD">
        <w:rPr>
          <w:rFonts w:eastAsia="Cambria"/>
          <w:b/>
          <w:bCs/>
          <w:highlight w:val="green"/>
          <w:u w:val="single"/>
        </w:rPr>
        <w:t xml:space="preserve">less than 1 Tg </w:t>
      </w:r>
      <w:r w:rsidRPr="001D7AFD">
        <w:rPr>
          <w:rFonts w:eastAsia="Cambria"/>
          <w:b/>
          <w:bCs/>
          <w:u w:val="single"/>
        </w:rPr>
        <w:t>of BC remained in the atmosphere after the initial rainout</w:t>
      </w:r>
      <w:r w:rsidRPr="001D7AFD">
        <w:rPr>
          <w:rFonts w:eastAsia="Cambria"/>
          <w:u w:val="single"/>
        </w:rPr>
        <w:t xml:space="preserve">. </w:t>
      </w:r>
      <w:r w:rsidRPr="001D7AFD">
        <w:rPr>
          <w:rFonts w:eastAsia="Cambria"/>
          <w:sz w:val="12"/>
          <w:szCs w:val="10"/>
        </w:rPr>
        <w:t xml:space="preserve">As mentioned before, the BC aerosol that remains in the atmosphere, lifted to stratospheric heights by the rising soot plumes, undergoes sedimentation over a timescale of several years (Figures 8 and 9). This mass represents the effective amount of BC that can force climatic changes over multi-year timescales. In the forced ensemble simulations, it is about 0.8 Tg after the initial rainout, whereas it is about 3.4 Tg in the simulation with an initial soot distribution as in Mills et al. (2014). Our more realistic source simulation involves the worstcase assumption of no-rubble (along with other assumptions) and hence serves as an upper bound for the impact on climate. As mentioned above and further discussed below, our scenario induces perturbations on the climate system similar to those found in previous studies in which the climatic response was driven by roughly 1 Tg of soot rising to stratospheric heights following the exchange. Figure 11 illustrates the vertically integrated mass-mixing ratio of BC over the globe, at various times after the exchange for the simulation using the initial BC distribution of Mills et al. (2014, upper panels) and as an average from the forced ensemble members (lower panels). All simulations predict enhanced concentrations at high latitudes during the first year after the exchange. In the cases shown in the top panels, however, these high concentrations persist for several years (see also Figure 1 of Mills et al., 2014), whereas the forced ensemble simulations indicate that the BC concentration starts to decline after the first year. In fact, in the simulation represented in the top panels, mass-mixing ratios larger than about 1 kg of BC © 2018 American Geophysical Union. All rights reserved. per Tg of air persist for well over 10 years after the exchange, whereas they only last for 3 years in our forced simulations (compare top and middle panels of Figure 9). After the first year, values drop below 3 kg BC/Tg air, whereas it takes about 8 years to reach these values in the simulation in the top panels (see also Robock et al., 2007a). Over crop-producing, midlatitude regions in the Northern Hemisphere, the BC loading is reduced from more than 0.8 kg BC/Tg air in the simulation in the top panels to 0.2-0.4 kg BC/Tg air in our forced simulations (see middle and right panels). The more rapid clearing of the atmosphere in the forced ensemble is also signaled by the soot optical depth in the visible radiation spectrum, which drops below values of 0.03 toward the second half of the first year at mid latitudes in the Northern Hemisphere, and everywhere on the globe after about 2.5 years (without never attaining this value in the Southern Hemisphere). In contrast, the soot optical depth in the calculation shown in the top panels of Figure 11 becomes smaller than 0.03 everywhere only after about 10 years. The two cases show a similar tendency, in that the BC optical depth is typically lower between latitudes 30º S-30º N than it is at other latitudes. This behavior is associated to the persistence of stratospheric soot toward high-latitudes and the Arctic/Antarctic regions, as illustrated by the zonally-averaged, column-integrated mass-mixing ratio of the BC in Figure 12 for both the forced ensemble simulations (left panel) and the simulation with an initial 5 Tg BC emission in the upper troposphere (right panel). The spread in the globally averaged (near) surface temperature of the atmosphere, from the control (left panel) and forced (right panel) ensembles, is displayed in Figure 13. For each month, the plots show the largest variations (i.e., maximum and minimum values), within each ensemble of values obtained for that month, relative to the mean value of that month. The plot also shows yearly-averaged data (thinner lines). The spread is comparable in the control and forced ensembles, with average values calculated over the 33-years run length of 0.4-0.5 K. This spread is also similar to the internal variability of the globally averaged surface temperature quoted for the NCAR Large Ensemble Community Project (Kay et al., 2015). These results imply that surface air temperature differences, between forced and control simulations, which lie within the spread may not be distinguished from effects due to internal variability of the two simulation ensembles. Figure 14 shows the difference in the globally averaged surface temperature of the atmosphere (top panel), net solar radiation flux at surface (middle panel), and precipitation rate (bottom panel), computed as the (forced minus control) difference in ensemble mean values. The sum of standard deviations from each ensemble is shaded. Differences are qualitatively significant over the first few years, when the anomalies lie near or outside the total standard deviation. Inside the shaded region, differences may not be distinguished from those arising from the internal variability of one or both ensembles. The surface solar flux (middle panel) is the quantity that appears most affected by the BC emission, with qualitatively significant differences persisting for about 5 years. The precipitation rate (bottom panel) is instead affected only at the very beginning of the simulations. The red lines in all panels show the results from the simulation applying the initial BC distribution of Mills et al. (2014), where the period of significant impact is much longer owing to the higher altitude of the initial soot distribution that results in longer residence times of the BC aerosol in the atmosphere. When yearly averages of the same quantities are performed over the IndiaPakistan region, the differences in ensemble mean values lie within the total standard deviations of the two ensembles. The results in Figure 14 can also be compared to the outcomes of other previous studies. In their experiment “UT 1 Tg”, Robock et al. (2007a) found that, when only 1 Tg of soot © 2018 American Geophysical Union. All rights reserved. remains in the atmosphere after the initial rainout, temperature and precipitation anomalies are about 20% of those obtained from their standard 5 Tg BC emission case. Therefore, the largest differences they observed, during the first few years after the exchange, were about - 0.3 K and -0.06 mm/day, respectively, comparable to the anomalies in the top and bottom panels of Figure 14. Their standard 5 Tg emission case resulted in a solar radiation flux anomaly at surface of -12 W/m2 after the second year (see their Figure 3), between 5 and 6 time as large as the corresponding anomalies from our ensembles shown in the middle panel. In their experiment “Exp1”, Stenke et al. (2013) reported global mean surface temperature anomalies not exceeding about 0.3 K in magnitude and precipitation anomalies hovering around -0.07 mm/day during the first few years, again consistent with the results of Figure 14. In a recent study, Pausata et al. (2016) considered the effects of an admixture of BC and organic carbon aerosols, both of which would be emitted in the atmosphere in the aftermath of a nuclear exchange. In particular, they concentrated on the effects of coagulation of these aerosol species and examined their climatic impacts. The initial BC distribution was as in Mills et al. (2014), although the soot burden was released in the atmosphere over time periods of various lengths. Most relevant to our and other previous work are their one-day emission scenarios. They found that, during the first year, the largest values of the atmospheric surface temperature anomalies ranged between about -0.5 and -1.3 K, those of the sea surface temperature anomalies ranged between -0.2 and -0.55 K, and those of the precipitation anomalies varied between -0.15 and -0.2 mm/day. All these ranges are compatible with our results shown in Figure 14 as red lines and with those of Mills et al. (2014, see their Figures 3 and 6). As already mentioned in Section 2.3, the net solar flux anomalies at surface are also consistent. </w:t>
      </w:r>
      <w:r w:rsidRPr="001D7AFD">
        <w:rPr>
          <w:rFonts w:eastAsia="Cambria"/>
          <w:u w:val="single"/>
        </w:rPr>
        <w:t>This</w:t>
      </w:r>
      <w:r w:rsidRPr="001D7AFD">
        <w:rPr>
          <w:rFonts w:eastAsia="Cambria"/>
          <w:sz w:val="12"/>
          <w:szCs w:val="16"/>
        </w:rPr>
        <w:t xml:space="preserve"> overall agreement </w:t>
      </w:r>
      <w:r w:rsidRPr="001D7AFD">
        <w:rPr>
          <w:rFonts w:eastAsia="Cambria"/>
          <w:u w:val="single"/>
        </w:rPr>
        <w:t xml:space="preserve">suggests that the </w:t>
      </w:r>
      <w:r w:rsidRPr="001D7AFD">
        <w:rPr>
          <w:rFonts w:eastAsia="Cambria"/>
          <w:b/>
          <w:bCs/>
          <w:u w:val="single"/>
        </w:rPr>
        <w:t>inclusion of organic carbon aerosols, and</w:t>
      </w:r>
      <w:r w:rsidRPr="001D7AFD">
        <w:rPr>
          <w:rFonts w:eastAsia="Cambria"/>
          <w:u w:val="single"/>
        </w:rPr>
        <w:t xml:space="preserve"> ensuing </w:t>
      </w:r>
      <w:r w:rsidRPr="001D7AFD">
        <w:rPr>
          <w:rFonts w:eastAsia="Cambria"/>
          <w:b/>
          <w:bCs/>
          <w:u w:val="single"/>
        </w:rPr>
        <w:t>coagulation</w:t>
      </w:r>
      <w:r w:rsidRPr="001D7AFD">
        <w:rPr>
          <w:rFonts w:eastAsia="Cambria"/>
          <w:u w:val="single"/>
        </w:rPr>
        <w:t xml:space="preserve"> with BC, </w:t>
      </w:r>
      <w:r w:rsidRPr="001D7AFD">
        <w:rPr>
          <w:rFonts w:eastAsia="Cambria"/>
          <w:b/>
          <w:bCs/>
          <w:u w:val="single"/>
        </w:rPr>
        <w:t>should not dramatically alter the climatic effects</w:t>
      </w:r>
      <w:r w:rsidRPr="001D7AFD">
        <w:rPr>
          <w:rFonts w:eastAsia="Cambria"/>
          <w:u w:val="single"/>
        </w:rPr>
        <w:t xml:space="preserve"> resulting from our forced ensemble simulations. Moreover, </w:t>
      </w:r>
      <w:r w:rsidRPr="001D7AFD">
        <w:rPr>
          <w:rFonts w:eastAsia="Cambria"/>
          <w:highlight w:val="green"/>
          <w:u w:val="single"/>
        </w:rPr>
        <w:t xml:space="preserve">aerosol growth </w:t>
      </w:r>
      <w:r w:rsidRPr="001D7AFD">
        <w:rPr>
          <w:rFonts w:eastAsia="Cambria"/>
          <w:u w:val="single"/>
        </w:rPr>
        <w:t xml:space="preserve">would likely </w:t>
      </w:r>
      <w:r w:rsidRPr="001D7AFD">
        <w:rPr>
          <w:rFonts w:eastAsia="Cambria"/>
          <w:b/>
          <w:bCs/>
          <w:highlight w:val="green"/>
          <w:u w:val="single"/>
        </w:rPr>
        <w:t>shorten</w:t>
      </w:r>
      <w:r w:rsidRPr="001D7AFD">
        <w:rPr>
          <w:rFonts w:eastAsia="Cambria"/>
          <w:b/>
          <w:bCs/>
          <w:u w:val="single"/>
        </w:rPr>
        <w:t xml:space="preserve"> the residence time of the </w:t>
      </w:r>
      <w:r w:rsidRPr="001D7AFD">
        <w:rPr>
          <w:rFonts w:eastAsia="Cambria"/>
          <w:b/>
          <w:bCs/>
          <w:highlight w:val="green"/>
          <w:u w:val="single"/>
        </w:rPr>
        <w:t xml:space="preserve">BC particulate </w:t>
      </w:r>
      <w:r w:rsidRPr="001D7AFD">
        <w:rPr>
          <w:rFonts w:eastAsia="Cambria"/>
          <w:b/>
          <w:bCs/>
          <w:u w:val="single"/>
        </w:rPr>
        <w:t>in the atmosphere</w:t>
      </w:r>
      <w:r w:rsidRPr="001D7AFD">
        <w:rPr>
          <w:rFonts w:eastAsia="Cambria"/>
          <w:sz w:val="12"/>
          <w:szCs w:val="16"/>
        </w:rPr>
        <w:t xml:space="preserve"> (Pausata et al., 2016), possibly </w:t>
      </w:r>
      <w:r w:rsidRPr="001D7AFD">
        <w:rPr>
          <w:rFonts w:eastAsia="Cambria"/>
          <w:b/>
          <w:bCs/>
          <w:highlight w:val="green"/>
          <w:u w:val="single"/>
        </w:rPr>
        <w:t>reducing</w:t>
      </w:r>
      <w:r w:rsidRPr="001D7AFD">
        <w:rPr>
          <w:rFonts w:eastAsia="Cambria"/>
          <w:b/>
          <w:bCs/>
          <w:u w:val="single"/>
        </w:rPr>
        <w:t xml:space="preserve"> the </w:t>
      </w:r>
      <w:r w:rsidRPr="001D7AFD">
        <w:rPr>
          <w:rFonts w:eastAsia="Cambria"/>
          <w:b/>
          <w:bCs/>
          <w:highlight w:val="green"/>
          <w:u w:val="single"/>
        </w:rPr>
        <w:t>duration</w:t>
      </w:r>
      <w:r w:rsidRPr="001D7AFD">
        <w:rPr>
          <w:rFonts w:eastAsia="Cambria"/>
          <w:b/>
          <w:bCs/>
          <w:u w:val="single"/>
        </w:rPr>
        <w:t xml:space="preserve"> of these effects.</w:t>
      </w:r>
    </w:p>
    <w:p w14:paraId="37A5CE49" w14:textId="77777777" w:rsidR="0049104B" w:rsidRPr="001D7AFD" w:rsidRDefault="0049104B" w:rsidP="0049104B">
      <w:pPr>
        <w:rPr>
          <w:rFonts w:eastAsia="Cambria"/>
          <w:b/>
          <w:bCs/>
          <w:u w:val="single"/>
        </w:rPr>
      </w:pPr>
    </w:p>
    <w:p w14:paraId="6EE7A2D4" w14:textId="77777777" w:rsidR="0049104B" w:rsidRPr="001D7AFD" w:rsidRDefault="0049104B" w:rsidP="0049104B">
      <w:pPr>
        <w:pStyle w:val="Heading4"/>
        <w:rPr>
          <w:rFonts w:cs="Calibri"/>
        </w:rPr>
      </w:pPr>
      <w:r w:rsidRPr="001D7AFD">
        <w:rPr>
          <w:rFonts w:cs="Calibri"/>
        </w:rPr>
        <w:t xml:space="preserve">Volcano activities </w:t>
      </w:r>
      <w:r w:rsidRPr="001D7AFD">
        <w:rPr>
          <w:rFonts w:cs="Calibri"/>
          <w:u w:val="single"/>
        </w:rPr>
        <w:t>prove</w:t>
      </w:r>
      <w:r w:rsidRPr="001D7AFD">
        <w:rPr>
          <w:rFonts w:cs="Calibri"/>
        </w:rPr>
        <w:t>.</w:t>
      </w:r>
    </w:p>
    <w:p w14:paraId="475E96D3" w14:textId="77777777" w:rsidR="0049104B" w:rsidRPr="001D7AFD" w:rsidRDefault="0049104B" w:rsidP="0049104B">
      <w:r w:rsidRPr="001D7AFD">
        <w:rPr>
          <w:rStyle w:val="Style13ptBold"/>
        </w:rPr>
        <w:t>Reisner et al. 18</w:t>
      </w:r>
      <w:r w:rsidRPr="001D7AFD">
        <w:t xml:space="preserve"> [Jon, Atmospheric researcher at LANL Climate and Atmospheric Sciences; Gennaro D'Angelo, UKAFF Fellow and member of the Astrophysics Group at the School of Physics of the University of Exeter, Research Scientist with the Carl Sagan Center at the SETI Institute, currently works for the Los Alamos National Laboratory Theoretical Division; Eunmo Koo, scientist in the Computational Earth Science Group at LANL, recipient of the NNSA Defense Program Stockpile Stewardship Program award of excellence; Wesley Even, R&amp;D Scientist at CCS-2, LANL, specialist in computational physics and astrophysics; Matthew Hecht is a member of the Computational Physics and Methods Group in the Climate, Ocean and Sea Ice Modelling program (COSIM) at LANL, who works on modeling high-latitude atmospheric effects in climate models as part of the </w:t>
      </w:r>
      <w:proofErr w:type="spellStart"/>
      <w:r w:rsidRPr="001D7AFD">
        <w:t>HiLAT</w:t>
      </w:r>
      <w:proofErr w:type="spellEnd"/>
      <w:r w:rsidRPr="001D7AFD">
        <w:t xml:space="preserve"> project; Elizabeth Hunke, Lead developer for the Los Alamos Sea Ice Model, Deputy Group Leader of the T-3 Fluid Dynamics and Solid Mechanics Group at LANL;  Darin Comeau, Scientist at the CCS-2 COSIM program, specializes in high dimensional data analysis, statistical and predictive modeling, and uncertainty quantification, with particular applications to climate science; Randall Bos is a research scientist at LANL specializing in urban EMP simulations; James Cooley is a Group Leader within CCS-2. 3/16/18 “Climate Impact of a Regional Nuclear Weapons Exchange: An Improved Assessment Based On Detailed Source Calculations.” Journal of Geophysical Research: Atmospheres, vol. 123, no. 5] Recut Justin</w:t>
      </w:r>
    </w:p>
    <w:p w14:paraId="12CD0794" w14:textId="77777777" w:rsidR="0049104B" w:rsidRPr="001D7AFD" w:rsidRDefault="0049104B" w:rsidP="0049104B">
      <w:pPr>
        <w:rPr>
          <w:u w:val="single"/>
        </w:rPr>
      </w:pPr>
      <w:r w:rsidRPr="001D7AFD">
        <w:rPr>
          <w:u w:val="single"/>
        </w:rPr>
        <w:t>To quantitatively account for</w:t>
      </w:r>
      <w:r w:rsidRPr="001D7AFD">
        <w:rPr>
          <w:sz w:val="12"/>
          <w:szCs w:val="16"/>
        </w:rPr>
        <w:t xml:space="preserve"> natural and forced </w:t>
      </w:r>
      <w:r w:rsidRPr="001D7AFD">
        <w:rPr>
          <w:u w:val="single"/>
        </w:rPr>
        <w:t>variability in the climate system, we created two ensembles</w:t>
      </w:r>
      <w:r w:rsidRPr="001D7AFD">
        <w:rPr>
          <w:sz w:val="12"/>
          <w:szCs w:val="16"/>
        </w:rPr>
        <w:t xml:space="preserve">, one for the natural, unforced system and a second ensemble using a range of realistic vertical profiles for the BC aerosol forcing, consistent with our detailed fire simulation. The control ensemble was generated using small atmospheric temperature perturbations (Kay et al., 2015). Notably, the overall spread of anomalies in both ensembles is very similar. </w:t>
      </w:r>
      <w:r w:rsidRPr="001D7AFD">
        <w:rPr>
          <w:u w:val="single"/>
        </w:rPr>
        <w:t xml:space="preserve">These ensembles were then used to create “super ensembles” using a statistical emulator, which allows a robust statistical comparison of our simulated results with and without the carbon forcing. Our </w:t>
      </w:r>
      <w:r w:rsidRPr="001D7AFD">
        <w:rPr>
          <w:sz w:val="12"/>
          <w:szCs w:val="16"/>
        </w:rPr>
        <w:t xml:space="preserve">primary </w:t>
      </w:r>
      <w:r w:rsidRPr="001D7AFD">
        <w:rPr>
          <w:u w:val="single"/>
        </w:rPr>
        <w:t xml:space="preserve">result is </w:t>
      </w:r>
      <w:r w:rsidRPr="001D7AFD">
        <w:rPr>
          <w:sz w:val="12"/>
          <w:szCs w:val="16"/>
        </w:rPr>
        <w:t xml:space="preserve">the </w:t>
      </w:r>
      <w:r w:rsidRPr="001D7AFD">
        <w:rPr>
          <w:b/>
          <w:bCs/>
          <w:u w:val="single"/>
        </w:rPr>
        <w:t>decreased impact on global climate indices</w:t>
      </w:r>
      <w:r w:rsidRPr="001D7AFD">
        <w:rPr>
          <w:u w:val="single"/>
        </w:rPr>
        <w:t xml:space="preserve">, such as </w:t>
      </w:r>
      <w:r w:rsidRPr="001D7AFD">
        <w:rPr>
          <w:sz w:val="12"/>
          <w:szCs w:val="16"/>
        </w:rPr>
        <w:t xml:space="preserve">global average </w:t>
      </w:r>
      <w:r w:rsidRPr="001D7AFD">
        <w:rPr>
          <w:u w:val="single"/>
        </w:rPr>
        <w:t>surface temperature and precipitation</w:t>
      </w:r>
      <w:r w:rsidRPr="001D7AFD">
        <w:rPr>
          <w:sz w:val="12"/>
          <w:szCs w:val="16"/>
        </w:rPr>
        <w:t xml:space="preserve">, relative to standard scenarios considered in previous work (e.g., Robock et al., 2007a; Stenke et al., 2013; Mills et al., 2014; Pausata et al., 2016). </w:t>
      </w:r>
      <w:r w:rsidRPr="001D7AFD">
        <w:rPr>
          <w:u w:val="single"/>
        </w:rPr>
        <w:t xml:space="preserve">With our finding of </w:t>
      </w:r>
      <w:r w:rsidRPr="001D7AFD">
        <w:rPr>
          <w:b/>
          <w:bCs/>
          <w:u w:val="single"/>
        </w:rPr>
        <w:t>substantially less BC aerosol being lofted to stratospheric heights</w:t>
      </w:r>
      <w:r w:rsidRPr="001D7AFD">
        <w:rPr>
          <w:u w:val="single"/>
        </w:rPr>
        <w:t xml:space="preserve"> </w:t>
      </w:r>
      <w:r w:rsidRPr="001D7AFD">
        <w:rPr>
          <w:sz w:val="12"/>
          <w:szCs w:val="16"/>
        </w:rPr>
        <w:t xml:space="preserve">(e.g., over a factor of four less than in most of the scenarios considered by previous studies), </w:t>
      </w:r>
      <w:r w:rsidRPr="001D7AFD">
        <w:rPr>
          <w:u w:val="single"/>
        </w:rPr>
        <w:t>these</w:t>
      </w:r>
      <w:r w:rsidRPr="001D7AFD">
        <w:rPr>
          <w:sz w:val="12"/>
          <w:szCs w:val="16"/>
        </w:rPr>
        <w:t xml:space="preserve"> globally averaged </w:t>
      </w:r>
      <w:r w:rsidRPr="001D7AFD">
        <w:rPr>
          <w:u w:val="single"/>
        </w:rPr>
        <w:t xml:space="preserve">anomalies drop to </w:t>
      </w:r>
      <w:r w:rsidRPr="001D7AFD">
        <w:rPr>
          <w:b/>
          <w:bCs/>
          <w:u w:val="single"/>
        </w:rPr>
        <w:t xml:space="preserve">statistically insignificant levels </w:t>
      </w:r>
      <w:r w:rsidRPr="001D7AFD">
        <w:rPr>
          <w:u w:val="single"/>
        </w:rPr>
        <w:t>after the first several years</w:t>
      </w:r>
      <w:r w:rsidRPr="001D7AFD">
        <w:rPr>
          <w:sz w:val="12"/>
          <w:szCs w:val="16"/>
        </w:rPr>
        <w:t xml:space="preserve"> (Figures 14 and 16). </w:t>
      </w:r>
      <w:r w:rsidRPr="001D7AFD">
        <w:rPr>
          <w:u w:val="single"/>
        </w:rPr>
        <w:t xml:space="preserve">Our results are </w:t>
      </w:r>
      <w:r w:rsidRPr="001D7AFD">
        <w:rPr>
          <w:sz w:val="12"/>
          <w:szCs w:val="16"/>
        </w:rPr>
        <w:t xml:space="preserve">generally </w:t>
      </w:r>
      <w:r w:rsidRPr="001D7AFD">
        <w:rPr>
          <w:u w:val="single"/>
        </w:rPr>
        <w:t xml:space="preserve">comparable to </w:t>
      </w:r>
      <w:r w:rsidRPr="001D7AFD">
        <w:rPr>
          <w:sz w:val="12"/>
          <w:szCs w:val="16"/>
        </w:rPr>
        <w:t xml:space="preserve">those predicted by </w:t>
      </w:r>
      <w:r w:rsidRPr="001D7AFD">
        <w:rPr>
          <w:u w:val="single"/>
        </w:rPr>
        <w:t>other</w:t>
      </w:r>
      <w:r w:rsidRPr="001D7AFD">
        <w:rPr>
          <w:sz w:val="12"/>
          <w:szCs w:val="16"/>
        </w:rPr>
        <w:t xml:space="preserve"> </w:t>
      </w:r>
      <w:r w:rsidRPr="001D7AFD">
        <w:rPr>
          <w:u w:val="single"/>
        </w:rPr>
        <w:t xml:space="preserve">studies </w:t>
      </w:r>
      <w:r w:rsidRPr="001D7AFD">
        <w:rPr>
          <w:sz w:val="12"/>
          <w:szCs w:val="16"/>
        </w:rPr>
        <w:t xml:space="preserve">that considered exchange scenarios </w:t>
      </w:r>
      <w:r w:rsidRPr="001D7AFD">
        <w:rPr>
          <w:u w:val="single"/>
        </w:rPr>
        <w:t xml:space="preserve">in which only </w:t>
      </w:r>
      <w:r w:rsidRPr="001D7AFD">
        <w:rPr>
          <w:sz w:val="12"/>
          <w:szCs w:val="16"/>
        </w:rPr>
        <w:t xml:space="preserve">about </w:t>
      </w:r>
      <w:r w:rsidRPr="001D7AFD">
        <w:rPr>
          <w:u w:val="single"/>
        </w:rPr>
        <w:t xml:space="preserve">1 Tg of soot is emitted in the upper troposphere </w:t>
      </w:r>
      <w:r w:rsidRPr="001D7AFD">
        <w:rPr>
          <w:sz w:val="12"/>
          <w:szCs w:val="16"/>
        </w:rPr>
        <w:t xml:space="preserve">(Robock et al., 2007a; Mills et al., 2008; Stenke et al., 2013). There are more subtle suggestions of regional effects, notably in the extent of the region over which sea surface temperature differences between ensembles remain significant in the final years of simulation (Figure 17). Further work is required to adequately analyze these and other potential regional effects. </w:t>
      </w:r>
      <w:r w:rsidRPr="001D7AFD">
        <w:rPr>
          <w:u w:val="single"/>
        </w:rPr>
        <w:t xml:space="preserve">Historical </w:t>
      </w:r>
      <w:r w:rsidRPr="001D7AFD">
        <w:rPr>
          <w:highlight w:val="green"/>
          <w:u w:val="single"/>
        </w:rPr>
        <w:t>analysis of</w:t>
      </w:r>
      <w:r w:rsidRPr="001D7AFD">
        <w:rPr>
          <w:u w:val="single"/>
        </w:rPr>
        <w:t xml:space="preserve"> several large </w:t>
      </w:r>
      <w:r w:rsidRPr="001D7AFD">
        <w:rPr>
          <w:highlight w:val="green"/>
          <w:u w:val="single"/>
        </w:rPr>
        <w:t>volcanic eruptions</w:t>
      </w:r>
      <w:r w:rsidRPr="001D7AFD">
        <w:rPr>
          <w:u w:val="single"/>
        </w:rPr>
        <w:t xml:space="preserve"> and </w:t>
      </w:r>
      <w:r w:rsidRPr="001D7AFD">
        <w:rPr>
          <w:sz w:val="12"/>
          <w:szCs w:val="16"/>
        </w:rPr>
        <w:t xml:space="preserve">a </w:t>
      </w:r>
      <w:r w:rsidRPr="001D7AFD">
        <w:rPr>
          <w:u w:val="single"/>
        </w:rPr>
        <w:t xml:space="preserve">recent </w:t>
      </w:r>
      <w:r w:rsidRPr="001D7AFD">
        <w:rPr>
          <w:sz w:val="12"/>
          <w:szCs w:val="16"/>
        </w:rPr>
        <w:t xml:space="preserve">large </w:t>
      </w:r>
      <w:r w:rsidRPr="001D7AFD">
        <w:rPr>
          <w:u w:val="single"/>
        </w:rPr>
        <w:t xml:space="preserve">fire also </w:t>
      </w:r>
      <w:r w:rsidRPr="001D7AFD">
        <w:rPr>
          <w:highlight w:val="green"/>
          <w:u w:val="single"/>
        </w:rPr>
        <w:t>supports this</w:t>
      </w:r>
      <w:r w:rsidRPr="001D7AFD">
        <w:rPr>
          <w:u w:val="single"/>
        </w:rPr>
        <w:t xml:space="preserve"> result. For example,</w:t>
      </w:r>
      <w:r w:rsidRPr="001D7AFD">
        <w:rPr>
          <w:sz w:val="12"/>
          <w:szCs w:val="16"/>
        </w:rPr>
        <w:t xml:space="preserve"> Timmreck et al. (2010) claim that </w:t>
      </w:r>
      <w:r w:rsidRPr="001D7AFD">
        <w:rPr>
          <w:u w:val="single"/>
        </w:rPr>
        <w:t xml:space="preserve">nonlinear </w:t>
      </w:r>
      <w:r w:rsidRPr="001D7AFD">
        <w:rPr>
          <w:highlight w:val="green"/>
          <w:u w:val="single"/>
        </w:rPr>
        <w:t>aerosol effects</w:t>
      </w:r>
      <w:r w:rsidRPr="001D7AFD">
        <w:rPr>
          <w:u w:val="single"/>
        </w:rPr>
        <w:t xml:space="preserve"> of the Toba Tuff eruption </w:t>
      </w:r>
      <w:r w:rsidRPr="001D7AFD">
        <w:rPr>
          <w:sz w:val="12"/>
          <w:szCs w:val="16"/>
        </w:rPr>
        <w:t xml:space="preserve">74,000 years ago </w:t>
      </w:r>
      <w:r w:rsidRPr="001D7AFD">
        <w:rPr>
          <w:u w:val="single"/>
        </w:rPr>
        <w:t xml:space="preserve">helped </w:t>
      </w:r>
      <w:r w:rsidRPr="001D7AFD">
        <w:rPr>
          <w:b/>
          <w:bCs/>
          <w:highlight w:val="green"/>
          <w:u w:val="single"/>
        </w:rPr>
        <w:t>limit</w:t>
      </w:r>
      <w:r w:rsidRPr="001D7AFD">
        <w:rPr>
          <w:b/>
          <w:bCs/>
          <w:u w:val="single"/>
        </w:rPr>
        <w:t xml:space="preserve"> significant global </w:t>
      </w:r>
      <w:r w:rsidRPr="001D7AFD">
        <w:rPr>
          <w:b/>
          <w:bCs/>
          <w:highlight w:val="green"/>
          <w:u w:val="single"/>
        </w:rPr>
        <w:t>cooling</w:t>
      </w:r>
      <w:r w:rsidRPr="001D7AFD">
        <w:rPr>
          <w:u w:val="single"/>
        </w:rPr>
        <w:t xml:space="preserve"> impacts </w:t>
      </w:r>
      <w:r w:rsidRPr="001D7AFD">
        <w:rPr>
          <w:highlight w:val="green"/>
          <w:u w:val="single"/>
        </w:rPr>
        <w:t xml:space="preserve">to a </w:t>
      </w:r>
      <w:r w:rsidRPr="001D7AFD">
        <w:rPr>
          <w:b/>
          <w:bCs/>
          <w:highlight w:val="green"/>
          <w:u w:val="single"/>
        </w:rPr>
        <w:t>two-year</w:t>
      </w:r>
      <w:r w:rsidRPr="001D7AFD">
        <w:rPr>
          <w:b/>
          <w:bCs/>
          <w:u w:val="single"/>
        </w:rPr>
        <w:t xml:space="preserve"> time </w:t>
      </w:r>
      <w:r w:rsidRPr="001D7AFD">
        <w:rPr>
          <w:b/>
          <w:bCs/>
          <w:highlight w:val="green"/>
          <w:u w:val="single"/>
        </w:rPr>
        <w:t>period</w:t>
      </w:r>
      <w:r w:rsidRPr="001D7AFD">
        <w:rPr>
          <w:u w:val="single"/>
        </w:rPr>
        <w:t xml:space="preserve"> and that any cooling beyond this time period could be due to other effects</w:t>
      </w:r>
      <w:r w:rsidRPr="001D7AFD">
        <w:rPr>
          <w:sz w:val="12"/>
          <w:szCs w:val="16"/>
        </w:rPr>
        <w:t xml:space="preserve">. It should be noted that </w:t>
      </w:r>
      <w:r w:rsidRPr="001D7AFD">
        <w:rPr>
          <w:u w:val="single"/>
        </w:rPr>
        <w:t xml:space="preserve">this eruption was estimated to have produced </w:t>
      </w:r>
      <w:r w:rsidRPr="001D7AFD">
        <w:rPr>
          <w:b/>
          <w:bCs/>
          <w:u w:val="single"/>
        </w:rPr>
        <w:t xml:space="preserve">106 Tg </w:t>
      </w:r>
      <w:r w:rsidRPr="001D7AFD">
        <w:rPr>
          <w:u w:val="single"/>
        </w:rPr>
        <w:t xml:space="preserve">of ash </w:t>
      </w:r>
      <w:r w:rsidRPr="001D7AFD">
        <w:rPr>
          <w:sz w:val="12"/>
          <w:szCs w:val="16"/>
        </w:rPr>
        <w:t xml:space="preserve">and comparable amounts of other gases, such as sulfur dioxide (SO2), </w:t>
      </w:r>
      <w:r w:rsidRPr="001D7AFD">
        <w:rPr>
          <w:u w:val="single"/>
        </w:rPr>
        <w:t xml:space="preserve">while the estimated amount of soot produced by a </w:t>
      </w:r>
      <w:r w:rsidRPr="001D7AFD">
        <w:rPr>
          <w:highlight w:val="green"/>
          <w:u w:val="single"/>
        </w:rPr>
        <w:t>regional exchange</w:t>
      </w:r>
      <w:r w:rsidRPr="001D7AFD">
        <w:rPr>
          <w:u w:val="single"/>
        </w:rPr>
        <w:t xml:space="preserve"> is on the order of </w:t>
      </w:r>
      <w:r w:rsidRPr="001D7AFD">
        <w:rPr>
          <w:b/>
          <w:bCs/>
          <w:u w:val="single"/>
        </w:rPr>
        <w:t>10 Tg</w:t>
      </w:r>
      <w:r w:rsidRPr="001D7AFD">
        <w:rPr>
          <w:u w:val="single"/>
        </w:rPr>
        <w:t xml:space="preserve">, or </w:t>
      </w:r>
      <w:r w:rsidRPr="001D7AFD">
        <w:rPr>
          <w:b/>
          <w:bCs/>
          <w:highlight w:val="green"/>
          <w:u w:val="single"/>
        </w:rPr>
        <w:t>5 orders</w:t>
      </w:r>
      <w:r w:rsidRPr="001D7AFD">
        <w:rPr>
          <w:b/>
          <w:bCs/>
          <w:u w:val="single"/>
        </w:rPr>
        <w:t xml:space="preserve"> of magnitude </w:t>
      </w:r>
      <w:r w:rsidRPr="001D7AFD">
        <w:rPr>
          <w:b/>
          <w:bCs/>
          <w:highlight w:val="green"/>
          <w:u w:val="single"/>
        </w:rPr>
        <w:t>smaller than the</w:t>
      </w:r>
      <w:r w:rsidRPr="001D7AFD">
        <w:rPr>
          <w:b/>
          <w:bCs/>
          <w:u w:val="single"/>
        </w:rPr>
        <w:t xml:space="preserve"> ash</w:t>
      </w:r>
      <w:r w:rsidRPr="001D7AFD">
        <w:rPr>
          <w:sz w:val="12"/>
          <w:szCs w:val="16"/>
        </w:rPr>
        <w:t xml:space="preserve"> (not including gases) </w:t>
      </w:r>
      <w:r w:rsidRPr="001D7AFD">
        <w:rPr>
          <w:b/>
          <w:bCs/>
          <w:u w:val="single"/>
        </w:rPr>
        <w:t xml:space="preserve">produced by the Toba </w:t>
      </w:r>
      <w:r w:rsidRPr="001D7AFD">
        <w:rPr>
          <w:b/>
          <w:bCs/>
          <w:highlight w:val="green"/>
          <w:u w:val="single"/>
        </w:rPr>
        <w:t>eruption</w:t>
      </w:r>
      <w:r w:rsidRPr="001D7AFD">
        <w:rPr>
          <w:u w:val="single"/>
        </w:rPr>
        <w:t xml:space="preserve">. </w:t>
      </w:r>
      <w:r w:rsidRPr="001D7AFD">
        <w:rPr>
          <w:sz w:val="12"/>
          <w:szCs w:val="16"/>
        </w:rPr>
        <w:t xml:space="preserve">Noting that a nuclear exchange is not identical to volcanic events, it has been asserted that </w:t>
      </w:r>
      <w:r w:rsidRPr="001D7AFD">
        <w:rPr>
          <w:u w:val="single"/>
        </w:rPr>
        <w:t>BC particles produced by fires</w:t>
      </w:r>
      <w:r w:rsidRPr="001D7AFD">
        <w:rPr>
          <w:sz w:val="12"/>
          <w:szCs w:val="16"/>
        </w:rPr>
        <w:t xml:space="preserve"> should </w:t>
      </w:r>
      <w:r w:rsidRPr="001D7AFD">
        <w:rPr>
          <w:u w:val="single"/>
        </w:rPr>
        <w:t xml:space="preserve">have a </w:t>
      </w:r>
      <w:r w:rsidRPr="001D7AFD">
        <w:rPr>
          <w:b/>
          <w:bCs/>
          <w:u w:val="single"/>
        </w:rPr>
        <w:t>greater impact on</w:t>
      </w:r>
      <w:r w:rsidRPr="001D7AFD">
        <w:rPr>
          <w:b/>
          <w:bCs/>
          <w:sz w:val="12"/>
          <w:szCs w:val="16"/>
        </w:rPr>
        <w:t xml:space="preserve"> </w:t>
      </w:r>
      <w:r w:rsidRPr="001D7AFD">
        <w:rPr>
          <w:b/>
          <w:bCs/>
          <w:u w:val="single"/>
        </w:rPr>
        <w:t>absorbing solar radiation</w:t>
      </w:r>
      <w:r w:rsidRPr="001D7AFD">
        <w:rPr>
          <w:b/>
          <w:bCs/>
          <w:sz w:val="12"/>
          <w:szCs w:val="16"/>
        </w:rPr>
        <w:t xml:space="preserve"> </w:t>
      </w:r>
      <w:r w:rsidRPr="001D7AFD">
        <w:rPr>
          <w:u w:val="single"/>
        </w:rPr>
        <w:t>than</w:t>
      </w:r>
      <w:r w:rsidRPr="001D7AFD">
        <w:rPr>
          <w:sz w:val="12"/>
          <w:szCs w:val="16"/>
        </w:rPr>
        <w:t xml:space="preserve"> even </w:t>
      </w:r>
      <w:r w:rsidRPr="001D7AFD">
        <w:rPr>
          <w:u w:val="single"/>
        </w:rPr>
        <w:t>has</w:t>
      </w:r>
      <w:r w:rsidRPr="001D7AFD">
        <w:rPr>
          <w:sz w:val="12"/>
          <w:szCs w:val="16"/>
        </w:rPr>
        <w:t xml:space="preserve"> the </w:t>
      </w:r>
      <w:r w:rsidRPr="001D7AFD">
        <w:rPr>
          <w:u w:val="single"/>
        </w:rPr>
        <w:t>significantly larger amounts of ash</w:t>
      </w:r>
      <w:r w:rsidRPr="001D7AFD">
        <w:rPr>
          <w:sz w:val="12"/>
          <w:szCs w:val="16"/>
        </w:rPr>
        <w:t xml:space="preserve"> and various gases </w:t>
      </w:r>
      <w:r w:rsidRPr="001D7AFD">
        <w:rPr>
          <w:u w:val="single"/>
        </w:rPr>
        <w:t>produced by large eruptions</w:t>
      </w:r>
      <w:r w:rsidRPr="001D7AFD">
        <w:rPr>
          <w:sz w:val="12"/>
          <w:szCs w:val="16"/>
        </w:rPr>
        <w:t xml:space="preserve"> (e.g., Robock and Toon 2010). Likewise, </w:t>
      </w:r>
      <w:r w:rsidRPr="001D7AFD">
        <w:rPr>
          <w:u w:val="single"/>
        </w:rPr>
        <w:t>recent work in analyzing BC emissions</w:t>
      </w:r>
      <w:r w:rsidRPr="001D7AFD">
        <w:rPr>
          <w:sz w:val="12"/>
          <w:szCs w:val="16"/>
        </w:rPr>
        <w:t xml:space="preserve"> </w:t>
      </w:r>
      <w:r w:rsidRPr="001D7AFD">
        <w:rPr>
          <w:u w:val="single"/>
        </w:rPr>
        <w:t>from large fires suggests that</w:t>
      </w:r>
      <w:r w:rsidRPr="001D7AFD">
        <w:rPr>
          <w:sz w:val="12"/>
          <w:szCs w:val="16"/>
        </w:rPr>
        <w:t xml:space="preserve"> in such fires, </w:t>
      </w:r>
      <w:r w:rsidRPr="001D7AFD">
        <w:rPr>
          <w:u w:val="single"/>
        </w:rPr>
        <w:t xml:space="preserve">similar to large volcanic eruptions, </w:t>
      </w:r>
      <w:r w:rsidRPr="001D7AFD">
        <w:rPr>
          <w:b/>
          <w:bCs/>
          <w:highlight w:val="green"/>
          <w:u w:val="single"/>
        </w:rPr>
        <w:t>coating</w:t>
      </w:r>
      <w:r w:rsidRPr="001D7AFD">
        <w:rPr>
          <w:b/>
          <w:bCs/>
          <w:u w:val="single"/>
        </w:rPr>
        <w:t xml:space="preserve"> of soot </w:t>
      </w:r>
      <w:r w:rsidRPr="001D7AFD">
        <w:rPr>
          <w:b/>
          <w:bCs/>
          <w:highlight w:val="green"/>
          <w:u w:val="single"/>
        </w:rPr>
        <w:t>particles</w:t>
      </w:r>
      <w:r w:rsidRPr="001D7AFD">
        <w:rPr>
          <w:b/>
          <w:bCs/>
          <w:u w:val="single"/>
        </w:rPr>
        <w:t xml:space="preserve"> with other particles</w:t>
      </w:r>
      <w:r w:rsidRPr="001D7AFD">
        <w:rPr>
          <w:sz w:val="12"/>
          <w:szCs w:val="16"/>
        </w:rPr>
        <w:t xml:space="preserve"> in convective eddies </w:t>
      </w:r>
      <w:r w:rsidRPr="001D7AFD">
        <w:rPr>
          <w:b/>
          <w:bCs/>
          <w:u w:val="single"/>
        </w:rPr>
        <w:t xml:space="preserve">tends to </w:t>
      </w:r>
      <w:r w:rsidRPr="001D7AFD">
        <w:rPr>
          <w:b/>
          <w:bCs/>
          <w:highlight w:val="green"/>
          <w:u w:val="single"/>
        </w:rPr>
        <w:t>increase</w:t>
      </w:r>
      <w:r w:rsidRPr="001D7AFD">
        <w:rPr>
          <w:b/>
          <w:bCs/>
          <w:u w:val="single"/>
        </w:rPr>
        <w:t xml:space="preserve"> their </w:t>
      </w:r>
      <w:r w:rsidRPr="001D7AFD">
        <w:rPr>
          <w:b/>
          <w:bCs/>
          <w:highlight w:val="green"/>
          <w:u w:val="single"/>
        </w:rPr>
        <w:t>size and</w:t>
      </w:r>
      <w:r w:rsidRPr="001D7AFD">
        <w:rPr>
          <w:b/>
          <w:bCs/>
          <w:u w:val="single"/>
        </w:rPr>
        <w:t xml:space="preserve"> hence increase their subsequent </w:t>
      </w:r>
      <w:r w:rsidRPr="001D7AFD">
        <w:rPr>
          <w:b/>
          <w:bCs/>
          <w:highlight w:val="green"/>
          <w:u w:val="single"/>
        </w:rPr>
        <w:t>rainout</w:t>
      </w:r>
      <w:r w:rsidRPr="001D7AFD">
        <w:rPr>
          <w:sz w:val="12"/>
          <w:szCs w:val="16"/>
        </w:rPr>
        <w:t xml:space="preserve"> (China et al., 2013) </w:t>
      </w:r>
      <w:r w:rsidRPr="001D7AFD">
        <w:rPr>
          <w:highlight w:val="green"/>
          <w:u w:val="single"/>
        </w:rPr>
        <w:t>before they</w:t>
      </w:r>
      <w:r w:rsidRPr="001D7AFD">
        <w:rPr>
          <w:u w:val="single"/>
        </w:rPr>
        <w:t xml:space="preserve"> can </w:t>
      </w:r>
      <w:r w:rsidRPr="001D7AFD">
        <w:rPr>
          <w:highlight w:val="green"/>
          <w:u w:val="single"/>
        </w:rPr>
        <w:t>reach the stratosphere</w:t>
      </w:r>
      <w:r w:rsidRPr="001D7AFD">
        <w:rPr>
          <w:sz w:val="12"/>
          <w:szCs w:val="16"/>
        </w:rPr>
        <w:t xml:space="preserve">. In fact, the recent study of Pausata et al. (2016) found that </w:t>
      </w:r>
      <w:r w:rsidRPr="001D7AFD">
        <w:rPr>
          <w:u w:val="single"/>
        </w:rPr>
        <w:t>growth of BC aerosol via coagulation with organic carbon significantly reduce the particles’ lifetime in the atmosphere</w:t>
      </w:r>
    </w:p>
    <w:p w14:paraId="5EA873F5" w14:textId="77777777" w:rsidR="0049104B" w:rsidRPr="001D7AFD" w:rsidRDefault="0049104B" w:rsidP="0049104B">
      <w:pPr>
        <w:rPr>
          <w:u w:val="single"/>
        </w:rPr>
      </w:pPr>
    </w:p>
    <w:p w14:paraId="7F756ADF" w14:textId="77777777" w:rsidR="0049104B" w:rsidRPr="001D7AFD" w:rsidRDefault="0049104B" w:rsidP="0049104B">
      <w:pPr>
        <w:pStyle w:val="Heading4"/>
        <w:jc w:val="both"/>
        <w:rPr>
          <w:rFonts w:cs="Calibri"/>
        </w:rPr>
      </w:pPr>
      <w:r w:rsidRPr="001D7AFD">
        <w:rPr>
          <w:rFonts w:cs="Calibri"/>
        </w:rPr>
        <w:t xml:space="preserve">Particle accelerators </w:t>
      </w:r>
      <w:r w:rsidRPr="001D7AFD">
        <w:rPr>
          <w:rFonts w:cs="Calibri"/>
          <w:u w:val="single"/>
        </w:rPr>
        <w:t>destroy the universe</w:t>
      </w:r>
      <w:r w:rsidRPr="001D7AFD">
        <w:rPr>
          <w:rFonts w:cs="Calibri"/>
        </w:rPr>
        <w:t xml:space="preserve"> – which </w:t>
      </w:r>
      <w:r w:rsidRPr="001D7AFD">
        <w:rPr>
          <w:rFonts w:cs="Calibri"/>
          <w:u w:val="single"/>
        </w:rPr>
        <w:t>outweighs</w:t>
      </w:r>
      <w:r w:rsidRPr="001D7AFD">
        <w:rPr>
          <w:rFonts w:cs="Calibri"/>
        </w:rPr>
        <w:t>.</w:t>
      </w:r>
    </w:p>
    <w:p w14:paraId="5691EA4A" w14:textId="77777777" w:rsidR="0049104B" w:rsidRPr="001D7AFD" w:rsidRDefault="0049104B" w:rsidP="0049104B">
      <w:r w:rsidRPr="001D7AFD">
        <w:t xml:space="preserve">Joe </w:t>
      </w:r>
      <w:r w:rsidRPr="001D7AFD">
        <w:rPr>
          <w:rStyle w:val="Style13ptBold"/>
        </w:rPr>
        <w:t>Packer 7</w:t>
      </w:r>
      <w:r w:rsidRPr="001D7AFD">
        <w:t xml:space="preserve"> – MA in Communication from Wake Forest University,  PhD in Communication from the University of Pittsburgh and Professor of Communication at Central Michigan University, Alien Life in Search of Acknowledgment, p. 62-63 Recut Justin</w:t>
      </w:r>
    </w:p>
    <w:p w14:paraId="36D60DB2" w14:textId="77777777" w:rsidR="0049104B" w:rsidRPr="001D7AFD" w:rsidRDefault="0049104B" w:rsidP="0049104B">
      <w:pPr>
        <w:rPr>
          <w:rStyle w:val="Emphasis"/>
        </w:rPr>
      </w:pPr>
      <w:r w:rsidRPr="001D7AFD">
        <w:rPr>
          <w:rStyle w:val="Emphasis"/>
        </w:rPr>
        <w:t xml:space="preserve">Once </w:t>
      </w:r>
      <w:r w:rsidRPr="001D7AFD">
        <w:rPr>
          <w:rStyle w:val="Emphasis"/>
          <w:highlight w:val="green"/>
        </w:rPr>
        <w:t>we hold alien interests</w:t>
      </w:r>
      <w:r w:rsidRPr="001D7AFD">
        <w:rPr>
          <w:rStyle w:val="Emphasis"/>
        </w:rPr>
        <w:t xml:space="preserve"> as </w:t>
      </w:r>
      <w:r w:rsidRPr="001D7AFD">
        <w:rPr>
          <w:rStyle w:val="Emphasis"/>
          <w:highlight w:val="green"/>
        </w:rPr>
        <w:t>equal to our own</w:t>
      </w:r>
      <w:r w:rsidRPr="001D7AFD">
        <w:rPr>
          <w:rStyle w:val="StyleUnderline"/>
          <w:highlight w:val="green"/>
        </w:rPr>
        <w:t xml:space="preserve"> </w:t>
      </w:r>
      <w:r w:rsidRPr="001D7AFD">
        <w:rPr>
          <w:rStyle w:val="StyleUnderline"/>
        </w:rPr>
        <w:t xml:space="preserve">we can begin to </w:t>
      </w:r>
      <w:proofErr w:type="spellStart"/>
      <w:r w:rsidRPr="001D7AFD">
        <w:rPr>
          <w:rStyle w:val="StyleUnderline"/>
        </w:rPr>
        <w:t>revaluate</w:t>
      </w:r>
      <w:proofErr w:type="spellEnd"/>
      <w:r w:rsidRPr="001D7AFD">
        <w:rPr>
          <w:rStyle w:val="StyleUnderline"/>
        </w:rPr>
        <w:t xml:space="preserve"> areas previously believed to hold no relevance to life beyond this planet.  A diverse group of scholars including</w:t>
      </w:r>
      <w:r w:rsidRPr="001D7AFD">
        <w:rPr>
          <w:bCs/>
          <w:iCs/>
          <w:sz w:val="12"/>
        </w:rPr>
        <w:t xml:space="preserve"> Richard </w:t>
      </w:r>
      <w:r w:rsidRPr="001D7AFD">
        <w:rPr>
          <w:rStyle w:val="StyleUnderline"/>
        </w:rPr>
        <w:t>Posner</w:t>
      </w:r>
      <w:r w:rsidRPr="001D7AFD">
        <w:rPr>
          <w:bCs/>
          <w:iCs/>
          <w:sz w:val="12"/>
        </w:rPr>
        <w:t xml:space="preserve">, Senior Lecturer in Law at the University of Chicago, Nick </w:t>
      </w:r>
      <w:r w:rsidRPr="001D7AFD">
        <w:rPr>
          <w:rStyle w:val="StyleUnderline"/>
        </w:rPr>
        <w:t>Bostrom</w:t>
      </w:r>
      <w:r w:rsidRPr="001D7AFD">
        <w:rPr>
          <w:bCs/>
          <w:iCs/>
          <w:sz w:val="12"/>
        </w:rPr>
        <w:t xml:space="preserve">, philosophy professor at Oxford University, John </w:t>
      </w:r>
      <w:r w:rsidRPr="001D7AFD">
        <w:rPr>
          <w:rStyle w:val="StyleUnderline"/>
        </w:rPr>
        <w:t>Leslie</w:t>
      </w:r>
      <w:r w:rsidRPr="001D7AFD">
        <w:rPr>
          <w:bCs/>
          <w:iCs/>
          <w:sz w:val="12"/>
        </w:rPr>
        <w:t xml:space="preserve"> philosophy professor at Guelph University </w:t>
      </w:r>
      <w:r w:rsidRPr="001D7AFD">
        <w:rPr>
          <w:rStyle w:val="StyleUnderline"/>
        </w:rPr>
        <w:t>and</w:t>
      </w:r>
      <w:r w:rsidRPr="001D7AFD">
        <w:rPr>
          <w:bCs/>
          <w:iCs/>
          <w:sz w:val="12"/>
        </w:rPr>
        <w:t xml:space="preserve"> Martin </w:t>
      </w:r>
      <w:r w:rsidRPr="001D7AFD">
        <w:rPr>
          <w:rStyle w:val="StyleUnderline"/>
        </w:rPr>
        <w:t>Rees</w:t>
      </w:r>
      <w:r w:rsidRPr="001D7AFD">
        <w:rPr>
          <w:bCs/>
          <w:iCs/>
          <w:sz w:val="12"/>
        </w:rPr>
        <w:t xml:space="preserve">, Britain’s Astronomer Royal, have </w:t>
      </w:r>
      <w:r w:rsidRPr="001D7AFD">
        <w:rPr>
          <w:rStyle w:val="StyleUnderline"/>
        </w:rPr>
        <w:t>written on</w:t>
      </w:r>
      <w:r w:rsidRPr="001D7AFD">
        <w:rPr>
          <w:bCs/>
          <w:iCs/>
          <w:sz w:val="12"/>
        </w:rPr>
        <w:t xml:space="preserve"> the </w:t>
      </w:r>
      <w:r w:rsidRPr="001D7AFD">
        <w:rPr>
          <w:rStyle w:val="StyleUnderline"/>
        </w:rPr>
        <w:t>emerging technologies that threaten life beyond the planet Earth</w:t>
      </w:r>
      <w:r w:rsidRPr="001D7AFD">
        <w:rPr>
          <w:bCs/>
          <w:iCs/>
          <w:sz w:val="12"/>
        </w:rPr>
        <w:t xml:space="preserve">.  </w:t>
      </w:r>
      <w:bookmarkStart w:id="2" w:name="_Hlk95670070"/>
      <w:r w:rsidRPr="001D7AFD">
        <w:rPr>
          <w:rStyle w:val="Emphasis"/>
          <w:highlight w:val="green"/>
        </w:rPr>
        <w:t>Particle accelerators</w:t>
      </w:r>
      <w:r w:rsidRPr="001D7AFD">
        <w:rPr>
          <w:rStyle w:val="Emphasis"/>
        </w:rPr>
        <w:t xml:space="preserve"> labs are</w:t>
      </w:r>
      <w:r w:rsidRPr="001D7AFD">
        <w:rPr>
          <w:rStyle w:val="StyleUnderline"/>
        </w:rPr>
        <w:t xml:space="preserve"> </w:t>
      </w:r>
      <w:r w:rsidRPr="001D7AFD">
        <w:rPr>
          <w:rStyle w:val="StyleUnderline"/>
          <w:highlight w:val="green"/>
        </w:rPr>
        <w:t>colliding matter</w:t>
      </w:r>
      <w:r w:rsidRPr="001D7AFD">
        <w:rPr>
          <w:rStyle w:val="StyleUnderline"/>
        </w:rPr>
        <w:t xml:space="preserve"> together, </w:t>
      </w:r>
      <w:r w:rsidRPr="001D7AFD">
        <w:rPr>
          <w:rStyle w:val="Emphasis"/>
        </w:rPr>
        <w:t>reaching energies that have not been seen since the Big Bang</w:t>
      </w:r>
      <w:r w:rsidRPr="001D7AFD">
        <w:rPr>
          <w:rStyle w:val="StyleUnderline"/>
        </w:rPr>
        <w:t>.</w:t>
      </w:r>
      <w:r w:rsidRPr="001D7AFD">
        <w:rPr>
          <w:bCs/>
          <w:iCs/>
          <w:sz w:val="12"/>
        </w:rPr>
        <w:t xml:space="preserve">  </w:t>
      </w:r>
      <w:r w:rsidRPr="001D7AFD">
        <w:rPr>
          <w:rStyle w:val="Emphasis"/>
        </w:rPr>
        <w:t xml:space="preserve">These experiments </w:t>
      </w:r>
      <w:r w:rsidRPr="001D7AFD">
        <w:rPr>
          <w:rStyle w:val="Emphasis"/>
          <w:highlight w:val="green"/>
        </w:rPr>
        <w:t>threaten</w:t>
      </w:r>
      <w:r w:rsidRPr="001D7AFD">
        <w:rPr>
          <w:rStyle w:val="Emphasis"/>
        </w:rPr>
        <w:t xml:space="preserve"> a </w:t>
      </w:r>
      <w:r w:rsidRPr="001D7AFD">
        <w:rPr>
          <w:rStyle w:val="Emphasis"/>
          <w:highlight w:val="green"/>
        </w:rPr>
        <w:t>phase transition</w:t>
      </w:r>
      <w:r w:rsidRPr="001D7AFD">
        <w:rPr>
          <w:rStyle w:val="Emphasis"/>
        </w:rPr>
        <w:t xml:space="preserve"> that would create a bubble of altered space that would expand at the speed of light </w:t>
      </w:r>
      <w:r w:rsidRPr="001D7AFD">
        <w:rPr>
          <w:rStyle w:val="Emphasis"/>
          <w:highlight w:val="green"/>
        </w:rPr>
        <w:t>killing all life</w:t>
      </w:r>
      <w:r w:rsidRPr="001D7AFD">
        <w:rPr>
          <w:rStyle w:val="Emphasis"/>
        </w:rPr>
        <w:t xml:space="preserve"> in its path</w:t>
      </w:r>
      <w:bookmarkEnd w:id="2"/>
      <w:r w:rsidRPr="001D7AFD">
        <w:rPr>
          <w:bCs/>
          <w:iCs/>
          <w:sz w:val="12"/>
        </w:rPr>
        <w:t xml:space="preserve">.  </w:t>
      </w:r>
      <w:r w:rsidRPr="001D7AFD">
        <w:rPr>
          <w:rStyle w:val="Emphasis"/>
        </w:rPr>
        <w:t xml:space="preserve">Nanotechnology and other machines may soon reach the ability to </w:t>
      </w:r>
      <w:proofErr w:type="spellStart"/>
      <w:r w:rsidRPr="001D7AFD">
        <w:rPr>
          <w:rStyle w:val="Emphasis"/>
        </w:rPr>
        <w:t>self replicate</w:t>
      </w:r>
      <w:proofErr w:type="spellEnd"/>
      <w:r w:rsidRPr="001D7AFD">
        <w:rPr>
          <w:bCs/>
          <w:iCs/>
          <w:sz w:val="12"/>
        </w:rPr>
        <w:t xml:space="preserve">.  </w:t>
      </w:r>
      <w:r w:rsidRPr="001D7AFD">
        <w:rPr>
          <w:rStyle w:val="StyleUnderline"/>
        </w:rPr>
        <w:t xml:space="preserve">A </w:t>
      </w:r>
      <w:r w:rsidRPr="001D7AFD">
        <w:rPr>
          <w:rStyle w:val="Emphasis"/>
        </w:rPr>
        <w:t>mistake</w:t>
      </w:r>
      <w:r w:rsidRPr="001D7AFD">
        <w:rPr>
          <w:rStyle w:val="StyleUnderline"/>
        </w:rPr>
        <w:t xml:space="preserve"> in design or programming </w:t>
      </w:r>
      <w:r w:rsidRPr="001D7AFD">
        <w:rPr>
          <w:rStyle w:val="Emphasis"/>
        </w:rPr>
        <w:t>could unleash an endless quantity of machines converting all matter</w:t>
      </w:r>
      <w:r w:rsidRPr="001D7AFD">
        <w:rPr>
          <w:rStyle w:val="StyleUnderline"/>
        </w:rPr>
        <w:t xml:space="preserve"> in the universe into copies of themselves</w:t>
      </w:r>
      <w:r w:rsidRPr="001D7AFD">
        <w:rPr>
          <w:bCs/>
          <w:iCs/>
          <w:sz w:val="12"/>
        </w:rPr>
        <w:t xml:space="preserve">.  </w:t>
      </w:r>
      <w:r w:rsidRPr="001D7AFD">
        <w:rPr>
          <w:rStyle w:val="StyleUnderline"/>
        </w:rPr>
        <w:t>Despite detailing the potential of these technologies to destroy the entire universe</w:t>
      </w:r>
      <w:r w:rsidRPr="001D7AFD">
        <w:rPr>
          <w:bCs/>
          <w:iCs/>
          <w:sz w:val="12"/>
        </w:rPr>
        <w:t xml:space="preserve">, Posner, Bostrom, Leslie, and </w:t>
      </w:r>
      <w:proofErr w:type="spellStart"/>
      <w:r w:rsidRPr="001D7AFD">
        <w:rPr>
          <w:bCs/>
          <w:iCs/>
          <w:sz w:val="12"/>
        </w:rPr>
        <w:t>Ree’s</w:t>
      </w:r>
      <w:proofErr w:type="spellEnd"/>
      <w:r w:rsidRPr="001D7AFD">
        <w:rPr>
          <w:bCs/>
          <w:iCs/>
          <w:sz w:val="12"/>
        </w:rPr>
        <w:t xml:space="preserve"> </w:t>
      </w:r>
      <w:r w:rsidRPr="001D7AFD">
        <w:rPr>
          <w:rStyle w:val="StyleUnderline"/>
        </w:rPr>
        <w:t>only mention of alien life</w:t>
      </w:r>
      <w:r w:rsidRPr="001D7AFD">
        <w:rPr>
          <w:bCs/>
          <w:iCs/>
          <w:sz w:val="12"/>
        </w:rPr>
        <w:t xml:space="preserve"> in their works </w:t>
      </w:r>
      <w:r w:rsidRPr="001D7AFD">
        <w:rPr>
          <w:rStyle w:val="StyleUnderline"/>
        </w:rPr>
        <w:t>is in reference to the threat aliens post to humanity.</w:t>
      </w:r>
      <w:r w:rsidRPr="001D7AFD">
        <w:rPr>
          <w:bCs/>
          <w:iCs/>
          <w:sz w:val="12"/>
        </w:rPr>
        <w:t xml:space="preserve">  </w:t>
      </w:r>
      <w:r w:rsidRPr="001D7AFD">
        <w:rPr>
          <w:rStyle w:val="Emphasis"/>
        </w:rPr>
        <w:t xml:space="preserve">The rhetorical construction of </w:t>
      </w:r>
      <w:r w:rsidRPr="001D7AFD">
        <w:rPr>
          <w:rStyle w:val="Emphasis"/>
          <w:highlight w:val="green"/>
        </w:rPr>
        <w:t>otherness</w:t>
      </w:r>
      <w:r w:rsidRPr="001D7AFD">
        <w:rPr>
          <w:rStyle w:val="StyleUnderline"/>
        </w:rPr>
        <w:t xml:space="preserve"> only </w:t>
      </w:r>
      <w:r w:rsidRPr="001D7AFD">
        <w:rPr>
          <w:rStyle w:val="StyleUnderline"/>
          <w:highlight w:val="green"/>
        </w:rPr>
        <w:t>in</w:t>
      </w:r>
      <w:r w:rsidRPr="001D7AFD">
        <w:rPr>
          <w:rStyle w:val="StyleUnderline"/>
        </w:rPr>
        <w:t xml:space="preserve"> terms of the </w:t>
      </w:r>
      <w:r w:rsidRPr="001D7AFD">
        <w:rPr>
          <w:rStyle w:val="StyleUnderline"/>
          <w:highlight w:val="green"/>
        </w:rPr>
        <w:t>threat</w:t>
      </w:r>
      <w:r w:rsidRPr="001D7AFD">
        <w:rPr>
          <w:rStyle w:val="StyleUnderline"/>
        </w:rPr>
        <w:t>s it poses, but never in terms of the threat one poses to it</w:t>
      </w:r>
      <w:r w:rsidRPr="001D7AFD">
        <w:rPr>
          <w:bCs/>
          <w:iCs/>
          <w:sz w:val="12"/>
        </w:rPr>
        <w:t xml:space="preserve">, </w:t>
      </w:r>
      <w:r w:rsidRPr="001D7AFD">
        <w:rPr>
          <w:rStyle w:val="Emphasis"/>
        </w:rPr>
        <w:t xml:space="preserve">has been </w:t>
      </w:r>
      <w:r w:rsidRPr="001D7AFD">
        <w:rPr>
          <w:rStyle w:val="Emphasis"/>
          <w:highlight w:val="green"/>
        </w:rPr>
        <w:t>at the center of</w:t>
      </w:r>
      <w:r w:rsidRPr="001D7AFD">
        <w:rPr>
          <w:rStyle w:val="Emphasis"/>
        </w:rPr>
        <w:t xml:space="preserve"> humanity’s history of </w:t>
      </w:r>
      <w:r w:rsidRPr="001D7AFD">
        <w:rPr>
          <w:rStyle w:val="Emphasis"/>
          <w:highlight w:val="green"/>
        </w:rPr>
        <w:t>genocide</w:t>
      </w:r>
      <w:r w:rsidRPr="001D7AFD">
        <w:rPr>
          <w:rStyle w:val="Emphasis"/>
        </w:rPr>
        <w:t xml:space="preserve">, colonization, </w:t>
      </w:r>
      <w:r w:rsidRPr="001D7AFD">
        <w:rPr>
          <w:rStyle w:val="Emphasis"/>
          <w:highlight w:val="green"/>
        </w:rPr>
        <w:t>and environmental destruction</w:t>
      </w:r>
      <w:r w:rsidRPr="001D7AFD">
        <w:rPr>
          <w:rStyle w:val="Emphasis"/>
        </w:rPr>
        <w:t>.</w:t>
      </w:r>
      <w:r w:rsidRPr="001D7AFD">
        <w:rPr>
          <w:bCs/>
          <w:iCs/>
          <w:sz w:val="12"/>
        </w:rPr>
        <w:t xml:space="preserve">  </w:t>
      </w:r>
      <w:r w:rsidRPr="001D7AFD">
        <w:rPr>
          <w:rStyle w:val="StyleUnderline"/>
        </w:rPr>
        <w:t xml:space="preserve">Although humanity certainly has its own interests in reducing the threat of these technologies </w:t>
      </w:r>
      <w:r w:rsidRPr="001D7AFD">
        <w:rPr>
          <w:rStyle w:val="StyleUnderline"/>
          <w:highlight w:val="green"/>
        </w:rPr>
        <w:t>evaluating</w:t>
      </w:r>
      <w:r w:rsidRPr="001D7AFD">
        <w:rPr>
          <w:rStyle w:val="StyleUnderline"/>
        </w:rPr>
        <w:t xml:space="preserve"> them </w:t>
      </w:r>
      <w:r w:rsidRPr="001D7AFD">
        <w:rPr>
          <w:rStyle w:val="Emphasis"/>
          <w:highlight w:val="green"/>
        </w:rPr>
        <w:t xml:space="preserve">without </w:t>
      </w:r>
      <w:proofErr w:type="gramStart"/>
      <w:r w:rsidRPr="001D7AFD">
        <w:rPr>
          <w:rStyle w:val="Emphasis"/>
          <w:highlight w:val="green"/>
        </w:rPr>
        <w:t>taking into account</w:t>
      </w:r>
      <w:proofErr w:type="gramEnd"/>
      <w:r w:rsidRPr="001D7AFD">
        <w:rPr>
          <w:rStyle w:val="Emphasis"/>
          <w:highlight w:val="green"/>
        </w:rPr>
        <w:t xml:space="preserve"> </w:t>
      </w:r>
      <w:r w:rsidRPr="001D7AFD">
        <w:rPr>
          <w:rStyle w:val="Emphasis"/>
        </w:rPr>
        <w:t xml:space="preserve">the danger they pose to </w:t>
      </w:r>
      <w:r w:rsidRPr="001D7AFD">
        <w:rPr>
          <w:rStyle w:val="Emphasis"/>
          <w:highlight w:val="green"/>
        </w:rPr>
        <w:t xml:space="preserve">alien </w:t>
      </w:r>
      <w:r w:rsidRPr="001D7AFD">
        <w:rPr>
          <w:rStyle w:val="Emphasis"/>
        </w:rPr>
        <w:t xml:space="preserve">life </w:t>
      </w:r>
      <w:r w:rsidRPr="001D7AFD">
        <w:rPr>
          <w:rStyle w:val="Emphasis"/>
          <w:highlight w:val="green"/>
        </w:rPr>
        <w:t>is neither appropriate nor just</w:t>
      </w:r>
      <w:r w:rsidRPr="001D7AFD">
        <w:rPr>
          <w:bCs/>
          <w:iCs/>
          <w:sz w:val="12"/>
        </w:rPr>
        <w:t xml:space="preserve">.  It is not appropriate because </w:t>
      </w:r>
      <w:r w:rsidRPr="001D7AFD">
        <w:rPr>
          <w:rStyle w:val="StyleUnderline"/>
        </w:rPr>
        <w:t>framing the issue only in terms of human interests will result in priorities designed to minimize the risks and maximize the benefits to humanity</w:t>
      </w:r>
      <w:r w:rsidRPr="001D7AFD">
        <w:rPr>
          <w:bCs/>
          <w:iCs/>
          <w:sz w:val="12"/>
        </w:rPr>
        <w:t xml:space="preserve">, </w:t>
      </w:r>
      <w:r w:rsidRPr="001D7AFD">
        <w:rPr>
          <w:rStyle w:val="Emphasis"/>
        </w:rPr>
        <w:t>not all life</w:t>
      </w:r>
      <w:r w:rsidRPr="001D7AFD">
        <w:rPr>
          <w:bCs/>
          <w:iCs/>
          <w:sz w:val="12"/>
        </w:rPr>
        <w:t xml:space="preserve">.  Even if humanity dealt with the threats effectively without referencing their obligation to aliens, Posner, Bostrom, Leslie, and </w:t>
      </w:r>
      <w:proofErr w:type="spellStart"/>
      <w:r w:rsidRPr="001D7AFD">
        <w:rPr>
          <w:bCs/>
          <w:iCs/>
          <w:sz w:val="12"/>
        </w:rPr>
        <w:t>Ree’s</w:t>
      </w:r>
      <w:proofErr w:type="spellEnd"/>
      <w:r w:rsidRPr="001D7AFD">
        <w:rPr>
          <w:bCs/>
          <w:iCs/>
          <w:sz w:val="12"/>
        </w:rPr>
        <w:t xml:space="preserve"> rhetoric would not be “just,” because </w:t>
      </w:r>
      <w:r w:rsidRPr="001D7AFD">
        <w:rPr>
          <w:rStyle w:val="Emphasis"/>
          <w:highlight w:val="green"/>
        </w:rPr>
        <w:t xml:space="preserve">it arbitrarily declares other life </w:t>
      </w:r>
      <w:r w:rsidRPr="001D7AFD">
        <w:rPr>
          <w:rStyle w:val="Emphasis"/>
        </w:rPr>
        <w:t xml:space="preserve">forms </w:t>
      </w:r>
      <w:r w:rsidRPr="001D7AFD">
        <w:rPr>
          <w:rStyle w:val="Emphasis"/>
          <w:highlight w:val="green"/>
        </w:rPr>
        <w:t>unworthy</w:t>
      </w:r>
      <w:r w:rsidRPr="001D7AFD">
        <w:rPr>
          <w:rStyle w:val="Emphasis"/>
        </w:rPr>
        <w:t xml:space="preserve"> of consideration</w:t>
      </w:r>
      <w:r w:rsidRPr="001D7AFD">
        <w:rPr>
          <w:bCs/>
          <w:iCs/>
          <w:sz w:val="12"/>
        </w:rPr>
        <w:t xml:space="preserve">.  A framework of acknowledgement would allow humanity to address the risks of these new technologies, while </w:t>
      </w:r>
      <w:r w:rsidRPr="001D7AFD">
        <w:rPr>
          <w:rStyle w:val="StyleUnderline"/>
        </w:rPr>
        <w:t>being cognizant of humanity’s obligations to other life within the universe</w:t>
      </w:r>
      <w:r w:rsidRPr="001D7AFD">
        <w:rPr>
          <w:bCs/>
          <w:iCs/>
          <w:sz w:val="12"/>
        </w:rPr>
        <w:t xml:space="preserve">.  </w:t>
      </w:r>
      <w:r w:rsidRPr="001D7AFD">
        <w:rPr>
          <w:rStyle w:val="StyleUnderline"/>
        </w:rPr>
        <w:t>Applying the lens of acknowledgment to the issue of existential threats moves the problem</w:t>
      </w:r>
      <w:r w:rsidRPr="001D7AFD">
        <w:rPr>
          <w:bCs/>
          <w:iCs/>
          <w:sz w:val="12"/>
        </w:rPr>
        <w:t xml:space="preserve"> </w:t>
      </w:r>
      <w:r w:rsidRPr="001D7AFD">
        <w:rPr>
          <w:rStyle w:val="Emphasis"/>
        </w:rPr>
        <w:t xml:space="preserve">from one of </w:t>
      </w:r>
      <w:proofErr w:type="spellStart"/>
      <w:r w:rsidRPr="001D7AFD">
        <w:rPr>
          <w:rStyle w:val="Emphasis"/>
        </w:rPr>
        <w:t>self destruction</w:t>
      </w:r>
      <w:proofErr w:type="spellEnd"/>
      <w:r w:rsidRPr="001D7AFD">
        <w:rPr>
          <w:rStyle w:val="Emphasis"/>
        </w:rPr>
        <w:t xml:space="preserve"> to universal genocide</w:t>
      </w:r>
      <w:r w:rsidRPr="001D7AFD">
        <w:rPr>
          <w:bCs/>
          <w:iCs/>
          <w:sz w:val="12"/>
        </w:rPr>
        <w:t xml:space="preserve">.  This may be the most dramatic example of how </w:t>
      </w:r>
      <w:r w:rsidRPr="001D7AFD">
        <w:rPr>
          <w:rStyle w:val="Emphasis"/>
        </w:rPr>
        <w:t xml:space="preserve">refusing to extend acknowledgment to potential alien life can </w:t>
      </w:r>
      <w:r w:rsidRPr="001D7AFD">
        <w:rPr>
          <w:rStyle w:val="Emphasis"/>
          <w:highlight w:val="green"/>
        </w:rPr>
        <w:t>mask humanity’s obligations</w:t>
      </w:r>
      <w:r w:rsidRPr="001D7AFD">
        <w:rPr>
          <w:rStyle w:val="Emphasis"/>
        </w:rPr>
        <w:t xml:space="preserve"> to life </w:t>
      </w:r>
      <w:r w:rsidRPr="001D7AFD">
        <w:rPr>
          <w:rStyle w:val="Emphasis"/>
          <w:highlight w:val="green"/>
        </w:rPr>
        <w:t>beyond this planet</w:t>
      </w:r>
      <w:r w:rsidRPr="001D7AFD">
        <w:rPr>
          <w:rStyle w:val="Emphasis"/>
        </w:rPr>
        <w:t>.</w:t>
      </w:r>
    </w:p>
    <w:p w14:paraId="4CD84652" w14:textId="77777777" w:rsidR="0049104B" w:rsidRPr="001D7AFD" w:rsidRDefault="0049104B" w:rsidP="0049104B">
      <w:pPr>
        <w:rPr>
          <w:u w:val="single"/>
        </w:rPr>
      </w:pPr>
    </w:p>
    <w:p w14:paraId="200E9DC5" w14:textId="77777777" w:rsidR="0049104B" w:rsidRPr="001D7AFD" w:rsidRDefault="0049104B" w:rsidP="0049104B">
      <w:pPr>
        <w:pStyle w:val="Heading4"/>
        <w:rPr>
          <w:rFonts w:cs="Calibri"/>
        </w:rPr>
      </w:pPr>
      <w:r w:rsidRPr="001D7AFD">
        <w:rPr>
          <w:rFonts w:cs="Calibri"/>
        </w:rPr>
        <w:t xml:space="preserve">Tech advancements make </w:t>
      </w:r>
      <w:r w:rsidRPr="001D7AFD">
        <w:rPr>
          <w:rFonts w:cs="Calibri"/>
          <w:u w:val="single"/>
        </w:rPr>
        <w:t>time travel</w:t>
      </w:r>
      <w:r w:rsidRPr="001D7AFD">
        <w:rPr>
          <w:rFonts w:cs="Calibri"/>
        </w:rPr>
        <w:t xml:space="preserve"> certain</w:t>
      </w:r>
    </w:p>
    <w:p w14:paraId="6BC74A35" w14:textId="77777777" w:rsidR="0049104B" w:rsidRPr="001D7AFD" w:rsidRDefault="0049104B" w:rsidP="0049104B">
      <w:proofErr w:type="spellStart"/>
      <w:r w:rsidRPr="001D7AFD">
        <w:rPr>
          <w:rStyle w:val="Style13ptBold"/>
        </w:rPr>
        <w:t>Elmi</w:t>
      </w:r>
      <w:proofErr w:type="spellEnd"/>
      <w:r w:rsidRPr="001D7AFD">
        <w:rPr>
          <w:rStyle w:val="Style13ptBold"/>
        </w:rPr>
        <w:t xml:space="preserve"> 18</w:t>
      </w:r>
      <w:r w:rsidRPr="001D7AFD">
        <w:t xml:space="preserve"> Awes </w:t>
      </w:r>
      <w:proofErr w:type="spellStart"/>
      <w:r w:rsidRPr="001D7AFD">
        <w:t>Faghi</w:t>
      </w:r>
      <w:proofErr w:type="spellEnd"/>
      <w:r w:rsidRPr="001D7AFD">
        <w:t xml:space="preserve"> [Contributing Writer at </w:t>
      </w:r>
      <w:proofErr w:type="spellStart"/>
      <w:r w:rsidRPr="001D7AFD">
        <w:t>n’world</w:t>
      </w:r>
      <w:proofErr w:type="spellEnd"/>
      <w:r w:rsidRPr="001D7AFD">
        <w:t xml:space="preserve"> Publications, BS in Forensic Science from London South Bank University, Extended Diploma in Physics with Distinction from Leyton Sixth Form College, Futurist, “Technological Progress Might Make Possible Time Travel And Teleportation”, Medium, 8-13, </w:t>
      </w:r>
      <w:hyperlink r:id="rId14" w:history="1">
        <w:r w:rsidRPr="001D7AFD">
          <w:rPr>
            <w:rStyle w:val="Hyperlink"/>
          </w:rPr>
          <w:t>https://medium.com/nworld-publications/technological-progress-might-make-possible-time-travel-and-teleportation-45176c3c89bc</w:t>
        </w:r>
      </w:hyperlink>
      <w:r w:rsidRPr="001D7AFD">
        <w:t>] Recut Justin</w:t>
      </w:r>
    </w:p>
    <w:p w14:paraId="5776C392" w14:textId="77777777" w:rsidR="0049104B" w:rsidRPr="001D7AFD" w:rsidRDefault="0049104B" w:rsidP="0049104B">
      <w:pPr>
        <w:rPr>
          <w:sz w:val="12"/>
        </w:rPr>
      </w:pPr>
      <w:r w:rsidRPr="001D7AFD">
        <w:rPr>
          <w:sz w:val="12"/>
        </w:rPr>
        <w:t xml:space="preserve">This is a question that many people ask their-selves. This question has occurred many times. It is said that time travel is possible and in fact it is. The key things needed to travel through time are speed and kinetic energy. </w:t>
      </w:r>
      <w:r w:rsidRPr="001D7AFD">
        <w:rPr>
          <w:rStyle w:val="StyleUnderline"/>
        </w:rPr>
        <w:t xml:space="preserve">Einstein’s theory also known as the theory of relativity can be used </w:t>
      </w:r>
      <w:proofErr w:type="spellStart"/>
      <w:r w:rsidRPr="001D7AFD">
        <w:rPr>
          <w:rStyle w:val="StyleUnderline"/>
        </w:rPr>
        <w:t>ro</w:t>
      </w:r>
      <w:proofErr w:type="spellEnd"/>
      <w:r w:rsidRPr="001D7AFD">
        <w:rPr>
          <w:rStyle w:val="StyleUnderline"/>
        </w:rPr>
        <w:t xml:space="preserve"> understand how to deal with travelling to the future.</w:t>
      </w:r>
      <w:r w:rsidRPr="001D7AFD">
        <w:rPr>
          <w:sz w:val="12"/>
        </w:rPr>
        <w:t xml:space="preserve"> </w:t>
      </w:r>
      <w:r w:rsidRPr="001D7AFD">
        <w:rPr>
          <w:rStyle w:val="Emphasis"/>
        </w:rPr>
        <w:t xml:space="preserve">Einstein showed that </w:t>
      </w:r>
      <w:r w:rsidRPr="001D7AFD">
        <w:rPr>
          <w:rStyle w:val="Emphasis"/>
          <w:highlight w:val="green"/>
        </w:rPr>
        <w:t xml:space="preserve">travelling </w:t>
      </w:r>
      <w:r w:rsidRPr="001D7AFD">
        <w:rPr>
          <w:rStyle w:val="Emphasis"/>
        </w:rPr>
        <w:t xml:space="preserve">forward </w:t>
      </w:r>
      <w:r w:rsidRPr="001D7AFD">
        <w:rPr>
          <w:rStyle w:val="Emphasis"/>
          <w:highlight w:val="green"/>
        </w:rPr>
        <w:t>in time is easy</w:t>
      </w:r>
      <w:r w:rsidRPr="001D7AFD">
        <w:rPr>
          <w:rStyle w:val="Emphasis"/>
        </w:rPr>
        <w:t>.</w:t>
      </w:r>
      <w:r w:rsidRPr="001D7AFD">
        <w:rPr>
          <w:sz w:val="12"/>
        </w:rPr>
        <w:t xml:space="preserve"> According to </w:t>
      </w:r>
      <w:r w:rsidRPr="001D7AFD">
        <w:rPr>
          <w:rStyle w:val="Emphasis"/>
        </w:rPr>
        <w:t xml:space="preserve">Einstein’ theory of relativity, </w:t>
      </w:r>
      <w:r w:rsidRPr="001D7AFD">
        <w:rPr>
          <w:rStyle w:val="Emphasis"/>
          <w:highlight w:val="green"/>
        </w:rPr>
        <w:t xml:space="preserve">time passes at different rates for people </w:t>
      </w:r>
      <w:r w:rsidRPr="001D7AFD">
        <w:rPr>
          <w:rStyle w:val="Emphasis"/>
        </w:rPr>
        <w:t xml:space="preserve">who are </w:t>
      </w:r>
      <w:r w:rsidRPr="001D7AFD">
        <w:rPr>
          <w:rStyle w:val="Emphasis"/>
          <w:highlight w:val="green"/>
        </w:rPr>
        <w:t>moving relative</w:t>
      </w:r>
      <w:r w:rsidRPr="001D7AFD">
        <w:rPr>
          <w:rStyle w:val="Emphasis"/>
        </w:rPr>
        <w:t xml:space="preserve"> to one another although the </w:t>
      </w:r>
      <w:r w:rsidRPr="001D7AFD">
        <w:rPr>
          <w:rStyle w:val="Emphasis"/>
          <w:highlight w:val="green"/>
        </w:rPr>
        <w:t xml:space="preserve">effect </w:t>
      </w:r>
      <w:r w:rsidRPr="001D7AFD">
        <w:rPr>
          <w:rStyle w:val="Emphasis"/>
        </w:rPr>
        <w:t xml:space="preserve">only </w:t>
      </w:r>
      <w:r w:rsidRPr="001D7AFD">
        <w:rPr>
          <w:rStyle w:val="Emphasis"/>
          <w:highlight w:val="green"/>
        </w:rPr>
        <w:t xml:space="preserve">becomes large when you get close to </w:t>
      </w:r>
      <w:r w:rsidRPr="001D7AFD">
        <w:rPr>
          <w:rStyle w:val="Emphasis"/>
        </w:rPr>
        <w:t xml:space="preserve">the </w:t>
      </w:r>
      <w:r w:rsidRPr="001D7AFD">
        <w:rPr>
          <w:rStyle w:val="Emphasis"/>
          <w:highlight w:val="green"/>
        </w:rPr>
        <w:t>speed of light</w:t>
      </w:r>
      <w:r w:rsidRPr="001D7AFD">
        <w:rPr>
          <w:rStyle w:val="Emphasis"/>
        </w:rPr>
        <w:t>.</w:t>
      </w:r>
      <w:r w:rsidRPr="001D7AFD">
        <w:rPr>
          <w:sz w:val="12"/>
        </w:rPr>
        <w:t xml:space="preserve"> </w:t>
      </w:r>
      <w:r w:rsidRPr="001D7AFD">
        <w:rPr>
          <w:rStyle w:val="StyleUnderline"/>
        </w:rPr>
        <w:t>Time travel sometime can cause side effects called paradoxes.</w:t>
      </w:r>
      <w:r w:rsidRPr="001D7AFD">
        <w:rPr>
          <w:sz w:val="12"/>
        </w:rPr>
        <w:t xml:space="preserve"> These paradoxes can occur especially when going back in time. As if only one thing even the minimum of the details can change something big may happen in the future. Another scientist who believes that time travel is possible after Einstein is Brian Cox who as Einstein believes that we are only going to be able to travel in the future. This obviously would happen if having a super-fast machine that allows you to go into the future. Cox also agrees on Einstein’s theory of relativity which states that to travel forward in time, something needs to reach speeds close to the speed of light. As it approaches these speeds, time slows down but only for that specific object. They both think as said, that time travel to the future is possible however travelling back in time is impossible, as something must be really as fast as the speed of light. This however for some scientists can be wrong. They state that with the technology that we have now it could be possible to build some sort of machine who will actually be able to travel in both future and past. A </w:t>
      </w:r>
      <w:r w:rsidRPr="001D7AFD">
        <w:rPr>
          <w:rStyle w:val="StyleUnderline"/>
          <w:highlight w:val="green"/>
        </w:rPr>
        <w:t>wormhole</w:t>
      </w:r>
      <w:r w:rsidRPr="001D7AFD">
        <w:rPr>
          <w:rStyle w:val="StyleUnderline"/>
        </w:rPr>
        <w:t xml:space="preserve"> as shown in the image is a theoretical passage through space-time that could </w:t>
      </w:r>
      <w:r w:rsidRPr="001D7AFD">
        <w:rPr>
          <w:rStyle w:val="StyleUnderline"/>
          <w:highlight w:val="green"/>
        </w:rPr>
        <w:t xml:space="preserve">create shortcuts for </w:t>
      </w:r>
      <w:r w:rsidRPr="001D7AFD">
        <w:rPr>
          <w:rStyle w:val="StyleUnderline"/>
        </w:rPr>
        <w:t xml:space="preserve">long </w:t>
      </w:r>
      <w:r w:rsidRPr="001D7AFD">
        <w:rPr>
          <w:rStyle w:val="StyleUnderline"/>
          <w:highlight w:val="green"/>
        </w:rPr>
        <w:t xml:space="preserve">journeys </w:t>
      </w:r>
      <w:r w:rsidRPr="001D7AFD">
        <w:rPr>
          <w:rStyle w:val="StyleUnderline"/>
        </w:rPr>
        <w:t>across the universe.</w:t>
      </w:r>
      <w:r w:rsidRPr="001D7AFD">
        <w:rPr>
          <w:sz w:val="12"/>
        </w:rPr>
        <w:t xml:space="preserve"> Wormholes are predicted by the theory of general relativity. However, </w:t>
      </w:r>
      <w:r w:rsidRPr="001D7AFD">
        <w:rPr>
          <w:rStyle w:val="StyleUnderline"/>
          <w:highlight w:val="green"/>
        </w:rPr>
        <w:t>wormholes bring</w:t>
      </w:r>
      <w:r w:rsidRPr="001D7AFD">
        <w:rPr>
          <w:rStyle w:val="StyleUnderline"/>
        </w:rPr>
        <w:t xml:space="preserve"> with them the </w:t>
      </w:r>
      <w:r w:rsidRPr="001D7AFD">
        <w:rPr>
          <w:rStyle w:val="StyleUnderline"/>
          <w:highlight w:val="green"/>
        </w:rPr>
        <w:t xml:space="preserve">dangers of </w:t>
      </w:r>
      <w:r w:rsidRPr="001D7AFD">
        <w:rPr>
          <w:rStyle w:val="StyleUnderline"/>
        </w:rPr>
        <w:t xml:space="preserve">sudden </w:t>
      </w:r>
      <w:r w:rsidRPr="001D7AFD">
        <w:rPr>
          <w:rStyle w:val="StyleUnderline"/>
          <w:highlight w:val="green"/>
        </w:rPr>
        <w:t>collapse</w:t>
      </w:r>
      <w:r w:rsidRPr="001D7AFD">
        <w:rPr>
          <w:rStyle w:val="StyleUnderline"/>
        </w:rPr>
        <w:t>, high radiation and dangerous contact with exotic matter.</w:t>
      </w:r>
      <w:r w:rsidRPr="001D7AFD">
        <w:rPr>
          <w:sz w:val="12"/>
        </w:rPr>
        <w:t xml:space="preserve"> The </w:t>
      </w:r>
      <w:r w:rsidRPr="001D7AFD">
        <w:rPr>
          <w:rStyle w:val="Emphasis"/>
        </w:rPr>
        <w:t xml:space="preserve">public knows that </w:t>
      </w:r>
      <w:r w:rsidRPr="001D7AFD">
        <w:rPr>
          <w:rStyle w:val="Emphasis"/>
          <w:highlight w:val="green"/>
        </w:rPr>
        <w:t xml:space="preserve">time travel is possible </w:t>
      </w:r>
      <w:r w:rsidRPr="001D7AFD">
        <w:rPr>
          <w:rStyle w:val="Emphasis"/>
        </w:rPr>
        <w:t xml:space="preserve">but humans at the moment are not able to. </w:t>
      </w:r>
      <w:r w:rsidRPr="001D7AFD">
        <w:rPr>
          <w:sz w:val="12"/>
        </w:rPr>
        <w:t>However other sources except theories of the past are currently trying to develop a way of time travel. The audience actually cannot wait that this will happen as many media state, such as BBC. Many TV programmes talk about both time travel and teleportation.</w:t>
      </w:r>
    </w:p>
    <w:p w14:paraId="02399CAC" w14:textId="77777777" w:rsidR="0049104B" w:rsidRPr="001D7AFD" w:rsidRDefault="0049104B" w:rsidP="0049104B"/>
    <w:p w14:paraId="773C23C9" w14:textId="77777777" w:rsidR="0049104B" w:rsidRPr="001D7AFD" w:rsidRDefault="0049104B" w:rsidP="0049104B">
      <w:pPr>
        <w:pStyle w:val="Heading4"/>
        <w:rPr>
          <w:rFonts w:cs="Calibri"/>
        </w:rPr>
      </w:pPr>
      <w:r w:rsidRPr="001D7AFD">
        <w:rPr>
          <w:rFonts w:cs="Calibri"/>
          <w:u w:val="single"/>
        </w:rPr>
        <w:t>Collapses</w:t>
      </w:r>
      <w:r w:rsidRPr="001D7AFD">
        <w:rPr>
          <w:rFonts w:cs="Calibri"/>
        </w:rPr>
        <w:t xml:space="preserve"> the universe.</w:t>
      </w:r>
    </w:p>
    <w:p w14:paraId="5935C3CA" w14:textId="77777777" w:rsidR="0049104B" w:rsidRPr="001D7AFD" w:rsidRDefault="0049104B" w:rsidP="0049104B">
      <w:r w:rsidRPr="001D7AFD">
        <w:rPr>
          <w:rStyle w:val="Style13ptBold"/>
        </w:rPr>
        <w:t>Bowers 16</w:t>
      </w:r>
      <w:r w:rsidRPr="001D7AFD">
        <w:t xml:space="preserve"> Steve – [Control Officer in the United Kingdom, Executive Editor and Moderator of the Orion’s Arm Universe Project, Contributing Author for the Orion’s Arm Novella Collection, “WHY NO TIME TRAVEL IN OA”, 1-1, </w:t>
      </w:r>
      <w:hyperlink r:id="rId15" w:history="1">
        <w:r w:rsidRPr="001D7AFD">
          <w:rPr>
            <w:rStyle w:val="Hyperlink"/>
          </w:rPr>
          <w:t>https://orionsarm.com/page/77</w:t>
        </w:r>
      </w:hyperlink>
      <w:r w:rsidRPr="001D7AFD">
        <w:rPr>
          <w:rStyle w:val="Hyperlink"/>
        </w:rPr>
        <w:t>] Recut Justin</w:t>
      </w:r>
    </w:p>
    <w:p w14:paraId="7EA51131" w14:textId="77777777" w:rsidR="0049104B" w:rsidRPr="001D7AFD" w:rsidRDefault="0049104B" w:rsidP="0049104B">
      <w:pPr>
        <w:rPr>
          <w:sz w:val="12"/>
        </w:rPr>
      </w:pPr>
      <w:r w:rsidRPr="001D7AFD">
        <w:rPr>
          <w:sz w:val="12"/>
        </w:rPr>
        <w:t>If the universe does allow reverse time travel, usable by sentient/</w:t>
      </w:r>
      <w:proofErr w:type="spellStart"/>
      <w:r w:rsidRPr="001D7AFD">
        <w:rPr>
          <w:sz w:val="12"/>
        </w:rPr>
        <w:t>sophont</w:t>
      </w:r>
      <w:proofErr w:type="spellEnd"/>
      <w:r w:rsidRPr="001D7AFD">
        <w:rPr>
          <w:sz w:val="12"/>
        </w:rPr>
        <w:t xml:space="preserve"> entities, it </w:t>
      </w:r>
      <w:r w:rsidRPr="001D7AFD">
        <w:rPr>
          <w:rStyle w:val="Emphasis"/>
        </w:rPr>
        <w:t>won't stop at one or two little historical research trips</w:t>
      </w:r>
      <w:r w:rsidRPr="001D7AFD">
        <w:rPr>
          <w:sz w:val="12"/>
        </w:rPr>
        <w:t xml:space="preserve"> . . . </w:t>
      </w:r>
      <w:r w:rsidRPr="001D7AFD">
        <w:rPr>
          <w:rStyle w:val="StyleUnderline"/>
        </w:rPr>
        <w:t>If there is no effective chronological protection mechanism</w:t>
      </w:r>
      <w:r w:rsidRPr="001D7AFD">
        <w:rPr>
          <w:sz w:val="12"/>
        </w:rPr>
        <w:t xml:space="preserve">, the </w:t>
      </w:r>
      <w:r w:rsidRPr="001D7AFD">
        <w:rPr>
          <w:rStyle w:val="Emphasis"/>
          <w:highlight w:val="green"/>
        </w:rPr>
        <w:t>universe</w:t>
      </w:r>
      <w:r w:rsidRPr="001D7AFD">
        <w:rPr>
          <w:rStyle w:val="Emphasis"/>
        </w:rPr>
        <w:t xml:space="preserve"> of today </w:t>
      </w:r>
      <w:r w:rsidRPr="001D7AFD">
        <w:rPr>
          <w:rStyle w:val="Emphasis"/>
          <w:highlight w:val="green"/>
        </w:rPr>
        <w:t>will be overrun with</w:t>
      </w:r>
      <w:r w:rsidRPr="001D7AFD">
        <w:rPr>
          <w:rStyle w:val="Emphasis"/>
        </w:rPr>
        <w:t xml:space="preserve"> </w:t>
      </w:r>
      <w:r w:rsidRPr="001D7AFD">
        <w:rPr>
          <w:rStyle w:val="Emphasis"/>
          <w:highlight w:val="green"/>
        </w:rPr>
        <w:t>travellers</w:t>
      </w:r>
      <w:r w:rsidRPr="001D7AFD">
        <w:rPr>
          <w:rStyle w:val="Emphasis"/>
        </w:rPr>
        <w:t xml:space="preserve"> from the future</w:t>
      </w:r>
      <w:r w:rsidRPr="001D7AFD">
        <w:rPr>
          <w:sz w:val="12"/>
        </w:rPr>
        <w:t xml:space="preserve">. Even if there is no 'Big Rip' where the </w:t>
      </w:r>
      <w:r w:rsidRPr="001D7AFD">
        <w:rPr>
          <w:rStyle w:val="Emphasis"/>
          <w:highlight w:val="green"/>
        </w:rPr>
        <w:t>Universe tears itself</w:t>
      </w:r>
      <w:r w:rsidRPr="001D7AFD">
        <w:rPr>
          <w:rStyle w:val="Emphasis"/>
        </w:rPr>
        <w:t xml:space="preserve"> apart </w:t>
      </w:r>
      <w:r w:rsidRPr="001D7AFD">
        <w:rPr>
          <w:rStyle w:val="Emphasis"/>
          <w:highlight w:val="green"/>
        </w:rPr>
        <w:t>through accelerating expansion</w:t>
      </w:r>
      <w:r w:rsidRPr="001D7AFD">
        <w:rPr>
          <w:rStyle w:val="Emphasis"/>
        </w:rPr>
        <w:t>, hundreds of trillions of years from now</w:t>
      </w:r>
      <w:r w:rsidRPr="001D7AFD">
        <w:rPr>
          <w:sz w:val="12"/>
        </w:rPr>
        <w:t xml:space="preserve"> the cosmos will be a slowly dying place. Even red dwarf stars will eventually burn out, leaving the inhabitants of the far future only their dying embers to gather energy from, although the creation and merger of black holes could perhaps keep civilisation going for an (admittedly very long) while. </w:t>
      </w:r>
      <w:r w:rsidRPr="001D7AFD">
        <w:rPr>
          <w:rStyle w:val="StyleUnderline"/>
        </w:rPr>
        <w:t xml:space="preserve">Eventually the entities of the far future will be limited to reversible computation to save energy. </w:t>
      </w:r>
      <w:r w:rsidRPr="001D7AFD">
        <w:rPr>
          <w:sz w:val="12"/>
        </w:rPr>
        <w:t xml:space="preserve">This means </w:t>
      </w:r>
      <w:r w:rsidRPr="001D7AFD">
        <w:rPr>
          <w:rStyle w:val="Emphasis"/>
        </w:rPr>
        <w:t xml:space="preserve">confining themselves to a very limited set of mental processes. </w:t>
      </w:r>
      <w:r w:rsidRPr="001D7AFD">
        <w:rPr>
          <w:sz w:val="12"/>
        </w:rPr>
        <w:t xml:space="preserve">This prospect would surely not appeal to the heirs of once-mighty advanced civilisations. If time travel were possible then refugees from the far future would flood back, sometimes in multiple instances. The </w:t>
      </w:r>
      <w:r w:rsidRPr="001D7AFD">
        <w:rPr>
          <w:rStyle w:val="Emphasis"/>
        </w:rPr>
        <w:t xml:space="preserve">future </w:t>
      </w:r>
      <w:proofErr w:type="spellStart"/>
      <w:r w:rsidRPr="001D7AFD">
        <w:rPr>
          <w:rStyle w:val="Emphasis"/>
        </w:rPr>
        <w:t>sophonts</w:t>
      </w:r>
      <w:proofErr w:type="spellEnd"/>
      <w:r w:rsidRPr="001D7AFD">
        <w:rPr>
          <w:rStyle w:val="Emphasis"/>
        </w:rPr>
        <w:t xml:space="preserve"> would come back in an exponentiating wave to constantly change the present and the past, and whole </w:t>
      </w:r>
      <w:r w:rsidRPr="001D7AFD">
        <w:rPr>
          <w:rStyle w:val="Emphasis"/>
          <w:highlight w:val="green"/>
        </w:rPr>
        <w:t xml:space="preserve">galaxies of </w:t>
      </w:r>
      <w:r w:rsidRPr="001D7AFD">
        <w:rPr>
          <w:rStyle w:val="Emphasis"/>
        </w:rPr>
        <w:t xml:space="preserve">material </w:t>
      </w:r>
      <w:r w:rsidRPr="001D7AFD">
        <w:rPr>
          <w:rStyle w:val="Emphasis"/>
          <w:highlight w:val="green"/>
        </w:rPr>
        <w:t xml:space="preserve">particles will </w:t>
      </w:r>
      <w:r w:rsidRPr="001D7AFD">
        <w:rPr>
          <w:rStyle w:val="Emphasis"/>
        </w:rPr>
        <w:t xml:space="preserve">begin to </w:t>
      </w:r>
      <w:r w:rsidRPr="001D7AFD">
        <w:rPr>
          <w:rStyle w:val="Emphasis"/>
          <w:highlight w:val="green"/>
        </w:rPr>
        <w:t xml:space="preserve">exist in space time </w:t>
      </w:r>
      <w:r w:rsidRPr="001D7AFD">
        <w:rPr>
          <w:rStyle w:val="Emphasis"/>
        </w:rPr>
        <w:t xml:space="preserve">reference </w:t>
      </w:r>
      <w:r w:rsidRPr="001D7AFD">
        <w:rPr>
          <w:rStyle w:val="Emphasis"/>
          <w:highlight w:val="green"/>
        </w:rPr>
        <w:t>that did not have them before</w:t>
      </w:r>
      <w:r w:rsidRPr="001D7AFD">
        <w:rPr>
          <w:sz w:val="12"/>
        </w:rPr>
        <w:t xml:space="preserve"> - some? many? most? matter and events may turn out to be acausal, </w:t>
      </w:r>
      <w:r w:rsidRPr="001D7AFD">
        <w:rPr>
          <w:rStyle w:val="StyleUnderline"/>
        </w:rPr>
        <w:t xml:space="preserve">going round and round in closed </w:t>
      </w:r>
      <w:proofErr w:type="spellStart"/>
      <w:r w:rsidRPr="001D7AFD">
        <w:rPr>
          <w:rStyle w:val="StyleUnderline"/>
        </w:rPr>
        <w:t>timelike</w:t>
      </w:r>
      <w:proofErr w:type="spellEnd"/>
      <w:r w:rsidRPr="001D7AFD">
        <w:rPr>
          <w:rStyle w:val="StyleUnderline"/>
        </w:rPr>
        <w:t xml:space="preserve"> loops </w:t>
      </w:r>
      <w:r w:rsidRPr="001D7AFD">
        <w:rPr>
          <w:sz w:val="12"/>
        </w:rPr>
        <w:t xml:space="preserve">and </w:t>
      </w:r>
      <w:r w:rsidRPr="001D7AFD">
        <w:rPr>
          <w:rStyle w:val="Emphasis"/>
        </w:rPr>
        <w:t>increasing the total mass of the universe</w:t>
      </w:r>
      <w:r w:rsidRPr="001D7AFD">
        <w:rPr>
          <w:sz w:val="12"/>
        </w:rPr>
        <w:t xml:space="preserve">, which may begin to collapse in the distant future, sending </w:t>
      </w:r>
      <w:proofErr w:type="spellStart"/>
      <w:r w:rsidRPr="001D7AFD">
        <w:rPr>
          <w:rStyle w:val="Emphasis"/>
        </w:rPr>
        <w:t>chronistic</w:t>
      </w:r>
      <w:proofErr w:type="spellEnd"/>
      <w:r w:rsidRPr="001D7AFD">
        <w:rPr>
          <w:rStyle w:val="Emphasis"/>
        </w:rPr>
        <w:t xml:space="preserve"> refugees in massive </w:t>
      </w:r>
      <w:proofErr w:type="spellStart"/>
      <w:r w:rsidRPr="001D7AFD">
        <w:rPr>
          <w:rStyle w:val="Emphasis"/>
        </w:rPr>
        <w:t>tardises</w:t>
      </w:r>
      <w:proofErr w:type="spellEnd"/>
      <w:r w:rsidRPr="001D7AFD">
        <w:rPr>
          <w:sz w:val="12"/>
        </w:rPr>
        <w:t xml:space="preserve"> back to our time thus </w:t>
      </w:r>
      <w:r w:rsidRPr="001D7AFD">
        <w:rPr>
          <w:rStyle w:val="StyleUnderline"/>
        </w:rPr>
        <w:t>accelerating the collapse</w:t>
      </w:r>
      <w:r w:rsidRPr="001D7AFD">
        <w:rPr>
          <w:sz w:val="12"/>
        </w:rPr>
        <w:t xml:space="preserve">; </w:t>
      </w:r>
      <w:r w:rsidRPr="001D7AFD">
        <w:rPr>
          <w:rStyle w:val="Emphasis"/>
          <w:highlight w:val="green"/>
        </w:rPr>
        <w:t>increasing</w:t>
      </w:r>
      <w:r w:rsidRPr="001D7AFD">
        <w:rPr>
          <w:sz w:val="12"/>
        </w:rPr>
        <w:t xml:space="preserve"> the </w:t>
      </w:r>
      <w:r w:rsidRPr="001D7AFD">
        <w:rPr>
          <w:rStyle w:val="Emphasis"/>
          <w:highlight w:val="green"/>
        </w:rPr>
        <w:t xml:space="preserve">mass of the </w:t>
      </w:r>
      <w:r w:rsidRPr="001D7AFD">
        <w:rPr>
          <w:rStyle w:val="Emphasis"/>
        </w:rPr>
        <w:t xml:space="preserve">present day </w:t>
      </w:r>
      <w:r w:rsidRPr="001D7AFD">
        <w:rPr>
          <w:rStyle w:val="Emphasis"/>
          <w:highlight w:val="green"/>
        </w:rPr>
        <w:t>universe until it collapses</w:t>
      </w:r>
      <w:r w:rsidRPr="001D7AFD">
        <w:rPr>
          <w:rStyle w:val="Emphasis"/>
        </w:rPr>
        <w:t>.</w:t>
      </w:r>
      <w:r w:rsidRPr="001D7AFD">
        <w:rPr>
          <w:sz w:val="12"/>
        </w:rPr>
        <w:t xml:space="preserve"> The </w:t>
      </w:r>
      <w:r w:rsidRPr="001D7AFD">
        <w:rPr>
          <w:rStyle w:val="StyleUnderline"/>
        </w:rPr>
        <w:t>collapse will get closer to the present day, until it eventually happened yesterday and we will cease to exist</w:t>
      </w:r>
      <w:r w:rsidRPr="001D7AFD">
        <w:rPr>
          <w:sz w:val="12"/>
        </w:rPr>
        <w:t xml:space="preserve"> . . . believe me, you don't want to go there. For an explanation how under certain circumstances a wormhole can connect different parts of the universe without causing temporal paradoxes see this page.</w:t>
      </w:r>
    </w:p>
    <w:p w14:paraId="1D918BD3" w14:textId="77777777" w:rsidR="0049104B" w:rsidRPr="001D7AFD" w:rsidRDefault="0049104B" w:rsidP="0049104B"/>
    <w:p w14:paraId="73ADDD6A" w14:textId="77777777" w:rsidR="0049104B" w:rsidRPr="001D7AFD" w:rsidRDefault="0049104B" w:rsidP="0049104B">
      <w:pPr>
        <w:pStyle w:val="Heading4"/>
        <w:rPr>
          <w:rFonts w:cs="Calibri"/>
        </w:rPr>
      </w:pPr>
      <w:r w:rsidRPr="001D7AFD">
        <w:rPr>
          <w:rFonts w:cs="Calibri"/>
        </w:rPr>
        <w:t>Super lasers are coming and cause universe destruction.</w:t>
      </w:r>
    </w:p>
    <w:p w14:paraId="70141B73" w14:textId="77777777" w:rsidR="0049104B" w:rsidRPr="001D7AFD" w:rsidRDefault="0049104B" w:rsidP="0049104B">
      <w:r w:rsidRPr="001D7AFD">
        <w:rPr>
          <w:rStyle w:val="Style13ptBold"/>
        </w:rPr>
        <w:t>Cartlidge 18 –</w:t>
      </w:r>
      <w:r w:rsidRPr="001D7AFD">
        <w:t xml:space="preserve"> Edwin Cartlidge, MSc in Science Communication from Imperial College London, </w:t>
      </w:r>
      <w:proofErr w:type="spellStart"/>
      <w:r w:rsidRPr="001D7AFD">
        <w:t>MPhy</w:t>
      </w:r>
      <w:proofErr w:type="spellEnd"/>
      <w:r w:rsidRPr="001D7AFD">
        <w:t xml:space="preserve"> in Physics from Manchester University, News Editor of Physics World and Freelance Science Writer, “Physicists Are Planning To Build Lasers So Powerful They Could Rip Apart Empty Space”, Science Magazine, 1-24, https://www.sciencemag.org/news/2018/01/physicists-are-planning-build-lasers-so-powerful-they-could-rip-apart-empty-space</w:t>
      </w:r>
    </w:p>
    <w:p w14:paraId="4E6DF301" w14:textId="77777777" w:rsidR="0049104B" w:rsidRPr="001D7AFD" w:rsidRDefault="0049104B" w:rsidP="0049104B">
      <w:pPr>
        <w:rPr>
          <w:sz w:val="16"/>
        </w:rPr>
      </w:pPr>
      <w:r w:rsidRPr="001D7AFD">
        <w:rPr>
          <w:sz w:val="16"/>
        </w:rPr>
        <w:t xml:space="preserve">Inside a cramped laboratory in Shanghai, </w:t>
      </w:r>
      <w:r w:rsidRPr="001D7AFD">
        <w:rPr>
          <w:rStyle w:val="StyleUnderline"/>
          <w:highlight w:val="green"/>
        </w:rPr>
        <w:t>China</w:t>
      </w:r>
      <w:r w:rsidRPr="001D7AFD">
        <w:rPr>
          <w:sz w:val="16"/>
        </w:rPr>
        <w:t xml:space="preserve">, physicist </w:t>
      </w:r>
      <w:proofErr w:type="spellStart"/>
      <w:r w:rsidRPr="001D7AFD">
        <w:rPr>
          <w:sz w:val="16"/>
        </w:rPr>
        <w:t>Ruxin</w:t>
      </w:r>
      <w:proofErr w:type="spellEnd"/>
      <w:r w:rsidRPr="001D7AFD">
        <w:rPr>
          <w:sz w:val="16"/>
        </w:rPr>
        <w:t xml:space="preserve"> Li and colleagues are breaking records with the most powerful pulses of light the world has ever seen. At the heart of their laser, called the Shanghai </w:t>
      </w:r>
      <w:proofErr w:type="spellStart"/>
      <w:r w:rsidRPr="001D7AFD">
        <w:rPr>
          <w:sz w:val="16"/>
        </w:rPr>
        <w:t>Superintense</w:t>
      </w:r>
      <w:proofErr w:type="spellEnd"/>
      <w:r w:rsidRPr="001D7AFD">
        <w:rPr>
          <w:sz w:val="16"/>
        </w:rPr>
        <w:t xml:space="preserve"> Ultrafast Laser Facility (SULF), is a single cylinder of titanium-doped sapphire about the width of a Frisbee. After kindling light in the crystal and shunting it through a system of lenses and mirrors, the SULF distills it into pulses of mind-boggling power. In 2016, it achieved an unprecedented 5.3 million billion watts, or petawatts (PW). The lights in Shanghai do not dim each time the laser fires, however. Although the pulses are extraordinarily powerful, they are also infinitesimally brief, lasting less than a trillionth of a second. The researchers are now upgrading their laser and hope to beat their own record by the end of this year with a 10-PW shot, which would pack more than 1000 times the power of all the world's electrical grids combined.</w:t>
      </w:r>
    </w:p>
    <w:p w14:paraId="6B103A50" w14:textId="77777777" w:rsidR="0049104B" w:rsidRPr="001D7AFD" w:rsidRDefault="0049104B" w:rsidP="0049104B">
      <w:pPr>
        <w:rPr>
          <w:sz w:val="16"/>
        </w:rPr>
      </w:pPr>
      <w:r w:rsidRPr="001D7AFD">
        <w:rPr>
          <w:sz w:val="16"/>
        </w:rPr>
        <w:t xml:space="preserve">The group's ambitions don't end there. </w:t>
      </w:r>
      <w:r w:rsidRPr="001D7AFD">
        <w:rPr>
          <w:rStyle w:val="StyleUnderline"/>
        </w:rPr>
        <w:t>This year</w:t>
      </w:r>
      <w:r w:rsidRPr="001D7AFD">
        <w:rPr>
          <w:sz w:val="16"/>
        </w:rPr>
        <w:t xml:space="preserve">, Li and colleagues </w:t>
      </w:r>
      <w:r w:rsidRPr="001D7AFD">
        <w:rPr>
          <w:rStyle w:val="StyleUnderline"/>
        </w:rPr>
        <w:t xml:space="preserve">intend to </w:t>
      </w:r>
      <w:r w:rsidRPr="001D7AFD">
        <w:rPr>
          <w:rStyle w:val="StyleUnderline"/>
          <w:highlight w:val="green"/>
        </w:rPr>
        <w:t>start</w:t>
      </w:r>
      <w:r w:rsidRPr="001D7AFD">
        <w:rPr>
          <w:rStyle w:val="StyleUnderline"/>
        </w:rPr>
        <w:t xml:space="preserve"> building </w:t>
      </w:r>
      <w:r w:rsidRPr="001D7AFD">
        <w:rPr>
          <w:rStyle w:val="StyleUnderline"/>
          <w:highlight w:val="green"/>
        </w:rPr>
        <w:t>a 100-PW laser</w:t>
      </w:r>
      <w:r w:rsidRPr="001D7AFD">
        <w:rPr>
          <w:rStyle w:val="StyleUnderline"/>
        </w:rPr>
        <w:t xml:space="preserve"> known as the Station of Extreme Light (SEL). </w:t>
      </w:r>
      <w:r w:rsidRPr="001D7AFD">
        <w:rPr>
          <w:rStyle w:val="StyleUnderline"/>
          <w:highlight w:val="green"/>
        </w:rPr>
        <w:t xml:space="preserve">By </w:t>
      </w:r>
      <w:r w:rsidRPr="001D7AFD">
        <w:rPr>
          <w:highlight w:val="green"/>
          <w:u w:val="single"/>
        </w:rPr>
        <w:t>2023</w:t>
      </w:r>
      <w:r w:rsidRPr="001D7AFD">
        <w:rPr>
          <w:rStyle w:val="StyleUnderline"/>
          <w:highlight w:val="green"/>
        </w:rPr>
        <w:t>, it could</w:t>
      </w:r>
      <w:r w:rsidRPr="001D7AFD">
        <w:rPr>
          <w:rStyle w:val="StyleUnderline"/>
        </w:rPr>
        <w:t xml:space="preserve"> be </w:t>
      </w:r>
      <w:r w:rsidRPr="001D7AFD">
        <w:rPr>
          <w:rStyle w:val="StyleUnderline"/>
          <w:highlight w:val="green"/>
        </w:rPr>
        <w:t>fling</w:t>
      </w:r>
      <w:r w:rsidRPr="001D7AFD">
        <w:rPr>
          <w:rStyle w:val="StyleUnderline"/>
        </w:rPr>
        <w:t xml:space="preserve">ing </w:t>
      </w:r>
      <w:r w:rsidRPr="001D7AFD">
        <w:rPr>
          <w:rStyle w:val="StyleUnderline"/>
          <w:highlight w:val="green"/>
        </w:rPr>
        <w:t>pulses</w:t>
      </w:r>
      <w:r w:rsidRPr="001D7AFD">
        <w:rPr>
          <w:sz w:val="16"/>
        </w:rPr>
        <w:t xml:space="preserve"> into a chamber 20 meters underground, </w:t>
      </w:r>
      <w:r w:rsidRPr="001D7AFD">
        <w:rPr>
          <w:rStyle w:val="StyleUnderline"/>
        </w:rPr>
        <w:t>subjecting targets to extremes of temperature and pressure not normally found on Earth</w:t>
      </w:r>
      <w:r w:rsidRPr="001D7AFD">
        <w:rPr>
          <w:sz w:val="16"/>
        </w:rPr>
        <w:t xml:space="preserve">, a boon to astrophysicists and materials scientists alike. The laser could also power demonstrations of a new way to accelerate particles for use in medicine and high-energy physics. But </w:t>
      </w:r>
      <w:r w:rsidRPr="001D7AFD">
        <w:rPr>
          <w:rStyle w:val="StyleUnderline"/>
        </w:rPr>
        <w:t>most alluring</w:t>
      </w:r>
      <w:r w:rsidRPr="001D7AFD">
        <w:rPr>
          <w:sz w:val="16"/>
        </w:rPr>
        <w:t xml:space="preserve">, Li says, </w:t>
      </w:r>
      <w:r w:rsidRPr="001D7AFD">
        <w:rPr>
          <w:rStyle w:val="StyleUnderline"/>
        </w:rPr>
        <w:t xml:space="preserve">would be </w:t>
      </w:r>
      <w:r w:rsidRPr="001D7AFD">
        <w:rPr>
          <w:rStyle w:val="StyleUnderline"/>
          <w:highlight w:val="green"/>
        </w:rPr>
        <w:t>showing</w:t>
      </w:r>
      <w:r w:rsidRPr="001D7AFD">
        <w:rPr>
          <w:rStyle w:val="StyleUnderline"/>
        </w:rPr>
        <w:t xml:space="preserve"> that </w:t>
      </w:r>
      <w:r w:rsidRPr="001D7AFD">
        <w:rPr>
          <w:rStyle w:val="StyleUnderline"/>
          <w:highlight w:val="green"/>
        </w:rPr>
        <w:t xml:space="preserve">light </w:t>
      </w:r>
      <w:r w:rsidRPr="001D7AFD">
        <w:rPr>
          <w:rStyle w:val="StyleUnderline"/>
        </w:rPr>
        <w:t xml:space="preserve">could </w:t>
      </w:r>
      <w:r w:rsidRPr="001D7AFD">
        <w:rPr>
          <w:rStyle w:val="StyleUnderline"/>
          <w:highlight w:val="green"/>
        </w:rPr>
        <w:t>tear electrons and</w:t>
      </w:r>
      <w:r w:rsidRPr="001D7AFD">
        <w:rPr>
          <w:rStyle w:val="StyleUnderline"/>
        </w:rPr>
        <w:t xml:space="preserve"> their antimatter counterparts, </w:t>
      </w:r>
      <w:r w:rsidRPr="001D7AFD">
        <w:rPr>
          <w:rStyle w:val="StyleUnderline"/>
          <w:highlight w:val="green"/>
        </w:rPr>
        <w:t>positrons, from empty space</w:t>
      </w:r>
      <w:r w:rsidRPr="001D7AFD">
        <w:rPr>
          <w:rStyle w:val="StyleUnderline"/>
        </w:rPr>
        <w:t xml:space="preserve">—a phenomenon known as </w:t>
      </w:r>
      <w:r w:rsidRPr="001D7AFD">
        <w:rPr>
          <w:highlight w:val="green"/>
          <w:u w:val="single"/>
        </w:rPr>
        <w:t>"breaking the vacuum."</w:t>
      </w:r>
      <w:r w:rsidRPr="001D7AFD">
        <w:rPr>
          <w:sz w:val="16"/>
        </w:rPr>
        <w:t xml:space="preserve"> It would be a striking illustration that matter and energy are interchangeable, as Albert Einstein's famous E=mc2 equation states. Although nuclear weapons attest to the conversion of matter into immense amounts of heat and light, doing the reverse is not so easy. But Li says the SEL is up to the task. "That would be very exciting," he says. "It would mean you could generate something from nothing."</w:t>
      </w:r>
    </w:p>
    <w:p w14:paraId="6899FDCE" w14:textId="77777777" w:rsidR="0049104B" w:rsidRPr="001D7AFD" w:rsidRDefault="0049104B" w:rsidP="0049104B">
      <w:pPr>
        <w:rPr>
          <w:sz w:val="16"/>
        </w:rPr>
      </w:pPr>
      <w:r w:rsidRPr="001D7AFD">
        <w:rPr>
          <w:sz w:val="16"/>
        </w:rPr>
        <w:t xml:space="preserve">The Chinese group is "definitely leading the way" to 100 PW, says Philip </w:t>
      </w:r>
      <w:proofErr w:type="spellStart"/>
      <w:r w:rsidRPr="001D7AFD">
        <w:rPr>
          <w:sz w:val="16"/>
        </w:rPr>
        <w:t>Bucksbaum</w:t>
      </w:r>
      <w:proofErr w:type="spellEnd"/>
      <w:r w:rsidRPr="001D7AFD">
        <w:rPr>
          <w:sz w:val="16"/>
        </w:rPr>
        <w:t>, an atomic physicist at Stanford University in Palo Alto, California. But there is plenty of competition. In the next few years, 10-PW devices should switch on in Romania and the Czech Republic as part of Europe's Extreme Light Infrastructure, although the project recently put off its goal of building a 100-PW-scale device. Physicists in Russia have drawn up a design for a 180-PW laser known as the Exawatt Center for Extreme Light Studies (XCELS), while Japanese researchers have put forward proposals for a 30-PW device.</w:t>
      </w:r>
    </w:p>
    <w:p w14:paraId="76AAB3A8" w14:textId="77777777" w:rsidR="0049104B" w:rsidRPr="001D7AFD" w:rsidRDefault="0049104B" w:rsidP="0049104B">
      <w:pPr>
        <w:rPr>
          <w:sz w:val="14"/>
        </w:rPr>
      </w:pPr>
      <w:r w:rsidRPr="001D7AFD">
        <w:rPr>
          <w:sz w:val="14"/>
        </w:rPr>
        <w:t xml:space="preserve">Largely missing from the fray are U.S. scientists, who have fallen behind in the race to high powers, according to a study published last month by a National Academies of Sciences, Engineering, and Medicine group that was chaired by </w:t>
      </w:r>
      <w:proofErr w:type="spellStart"/>
      <w:r w:rsidRPr="001D7AFD">
        <w:rPr>
          <w:sz w:val="14"/>
        </w:rPr>
        <w:t>Bucksbaum</w:t>
      </w:r>
      <w:proofErr w:type="spellEnd"/>
      <w:r w:rsidRPr="001D7AFD">
        <w:rPr>
          <w:sz w:val="14"/>
        </w:rPr>
        <w:t xml:space="preserve">. The study calls on the Department of Energy to plan for at least one high-power laser facility, and that gives hope to researchers at the University of Rochester in New York, who are developing plans for a 75-PW laser, the Optical Parametric Amplifier Line (OPAL). It would take advantage of beamlines at OMEGA-EP, one of the country's most powerful lasers. "The [Academies] report is encouraging," says Jonathan </w:t>
      </w:r>
      <w:proofErr w:type="spellStart"/>
      <w:r w:rsidRPr="001D7AFD">
        <w:rPr>
          <w:sz w:val="14"/>
        </w:rPr>
        <w:t>Zuegel</w:t>
      </w:r>
      <w:proofErr w:type="spellEnd"/>
      <w:r w:rsidRPr="001D7AFD">
        <w:rPr>
          <w:sz w:val="14"/>
        </w:rPr>
        <w:t>, who heads the OPAL.</w:t>
      </w:r>
    </w:p>
    <w:p w14:paraId="0DBB1C7C" w14:textId="77777777" w:rsidR="0049104B" w:rsidRPr="001D7AFD" w:rsidRDefault="0049104B" w:rsidP="0049104B">
      <w:pPr>
        <w:rPr>
          <w:sz w:val="14"/>
        </w:rPr>
      </w:pPr>
      <w:r w:rsidRPr="001D7AFD">
        <w:rPr>
          <w:sz w:val="14"/>
        </w:rPr>
        <w:t>Invented in 1960, lasers use an external "pump," such as a flash lamp, to excite electrons within the atoms of a lasing material—usually a gas, crystal, or semiconductor. When one of these excited electrons falls back to its original state it emits a photon, which in turn stimulates another electron to emit a photon, and so on. Unlike the spreading beams of a flashlight, the photons in a laser emerge in a tightly packed stream at specific wavelengths.</w:t>
      </w:r>
    </w:p>
    <w:p w14:paraId="5E407C9D" w14:textId="77777777" w:rsidR="0049104B" w:rsidRPr="001D7AFD" w:rsidRDefault="0049104B" w:rsidP="0049104B">
      <w:pPr>
        <w:rPr>
          <w:sz w:val="14"/>
        </w:rPr>
      </w:pPr>
      <w:r w:rsidRPr="001D7AFD">
        <w:rPr>
          <w:sz w:val="14"/>
        </w:rPr>
        <w:t xml:space="preserve">Because power equals energy divided by time, there are basically two ways to maximize it: Either boost the energy of your laser, or shorten the duration of its pulses. In the 1970s, researchers at Lawrence Livermore National Laboratory (LLNL) in California focused on the former, boosting laser energy by routing beams through additional lasing crystals made of glass doped with neodymium. Beams above a certain intensity, however, can damage the amplifiers. To avoid this, LLNL had to make the amplifiers ever larger, many tens of centimeters in diameter. But in 1983, Gerard </w:t>
      </w:r>
      <w:proofErr w:type="spellStart"/>
      <w:r w:rsidRPr="001D7AFD">
        <w:rPr>
          <w:sz w:val="14"/>
        </w:rPr>
        <w:t>Mourou</w:t>
      </w:r>
      <w:proofErr w:type="spellEnd"/>
      <w:r w:rsidRPr="001D7AFD">
        <w:rPr>
          <w:sz w:val="14"/>
        </w:rPr>
        <w:t>, now at the École Polytechnique near Paris, and his colleagues made a breakthrough. He realized that a short laser pulse could be stretched in time—thereby making it less intense—by a diffraction grating that spreads the pulse into its component colors. After being safely amplified to higher energies, the light could be recompressed with a second grating. The end result: a more powerful pulse and an intact amplifier.</w:t>
      </w:r>
    </w:p>
    <w:p w14:paraId="6AF97C62" w14:textId="77777777" w:rsidR="0049104B" w:rsidRPr="001D7AFD" w:rsidRDefault="0049104B" w:rsidP="0049104B">
      <w:pPr>
        <w:rPr>
          <w:sz w:val="14"/>
        </w:rPr>
      </w:pPr>
      <w:r w:rsidRPr="001D7AFD">
        <w:rPr>
          <w:sz w:val="14"/>
        </w:rPr>
        <w:t>This "chirped-pulse amplification" has become a staple of high-power lasers. In 1996, it enabled LLNL researchers to generate the world's first petawatt pulse with the Nova laser. Since then, LLNL has pushed to higher energies in pursuit of laser-driven fusion. The lab's National Ignition Facility (NIF) creates pulses with a mammoth 1.8 megajoules of energy in an effort to heat tiny capsules of hydrogen to fusion temperatures. However, those pulses are comparatively long and they still generate only about 1 PW of power.</w:t>
      </w:r>
    </w:p>
    <w:p w14:paraId="0025A448" w14:textId="77777777" w:rsidR="0049104B" w:rsidRPr="001D7AFD" w:rsidRDefault="0049104B" w:rsidP="0049104B">
      <w:pPr>
        <w:rPr>
          <w:sz w:val="14"/>
        </w:rPr>
      </w:pPr>
      <w:r w:rsidRPr="001D7AFD">
        <w:rPr>
          <w:sz w:val="14"/>
        </w:rPr>
        <w:t>To get to higher powers, scientists have turned to the time domain: packing the energy of a pulse into ever-shorter durations. One approach is to amplify the light in titanium-doped sapphire crystals, which produce light with a large spread of frequencies. In a mirrored laser chamber, those pulses bounce back and forth, and the individual frequency components can be made to cancel each other out over most of their pulse length, while reinforcing each other in a fleeting pulse just a few tens of femtoseconds long. Pump those pulses with a few hundred joules of energy and you get 10 PW of peak power. That's how the SULF and other sapphire-based lasers can break power records with equipment that fits in a large room and costs just tens of millions of dollars, whereas NIF costs $3.5 billion and needs a building 10 stories high that covers the area of three U.S. football fields.</w:t>
      </w:r>
    </w:p>
    <w:p w14:paraId="3F1C0831" w14:textId="77777777" w:rsidR="0049104B" w:rsidRPr="001D7AFD" w:rsidRDefault="0049104B" w:rsidP="0049104B">
      <w:pPr>
        <w:rPr>
          <w:sz w:val="14"/>
        </w:rPr>
      </w:pPr>
      <w:r w:rsidRPr="001D7AFD">
        <w:rPr>
          <w:sz w:val="14"/>
        </w:rPr>
        <w:t>Raising pulse power by another order of magnitude, from 10 PW to 100 PW, will require more wizardry. One approach is to boost the energy of the pulse from hundreds to thousands of joules. But titanium-sapphire lasers struggle to achieve those energies because the big crystals needed for damage-free amplification tend to lase at right angles to the beam—thereby sapping energy from the pulses. So scientists at the SEL, XCELS, and OPAL are pinning their hopes on what are known as optical parametric amplifiers. These take a pulse stretched out by an optical grating and send it into an artificial "nonlinear" crystal, in which the energy of a second, "pump" beam can be channeled into the pulse. Recompressing the resulting high-energy pulse raises its power.</w:t>
      </w:r>
    </w:p>
    <w:p w14:paraId="317315D2" w14:textId="77777777" w:rsidR="0049104B" w:rsidRPr="001D7AFD" w:rsidRDefault="0049104B" w:rsidP="0049104B">
      <w:pPr>
        <w:rPr>
          <w:sz w:val="14"/>
        </w:rPr>
      </w:pPr>
      <w:r w:rsidRPr="001D7AFD">
        <w:rPr>
          <w:sz w:val="14"/>
        </w:rPr>
        <w:t>To approach 100 PW, one option is to combine several such pulses—four 30-PW pulses in the case of the SEL and a dozen 15-PW pulses at the XCELS. But precisely overlapping pulses just tens of femtoseconds long will be "very, very difficult," says LLNL laser physicist Constantin Haefner. They could be thrown off course by even the smallest vibration or change in temperature, he argues. The OPAL, in contrast, will attempt to generate 75 PW using a single beam.</w:t>
      </w:r>
    </w:p>
    <w:p w14:paraId="2718EF3C" w14:textId="77777777" w:rsidR="0049104B" w:rsidRPr="001D7AFD" w:rsidRDefault="0049104B" w:rsidP="0049104B">
      <w:pPr>
        <w:rPr>
          <w:sz w:val="14"/>
        </w:rPr>
      </w:pPr>
      <w:proofErr w:type="spellStart"/>
      <w:r w:rsidRPr="001D7AFD">
        <w:rPr>
          <w:sz w:val="14"/>
        </w:rPr>
        <w:t>Mourou</w:t>
      </w:r>
      <w:proofErr w:type="spellEnd"/>
      <w:r w:rsidRPr="001D7AFD">
        <w:rPr>
          <w:sz w:val="14"/>
        </w:rPr>
        <w:t xml:space="preserve"> envisions a different route to 100 PW: adding a second round of pulse compression. He proposes using thin plastic films to broaden the spectrum of 10-PW laser pulses, then squeezing the pulses to as little as a couple of femtoseconds to boost their power to about 100 PW.</w:t>
      </w:r>
    </w:p>
    <w:p w14:paraId="029E9164" w14:textId="77777777" w:rsidR="0049104B" w:rsidRPr="001D7AFD" w:rsidRDefault="0049104B" w:rsidP="0049104B">
      <w:pPr>
        <w:rPr>
          <w:sz w:val="16"/>
        </w:rPr>
      </w:pPr>
      <w:r w:rsidRPr="001D7AFD">
        <w:rPr>
          <w:sz w:val="16"/>
        </w:rPr>
        <w:t xml:space="preserve">Once the laser builders summon the power, another challenge will loom: bringing the beams to a singularly tight focus. Many scientists care more about intensity—the power per unit area—than the total number of petawatts. Achieve a sharper focus, and the intensity goes up. </w:t>
      </w:r>
      <w:r w:rsidRPr="001D7AFD">
        <w:rPr>
          <w:rStyle w:val="StyleUnderline"/>
        </w:rPr>
        <w:t>If a 100-PW pulse can be focused to a spot measuring just 3 micrometers across</w:t>
      </w:r>
      <w:r w:rsidRPr="001D7AFD">
        <w:rPr>
          <w:sz w:val="16"/>
        </w:rPr>
        <w:t xml:space="preserve">, as Li is planning for the SEL, </w:t>
      </w:r>
      <w:r w:rsidRPr="001D7AFD">
        <w:rPr>
          <w:rStyle w:val="StyleUnderline"/>
        </w:rPr>
        <w:t xml:space="preserve">the </w:t>
      </w:r>
      <w:r w:rsidRPr="001D7AFD">
        <w:rPr>
          <w:rStyle w:val="StyleUnderline"/>
          <w:highlight w:val="green"/>
        </w:rPr>
        <w:t>intensity</w:t>
      </w:r>
      <w:r w:rsidRPr="001D7AFD">
        <w:rPr>
          <w:rStyle w:val="StyleUnderline"/>
        </w:rPr>
        <w:t xml:space="preserve"> in that tiny area </w:t>
      </w:r>
      <w:r w:rsidRPr="001D7AFD">
        <w:rPr>
          <w:rStyle w:val="StyleUnderline"/>
          <w:highlight w:val="green"/>
        </w:rPr>
        <w:t>will be</w:t>
      </w:r>
      <w:r w:rsidRPr="001D7AFD">
        <w:rPr>
          <w:rStyle w:val="StyleUnderline"/>
        </w:rPr>
        <w:t xml:space="preserve"> an astonishing </w:t>
      </w:r>
      <w:r w:rsidRPr="001D7AFD">
        <w:rPr>
          <w:rStyle w:val="StyleUnderline"/>
          <w:highlight w:val="green"/>
        </w:rPr>
        <w:t>1024 watts per</w:t>
      </w:r>
      <w:r w:rsidRPr="001D7AFD">
        <w:rPr>
          <w:rStyle w:val="StyleUnderline"/>
        </w:rPr>
        <w:t xml:space="preserve"> square </w:t>
      </w:r>
      <w:r w:rsidRPr="001D7AFD">
        <w:rPr>
          <w:rStyle w:val="StyleUnderline"/>
          <w:highlight w:val="green"/>
        </w:rPr>
        <w:t>centimeter</w:t>
      </w:r>
      <w:r w:rsidRPr="001D7AFD">
        <w:rPr>
          <w:sz w:val="16"/>
        </w:rPr>
        <w:t xml:space="preserve"> (W/cm2)—</w:t>
      </w:r>
      <w:r w:rsidRPr="001D7AFD">
        <w:rPr>
          <w:rStyle w:val="StyleUnderline"/>
        </w:rPr>
        <w:t xml:space="preserve">some 25 orders of magnitude, or </w:t>
      </w:r>
      <w:r w:rsidRPr="001D7AFD">
        <w:rPr>
          <w:highlight w:val="green"/>
          <w:u w:val="single"/>
        </w:rPr>
        <w:t xml:space="preserve">10 trillion </w:t>
      </w:r>
      <w:proofErr w:type="spellStart"/>
      <w:r w:rsidRPr="001D7AFD">
        <w:rPr>
          <w:highlight w:val="green"/>
          <w:u w:val="single"/>
        </w:rPr>
        <w:t>trillion</w:t>
      </w:r>
      <w:proofErr w:type="spellEnd"/>
      <w:r w:rsidRPr="001D7AFD">
        <w:rPr>
          <w:highlight w:val="green"/>
          <w:u w:val="single"/>
        </w:rPr>
        <w:t xml:space="preserve"> times, more intense than</w:t>
      </w:r>
      <w:r w:rsidRPr="001D7AFD">
        <w:rPr>
          <w:u w:val="single"/>
        </w:rPr>
        <w:t xml:space="preserve"> the </w:t>
      </w:r>
      <w:r w:rsidRPr="001D7AFD">
        <w:rPr>
          <w:highlight w:val="green"/>
          <w:u w:val="single"/>
        </w:rPr>
        <w:t>sunlight</w:t>
      </w:r>
      <w:r w:rsidRPr="001D7AFD">
        <w:rPr>
          <w:rStyle w:val="StyleUnderline"/>
        </w:rPr>
        <w:t xml:space="preserve"> striking Earth</w:t>
      </w:r>
      <w:r w:rsidRPr="001D7AFD">
        <w:rPr>
          <w:sz w:val="16"/>
        </w:rPr>
        <w:t>.</w:t>
      </w:r>
    </w:p>
    <w:p w14:paraId="183C4C79" w14:textId="77777777" w:rsidR="0049104B" w:rsidRPr="001D7AFD" w:rsidRDefault="0049104B" w:rsidP="0049104B">
      <w:pPr>
        <w:rPr>
          <w:sz w:val="16"/>
        </w:rPr>
      </w:pPr>
      <w:r w:rsidRPr="001D7AFD">
        <w:rPr>
          <w:rStyle w:val="StyleUnderline"/>
          <w:highlight w:val="green"/>
        </w:rPr>
        <w:t>Those</w:t>
      </w:r>
      <w:r w:rsidRPr="001D7AFD">
        <w:rPr>
          <w:rStyle w:val="StyleUnderline"/>
        </w:rPr>
        <w:t xml:space="preserve"> intensities </w:t>
      </w:r>
      <w:r w:rsidRPr="001D7AFD">
        <w:rPr>
          <w:rStyle w:val="StyleUnderline"/>
          <w:highlight w:val="green"/>
        </w:rPr>
        <w:t>will</w:t>
      </w:r>
      <w:r w:rsidRPr="001D7AFD">
        <w:rPr>
          <w:rStyle w:val="StyleUnderline"/>
        </w:rPr>
        <w:t xml:space="preserve"> open the possibility of </w:t>
      </w:r>
      <w:r w:rsidRPr="001D7AFD">
        <w:rPr>
          <w:highlight w:val="green"/>
          <w:u w:val="single"/>
        </w:rPr>
        <w:t>break</w:t>
      </w:r>
      <w:r w:rsidRPr="001D7AFD">
        <w:rPr>
          <w:u w:val="single"/>
        </w:rPr>
        <w:t xml:space="preserve">ing </w:t>
      </w:r>
      <w:r w:rsidRPr="001D7AFD">
        <w:rPr>
          <w:highlight w:val="green"/>
          <w:u w:val="single"/>
        </w:rPr>
        <w:t>the vacuum</w:t>
      </w:r>
      <w:r w:rsidRPr="001D7AFD">
        <w:rPr>
          <w:rStyle w:val="StyleUnderline"/>
        </w:rPr>
        <w:t>. According to</w:t>
      </w:r>
      <w:r w:rsidRPr="001D7AFD">
        <w:rPr>
          <w:sz w:val="16"/>
        </w:rPr>
        <w:t xml:space="preserve"> the theory of </w:t>
      </w:r>
      <w:r w:rsidRPr="001D7AFD">
        <w:rPr>
          <w:rStyle w:val="StyleUnderline"/>
        </w:rPr>
        <w:t>quantum electrodynamics</w:t>
      </w:r>
      <w:r w:rsidRPr="001D7AFD">
        <w:rPr>
          <w:sz w:val="16"/>
        </w:rPr>
        <w:t xml:space="preserve"> (QED), which describes how electromagnetic fields interact with matter, </w:t>
      </w:r>
      <w:r w:rsidRPr="001D7AFD">
        <w:rPr>
          <w:rStyle w:val="StyleUnderline"/>
        </w:rPr>
        <w:t>the vacuum is not as empty as classical physics would have us believe</w:t>
      </w:r>
      <w:r w:rsidRPr="001D7AFD">
        <w:rPr>
          <w:sz w:val="16"/>
        </w:rPr>
        <w:t xml:space="preserve">. Over extremely short time scales, </w:t>
      </w:r>
      <w:r w:rsidRPr="001D7AFD">
        <w:rPr>
          <w:rStyle w:val="StyleUnderline"/>
        </w:rPr>
        <w:t>pairs of electrons and positrons</w:t>
      </w:r>
      <w:r w:rsidRPr="001D7AFD">
        <w:rPr>
          <w:sz w:val="16"/>
        </w:rPr>
        <w:t xml:space="preserve">, their antimatter counterparts, </w:t>
      </w:r>
      <w:r w:rsidRPr="001D7AFD">
        <w:rPr>
          <w:rStyle w:val="StyleUnderline"/>
        </w:rPr>
        <w:t>flicker into existence, born of quantum</w:t>
      </w:r>
      <w:r w:rsidRPr="001D7AFD">
        <w:rPr>
          <w:sz w:val="16"/>
        </w:rPr>
        <w:t xml:space="preserve"> mechanical </w:t>
      </w:r>
      <w:r w:rsidRPr="001D7AFD">
        <w:rPr>
          <w:rStyle w:val="StyleUnderline"/>
        </w:rPr>
        <w:t>uncertainty</w:t>
      </w:r>
      <w:r w:rsidRPr="001D7AFD">
        <w:rPr>
          <w:sz w:val="16"/>
        </w:rPr>
        <w:t>. Because of their mutual attraction, they annihilate each another almost as soon as they form.</w:t>
      </w:r>
    </w:p>
    <w:p w14:paraId="5C4E78B4" w14:textId="77777777" w:rsidR="0049104B" w:rsidRPr="001D7AFD" w:rsidRDefault="0049104B" w:rsidP="0049104B">
      <w:pPr>
        <w:rPr>
          <w:sz w:val="16"/>
        </w:rPr>
      </w:pPr>
      <w:r w:rsidRPr="001D7AFD">
        <w:rPr>
          <w:sz w:val="16"/>
        </w:rPr>
        <w:t xml:space="preserve">But </w:t>
      </w:r>
      <w:r w:rsidRPr="001D7AFD">
        <w:rPr>
          <w:rStyle w:val="StyleUnderline"/>
          <w:highlight w:val="green"/>
        </w:rPr>
        <w:t>a</w:t>
      </w:r>
      <w:r w:rsidRPr="001D7AFD">
        <w:rPr>
          <w:rStyle w:val="StyleUnderline"/>
        </w:rPr>
        <w:t xml:space="preserve"> very intense </w:t>
      </w:r>
      <w:r w:rsidRPr="001D7AFD">
        <w:rPr>
          <w:rStyle w:val="StyleUnderline"/>
          <w:highlight w:val="green"/>
        </w:rPr>
        <w:t>laser could</w:t>
      </w:r>
      <w:r w:rsidRPr="001D7AFD">
        <w:rPr>
          <w:sz w:val="16"/>
        </w:rPr>
        <w:t xml:space="preserve">, in principle, </w:t>
      </w:r>
      <w:r w:rsidRPr="001D7AFD">
        <w:rPr>
          <w:rStyle w:val="StyleUnderline"/>
          <w:highlight w:val="green"/>
        </w:rPr>
        <w:t>separate</w:t>
      </w:r>
      <w:r w:rsidRPr="001D7AFD">
        <w:rPr>
          <w:rStyle w:val="StyleUnderline"/>
        </w:rPr>
        <w:t xml:space="preserve"> the </w:t>
      </w:r>
      <w:r w:rsidRPr="001D7AFD">
        <w:rPr>
          <w:rStyle w:val="StyleUnderline"/>
          <w:highlight w:val="green"/>
        </w:rPr>
        <w:t xml:space="preserve">particles before </w:t>
      </w:r>
      <w:r w:rsidRPr="001D7AFD">
        <w:rPr>
          <w:rStyle w:val="StyleUnderline"/>
        </w:rPr>
        <w:t xml:space="preserve">they </w:t>
      </w:r>
      <w:r w:rsidRPr="001D7AFD">
        <w:rPr>
          <w:rStyle w:val="StyleUnderline"/>
          <w:highlight w:val="green"/>
        </w:rPr>
        <w:t>collide</w:t>
      </w:r>
      <w:r w:rsidRPr="001D7AFD">
        <w:rPr>
          <w:sz w:val="16"/>
        </w:rPr>
        <w:t xml:space="preserve">. Like any electromagnetic wave, a laser beam contains an electric field that whips back and forth. As the beam's intensity rises, so, too, does the strength of its electric field. </w:t>
      </w:r>
      <w:r w:rsidRPr="001D7AFD">
        <w:rPr>
          <w:rStyle w:val="StyleUnderline"/>
        </w:rPr>
        <w:t>At intensities around 1024 W/cm2, the field would be strong enough to start to break the mutual attraction between some of the electron-positron pairs</w:t>
      </w:r>
      <w:r w:rsidRPr="001D7AFD">
        <w:rPr>
          <w:sz w:val="16"/>
        </w:rPr>
        <w:t xml:space="preserve">, says Alexander </w:t>
      </w:r>
      <w:proofErr w:type="spellStart"/>
      <w:r w:rsidRPr="001D7AFD">
        <w:rPr>
          <w:sz w:val="16"/>
        </w:rPr>
        <w:t>Sergeev</w:t>
      </w:r>
      <w:proofErr w:type="spellEnd"/>
      <w:r w:rsidRPr="001D7AFD">
        <w:rPr>
          <w:sz w:val="16"/>
        </w:rPr>
        <w:t xml:space="preserve">, former director of the Russian Academy of </w:t>
      </w:r>
      <w:proofErr w:type="spellStart"/>
      <w:r w:rsidRPr="001D7AFD">
        <w:rPr>
          <w:sz w:val="16"/>
        </w:rPr>
        <w:t>Sciences's</w:t>
      </w:r>
      <w:proofErr w:type="spellEnd"/>
      <w:r w:rsidRPr="001D7AFD">
        <w:rPr>
          <w:sz w:val="16"/>
        </w:rPr>
        <w:t xml:space="preserve"> (RAS's) Institute of Applied Physics (IAP) in Nizhny Novgorod and now president of RAS. </w:t>
      </w:r>
      <w:r w:rsidRPr="001D7AFD">
        <w:rPr>
          <w:rStyle w:val="StyleUnderline"/>
        </w:rPr>
        <w:t xml:space="preserve">The laser field would then shake the particles, </w:t>
      </w:r>
      <w:r w:rsidRPr="001D7AFD">
        <w:rPr>
          <w:rStyle w:val="StyleUnderline"/>
          <w:highlight w:val="green"/>
        </w:rPr>
        <w:t>causing them to emit</w:t>
      </w:r>
      <w:r w:rsidRPr="001D7AFD">
        <w:rPr>
          <w:sz w:val="16"/>
        </w:rPr>
        <w:t xml:space="preserve"> electromagnetic waves—in this case, </w:t>
      </w:r>
      <w:r w:rsidRPr="001D7AFD">
        <w:rPr>
          <w:rStyle w:val="StyleUnderline"/>
          <w:highlight w:val="green"/>
        </w:rPr>
        <w:t>gamma rays</w:t>
      </w:r>
      <w:r w:rsidRPr="001D7AFD">
        <w:rPr>
          <w:rStyle w:val="StyleUnderline"/>
        </w:rPr>
        <w:t>. The gamma rays would</w:t>
      </w:r>
      <w:r w:rsidRPr="001D7AFD">
        <w:rPr>
          <w:sz w:val="16"/>
        </w:rPr>
        <w:t xml:space="preserve">, in turn, </w:t>
      </w:r>
      <w:r w:rsidRPr="001D7AFD">
        <w:rPr>
          <w:rStyle w:val="StyleUnderline"/>
        </w:rPr>
        <w:t>generate new electron-positron pairs</w:t>
      </w:r>
      <w:r w:rsidRPr="001D7AFD">
        <w:rPr>
          <w:sz w:val="16"/>
        </w:rPr>
        <w:t xml:space="preserve">, and so on, </w:t>
      </w:r>
      <w:r w:rsidRPr="001D7AFD">
        <w:rPr>
          <w:rStyle w:val="StyleUnderline"/>
          <w:highlight w:val="green"/>
        </w:rPr>
        <w:t xml:space="preserve">resulting in </w:t>
      </w:r>
      <w:r w:rsidRPr="001D7AFD">
        <w:rPr>
          <w:rStyle w:val="StyleUnderline"/>
        </w:rPr>
        <w:t xml:space="preserve">an </w:t>
      </w:r>
      <w:r w:rsidRPr="001D7AFD">
        <w:rPr>
          <w:highlight w:val="green"/>
          <w:u w:val="single"/>
        </w:rPr>
        <w:t>avalanche</w:t>
      </w:r>
      <w:r w:rsidRPr="001D7AFD">
        <w:rPr>
          <w:rStyle w:val="StyleUnderline"/>
          <w:highlight w:val="green"/>
        </w:rPr>
        <w:t xml:space="preserve"> of particles</w:t>
      </w:r>
      <w:r w:rsidRPr="001D7AFD">
        <w:rPr>
          <w:rStyle w:val="StyleUnderline"/>
        </w:rPr>
        <w:t xml:space="preserve"> and radiation that could be detected. "This will be </w:t>
      </w:r>
      <w:r w:rsidRPr="001D7AFD">
        <w:rPr>
          <w:u w:val="single"/>
        </w:rPr>
        <w:t>completely new physics</w:t>
      </w:r>
      <w:r w:rsidRPr="001D7AFD">
        <w:rPr>
          <w:rStyle w:val="StyleUnderline"/>
        </w:rPr>
        <w:t>,"</w:t>
      </w:r>
      <w:r w:rsidRPr="001D7AFD">
        <w:rPr>
          <w:sz w:val="16"/>
        </w:rPr>
        <w:t xml:space="preserve"> </w:t>
      </w:r>
      <w:proofErr w:type="spellStart"/>
      <w:r w:rsidRPr="001D7AFD">
        <w:rPr>
          <w:sz w:val="16"/>
        </w:rPr>
        <w:t>Sergeev</w:t>
      </w:r>
      <w:proofErr w:type="spellEnd"/>
      <w:r w:rsidRPr="001D7AFD">
        <w:rPr>
          <w:sz w:val="16"/>
        </w:rPr>
        <w:t xml:space="preserve"> says. He adds that the gamma ray photons would be energetic enough to push atomic nuclei into excited states, ushering in a new branch of physics known as "nuclear photonics"—the use of intense light to control nuclear processes.</w:t>
      </w:r>
    </w:p>
    <w:p w14:paraId="49796B74" w14:textId="77777777" w:rsidR="0049104B" w:rsidRPr="001D7AFD" w:rsidRDefault="0049104B" w:rsidP="0049104B"/>
    <w:p w14:paraId="521C27B7" w14:textId="77777777" w:rsidR="0049104B" w:rsidRPr="001D7AFD" w:rsidRDefault="0049104B" w:rsidP="0049104B"/>
    <w:p w14:paraId="1D2C8ADF" w14:textId="77777777" w:rsidR="0049104B" w:rsidRPr="001D7AFD" w:rsidRDefault="0049104B" w:rsidP="0049104B">
      <w:pPr>
        <w:pStyle w:val="Heading4"/>
        <w:rPr>
          <w:rFonts w:cs="Calibri"/>
        </w:rPr>
      </w:pPr>
      <w:r w:rsidRPr="001D7AFD">
        <w:rPr>
          <w:rFonts w:cs="Calibri"/>
        </w:rPr>
        <w:t xml:space="preserve">The military is developing </w:t>
      </w:r>
      <w:r w:rsidRPr="001D7AFD">
        <w:rPr>
          <w:rFonts w:cs="Calibri"/>
          <w:u w:val="single"/>
        </w:rPr>
        <w:t>isomer bombs</w:t>
      </w:r>
      <w:r w:rsidRPr="001D7AFD">
        <w:rPr>
          <w:rFonts w:cs="Calibri"/>
        </w:rPr>
        <w:t xml:space="preserve"> – </w:t>
      </w:r>
      <w:r w:rsidRPr="001D7AFD">
        <w:rPr>
          <w:rFonts w:cs="Calibri"/>
          <w:u w:val="single"/>
        </w:rPr>
        <w:t>testing</w:t>
      </w:r>
      <w:r w:rsidRPr="001D7AFD">
        <w:rPr>
          <w:rFonts w:cs="Calibri"/>
        </w:rPr>
        <w:t xml:space="preserve"> destroys the universe.</w:t>
      </w:r>
    </w:p>
    <w:p w14:paraId="50D85C5C" w14:textId="77777777" w:rsidR="0049104B" w:rsidRPr="001D7AFD" w:rsidRDefault="0049104B" w:rsidP="0049104B">
      <w:r w:rsidRPr="001D7AFD">
        <w:t xml:space="preserve">Gary S. </w:t>
      </w:r>
      <w:proofErr w:type="spellStart"/>
      <w:r w:rsidRPr="001D7AFD">
        <w:rPr>
          <w:rStyle w:val="Style13ptBold"/>
        </w:rPr>
        <w:t>Bekkum</w:t>
      </w:r>
      <w:proofErr w:type="spellEnd"/>
      <w:r w:rsidRPr="001D7AFD">
        <w:rPr>
          <w:rStyle w:val="Style13ptBold"/>
        </w:rPr>
        <w:t xml:space="preserve"> 4</w:t>
      </w:r>
      <w:r w:rsidRPr="001D7AFD">
        <w:t xml:space="preserve">, Founder of Spacetime Threat Assessment Report Research, Founder of </w:t>
      </w:r>
      <w:proofErr w:type="spellStart"/>
      <w:r w:rsidRPr="001D7AFD">
        <w:t>STARstream</w:t>
      </w:r>
      <w:proofErr w:type="spellEnd"/>
      <w:r w:rsidRPr="001D7AFD">
        <w:t xml:space="preserve"> Research, Futurist, “American Military is Pursuing New Types of Exotic Weapons”, Pravda, 8-30, </w:t>
      </w:r>
      <w:hyperlink r:id="rId16" w:history="1">
        <w:r w:rsidRPr="001D7AFD">
          <w:rPr>
            <w:rStyle w:val="Hyperlink"/>
          </w:rPr>
          <w:t>https://www.pravdareport.com/science/5527-weapons/</w:t>
        </w:r>
      </w:hyperlink>
    </w:p>
    <w:p w14:paraId="175C1CFA" w14:textId="77777777" w:rsidR="0049104B" w:rsidRPr="001D7AFD" w:rsidRDefault="0049104B" w:rsidP="0049104B">
      <w:pPr>
        <w:rPr>
          <w:sz w:val="16"/>
        </w:rPr>
      </w:pPr>
      <w:r w:rsidRPr="001D7AFD">
        <w:rPr>
          <w:rStyle w:val="Emphasis"/>
        </w:rPr>
        <w:t xml:space="preserve">In recent years it has been discovered that </w:t>
      </w:r>
      <w:r w:rsidRPr="001D7AFD">
        <w:rPr>
          <w:rStyle w:val="Emphasis"/>
          <w:highlight w:val="green"/>
        </w:rPr>
        <w:t>our universe is being blown apart by</w:t>
      </w:r>
      <w:r w:rsidRPr="001D7AFD">
        <w:rPr>
          <w:rStyle w:val="Emphasis"/>
        </w:rPr>
        <w:t xml:space="preserve"> a mysterious anti-gravity effect called "</w:t>
      </w:r>
      <w:r w:rsidRPr="001D7AFD">
        <w:rPr>
          <w:rStyle w:val="Emphasis"/>
          <w:highlight w:val="green"/>
        </w:rPr>
        <w:t>dark energy</w:t>
      </w:r>
      <w:r w:rsidRPr="001D7AFD">
        <w:rPr>
          <w:rStyle w:val="Emphasis"/>
        </w:rPr>
        <w:t>".</w:t>
      </w:r>
      <w:r w:rsidRPr="001D7AFD">
        <w:rPr>
          <w:sz w:val="16"/>
        </w:rPr>
        <w:t xml:space="preserve"> Mainstream physicists are scrambling to explain this mysterious acceleration in the expansion of the universe. </w:t>
      </w:r>
      <w:r w:rsidRPr="001D7AFD">
        <w:rPr>
          <w:rStyle w:val="StyleUnderline"/>
        </w:rPr>
        <w:t xml:space="preserve">Some physicists even believe that the expansion will lead to "The Big Rip" when all of the matter in the universe is torn asunder - from clusters of galaxies in deep space down to the tiniest atomic particles. </w:t>
      </w:r>
      <w:r w:rsidRPr="001D7AFD">
        <w:rPr>
          <w:rStyle w:val="Emphasis"/>
        </w:rPr>
        <w:t xml:space="preserve">The </w:t>
      </w:r>
      <w:r w:rsidRPr="001D7AFD">
        <w:rPr>
          <w:rStyle w:val="Emphasis"/>
          <w:highlight w:val="green"/>
        </w:rPr>
        <w:t>universe</w:t>
      </w:r>
      <w:r w:rsidRPr="001D7AFD">
        <w:rPr>
          <w:rStyle w:val="Emphasis"/>
        </w:rPr>
        <w:t xml:space="preserve"> now appears to be </w:t>
      </w:r>
      <w:r w:rsidRPr="001D7AFD">
        <w:rPr>
          <w:rStyle w:val="Emphasis"/>
          <w:highlight w:val="green"/>
        </w:rPr>
        <w:t xml:space="preserve">made of </w:t>
      </w:r>
      <w:r w:rsidRPr="001D7AFD">
        <w:rPr>
          <w:rStyle w:val="Emphasis"/>
        </w:rPr>
        <w:t>two unknowns - roughly 23% is "</w:t>
      </w:r>
      <w:r w:rsidRPr="001D7AFD">
        <w:rPr>
          <w:rStyle w:val="Emphasis"/>
          <w:highlight w:val="green"/>
        </w:rPr>
        <w:t>dark matter</w:t>
      </w:r>
      <w:r w:rsidRPr="001D7AFD">
        <w:rPr>
          <w:rStyle w:val="Emphasis"/>
        </w:rPr>
        <w:t xml:space="preserve">", an invisible source of gravity, </w:t>
      </w:r>
      <w:r w:rsidRPr="001D7AFD">
        <w:rPr>
          <w:rStyle w:val="Emphasis"/>
          <w:highlight w:val="green"/>
        </w:rPr>
        <w:t>and</w:t>
      </w:r>
      <w:r w:rsidRPr="001D7AFD">
        <w:rPr>
          <w:rStyle w:val="Emphasis"/>
        </w:rPr>
        <w:t xml:space="preserve"> roughly 73% is "</w:t>
      </w:r>
      <w:r w:rsidRPr="001D7AFD">
        <w:rPr>
          <w:rStyle w:val="Emphasis"/>
          <w:highlight w:val="green"/>
        </w:rPr>
        <w:t>dark energy</w:t>
      </w:r>
      <w:r w:rsidRPr="001D7AFD">
        <w:rPr>
          <w:rStyle w:val="Emphasis"/>
        </w:rPr>
        <w:t>",</w:t>
      </w:r>
      <w:r w:rsidRPr="001D7AFD">
        <w:rPr>
          <w:sz w:val="16"/>
        </w:rPr>
        <w:t xml:space="preserve"> an invisible anti-gravity force. Ordinary matter constitutes perhaps 4 percent of the universe. Recently the British science news journal "New Scientist" revealed that </w:t>
      </w:r>
      <w:r w:rsidRPr="001D7AFD">
        <w:rPr>
          <w:rStyle w:val="StyleUnderline"/>
        </w:rPr>
        <w:t xml:space="preserve">the American </w:t>
      </w:r>
      <w:r w:rsidRPr="001D7AFD">
        <w:rPr>
          <w:rStyle w:val="StyleUnderline"/>
          <w:highlight w:val="green"/>
        </w:rPr>
        <w:t>military is pursuing new</w:t>
      </w:r>
      <w:r w:rsidRPr="001D7AFD">
        <w:rPr>
          <w:sz w:val="16"/>
        </w:rPr>
        <w:t xml:space="preserve"> types of exotic </w:t>
      </w:r>
      <w:r w:rsidRPr="001D7AFD">
        <w:rPr>
          <w:rStyle w:val="StyleUnderline"/>
          <w:highlight w:val="green"/>
        </w:rPr>
        <w:t>bombs</w:t>
      </w:r>
      <w:r w:rsidRPr="001D7AFD">
        <w:rPr>
          <w:sz w:val="16"/>
        </w:rPr>
        <w:t xml:space="preserve"> - including a new class of isomeric </w:t>
      </w:r>
      <w:r w:rsidRPr="001D7AFD">
        <w:rPr>
          <w:rStyle w:val="StyleUnderline"/>
        </w:rPr>
        <w:t>gamma ray weapons</w:t>
      </w:r>
      <w:r w:rsidRPr="001D7AFD">
        <w:rPr>
          <w:sz w:val="16"/>
        </w:rPr>
        <w:t xml:space="preserve">.  </w:t>
      </w:r>
      <w:r w:rsidRPr="001D7AFD">
        <w:rPr>
          <w:rStyle w:val="Emphasis"/>
        </w:rPr>
        <w:t xml:space="preserve">Unlike conventional atomic and hydrogen bombs, the new weapons </w:t>
      </w:r>
      <w:r w:rsidRPr="001D7AFD">
        <w:rPr>
          <w:rStyle w:val="Emphasis"/>
          <w:highlight w:val="green"/>
        </w:rPr>
        <w:t xml:space="preserve">would trigger </w:t>
      </w:r>
      <w:r w:rsidRPr="001D7AFD">
        <w:rPr>
          <w:rStyle w:val="Emphasis"/>
        </w:rPr>
        <w:t xml:space="preserve">the </w:t>
      </w:r>
      <w:r w:rsidRPr="001D7AFD">
        <w:rPr>
          <w:rStyle w:val="Emphasis"/>
          <w:highlight w:val="green"/>
        </w:rPr>
        <w:t xml:space="preserve">release of energy by absorbing radiation, and </w:t>
      </w:r>
      <w:r w:rsidRPr="001D7AFD">
        <w:rPr>
          <w:rStyle w:val="Emphasis"/>
        </w:rPr>
        <w:t xml:space="preserve">respond by </w:t>
      </w:r>
      <w:r w:rsidRPr="001D7AFD">
        <w:rPr>
          <w:rStyle w:val="Emphasis"/>
          <w:highlight w:val="green"/>
        </w:rPr>
        <w:t xml:space="preserve">re-emitting </w:t>
      </w:r>
      <w:r w:rsidRPr="001D7AFD">
        <w:rPr>
          <w:rStyle w:val="Emphasis"/>
        </w:rPr>
        <w:t xml:space="preserve">a far more powerful </w:t>
      </w:r>
      <w:r w:rsidRPr="001D7AFD">
        <w:rPr>
          <w:rStyle w:val="Emphasis"/>
          <w:highlight w:val="green"/>
        </w:rPr>
        <w:t>radiation</w:t>
      </w:r>
      <w:r w:rsidRPr="001D7AFD">
        <w:rPr>
          <w:rStyle w:val="Emphasis"/>
        </w:rPr>
        <w:t xml:space="preserve">. </w:t>
      </w:r>
      <w:r w:rsidRPr="001D7AFD">
        <w:rPr>
          <w:rStyle w:val="StyleUnderline"/>
        </w:rPr>
        <w:t>In this new category of gamma-ray weapons, a nuclear isomer absorbs x-rays and re-emits higher frequency gamma rays.</w:t>
      </w:r>
      <w:r w:rsidRPr="001D7AFD">
        <w:rPr>
          <w:sz w:val="16"/>
        </w:rPr>
        <w:t xml:space="preserve"> </w:t>
      </w:r>
      <w:r w:rsidRPr="001D7AFD">
        <w:rPr>
          <w:rStyle w:val="Emphasis"/>
        </w:rPr>
        <w:t xml:space="preserve">The emitted gamma radiation has been reported to release 60 times the energy of the x-rays that trigger the effect.  </w:t>
      </w:r>
      <w:r w:rsidRPr="001D7AFD">
        <w:rPr>
          <w:sz w:val="16"/>
        </w:rPr>
        <w:t xml:space="preserve">The discovery of this isomer triggering is fairly recent, and was first reported in a 1999 paper by an international group of scientists. Although this controversial development has remained fairly obscure, it has not been hidden from the public. Beyond the visible part of defense research is an immense underground of secret projects considered so sensitive that their very existence is denied. These so-called "black budget programs" are deliberately kept from the public eye and from most political leaders.  CNN recently reported that in the United States the black budget projects for 2004 are being funded at a level of more than 20 billion dollars per year. In the summer of 2000 I contacted Nick Cook, the former aviation editor and aerospace consultant to Jane's Defence Weekly, the international military affairs journal. Cook had been investigating black budget super-secret research into exotic physics for advanced propulsion technologies. I had been monitoring electronic discussions between various American and Russian scientists theorizing about rectifying the quantum vacuum for advanced space drive.  Several groups of scientists, partitioned into various research organizations, were exploring what NASA calls "Breakthrough Propulsion Physics" - exotic technologies for advanced space travel to traverse the vast distances between stars.  Partly inspired by the pulp science fiction stories of their youth, and partly by recent reports of multiple radar tracking tapes of unidentified objects performing impossible maneuvers in the sky, these scientists were on a quest to uncover the most likely new physics for star travel.  The NASA program was run by Marc Millis, financed under the Advanced Space Transportation Program Office (ASTP).  Joe </w:t>
      </w:r>
      <w:proofErr w:type="spellStart"/>
      <w:r w:rsidRPr="001D7AFD">
        <w:rPr>
          <w:sz w:val="16"/>
        </w:rPr>
        <w:t>Firmage</w:t>
      </w:r>
      <w:proofErr w:type="spellEnd"/>
      <w:r w:rsidRPr="001D7AFD">
        <w:rPr>
          <w:sz w:val="16"/>
        </w:rPr>
        <w:t xml:space="preserve">, then the 28-year-old Silicon Valley CEO of the </w:t>
      </w:r>
      <w:proofErr w:type="gramStart"/>
      <w:r w:rsidRPr="001D7AFD">
        <w:rPr>
          <w:sz w:val="16"/>
        </w:rPr>
        <w:t>three billion dollar</w:t>
      </w:r>
      <w:proofErr w:type="gramEnd"/>
      <w:r w:rsidRPr="001D7AFD">
        <w:rPr>
          <w:sz w:val="16"/>
        </w:rPr>
        <w:t xml:space="preserve"> Internet firm US Web, began to fund research in parallel with NASA. </w:t>
      </w:r>
      <w:proofErr w:type="spellStart"/>
      <w:r w:rsidRPr="001D7AFD">
        <w:rPr>
          <w:sz w:val="16"/>
        </w:rPr>
        <w:t>Firmage</w:t>
      </w:r>
      <w:proofErr w:type="spellEnd"/>
      <w:r w:rsidRPr="001D7AFD">
        <w:rPr>
          <w:sz w:val="16"/>
        </w:rPr>
        <w:t xml:space="preserve"> hired a NASA Ames nano-technology scientist, Creon </w:t>
      </w:r>
      <w:proofErr w:type="spellStart"/>
      <w:r w:rsidRPr="001D7AFD">
        <w:rPr>
          <w:sz w:val="16"/>
        </w:rPr>
        <w:t>Levit</w:t>
      </w:r>
      <w:proofErr w:type="spellEnd"/>
      <w:r w:rsidRPr="001D7AFD">
        <w:rPr>
          <w:sz w:val="16"/>
        </w:rPr>
        <w:t xml:space="preserve">, to run the "International Space Sciences Organization", a move which apparently alarmed the management at NASA.  The San Francisco based Hearst Examiner reported that NASA's Office of Inspector General assigned Special Agent Keith Tate to investigate whether any proprietary NASA technology might have been leaking into the private sector. Cook was intrigued when I pointed out the apparent connections between various private investors, defense contractors, NASA, INSCOM (American military intelligence), and the CIA.  While researching exotic propulsion technologies Cook had heard rumors of a new kind of weapon, a "sub-quantum atomic bomb", being whispered about in what he called ⌠the dark halls of defense research. Sub-quantum physics is a controversial re-interpretation of quantum theory, based on so-called pilot wave theories, where an information field controls quantum particles. The late Professor David Bohm showed that the predictions of ordinary quantum mechanics could be recast into a pilot wave information theory. Recently Anthony </w:t>
      </w:r>
      <w:proofErr w:type="spellStart"/>
      <w:r w:rsidRPr="001D7AFD">
        <w:rPr>
          <w:sz w:val="16"/>
        </w:rPr>
        <w:t>Valentini</w:t>
      </w:r>
      <w:proofErr w:type="spellEnd"/>
      <w:r w:rsidRPr="001D7AFD">
        <w:rPr>
          <w:sz w:val="16"/>
        </w:rPr>
        <w:t xml:space="preserve"> of the Perimeter Institute has suggested that ordinary quantum theory may be a special case of pilot wave theories, leaving open the possibility of new and exotic non-quantum technologies.  Some French, Serbian and Ukrainian physicists have been working on new theories of extended electrons and solitons, so perhaps a sub-quantum bomb is not entirely out of the question. Even if the rumors of a sub-quantum bomb are pure fantasy, there is no question that mainstream physicists </w:t>
      </w:r>
      <w:proofErr w:type="spellStart"/>
      <w:r w:rsidRPr="001D7AFD">
        <w:rPr>
          <w:sz w:val="16"/>
        </w:rPr>
        <w:t>seriouslycontemplate</w:t>
      </w:r>
      <w:proofErr w:type="spellEnd"/>
      <w:r w:rsidRPr="001D7AFD">
        <w:rPr>
          <w:sz w:val="16"/>
        </w:rPr>
        <w:t xml:space="preserve"> a phase transition in the quantum vacuum as a real possibility. The quantum vacuum defies common sense, because empty space in quantum field theory is actually filled with virtual particles. These virtual particles appear and disappear far too quickly to be detected directly, but their existence has been confirmed by experiments that demonstrate their influence on ordinary matter.</w:t>
      </w:r>
    </w:p>
    <w:p w14:paraId="43D05758" w14:textId="77777777" w:rsidR="0049104B" w:rsidRPr="001D7AFD" w:rsidRDefault="0049104B" w:rsidP="0049104B">
      <w:pPr>
        <w:rPr>
          <w:sz w:val="16"/>
        </w:rPr>
      </w:pPr>
      <w:r w:rsidRPr="001D7AFD">
        <w:rPr>
          <w:sz w:val="16"/>
        </w:rPr>
        <w:t>"Such research should be forbidden!"</w:t>
      </w:r>
    </w:p>
    <w:p w14:paraId="2AB3B179" w14:textId="77777777" w:rsidR="0049104B" w:rsidRPr="001D7AFD" w:rsidRDefault="0049104B" w:rsidP="0049104B">
      <w:pPr>
        <w:rPr>
          <w:sz w:val="16"/>
        </w:rPr>
      </w:pPr>
      <w:r w:rsidRPr="001D7AFD">
        <w:rPr>
          <w:rStyle w:val="StyleUnderline"/>
        </w:rPr>
        <w:t>In the early 1970's Soviet physicists were concerned that the vacuum of our universe was only one possible state of empty space.</w:t>
      </w:r>
      <w:r w:rsidRPr="001D7AFD">
        <w:rPr>
          <w:sz w:val="16"/>
        </w:rPr>
        <w:t xml:space="preserve"> The fundamental state of empty space is called the "true vacuum". Our universe was thought to reside in a "false vacuum", protected from the true vacuum by "the wall of our world". A change from one vacuum state to another is known as a phase transition. This is analogous to the transition between frozen and liquid water. Lev Okun, a Russian physicist and historian recalls Andrei Sakharov, </w:t>
      </w:r>
      <w:r w:rsidRPr="001D7AFD">
        <w:rPr>
          <w:rStyle w:val="StyleUnderline"/>
        </w:rPr>
        <w:t xml:space="preserve">the father of the Soviet hydrogen bomb, expressing his concern about research into the phase transitions of the vacuum. </w:t>
      </w:r>
      <w:r w:rsidRPr="001D7AFD">
        <w:rPr>
          <w:rStyle w:val="Emphasis"/>
          <w:highlight w:val="green"/>
        </w:rPr>
        <w:t xml:space="preserve">If </w:t>
      </w:r>
      <w:r w:rsidRPr="001D7AFD">
        <w:rPr>
          <w:rStyle w:val="Emphasis"/>
        </w:rPr>
        <w:t xml:space="preserve">the </w:t>
      </w:r>
      <w:r w:rsidRPr="001D7AFD">
        <w:rPr>
          <w:rStyle w:val="Emphasis"/>
          <w:highlight w:val="green"/>
        </w:rPr>
        <w:t xml:space="preserve">wall between vacuum states </w:t>
      </w:r>
      <w:r w:rsidRPr="001D7AFD">
        <w:rPr>
          <w:rStyle w:val="Emphasis"/>
        </w:rPr>
        <w:t xml:space="preserve">was to be </w:t>
      </w:r>
      <w:r w:rsidRPr="001D7AFD">
        <w:rPr>
          <w:rStyle w:val="Emphasis"/>
          <w:highlight w:val="green"/>
        </w:rPr>
        <w:t>breached, calculations show</w:t>
      </w:r>
      <w:r w:rsidRPr="001D7AFD">
        <w:rPr>
          <w:rStyle w:val="Emphasis"/>
        </w:rPr>
        <w:t xml:space="preserve">ed that </w:t>
      </w:r>
      <w:r w:rsidRPr="001D7AFD">
        <w:rPr>
          <w:rStyle w:val="Emphasis"/>
          <w:highlight w:val="green"/>
        </w:rPr>
        <w:t xml:space="preserve">an unstoppable </w:t>
      </w:r>
      <w:r w:rsidRPr="001D7AFD">
        <w:rPr>
          <w:rStyle w:val="Emphasis"/>
        </w:rPr>
        <w:t xml:space="preserve">expanding </w:t>
      </w:r>
      <w:r w:rsidRPr="001D7AFD">
        <w:rPr>
          <w:rStyle w:val="Emphasis"/>
          <w:highlight w:val="green"/>
        </w:rPr>
        <w:t xml:space="preserve">bubble would </w:t>
      </w:r>
      <w:r w:rsidRPr="001D7AFD">
        <w:rPr>
          <w:rStyle w:val="Emphasis"/>
        </w:rPr>
        <w:t xml:space="preserve">continue to </w:t>
      </w:r>
      <w:r w:rsidRPr="001D7AFD">
        <w:rPr>
          <w:rStyle w:val="Emphasis"/>
          <w:highlight w:val="green"/>
        </w:rPr>
        <w:t xml:space="preserve">grow until it destroyed our </w:t>
      </w:r>
      <w:r w:rsidRPr="001D7AFD">
        <w:rPr>
          <w:rStyle w:val="Emphasis"/>
        </w:rPr>
        <w:t xml:space="preserve">entire </w:t>
      </w:r>
      <w:r w:rsidRPr="001D7AFD">
        <w:rPr>
          <w:rStyle w:val="Emphasis"/>
          <w:highlight w:val="green"/>
        </w:rPr>
        <w:t>universe</w:t>
      </w:r>
      <w:r w:rsidRPr="001D7AFD">
        <w:rPr>
          <w:rStyle w:val="Emphasis"/>
        </w:rPr>
        <w:t>!</w:t>
      </w:r>
      <w:r w:rsidRPr="001D7AFD">
        <w:rPr>
          <w:sz w:val="16"/>
        </w:rPr>
        <w:t xml:space="preserve"> Sakharov declared that "Such research should be forbidden!" According to Okun, Sakharov feared that an experiment might accidentally trigger a vacuum phase transition.</w:t>
      </w:r>
    </w:p>
    <w:p w14:paraId="4AAC3504" w14:textId="77777777" w:rsidR="0049104B" w:rsidRPr="001D7AFD" w:rsidRDefault="0049104B" w:rsidP="0049104B">
      <w:pPr>
        <w:pStyle w:val="Heading3"/>
        <w:rPr>
          <w:rFonts w:cs="Calibri"/>
        </w:rPr>
      </w:pPr>
      <w:r w:rsidRPr="001D7AFD">
        <w:rPr>
          <w:rFonts w:cs="Calibri"/>
        </w:rPr>
        <w:t>1NC – Overview</w:t>
      </w:r>
    </w:p>
    <w:p w14:paraId="4B7AADEC" w14:textId="77777777" w:rsidR="0049104B" w:rsidRPr="001D7AFD" w:rsidRDefault="0049104B" w:rsidP="0049104B">
      <w:pPr>
        <w:pStyle w:val="Heading4"/>
        <w:rPr>
          <w:rFonts w:cs="Calibri"/>
        </w:rPr>
      </w:pPr>
      <w:r w:rsidRPr="001D7AFD">
        <w:rPr>
          <w:rFonts w:cs="Calibri"/>
        </w:rPr>
        <w:t xml:space="preserve">Have a high threshold for 1AR </w:t>
      </w:r>
      <w:r w:rsidRPr="001D7AFD">
        <w:rPr>
          <w:rFonts w:cs="Calibri"/>
          <w:u w:val="single"/>
        </w:rPr>
        <w:t>extrapolations</w:t>
      </w:r>
      <w:r w:rsidRPr="001D7AFD">
        <w:rPr>
          <w:rFonts w:cs="Calibri"/>
        </w:rPr>
        <w:t xml:space="preserve"> for impacts. Their card is </w:t>
      </w:r>
      <w:r w:rsidRPr="001D7AFD">
        <w:rPr>
          <w:rFonts w:cs="Calibri"/>
          <w:u w:val="single"/>
        </w:rPr>
        <w:t>under warranted</w:t>
      </w:r>
      <w:r w:rsidRPr="001D7AFD">
        <w:rPr>
          <w:rFonts w:cs="Calibri"/>
        </w:rPr>
        <w:t xml:space="preserve"> and </w:t>
      </w:r>
      <w:r w:rsidRPr="001D7AFD">
        <w:rPr>
          <w:rFonts w:cs="Calibri"/>
          <w:u w:val="single"/>
        </w:rPr>
        <w:t>causally asserts</w:t>
      </w:r>
      <w:r w:rsidRPr="001D7AFD">
        <w:rPr>
          <w:rFonts w:cs="Calibri"/>
        </w:rPr>
        <w:t xml:space="preserve"> claims without delineated warrants—don’t fill in gaps for them. Reject new 1ar extinction evidence—we based our 1nc strategy off of bad impact evidence. </w:t>
      </w:r>
      <w:r w:rsidRPr="001D7AFD">
        <w:rPr>
          <w:rFonts w:cs="Calibri"/>
          <w:u w:val="single"/>
        </w:rPr>
        <w:t>Study indicts</w:t>
      </w:r>
      <w:r w:rsidRPr="001D7AFD">
        <w:rPr>
          <w:rFonts w:cs="Calibri"/>
        </w:rPr>
        <w:t xml:space="preserve"> and answers to our impacts/transition solves but </w:t>
      </w:r>
      <w:r w:rsidRPr="001D7AFD">
        <w:rPr>
          <w:rFonts w:cs="Calibri"/>
          <w:u w:val="single"/>
        </w:rPr>
        <w:t>discourages</w:t>
      </w:r>
      <w:r w:rsidRPr="001D7AFD">
        <w:rPr>
          <w:rFonts w:cs="Calibri"/>
        </w:rPr>
        <w:t xml:space="preserve"> sandbagging good ev until after the 1nc.</w:t>
      </w:r>
    </w:p>
    <w:p w14:paraId="3C6F1DE9" w14:textId="77777777" w:rsidR="0049104B" w:rsidRPr="001D7AFD" w:rsidRDefault="0049104B" w:rsidP="0049104B"/>
    <w:p w14:paraId="0DDB520F" w14:textId="77777777" w:rsidR="0049104B" w:rsidRPr="001D7AFD" w:rsidRDefault="0049104B" w:rsidP="0049104B">
      <w:pPr>
        <w:pStyle w:val="Heading4"/>
        <w:rPr>
          <w:rFonts w:cs="Calibri"/>
        </w:rPr>
      </w:pPr>
      <w:r w:rsidRPr="001D7AFD">
        <w:rPr>
          <w:rFonts w:cs="Calibri"/>
        </w:rPr>
        <w:t xml:space="preserve">We don’t have to win much – 100 can </w:t>
      </w:r>
      <w:r w:rsidRPr="001D7AFD">
        <w:rPr>
          <w:rFonts w:cs="Calibri"/>
          <w:u w:val="single"/>
        </w:rPr>
        <w:t>repopulate</w:t>
      </w:r>
      <w:r w:rsidRPr="001D7AFD">
        <w:rPr>
          <w:rFonts w:cs="Calibri"/>
        </w:rPr>
        <w:t xml:space="preserve"> civilization.</w:t>
      </w:r>
    </w:p>
    <w:p w14:paraId="31E7B7D5" w14:textId="77777777" w:rsidR="0049104B" w:rsidRPr="001D7AFD" w:rsidRDefault="0049104B" w:rsidP="0049104B">
      <w:r w:rsidRPr="001D7AFD">
        <w:t xml:space="preserve">Corey S. </w:t>
      </w:r>
      <w:r w:rsidRPr="001D7AFD">
        <w:rPr>
          <w:rStyle w:val="Style13ptBold"/>
        </w:rPr>
        <w:t>Powell 18</w:t>
      </w:r>
      <w:r w:rsidRPr="001D7AFD">
        <w:t>, 8-13-2018, "How many humans would it take to keep our species alive? One scientist's surprising answer," NBC News, https://www.nbcnews.com/mach/science/how-many-humans-would-it-take-keep-our-species-alive-ncna900151</w:t>
      </w:r>
    </w:p>
    <w:p w14:paraId="21842A91" w14:textId="77777777" w:rsidR="0049104B" w:rsidRPr="001D7AFD" w:rsidRDefault="0049104B" w:rsidP="0049104B">
      <w:pPr>
        <w:rPr>
          <w:sz w:val="16"/>
        </w:rPr>
      </w:pPr>
      <w:r w:rsidRPr="001D7AFD">
        <w:rPr>
          <w:sz w:val="16"/>
        </w:rPr>
        <w:t xml:space="preserve">In recent years, astronomers have found thousands of planets orbiting nearby stars, making the old science-fiction trope of off-world colonies seem a bit less absurd. But it was the 2016 discovery of a potentially habitable Earth-size planet around Proxima Centauri, the nearest star after the sun, that really got people thinking: Are we too vulnerable to asteroid strikes and other cataclysms to stick with our single planet? </w:t>
      </w:r>
      <w:r w:rsidRPr="001D7AFD">
        <w:rPr>
          <w:rStyle w:val="StyleUnderline"/>
        </w:rPr>
        <w:t>Could we safeguard our species</w:t>
      </w:r>
      <w:r w:rsidRPr="001D7AFD">
        <w:rPr>
          <w:sz w:val="16"/>
        </w:rPr>
        <w:t xml:space="preserve"> by sending a space ark to a new home, a la "Battlestar Galactica" or the movie "Passengers</w:t>
      </w:r>
      <w:r w:rsidRPr="001D7AFD">
        <w:rPr>
          <w:rStyle w:val="StyleUnderline"/>
        </w:rPr>
        <w:t>?</w:t>
      </w:r>
      <w:r w:rsidRPr="001D7AFD">
        <w:rPr>
          <w:sz w:val="16"/>
        </w:rPr>
        <w:t xml:space="preserve">" </w:t>
      </w:r>
      <w:r w:rsidRPr="001D7AFD">
        <w:rPr>
          <w:rStyle w:val="StyleUnderline"/>
        </w:rPr>
        <w:t>Frédéric Marin is</w:t>
      </w:r>
      <w:r w:rsidRPr="001D7AFD">
        <w:rPr>
          <w:sz w:val="16"/>
        </w:rPr>
        <w:t xml:space="preserve"> among those who are </w:t>
      </w:r>
      <w:r w:rsidRPr="001D7AFD">
        <w:rPr>
          <w:rStyle w:val="StyleUnderline"/>
        </w:rPr>
        <w:t>doing the hard thinking</w:t>
      </w:r>
      <w:r w:rsidRPr="001D7AFD">
        <w:rPr>
          <w:sz w:val="16"/>
        </w:rPr>
        <w:t xml:space="preserve">. The University of Strasbourg astrophysicist has been focusing not on the engineering issues of interstellar travel (which lie beyond current technology) but on the biology side of the question: How many crew members would be needed for an interstellar voyage that might last dozens of generations? In other words, </w:t>
      </w:r>
      <w:r w:rsidRPr="001D7AFD">
        <w:rPr>
          <w:rStyle w:val="StyleUnderline"/>
        </w:rPr>
        <w:t xml:space="preserve">what is the </w:t>
      </w:r>
      <w:r w:rsidRPr="001D7AFD">
        <w:rPr>
          <w:rStyle w:val="StyleUnderline"/>
          <w:highlight w:val="green"/>
        </w:rPr>
        <w:t xml:space="preserve">minimum </w:t>
      </w:r>
      <w:r w:rsidRPr="001D7AFD">
        <w:rPr>
          <w:rStyle w:val="StyleUnderline"/>
        </w:rPr>
        <w:t xml:space="preserve">number of </w:t>
      </w:r>
      <w:r w:rsidRPr="001D7AFD">
        <w:rPr>
          <w:rStyle w:val="StyleUnderline"/>
          <w:highlight w:val="green"/>
        </w:rPr>
        <w:t xml:space="preserve">people </w:t>
      </w:r>
      <w:r w:rsidRPr="001D7AFD">
        <w:rPr>
          <w:rStyle w:val="StyleUnderline"/>
        </w:rPr>
        <w:t>required to</w:t>
      </w:r>
      <w:r w:rsidRPr="001D7AFD">
        <w:rPr>
          <w:sz w:val="16"/>
        </w:rPr>
        <w:t xml:space="preserve"> deliver and successfully </w:t>
      </w:r>
      <w:r w:rsidRPr="001D7AFD">
        <w:rPr>
          <w:rStyle w:val="StyleUnderline"/>
        </w:rPr>
        <w:t>plant a self-sustaining population</w:t>
      </w:r>
      <w:r w:rsidRPr="001D7AFD">
        <w:rPr>
          <w:sz w:val="16"/>
        </w:rPr>
        <w:t xml:space="preserve"> of Homo sapiens on another Earth</w:t>
      </w:r>
      <w:r w:rsidRPr="001D7AFD">
        <w:rPr>
          <w:rStyle w:val="StyleUnderline"/>
        </w:rPr>
        <w:t>?</w:t>
      </w:r>
      <w:r w:rsidRPr="001D7AFD">
        <w:rPr>
          <w:sz w:val="16"/>
        </w:rPr>
        <w:t xml:space="preserve"> “I was reading a lot on the human psychological aspect of spaceflight, and I realized that all books I’ve read and all the movies I’ve seen that were dealing with multiple-generation ships were very naïve,” Marin says. “Since I have access to huge computing power and state-of-the-art simulation tools, I decided to solve this on my spare time.” So when he wasn’t busy simulating galaxies and black holes, Marin created a computer program that mimics the progress of a breeding population. Then he used the program, dubbed Heritage, to simulate the risks a spacefaring population would face, including the effects of inbreeding as well as of catastrophic events like a deadly pandemic or being hit by some celestial object. A paper about his research was published in February in the Journal of the British Interplanetary Society. The magic number </w:t>
      </w:r>
      <w:r w:rsidRPr="001D7AFD">
        <w:rPr>
          <w:rStyle w:val="StyleUnderline"/>
        </w:rPr>
        <w:t xml:space="preserve">The number Marin came up with </w:t>
      </w:r>
      <w:r w:rsidRPr="001D7AFD">
        <w:rPr>
          <w:rStyle w:val="StyleUnderline"/>
          <w:highlight w:val="green"/>
        </w:rPr>
        <w:t>is</w:t>
      </w:r>
      <w:r w:rsidRPr="001D7AFD">
        <w:rPr>
          <w:rStyle w:val="StyleUnderline"/>
        </w:rPr>
        <w:t xml:space="preserve"> </w:t>
      </w:r>
      <w:r w:rsidRPr="001D7AFD">
        <w:rPr>
          <w:sz w:val="16"/>
        </w:rPr>
        <w:t xml:space="preserve">98. </w:t>
      </w:r>
      <w:r w:rsidRPr="001D7AFD">
        <w:rPr>
          <w:rStyle w:val="Emphasis"/>
        </w:rPr>
        <w:t xml:space="preserve">Just </w:t>
      </w:r>
      <w:r w:rsidRPr="001D7AFD">
        <w:rPr>
          <w:rStyle w:val="Emphasis"/>
          <w:highlight w:val="green"/>
        </w:rPr>
        <w:t>98</w:t>
      </w:r>
      <w:r w:rsidRPr="001D7AFD">
        <w:rPr>
          <w:rStyle w:val="Emphasis"/>
        </w:rPr>
        <w:t xml:space="preserve"> healthy people</w:t>
      </w:r>
      <w:r w:rsidRPr="001D7AFD">
        <w:rPr>
          <w:sz w:val="16"/>
        </w:rPr>
        <w:t xml:space="preserve"> would be needed to operate the ship over many generations and to set up a healthy (non-inbred) population on another world, he estimates. That number holds even for his test case of a space ark mission </w:t>
      </w:r>
      <w:r w:rsidRPr="001D7AFD">
        <w:rPr>
          <w:rStyle w:val="StyleUnderline"/>
          <w:highlight w:val="green"/>
        </w:rPr>
        <w:t>lasting</w:t>
      </w:r>
      <w:r w:rsidRPr="001D7AFD">
        <w:rPr>
          <w:rStyle w:val="StyleUnderline"/>
        </w:rPr>
        <w:t xml:space="preserve"> more than </w:t>
      </w:r>
      <w:r w:rsidRPr="001D7AFD">
        <w:rPr>
          <w:rStyle w:val="StyleUnderline"/>
          <w:highlight w:val="green"/>
        </w:rPr>
        <w:t>6,000 years</w:t>
      </w:r>
      <w:r w:rsidRPr="001D7AFD">
        <w:rPr>
          <w:sz w:val="16"/>
        </w:rPr>
        <w:t xml:space="preserve">, although he allows for the population aboard the ark to grow over time — up to about 500, perhaps. The implications of this finding go far beyond the sorts of spaceships we might be able to build in another century or two. “Our results apply to any enclosed environment where emigration and immigration are not possible,” Marin says. “The same elements are essential for any self-sustaining colony, so our code can easily compute the survival rate of a group of humans after a local or global catastrophe as well.” So </w:t>
      </w:r>
      <w:r w:rsidRPr="001D7AFD">
        <w:rPr>
          <w:rStyle w:val="Emphasis"/>
          <w:highlight w:val="green"/>
        </w:rPr>
        <w:t xml:space="preserve">even if billions </w:t>
      </w:r>
      <w:r w:rsidRPr="001D7AFD">
        <w:rPr>
          <w:rStyle w:val="Emphasis"/>
        </w:rPr>
        <w:t xml:space="preserve">of humans </w:t>
      </w:r>
      <w:r w:rsidRPr="001D7AFD">
        <w:rPr>
          <w:rStyle w:val="Emphasis"/>
          <w:highlight w:val="green"/>
        </w:rPr>
        <w:t>were wiped</w:t>
      </w:r>
      <w:r w:rsidRPr="001D7AFD">
        <w:rPr>
          <w:rStyle w:val="Emphasis"/>
        </w:rPr>
        <w:t xml:space="preserve"> out by some catastrophe, </w:t>
      </w:r>
      <w:r w:rsidRPr="001D7AFD">
        <w:rPr>
          <w:rStyle w:val="Emphasis"/>
          <w:highlight w:val="green"/>
        </w:rPr>
        <w:t xml:space="preserve">as long as </w:t>
      </w:r>
      <w:r w:rsidRPr="001D7AFD">
        <w:rPr>
          <w:rStyle w:val="Emphasis"/>
        </w:rPr>
        <w:t xml:space="preserve">a suitable group of </w:t>
      </w:r>
      <w:r w:rsidRPr="001D7AFD">
        <w:rPr>
          <w:rStyle w:val="Emphasis"/>
          <w:highlight w:val="green"/>
        </w:rPr>
        <w:t>98 survived</w:t>
      </w:r>
      <w:r w:rsidRPr="001D7AFD">
        <w:rPr>
          <w:sz w:val="16"/>
        </w:rPr>
        <w:t xml:space="preserve"> and were able to mate, Marin says, </w:t>
      </w:r>
      <w:r w:rsidRPr="001D7AFD">
        <w:rPr>
          <w:rStyle w:val="StyleUnderline"/>
        </w:rPr>
        <w:t xml:space="preserve">they could </w:t>
      </w:r>
      <w:r w:rsidRPr="001D7AFD">
        <w:rPr>
          <w:rStyle w:val="StyleUnderline"/>
          <w:highlight w:val="green"/>
        </w:rPr>
        <w:t xml:space="preserve">carry </w:t>
      </w:r>
      <w:r w:rsidRPr="001D7AFD">
        <w:rPr>
          <w:rStyle w:val="StyleUnderline"/>
        </w:rPr>
        <w:t xml:space="preserve">enough </w:t>
      </w:r>
      <w:r w:rsidRPr="001D7AFD">
        <w:rPr>
          <w:rStyle w:val="StyleUnderline"/>
          <w:highlight w:val="green"/>
        </w:rPr>
        <w:t xml:space="preserve">genetic diversity to propagate the species </w:t>
      </w:r>
      <w:r w:rsidRPr="001D7AFD">
        <w:rPr>
          <w:rStyle w:val="StyleUnderline"/>
        </w:rPr>
        <w:t>and rebuild the population</w:t>
      </w:r>
      <w:r w:rsidRPr="001D7AFD">
        <w:rPr>
          <w:sz w:val="16"/>
        </w:rPr>
        <w:t xml:space="preserve">. Rival calculation Marin acknowledges that </w:t>
      </w:r>
      <w:r w:rsidRPr="001D7AFD">
        <w:rPr>
          <w:rStyle w:val="StyleUnderline"/>
        </w:rPr>
        <w:t>98 sounds like a</w:t>
      </w:r>
      <w:r w:rsidRPr="001D7AFD">
        <w:rPr>
          <w:sz w:val="16"/>
        </w:rPr>
        <w:t xml:space="preserve">n awfully </w:t>
      </w:r>
      <w:r w:rsidRPr="001D7AFD">
        <w:rPr>
          <w:rStyle w:val="StyleUnderline"/>
        </w:rPr>
        <w:t>small number</w:t>
      </w:r>
      <w:r w:rsidRPr="001D7AFD">
        <w:rPr>
          <w:sz w:val="16"/>
        </w:rPr>
        <w:t xml:space="preserve">. </w:t>
      </w:r>
      <w:r w:rsidRPr="001D7AFD">
        <w:rPr>
          <w:rStyle w:val="StyleUnderline"/>
        </w:rPr>
        <w:t>But</w:t>
      </w:r>
      <w:r w:rsidRPr="001D7AFD">
        <w:rPr>
          <w:sz w:val="16"/>
        </w:rPr>
        <w:t xml:space="preserve"> he </w:t>
      </w:r>
      <w:r w:rsidRPr="001D7AFD">
        <w:rPr>
          <w:rStyle w:val="StyleUnderline"/>
        </w:rPr>
        <w:t>insists it makes sense</w:t>
      </w:r>
      <w:r w:rsidRPr="001D7AFD">
        <w:rPr>
          <w:sz w:val="16"/>
        </w:rPr>
        <w:t xml:space="preserve">, even knowing that Cameron Smith, an anthropologist at Portland State University in Oregon, looked at the same basic problem in 2014 and came up with a minimum crew size of 14,000. “Genetic minimum viable population doesn’t deal with real-world concerns,” Smith says, adding that he based his calculation on the demographics of actual populations on Earth. Many </w:t>
      </w:r>
      <w:r w:rsidRPr="001D7AFD">
        <w:rPr>
          <w:rStyle w:val="StyleUnderline"/>
          <w:highlight w:val="green"/>
        </w:rPr>
        <w:t xml:space="preserve">hunter-gatherer </w:t>
      </w:r>
      <w:r w:rsidRPr="001D7AFD">
        <w:rPr>
          <w:rStyle w:val="StyleUnderline"/>
        </w:rPr>
        <w:t xml:space="preserve">societies </w:t>
      </w:r>
      <w:r w:rsidRPr="001D7AFD">
        <w:rPr>
          <w:rStyle w:val="StyleUnderline"/>
          <w:highlight w:val="green"/>
        </w:rPr>
        <w:t xml:space="preserve">survive in </w:t>
      </w:r>
      <w:r w:rsidRPr="001D7AFD">
        <w:rPr>
          <w:rStyle w:val="StyleUnderline"/>
        </w:rPr>
        <w:t xml:space="preserve">groups of about </w:t>
      </w:r>
      <w:r w:rsidRPr="001D7AFD">
        <w:rPr>
          <w:rStyle w:val="StyleUnderline"/>
          <w:highlight w:val="green"/>
        </w:rPr>
        <w:t>100</w:t>
      </w:r>
      <w:r w:rsidRPr="001D7AFD">
        <w:rPr>
          <w:sz w:val="16"/>
        </w:rPr>
        <w:t>, but even isolated tribes always interact with and have offspring with neighboring groups. Even a population of 14,000 strikes Smith as a modest number if you’re counting on it to sustain our species. “Suppose a catastrophe comes along and it knocks out 70 percent of the population,” he says. “Now the demographic structure of the population has been so disrupted that you can no longer find appropriate mating partners. One little catastrophe and the whole thing could fall apart.” The settling of the South Pacific is an interesting case study, according to Smith. That’s because Polynesians populated the islands one by one, much as we might eventually populate other planets. Of course, the Polynesians had abundant open land for population growth and were followed by a stream of other migrants who could keep things going if they got wiped out.</w:t>
      </w:r>
    </w:p>
    <w:p w14:paraId="6661BB64" w14:textId="77777777" w:rsidR="0049104B" w:rsidRPr="001D7AFD" w:rsidRDefault="0049104B" w:rsidP="0049104B"/>
    <w:p w14:paraId="4E5EC671" w14:textId="77777777" w:rsidR="0049104B" w:rsidRPr="001D7AFD" w:rsidRDefault="0049104B" w:rsidP="0049104B">
      <w:pPr>
        <w:pStyle w:val="Heading3"/>
        <w:rPr>
          <w:rFonts w:cs="Calibri"/>
        </w:rPr>
      </w:pPr>
      <w:r w:rsidRPr="001D7AFD">
        <w:rPr>
          <w:rFonts w:cs="Calibri"/>
        </w:rPr>
        <w:t>1NC – Robock and Toon</w:t>
      </w:r>
    </w:p>
    <w:p w14:paraId="24EFB219" w14:textId="77777777" w:rsidR="0049104B" w:rsidRPr="001D7AFD" w:rsidRDefault="0049104B" w:rsidP="0049104B">
      <w:pPr>
        <w:pStyle w:val="Heading4"/>
        <w:rPr>
          <w:rFonts w:cs="Calibri"/>
        </w:rPr>
      </w:pPr>
      <w:r w:rsidRPr="001D7AFD">
        <w:rPr>
          <w:rFonts w:cs="Calibri"/>
        </w:rPr>
        <w:t xml:space="preserve">Their models are </w:t>
      </w:r>
      <w:r w:rsidRPr="001D7AFD">
        <w:rPr>
          <w:rFonts w:cs="Calibri"/>
          <w:u w:val="single"/>
        </w:rPr>
        <w:t>inaccurate</w:t>
      </w:r>
      <w:r w:rsidRPr="001D7AFD">
        <w:rPr>
          <w:rFonts w:cs="Calibri"/>
        </w:rPr>
        <w:t xml:space="preserve"> representations.</w:t>
      </w:r>
    </w:p>
    <w:p w14:paraId="1A9022C8" w14:textId="77777777" w:rsidR="0049104B" w:rsidRPr="001D7AFD" w:rsidRDefault="0049104B" w:rsidP="0049104B">
      <w:r w:rsidRPr="001D7AFD">
        <w:rPr>
          <w:rStyle w:val="Style13ptBold"/>
        </w:rPr>
        <w:t>Walker 18</w:t>
      </w:r>
      <w:r w:rsidRPr="001D7AFD">
        <w:t xml:space="preserve"> – Robert Walker, </w:t>
      </w:r>
      <w:proofErr w:type="spellStart"/>
      <w:r w:rsidRPr="001D7AFD">
        <w:t>M.Hum</w:t>
      </w:r>
      <w:proofErr w:type="spellEnd"/>
      <w:r w:rsidRPr="001D7AFD">
        <w:t xml:space="preserve"> in Philosophy from York University, BA in Mathematics from York University, Software Developer, March 6, 2018, [“Debunked: Nuclear Winter and Radioactive Fallout myths,” Debunking Doomsday] Recut Justin</w:t>
      </w:r>
    </w:p>
    <w:p w14:paraId="269300E4" w14:textId="77777777" w:rsidR="0049104B" w:rsidRPr="001D7AFD" w:rsidRDefault="0049104B" w:rsidP="0049104B">
      <w:pPr>
        <w:rPr>
          <w:sz w:val="12"/>
        </w:rPr>
      </w:pPr>
      <w:r w:rsidRPr="001D7AFD">
        <w:rPr>
          <w:rStyle w:val="StyleUnderline"/>
        </w:rPr>
        <w:t xml:space="preserve">The </w:t>
      </w:r>
      <w:proofErr w:type="spellStart"/>
      <w:r w:rsidRPr="001D7AFD">
        <w:rPr>
          <w:rStyle w:val="Emphasis"/>
          <w:highlight w:val="green"/>
        </w:rPr>
        <w:t>Robok</w:t>
      </w:r>
      <w:proofErr w:type="spellEnd"/>
      <w:r w:rsidRPr="001D7AFD">
        <w:rPr>
          <w:rStyle w:val="StyleUnderline"/>
        </w:rPr>
        <w:t xml:space="preserve"> et all paper is based on a model of a limited exchange of nuclear weapons</w:t>
      </w:r>
      <w:r w:rsidRPr="001D7AFD">
        <w:rPr>
          <w:sz w:val="12"/>
        </w:rPr>
        <w:t xml:space="preserve"> (</w:t>
      </w:r>
      <w:r w:rsidRPr="001D7AFD">
        <w:rPr>
          <w:rStyle w:val="StyleUnderline"/>
        </w:rPr>
        <w:t>say for Pakistan and India</w:t>
      </w:r>
      <w:r w:rsidRPr="001D7AFD">
        <w:rPr>
          <w:sz w:val="12"/>
        </w:rPr>
        <w:t xml:space="preserve">) - </w:t>
      </w:r>
      <w:r w:rsidRPr="001D7AFD">
        <w:rPr>
          <w:rStyle w:val="StyleUnderline"/>
        </w:rPr>
        <w:t>and this model was 3D and quite detailed</w:t>
      </w:r>
      <w:r w:rsidRPr="001D7AFD">
        <w:rPr>
          <w:sz w:val="12"/>
        </w:rPr>
        <w:t xml:space="preserve">. </w:t>
      </w:r>
      <w:r w:rsidRPr="001D7AFD">
        <w:rPr>
          <w:rStyle w:val="Emphasis"/>
        </w:rPr>
        <w:t xml:space="preserve">However they </w:t>
      </w:r>
      <w:r w:rsidRPr="001D7AFD">
        <w:rPr>
          <w:rStyle w:val="Emphasis"/>
          <w:highlight w:val="green"/>
        </w:rPr>
        <w:t xml:space="preserve">didn't model </w:t>
      </w:r>
      <w:r w:rsidRPr="001D7AFD">
        <w:rPr>
          <w:rStyle w:val="Emphasis"/>
        </w:rPr>
        <w:t xml:space="preserve">the actual </w:t>
      </w:r>
      <w:r w:rsidRPr="001D7AFD">
        <w:rPr>
          <w:rStyle w:val="Emphasis"/>
          <w:highlight w:val="green"/>
        </w:rPr>
        <w:t xml:space="preserve">fires </w:t>
      </w:r>
      <w:r w:rsidRPr="001D7AFD">
        <w:rPr>
          <w:rStyle w:val="Emphasis"/>
        </w:rPr>
        <w:t xml:space="preserve">themselves, or the way the cities burn, or lofting of soot into the atmosphere </w:t>
      </w:r>
      <w:r w:rsidRPr="001D7AFD">
        <w:rPr>
          <w:rStyle w:val="Emphasis"/>
          <w:highlight w:val="green"/>
        </w:rPr>
        <w:t>or</w:t>
      </w:r>
      <w:r w:rsidRPr="001D7AFD">
        <w:rPr>
          <w:rStyle w:val="Emphasis"/>
        </w:rPr>
        <w:t xml:space="preserve"> the interactions of the soot with </w:t>
      </w:r>
      <w:r w:rsidRPr="001D7AFD">
        <w:rPr>
          <w:rStyle w:val="Emphasis"/>
          <w:highlight w:val="green"/>
        </w:rPr>
        <w:t xml:space="preserve">water </w:t>
      </w:r>
      <w:proofErr w:type="spellStart"/>
      <w:r w:rsidRPr="001D7AFD">
        <w:rPr>
          <w:rStyle w:val="Emphasis"/>
          <w:highlight w:val="green"/>
        </w:rPr>
        <w:t>vapour</w:t>
      </w:r>
      <w:proofErr w:type="spellEnd"/>
      <w:r w:rsidRPr="001D7AFD">
        <w:rPr>
          <w:rStyle w:val="Emphasis"/>
        </w:rPr>
        <w:t xml:space="preserve"> in the atmosphere</w:t>
      </w:r>
      <w:r w:rsidRPr="001D7AFD">
        <w:rPr>
          <w:sz w:val="12"/>
        </w:rPr>
        <w:t xml:space="preserve">. </w:t>
      </w:r>
      <w:r w:rsidRPr="001D7AFD">
        <w:rPr>
          <w:rStyle w:val="StyleUnderline"/>
          <w:highlight w:val="green"/>
        </w:rPr>
        <w:t xml:space="preserve">They </w:t>
      </w:r>
      <w:r w:rsidRPr="001D7AFD">
        <w:rPr>
          <w:rStyle w:val="StyleUnderline"/>
        </w:rPr>
        <w:t xml:space="preserve">just </w:t>
      </w:r>
      <w:r w:rsidRPr="001D7AFD">
        <w:rPr>
          <w:rStyle w:val="StyleUnderline"/>
          <w:highlight w:val="green"/>
        </w:rPr>
        <w:t xml:space="preserve">started </w:t>
      </w:r>
      <w:r w:rsidRPr="001D7AFD">
        <w:rPr>
          <w:rStyle w:val="StyleUnderline"/>
        </w:rPr>
        <w:t xml:space="preserve">their model </w:t>
      </w:r>
      <w:r w:rsidRPr="001D7AFD">
        <w:rPr>
          <w:rStyle w:val="StyleUnderline"/>
          <w:highlight w:val="green"/>
        </w:rPr>
        <w:t>with</w:t>
      </w:r>
      <w:r w:rsidRPr="001D7AFD">
        <w:rPr>
          <w:rStyle w:val="StyleUnderline"/>
        </w:rPr>
        <w:t xml:space="preserve"> the atmosphere </w:t>
      </w:r>
      <w:r w:rsidRPr="001D7AFD">
        <w:rPr>
          <w:rStyle w:val="Emphasis"/>
        </w:rPr>
        <w:t>pre-loaded with soot</w:t>
      </w:r>
      <w:r w:rsidRPr="001D7AFD">
        <w:rPr>
          <w:rStyle w:val="StyleUnderline"/>
        </w:rPr>
        <w:t xml:space="preserve"> and then ran it forward</w:t>
      </w:r>
      <w:r w:rsidRPr="001D7AFD">
        <w:rPr>
          <w:sz w:val="12"/>
        </w:rPr>
        <w:t xml:space="preserve">. </w:t>
      </w:r>
      <w:r w:rsidRPr="001D7AFD">
        <w:rPr>
          <w:rStyle w:val="StyleUnderline"/>
        </w:rPr>
        <w:t xml:space="preserve">It gets its data about the soot in the upper atmosphere </w:t>
      </w:r>
      <w:r w:rsidRPr="001D7AFD">
        <w:rPr>
          <w:rStyle w:val="Emphasis"/>
        </w:rPr>
        <w:t xml:space="preserve">from those earlier </w:t>
      </w:r>
      <w:r w:rsidRPr="001D7AFD">
        <w:rPr>
          <w:rStyle w:val="Emphasis"/>
          <w:highlight w:val="green"/>
        </w:rPr>
        <w:t xml:space="preserve">pre-Kuwaiti </w:t>
      </w:r>
      <w:r w:rsidRPr="001D7AFD">
        <w:rPr>
          <w:rStyle w:val="Emphasis"/>
        </w:rPr>
        <w:t xml:space="preserve">fire </w:t>
      </w:r>
      <w:r w:rsidRPr="001D7AFD">
        <w:rPr>
          <w:rStyle w:val="Emphasis"/>
          <w:highlight w:val="green"/>
        </w:rPr>
        <w:t>simulations</w:t>
      </w:r>
      <w:r w:rsidRPr="001D7AFD">
        <w:rPr>
          <w:sz w:val="12"/>
        </w:rPr>
        <w:t xml:space="preserve">. See Local Nuclear War, Global Suffering It’s an accurate bit of research based on those assumptions. </w:t>
      </w:r>
      <w:r w:rsidRPr="001D7AFD">
        <w:rPr>
          <w:rStyle w:val="StyleUnderline"/>
        </w:rPr>
        <w:t>They did study what would happen if the atmosphere was pre-loaded in that way</w:t>
      </w:r>
      <w:r w:rsidRPr="001D7AFD">
        <w:rPr>
          <w:sz w:val="12"/>
        </w:rPr>
        <w:t xml:space="preserve">. What </w:t>
      </w:r>
      <w:r w:rsidRPr="001D7AFD">
        <w:rPr>
          <w:rStyle w:val="Emphasis"/>
        </w:rPr>
        <w:t xml:space="preserve">they </w:t>
      </w:r>
      <w:r w:rsidRPr="001D7AFD">
        <w:rPr>
          <w:rStyle w:val="Emphasis"/>
          <w:highlight w:val="green"/>
        </w:rPr>
        <w:t>don’t</w:t>
      </w:r>
      <w:r w:rsidRPr="001D7AFD">
        <w:rPr>
          <w:sz w:val="12"/>
        </w:rPr>
        <w:t xml:space="preserve"> do is </w:t>
      </w:r>
      <w:r w:rsidRPr="001D7AFD">
        <w:rPr>
          <w:rStyle w:val="Emphasis"/>
          <w:highlight w:val="green"/>
        </w:rPr>
        <w:t>discuss whether</w:t>
      </w:r>
      <w:r w:rsidRPr="001D7AFD">
        <w:rPr>
          <w:rStyle w:val="Emphasis"/>
        </w:rPr>
        <w:t xml:space="preserve"> or not a </w:t>
      </w:r>
      <w:r w:rsidRPr="001D7AFD">
        <w:rPr>
          <w:rStyle w:val="Emphasis"/>
          <w:highlight w:val="green"/>
        </w:rPr>
        <w:t>nuc</w:t>
      </w:r>
      <w:r w:rsidRPr="001D7AFD">
        <w:rPr>
          <w:rStyle w:val="Emphasis"/>
        </w:rPr>
        <w:t xml:space="preserve">lear </w:t>
      </w:r>
      <w:r w:rsidRPr="001D7AFD">
        <w:rPr>
          <w:rStyle w:val="Emphasis"/>
          <w:highlight w:val="green"/>
        </w:rPr>
        <w:t>war</w:t>
      </w:r>
      <w:r w:rsidRPr="001D7AFD">
        <w:rPr>
          <w:rStyle w:val="Emphasis"/>
        </w:rPr>
        <w:t xml:space="preserve"> could </w:t>
      </w:r>
      <w:r w:rsidRPr="001D7AFD">
        <w:rPr>
          <w:rStyle w:val="Emphasis"/>
          <w:highlight w:val="green"/>
        </w:rPr>
        <w:t xml:space="preserve">lead to </w:t>
      </w:r>
      <w:r w:rsidRPr="001D7AFD">
        <w:rPr>
          <w:rStyle w:val="Emphasis"/>
        </w:rPr>
        <w:t xml:space="preserve">such </w:t>
      </w:r>
      <w:r w:rsidRPr="001D7AFD">
        <w:rPr>
          <w:rStyle w:val="Emphasis"/>
          <w:highlight w:val="green"/>
        </w:rPr>
        <w:t>a scenario</w:t>
      </w:r>
      <w:r w:rsidRPr="001D7AFD">
        <w:rPr>
          <w:sz w:val="12"/>
        </w:rPr>
        <w:t xml:space="preserve">. </w:t>
      </w:r>
      <w:r w:rsidRPr="001D7AFD">
        <w:rPr>
          <w:rStyle w:val="StyleUnderline"/>
        </w:rPr>
        <w:t>That is the very point that lead Carl Sagan and the others to revise their models</w:t>
      </w:r>
      <w:r w:rsidRPr="001D7AFD">
        <w:rPr>
          <w:sz w:val="12"/>
        </w:rPr>
        <w:t xml:space="preserve">. So - </w:t>
      </w:r>
      <w:r w:rsidRPr="001D7AFD">
        <w:rPr>
          <w:rStyle w:val="Emphasis"/>
        </w:rPr>
        <w:t xml:space="preserve">it has been way </w:t>
      </w:r>
      <w:r w:rsidRPr="001D7AFD">
        <w:rPr>
          <w:rStyle w:val="Emphasis"/>
          <w:highlight w:val="green"/>
        </w:rPr>
        <w:t xml:space="preserve">over reported </w:t>
      </w:r>
      <w:r w:rsidRPr="001D7AFD">
        <w:rPr>
          <w:rStyle w:val="Emphasis"/>
        </w:rPr>
        <w:t>as saying more than it does</w:t>
      </w:r>
      <w:r w:rsidRPr="001D7AFD">
        <w:rPr>
          <w:sz w:val="12"/>
        </w:rPr>
        <w:t xml:space="preserve">. </w:t>
      </w:r>
      <w:r w:rsidRPr="001D7AFD">
        <w:rPr>
          <w:rStyle w:val="StyleUnderline"/>
        </w:rPr>
        <w:t>It just says what would happen if the early views on the soot in the upper atmosphere were correct</w:t>
      </w:r>
      <w:r w:rsidRPr="001D7AFD">
        <w:rPr>
          <w:sz w:val="12"/>
        </w:rPr>
        <w:t xml:space="preserve">. </w:t>
      </w:r>
      <w:r w:rsidRPr="001D7AFD">
        <w:rPr>
          <w:rStyle w:val="Emphasis"/>
        </w:rPr>
        <w:t>It is simply not relevant if those views are incorrect as the other scientists say</w:t>
      </w:r>
      <w:r w:rsidRPr="001D7AFD">
        <w:rPr>
          <w:sz w:val="12"/>
        </w:rPr>
        <w:t xml:space="preserve">. </w:t>
      </w:r>
      <w:r w:rsidRPr="001D7AFD">
        <w:rPr>
          <w:rStyle w:val="StyleUnderline"/>
        </w:rPr>
        <w:t>It does not attempt an explanation of what happened during the Kuwaiti oil fires</w:t>
      </w:r>
      <w:r w:rsidRPr="001D7AFD">
        <w:rPr>
          <w:sz w:val="12"/>
        </w:rPr>
        <w:t xml:space="preserve">. WHAT WOULD REALY HAPPEN? The situation is complicated. </w:t>
      </w:r>
      <w:r w:rsidRPr="001D7AFD">
        <w:rPr>
          <w:rStyle w:val="StyleUnderline"/>
        </w:rPr>
        <w:t xml:space="preserve">Though many </w:t>
      </w:r>
      <w:r w:rsidRPr="001D7AFD">
        <w:rPr>
          <w:rStyle w:val="StyleUnderline"/>
          <w:highlight w:val="green"/>
        </w:rPr>
        <w:t>fires</w:t>
      </w:r>
      <w:r w:rsidRPr="001D7AFD">
        <w:rPr>
          <w:rStyle w:val="StyleUnderline"/>
        </w:rPr>
        <w:t xml:space="preserve"> would break out in cities, </w:t>
      </w:r>
      <w:r w:rsidRPr="001D7AFD">
        <w:rPr>
          <w:rStyle w:val="Emphasis"/>
        </w:rPr>
        <w:t xml:space="preserve">some of them may </w:t>
      </w:r>
      <w:r w:rsidRPr="001D7AFD">
        <w:rPr>
          <w:rStyle w:val="Emphasis"/>
          <w:highlight w:val="green"/>
        </w:rPr>
        <w:t xml:space="preserve">burn for </w:t>
      </w:r>
      <w:r w:rsidRPr="001D7AFD">
        <w:rPr>
          <w:rStyle w:val="Emphasis"/>
        </w:rPr>
        <w:t xml:space="preserve">only </w:t>
      </w:r>
      <w:r w:rsidRPr="001D7AFD">
        <w:rPr>
          <w:rStyle w:val="Emphasis"/>
          <w:highlight w:val="green"/>
        </w:rPr>
        <w:t>a short time</w:t>
      </w:r>
      <w:r w:rsidRPr="001D7AFD">
        <w:rPr>
          <w:sz w:val="12"/>
        </w:rPr>
        <w:t xml:space="preserve">. This section is based largely on remarks by William Cohen in his 2007 book </w:t>
      </w:r>
      <w:r w:rsidRPr="001D7AFD">
        <w:rPr>
          <w:rStyle w:val="StyleUnderline"/>
        </w:rPr>
        <w:t>Would they combine together to make a firestorm?</w:t>
      </w:r>
      <w:r w:rsidRPr="001D7AFD">
        <w:rPr>
          <w:sz w:val="12"/>
        </w:rPr>
        <w:t xml:space="preserve"> </w:t>
      </w:r>
      <w:r w:rsidRPr="001D7AFD">
        <w:rPr>
          <w:rStyle w:val="Emphasis"/>
        </w:rPr>
        <w:t xml:space="preserve">They </w:t>
      </w:r>
      <w:r w:rsidRPr="001D7AFD">
        <w:rPr>
          <w:rStyle w:val="Emphasis"/>
          <w:highlight w:val="green"/>
        </w:rPr>
        <w:t>didn't for Nagasaki</w:t>
      </w:r>
      <w:r w:rsidRPr="001D7AFD">
        <w:rPr>
          <w:rStyle w:val="StyleUnderline"/>
        </w:rPr>
        <w:t xml:space="preserve"> which was a city </w:t>
      </w:r>
      <w:r w:rsidRPr="001D7AFD">
        <w:rPr>
          <w:rStyle w:val="StyleUnderline"/>
          <w:highlight w:val="green"/>
        </w:rPr>
        <w:t>built</w:t>
      </w:r>
      <w:r w:rsidRPr="001D7AFD">
        <w:rPr>
          <w:rStyle w:val="StyleUnderline"/>
        </w:rPr>
        <w:t xml:space="preserve"> largely </w:t>
      </w:r>
      <w:r w:rsidRPr="001D7AFD">
        <w:rPr>
          <w:rStyle w:val="StyleUnderline"/>
          <w:highlight w:val="green"/>
        </w:rPr>
        <w:t>of wood and paper</w:t>
      </w:r>
      <w:r w:rsidRPr="001D7AFD">
        <w:rPr>
          <w:rStyle w:val="StyleUnderline"/>
        </w:rPr>
        <w:t xml:space="preserve">, which would </w:t>
      </w:r>
      <w:r w:rsidRPr="001D7AFD">
        <w:rPr>
          <w:rStyle w:val="Emphasis"/>
          <w:highlight w:val="green"/>
        </w:rPr>
        <w:t xml:space="preserve">not </w:t>
      </w:r>
      <w:r w:rsidRPr="001D7AFD">
        <w:rPr>
          <w:rStyle w:val="Emphasis"/>
        </w:rPr>
        <w:t xml:space="preserve">be permitted with </w:t>
      </w:r>
      <w:r w:rsidRPr="001D7AFD">
        <w:rPr>
          <w:rStyle w:val="Emphasis"/>
          <w:highlight w:val="green"/>
        </w:rPr>
        <w:t>a modern city</w:t>
      </w:r>
      <w:r w:rsidRPr="001D7AFD">
        <w:rPr>
          <w:sz w:val="12"/>
        </w:rPr>
        <w:t xml:space="preserve">. That suggests that </w:t>
      </w:r>
      <w:r w:rsidRPr="001D7AFD">
        <w:rPr>
          <w:rStyle w:val="StyleUnderline"/>
        </w:rPr>
        <w:t xml:space="preserve">an airburst like the one for Nagasaki would not produce a </w:t>
      </w:r>
      <w:proofErr w:type="spellStart"/>
      <w:r w:rsidRPr="001D7AFD">
        <w:rPr>
          <w:rStyle w:val="StyleUnderline"/>
        </w:rPr>
        <w:t>firestsorm</w:t>
      </w:r>
      <w:proofErr w:type="spellEnd"/>
      <w:r w:rsidRPr="001D7AFD">
        <w:rPr>
          <w:sz w:val="12"/>
        </w:rPr>
        <w:t xml:space="preserve">. </w:t>
      </w:r>
      <w:r w:rsidRPr="001D7AFD">
        <w:rPr>
          <w:rStyle w:val="StyleUnderline"/>
        </w:rPr>
        <w:t>They did for Hiroshima but that is probably for other reasons such as widespread use of charcoal burners</w:t>
      </w:r>
      <w:r w:rsidRPr="001D7AFD">
        <w:rPr>
          <w:sz w:val="12"/>
        </w:rPr>
        <w:t xml:space="preserve">, as noted in a report back in 1951. But then they might be ground burst weapons, so what difference does that make? What would the end result be in the atmosphere of the complex pattern of many different fires? What would the vertical distribution be? So, </w:t>
      </w:r>
      <w:r w:rsidRPr="001D7AFD">
        <w:rPr>
          <w:rStyle w:val="Emphasis"/>
          <w:highlight w:val="green"/>
        </w:rPr>
        <w:t xml:space="preserve">there might not </w:t>
      </w:r>
      <w:r w:rsidRPr="001D7AFD">
        <w:rPr>
          <w:rStyle w:val="Emphasis"/>
        </w:rPr>
        <w:t xml:space="preserve">even </w:t>
      </w:r>
      <w:r w:rsidRPr="001D7AFD">
        <w:rPr>
          <w:rStyle w:val="Emphasis"/>
          <w:highlight w:val="green"/>
        </w:rPr>
        <w:t xml:space="preserve">be </w:t>
      </w:r>
      <w:r w:rsidRPr="001D7AFD">
        <w:rPr>
          <w:rStyle w:val="Emphasis"/>
        </w:rPr>
        <w:t xml:space="preserve">extensive </w:t>
      </w:r>
      <w:r w:rsidRPr="001D7AFD">
        <w:rPr>
          <w:rStyle w:val="Emphasis"/>
          <w:highlight w:val="green"/>
        </w:rPr>
        <w:t>fires</w:t>
      </w:r>
      <w:r w:rsidRPr="001D7AFD">
        <w:rPr>
          <w:sz w:val="12"/>
        </w:rPr>
        <w:t xml:space="preserve">. </w:t>
      </w:r>
      <w:r w:rsidRPr="001D7AFD">
        <w:rPr>
          <w:rStyle w:val="StyleUnderline"/>
        </w:rPr>
        <w:t xml:space="preserve">If there are, then going by the example of the Kuwait fires then most of the </w:t>
      </w:r>
      <w:r w:rsidRPr="001D7AFD">
        <w:rPr>
          <w:rStyle w:val="StyleUnderline"/>
          <w:highlight w:val="green"/>
        </w:rPr>
        <w:t>carbon</w:t>
      </w:r>
      <w:r w:rsidRPr="001D7AFD">
        <w:rPr>
          <w:rStyle w:val="StyleUnderline"/>
        </w:rPr>
        <w:t xml:space="preserve"> was distributed in the first few kilometers and </w:t>
      </w:r>
      <w:r w:rsidRPr="001D7AFD">
        <w:rPr>
          <w:rStyle w:val="Emphasis"/>
          <w:highlight w:val="green"/>
        </w:rPr>
        <w:t xml:space="preserve">did not reach </w:t>
      </w:r>
      <w:r w:rsidRPr="001D7AFD">
        <w:rPr>
          <w:rStyle w:val="Emphasis"/>
        </w:rPr>
        <w:t xml:space="preserve">the </w:t>
      </w:r>
      <w:r w:rsidRPr="001D7AFD">
        <w:rPr>
          <w:rStyle w:val="Emphasis"/>
          <w:highlight w:val="green"/>
        </w:rPr>
        <w:t>stratosphere</w:t>
      </w:r>
      <w:r w:rsidRPr="001D7AFD">
        <w:rPr>
          <w:sz w:val="12"/>
        </w:rPr>
        <w:t xml:space="preserve">. Also </w:t>
      </w:r>
      <w:r w:rsidRPr="001D7AFD">
        <w:rPr>
          <w:rStyle w:val="Emphasis"/>
        </w:rPr>
        <w:t xml:space="preserve">water </w:t>
      </w:r>
      <w:proofErr w:type="spellStart"/>
      <w:r w:rsidRPr="001D7AFD">
        <w:rPr>
          <w:rStyle w:val="Emphasis"/>
        </w:rPr>
        <w:t>vapour</w:t>
      </w:r>
      <w:proofErr w:type="spellEnd"/>
      <w:r w:rsidRPr="001D7AFD">
        <w:rPr>
          <w:rStyle w:val="Emphasis"/>
        </w:rPr>
        <w:t xml:space="preserve"> is another complicating factor</w:t>
      </w:r>
      <w:r w:rsidRPr="001D7AFD">
        <w:rPr>
          <w:sz w:val="12"/>
        </w:rPr>
        <w:t xml:space="preserve">. </w:t>
      </w:r>
      <w:r w:rsidRPr="001D7AFD">
        <w:rPr>
          <w:rStyle w:val="StyleUnderline"/>
        </w:rPr>
        <w:t xml:space="preserve">The </w:t>
      </w:r>
      <w:r w:rsidRPr="001D7AFD">
        <w:rPr>
          <w:rStyle w:val="StyleUnderline"/>
          <w:highlight w:val="green"/>
        </w:rPr>
        <w:t>fires</w:t>
      </w:r>
      <w:r w:rsidRPr="001D7AFD">
        <w:rPr>
          <w:rStyle w:val="StyleUnderline"/>
        </w:rPr>
        <w:t xml:space="preserve"> themselves </w:t>
      </w:r>
      <w:r w:rsidRPr="001D7AFD">
        <w:rPr>
          <w:rStyle w:val="Emphasis"/>
          <w:highlight w:val="green"/>
        </w:rPr>
        <w:t xml:space="preserve">produce water </w:t>
      </w:r>
      <w:proofErr w:type="spellStart"/>
      <w:r w:rsidRPr="001D7AFD">
        <w:rPr>
          <w:rStyle w:val="Emphasis"/>
          <w:highlight w:val="green"/>
        </w:rPr>
        <w:t>vapour</w:t>
      </w:r>
      <w:proofErr w:type="spellEnd"/>
      <w:r w:rsidRPr="001D7AFD">
        <w:rPr>
          <w:rStyle w:val="Emphasis"/>
          <w:highlight w:val="green"/>
        </w:rPr>
        <w:t xml:space="preserve"> </w:t>
      </w:r>
      <w:r w:rsidRPr="001D7AFD">
        <w:rPr>
          <w:rStyle w:val="Emphasis"/>
        </w:rPr>
        <w:t>during combustion</w:t>
      </w:r>
      <w:r w:rsidRPr="001D7AFD">
        <w:rPr>
          <w:rStyle w:val="StyleUnderline"/>
        </w:rPr>
        <w:t xml:space="preserve"> and more is </w:t>
      </w:r>
      <w:r w:rsidRPr="001D7AFD">
        <w:rPr>
          <w:rStyle w:val="Emphasis"/>
        </w:rPr>
        <w:t>taken in from the atmosphere</w:t>
      </w:r>
      <w:r w:rsidRPr="001D7AFD">
        <w:rPr>
          <w:rStyle w:val="StyleUnderline"/>
        </w:rPr>
        <w:t xml:space="preserve"> and lofted high where it may </w:t>
      </w:r>
      <w:r w:rsidRPr="001D7AFD">
        <w:rPr>
          <w:rStyle w:val="Emphasis"/>
        </w:rPr>
        <w:t>form clouds</w:t>
      </w:r>
      <w:r w:rsidRPr="001D7AFD">
        <w:rPr>
          <w:rStyle w:val="StyleUnderline"/>
        </w:rPr>
        <w:t xml:space="preserve">, which then will tend to </w:t>
      </w:r>
      <w:r w:rsidRPr="001D7AFD">
        <w:rPr>
          <w:rStyle w:val="Emphasis"/>
        </w:rPr>
        <w:t>keep the surface warmer than it would be</w:t>
      </w:r>
      <w:r w:rsidRPr="001D7AFD">
        <w:rPr>
          <w:sz w:val="12"/>
        </w:rPr>
        <w:t xml:space="preserve">. Also </w:t>
      </w:r>
      <w:r w:rsidRPr="001D7AFD">
        <w:rPr>
          <w:rStyle w:val="StyleUnderline"/>
        </w:rPr>
        <w:t>once the fires stop</w:t>
      </w:r>
      <w:r w:rsidRPr="001D7AFD">
        <w:rPr>
          <w:sz w:val="12"/>
        </w:rPr>
        <w:t xml:space="preserve"> - </w:t>
      </w:r>
      <w:r w:rsidRPr="001D7AFD">
        <w:rPr>
          <w:rStyle w:val="StyleUnderline"/>
        </w:rPr>
        <w:t xml:space="preserve">and </w:t>
      </w:r>
      <w:r w:rsidRPr="001D7AFD">
        <w:rPr>
          <w:rStyle w:val="Emphasis"/>
        </w:rPr>
        <w:t>unlike the Kuwaiti oil fires they would not burn for months but be over in a short while like any other large fire (weeks at most if forests catch fire)</w:t>
      </w:r>
      <w:r w:rsidRPr="001D7AFD">
        <w:rPr>
          <w:sz w:val="12"/>
        </w:rPr>
        <w:t xml:space="preserve"> - </w:t>
      </w:r>
      <w:r w:rsidRPr="001D7AFD">
        <w:rPr>
          <w:rStyle w:val="StyleUnderline"/>
        </w:rPr>
        <w:t xml:space="preserve">the </w:t>
      </w:r>
      <w:r w:rsidRPr="001D7AFD">
        <w:rPr>
          <w:rStyle w:val="Emphasis"/>
        </w:rPr>
        <w:t>excess moisture rains out taking soot and dust with it</w:t>
      </w:r>
      <w:r w:rsidRPr="001D7AFD">
        <w:rPr>
          <w:sz w:val="12"/>
        </w:rPr>
        <w:t xml:space="preserve">. </w:t>
      </w:r>
      <w:r w:rsidRPr="001D7AFD">
        <w:rPr>
          <w:rStyle w:val="StyleUnderline"/>
        </w:rPr>
        <w:t>And if forests do catch fire</w:t>
      </w:r>
      <w:r w:rsidRPr="001D7AFD">
        <w:rPr>
          <w:sz w:val="12"/>
        </w:rPr>
        <w:t xml:space="preserve"> - </w:t>
      </w:r>
      <w:r w:rsidRPr="001D7AFD">
        <w:rPr>
          <w:rStyle w:val="StyleUnderline"/>
        </w:rPr>
        <w:t>then it is like the forest fires we get every year</w:t>
      </w:r>
      <w:r w:rsidRPr="001D7AFD">
        <w:rPr>
          <w:sz w:val="12"/>
        </w:rPr>
        <w:t xml:space="preserve"> - </w:t>
      </w:r>
      <w:r w:rsidRPr="001D7AFD">
        <w:rPr>
          <w:rStyle w:val="StyleUnderline"/>
        </w:rPr>
        <w:t xml:space="preserve">and </w:t>
      </w:r>
      <w:r w:rsidRPr="001D7AFD">
        <w:rPr>
          <w:rStyle w:val="Emphasis"/>
        </w:rPr>
        <w:t>they do not cause global winter</w:t>
      </w:r>
      <w:r w:rsidRPr="001D7AFD">
        <w:rPr>
          <w:rStyle w:val="StyleUnderline"/>
        </w:rPr>
        <w:t>, or</w:t>
      </w:r>
      <w:r w:rsidRPr="001D7AFD">
        <w:rPr>
          <w:sz w:val="12"/>
        </w:rPr>
        <w:t xml:space="preserve"> indeed, </w:t>
      </w:r>
      <w:r w:rsidRPr="001D7AFD">
        <w:rPr>
          <w:rStyle w:val="StyleUnderline"/>
        </w:rPr>
        <w:t xml:space="preserve">have </w:t>
      </w:r>
      <w:r w:rsidRPr="001D7AFD">
        <w:rPr>
          <w:rStyle w:val="Emphasis"/>
        </w:rPr>
        <w:t>any widespread cooling effect at all</w:t>
      </w:r>
      <w:r w:rsidRPr="001D7AFD">
        <w:rPr>
          <w:rStyle w:val="StyleUnderline"/>
        </w:rPr>
        <w:t>, even when they are extensive and rage for weeks</w:t>
      </w:r>
      <w:r w:rsidRPr="001D7AFD">
        <w:rPr>
          <w:sz w:val="12"/>
        </w:rPr>
        <w:t xml:space="preserve">. The whole thing is very complex. Here is </w:t>
      </w:r>
      <w:r w:rsidRPr="001D7AFD">
        <w:rPr>
          <w:rStyle w:val="StyleUnderline"/>
        </w:rPr>
        <w:t>William Cohen</w:t>
      </w:r>
      <w:r w:rsidRPr="001D7AFD">
        <w:rPr>
          <w:sz w:val="12"/>
        </w:rPr>
        <w:t xml:space="preserve"> talking about it in his 2007 book. He </w:t>
      </w:r>
      <w:r w:rsidRPr="001D7AFD">
        <w:rPr>
          <w:rStyle w:val="StyleUnderline"/>
        </w:rPr>
        <w:t xml:space="preserve">is one of the experts who started off by supporting Carl Sagan’s nuclear winter models but doesn't </w:t>
      </w:r>
      <w:proofErr w:type="gramStart"/>
      <w:r w:rsidRPr="001D7AFD">
        <w:rPr>
          <w:rStyle w:val="StyleUnderline"/>
        </w:rPr>
        <w:t>any more</w:t>
      </w:r>
      <w:proofErr w:type="gramEnd"/>
      <w:r w:rsidRPr="001D7AFD">
        <w:rPr>
          <w:sz w:val="12"/>
        </w:rPr>
        <w:t xml:space="preserve">. (Many of the pages are made available for public viewing via google books through that link - enough to get a good idea of his main points). </w:t>
      </w:r>
      <w:r w:rsidRPr="001D7AFD">
        <w:rPr>
          <w:rStyle w:val="StyleUnderline"/>
        </w:rPr>
        <w:t xml:space="preserve">He mentions other information about large scale fires such as </w:t>
      </w:r>
      <w:r w:rsidRPr="001D7AFD">
        <w:rPr>
          <w:rStyle w:val="Emphasis"/>
        </w:rPr>
        <w:t xml:space="preserve">the </w:t>
      </w:r>
      <w:r w:rsidRPr="001D7AFD">
        <w:rPr>
          <w:rStyle w:val="Emphasis"/>
          <w:highlight w:val="green"/>
        </w:rPr>
        <w:t>Dresden bombing</w:t>
      </w:r>
      <w:r w:rsidRPr="001D7AFD">
        <w:rPr>
          <w:rStyle w:val="StyleUnderline"/>
          <w:highlight w:val="green"/>
        </w:rPr>
        <w:t xml:space="preserve"> </w:t>
      </w:r>
      <w:r w:rsidRPr="001D7AFD">
        <w:rPr>
          <w:rStyle w:val="StyleUnderline"/>
        </w:rPr>
        <w:t xml:space="preserve">and </w:t>
      </w:r>
      <w:r w:rsidRPr="001D7AFD">
        <w:rPr>
          <w:rStyle w:val="Emphasis"/>
        </w:rPr>
        <w:t>forest fires</w:t>
      </w:r>
      <w:r w:rsidRPr="001D7AFD">
        <w:rPr>
          <w:rStyle w:val="StyleUnderline"/>
        </w:rPr>
        <w:t xml:space="preserve"> which again </w:t>
      </w:r>
      <w:r w:rsidRPr="001D7AFD">
        <w:rPr>
          <w:rStyle w:val="Emphasis"/>
          <w:highlight w:val="green"/>
        </w:rPr>
        <w:t xml:space="preserve">do not inject </w:t>
      </w:r>
      <w:r w:rsidRPr="001D7AFD">
        <w:rPr>
          <w:rStyle w:val="Emphasis"/>
        </w:rPr>
        <w:t xml:space="preserve">large amounts of </w:t>
      </w:r>
      <w:r w:rsidRPr="001D7AFD">
        <w:rPr>
          <w:rStyle w:val="Emphasis"/>
          <w:highlight w:val="green"/>
        </w:rPr>
        <w:t xml:space="preserve">soot </w:t>
      </w:r>
      <w:r w:rsidRPr="001D7AFD">
        <w:rPr>
          <w:rStyle w:val="Emphasis"/>
        </w:rPr>
        <w:t>into the stratosphere</w:t>
      </w:r>
      <w:r w:rsidRPr="001D7AFD">
        <w:rPr>
          <w:sz w:val="12"/>
        </w:rPr>
        <w:t xml:space="preserve">. So in short it's a </w:t>
      </w:r>
      <w:proofErr w:type="gramStart"/>
      <w:r w:rsidRPr="001D7AFD">
        <w:rPr>
          <w:sz w:val="12"/>
        </w:rPr>
        <w:t>wide ranging</w:t>
      </w:r>
      <w:proofErr w:type="gramEnd"/>
      <w:r w:rsidRPr="001D7AFD">
        <w:rPr>
          <w:sz w:val="12"/>
        </w:rPr>
        <w:t xml:space="preserve"> debate. </w:t>
      </w:r>
      <w:r w:rsidRPr="001D7AFD">
        <w:rPr>
          <w:rStyle w:val="StyleUnderline"/>
        </w:rPr>
        <w:t>Some think that some form of a "nuclear autumn" is possible</w:t>
      </w:r>
      <w:r w:rsidRPr="001D7AFD">
        <w:rPr>
          <w:sz w:val="12"/>
        </w:rPr>
        <w:t xml:space="preserve">. </w:t>
      </w:r>
      <w:r w:rsidRPr="001D7AFD">
        <w:rPr>
          <w:rStyle w:val="StyleUnderline"/>
        </w:rPr>
        <w:t xml:space="preserve">Many think that there would be </w:t>
      </w:r>
      <w:r w:rsidRPr="001D7AFD">
        <w:rPr>
          <w:rStyle w:val="Emphasis"/>
          <w:highlight w:val="green"/>
        </w:rPr>
        <w:t xml:space="preserve">no </w:t>
      </w:r>
      <w:r w:rsidRPr="001D7AFD">
        <w:rPr>
          <w:rStyle w:val="Emphasis"/>
        </w:rPr>
        <w:t xml:space="preserve">global </w:t>
      </w:r>
      <w:r w:rsidRPr="001D7AFD">
        <w:rPr>
          <w:rStyle w:val="Emphasis"/>
          <w:highlight w:val="green"/>
        </w:rPr>
        <w:t xml:space="preserve">climate effects </w:t>
      </w:r>
      <w:r w:rsidRPr="001D7AFD">
        <w:rPr>
          <w:rStyle w:val="Emphasis"/>
        </w:rPr>
        <w:t>at all</w:t>
      </w:r>
      <w:r w:rsidRPr="001D7AFD">
        <w:rPr>
          <w:sz w:val="12"/>
        </w:rPr>
        <w:t xml:space="preserve">. </w:t>
      </w:r>
      <w:r w:rsidRPr="001D7AFD">
        <w:rPr>
          <w:rStyle w:val="StyleUnderline"/>
        </w:rPr>
        <w:t xml:space="preserve">The idea of a true nuclear winter, turning summer into winter, is </w:t>
      </w:r>
      <w:r w:rsidRPr="001D7AFD">
        <w:rPr>
          <w:rStyle w:val="Emphasis"/>
        </w:rPr>
        <w:t xml:space="preserve">no longer on the table, except for Alan </w:t>
      </w:r>
      <w:proofErr w:type="spellStart"/>
      <w:r w:rsidRPr="001D7AFD">
        <w:rPr>
          <w:rStyle w:val="Emphasis"/>
        </w:rPr>
        <w:t>Robok</w:t>
      </w:r>
      <w:proofErr w:type="spellEnd"/>
      <w:r w:rsidRPr="001D7AFD">
        <w:rPr>
          <w:rStyle w:val="StyleUnderline"/>
        </w:rPr>
        <w:t xml:space="preserve">, who as far as I know </w:t>
      </w:r>
      <w:r w:rsidRPr="001D7AFD">
        <w:rPr>
          <w:rStyle w:val="Emphasis"/>
        </w:rPr>
        <w:t>has not given a good reason based on modern views of how fire plumes work for their pre-loading of the upper atmosphere</w:t>
      </w:r>
      <w:r w:rsidRPr="001D7AFD">
        <w:rPr>
          <w:rStyle w:val="StyleUnderline"/>
        </w:rPr>
        <w:t>, the main point at contention</w:t>
      </w:r>
      <w:r w:rsidRPr="001D7AFD">
        <w:rPr>
          <w:sz w:val="12"/>
        </w:rPr>
        <w:t xml:space="preserve">. </w:t>
      </w:r>
      <w:r w:rsidRPr="001D7AFD">
        <w:rPr>
          <w:rStyle w:val="Emphasis"/>
          <w:highlight w:val="green"/>
        </w:rPr>
        <w:t xml:space="preserve">It's </w:t>
      </w:r>
      <w:r w:rsidRPr="001D7AFD">
        <w:rPr>
          <w:rStyle w:val="Emphasis"/>
        </w:rPr>
        <w:t xml:space="preserve">still </w:t>
      </w:r>
      <w:r w:rsidRPr="001D7AFD">
        <w:rPr>
          <w:rStyle w:val="Emphasis"/>
          <w:highlight w:val="green"/>
        </w:rPr>
        <w:t xml:space="preserve">not a </w:t>
      </w:r>
      <w:r w:rsidRPr="001D7AFD">
        <w:rPr>
          <w:rStyle w:val="Emphasis"/>
        </w:rPr>
        <w:t xml:space="preserve">literal </w:t>
      </w:r>
      <w:r w:rsidRPr="001D7AFD">
        <w:rPr>
          <w:rStyle w:val="Emphasis"/>
          <w:highlight w:val="green"/>
        </w:rPr>
        <w:t>doomsday</w:t>
      </w:r>
      <w:r w:rsidRPr="001D7AFD">
        <w:rPr>
          <w:rStyle w:val="Emphasis"/>
        </w:rPr>
        <w:t xml:space="preserve"> if there is a nuclear autumn</w:t>
      </w:r>
      <w:r w:rsidRPr="001D7AFD">
        <w:rPr>
          <w:sz w:val="12"/>
        </w:rPr>
        <w:t xml:space="preserve">. </w:t>
      </w:r>
      <w:r w:rsidRPr="001D7AFD">
        <w:rPr>
          <w:rStyle w:val="StyleUnderline"/>
        </w:rPr>
        <w:t>It's rather similar to the idea of a volcanic winter after a super volcano, where you'd need to grow different crops, adapted for a colder climate until the temperatures recover</w:t>
      </w:r>
      <w:r w:rsidRPr="001D7AFD">
        <w:rPr>
          <w:sz w:val="12"/>
        </w:rPr>
        <w:t xml:space="preserve">. </w:t>
      </w:r>
      <w:r w:rsidRPr="001D7AFD">
        <w:rPr>
          <w:rStyle w:val="StyleUnderline"/>
        </w:rPr>
        <w:t>I don't mean that</w:t>
      </w:r>
      <w:r w:rsidRPr="001D7AFD">
        <w:rPr>
          <w:sz w:val="12"/>
        </w:rPr>
        <w:t xml:space="preserve"> in the sense </w:t>
      </w:r>
      <w:r w:rsidRPr="001D7AFD">
        <w:rPr>
          <w:rStyle w:val="StyleUnderline"/>
        </w:rPr>
        <w:t xml:space="preserve">it is easy of course, </w:t>
      </w:r>
      <w:r w:rsidRPr="001D7AFD">
        <w:rPr>
          <w:rStyle w:val="Emphasis"/>
        </w:rPr>
        <w:t>but it is possible</w:t>
      </w:r>
      <w:r w:rsidRPr="001D7AFD">
        <w:rPr>
          <w:sz w:val="12"/>
        </w:rPr>
        <w:t xml:space="preserve">. </w:t>
      </w:r>
      <w:r w:rsidRPr="001D7AFD">
        <w:rPr>
          <w:rStyle w:val="StyleUnderline"/>
        </w:rPr>
        <w:t xml:space="preserve">It is a very similar situation to the situation after a </w:t>
      </w:r>
      <w:proofErr w:type="spellStart"/>
      <w:r w:rsidRPr="001D7AFD">
        <w:rPr>
          <w:rStyle w:val="StyleUnderline"/>
        </w:rPr>
        <w:t>supervolcano</w:t>
      </w:r>
      <w:proofErr w:type="spellEnd"/>
      <w:r w:rsidRPr="001D7AFD">
        <w:rPr>
          <w:sz w:val="12"/>
        </w:rPr>
        <w:t xml:space="preserve">, so I cover that in the section What really happens if Yellowstone erupts as a </w:t>
      </w:r>
      <w:proofErr w:type="spellStart"/>
      <w:r w:rsidRPr="001D7AFD">
        <w:rPr>
          <w:sz w:val="12"/>
        </w:rPr>
        <w:t>supervolcano</w:t>
      </w:r>
      <w:proofErr w:type="spellEnd"/>
      <w:r w:rsidRPr="001D7AFD">
        <w:rPr>
          <w:sz w:val="12"/>
        </w:rPr>
        <w:t xml:space="preserve">, or if some other </w:t>
      </w:r>
      <w:proofErr w:type="spellStart"/>
      <w:r w:rsidRPr="001D7AFD">
        <w:rPr>
          <w:sz w:val="12"/>
        </w:rPr>
        <w:t>supervolcano</w:t>
      </w:r>
      <w:proofErr w:type="spellEnd"/>
      <w:r w:rsidRPr="001D7AFD">
        <w:rPr>
          <w:sz w:val="12"/>
        </w:rPr>
        <w:t xml:space="preserve"> erupts? </w:t>
      </w:r>
      <w:r w:rsidRPr="001D7AFD">
        <w:rPr>
          <w:rStyle w:val="StyleUnderline"/>
        </w:rPr>
        <w:t xml:space="preserve">But many would say that it </w:t>
      </w:r>
      <w:r w:rsidRPr="001D7AFD">
        <w:rPr>
          <w:rStyle w:val="Emphasis"/>
        </w:rPr>
        <w:t>wouldn’t even lead to a nuclear autumn</w:t>
      </w:r>
      <w:r w:rsidRPr="001D7AFD">
        <w:rPr>
          <w:sz w:val="12"/>
        </w:rPr>
        <w:t xml:space="preserve">. </w:t>
      </w:r>
      <w:r w:rsidRPr="001D7AFD">
        <w:rPr>
          <w:rStyle w:val="StyleUnderline"/>
        </w:rPr>
        <w:t xml:space="preserve">Just a </w:t>
      </w:r>
      <w:r w:rsidRPr="001D7AFD">
        <w:rPr>
          <w:rStyle w:val="Emphasis"/>
        </w:rPr>
        <w:t>local cooling for as long as the fires last</w:t>
      </w:r>
      <w:r w:rsidRPr="001D7AFD">
        <w:rPr>
          <w:rStyle w:val="StyleUnderline"/>
        </w:rPr>
        <w:t xml:space="preserve">, like the Kuwaiti case, and that </w:t>
      </w:r>
      <w:r w:rsidRPr="001D7AFD">
        <w:rPr>
          <w:rStyle w:val="Emphasis"/>
        </w:rPr>
        <w:t xml:space="preserve">as soon as the </w:t>
      </w:r>
      <w:r w:rsidRPr="001D7AFD">
        <w:rPr>
          <w:rStyle w:val="Emphasis"/>
          <w:highlight w:val="green"/>
        </w:rPr>
        <w:t>soot rains out</w:t>
      </w:r>
      <w:r w:rsidRPr="001D7AFD">
        <w:rPr>
          <w:rStyle w:val="Emphasis"/>
        </w:rPr>
        <w:t>, the whole thing is over</w:t>
      </w:r>
      <w:r w:rsidRPr="001D7AFD">
        <w:rPr>
          <w:sz w:val="12"/>
        </w:rPr>
        <w:t>.</w:t>
      </w:r>
    </w:p>
    <w:p w14:paraId="7095E113" w14:textId="77777777" w:rsidR="0049104B" w:rsidRPr="001D7AFD" w:rsidRDefault="0049104B" w:rsidP="0049104B">
      <w:pPr>
        <w:rPr>
          <w:sz w:val="12"/>
        </w:rPr>
      </w:pPr>
    </w:p>
    <w:p w14:paraId="40E88339" w14:textId="77777777" w:rsidR="0049104B" w:rsidRPr="001D7AFD" w:rsidRDefault="0049104B" w:rsidP="0049104B">
      <w:pPr>
        <w:pStyle w:val="Heading4"/>
        <w:rPr>
          <w:rFonts w:cs="Calibri"/>
        </w:rPr>
      </w:pPr>
      <w:bookmarkStart w:id="3" w:name="_Hlk32922941"/>
      <w:r w:rsidRPr="001D7AFD">
        <w:rPr>
          <w:rFonts w:cs="Calibri"/>
        </w:rPr>
        <w:t xml:space="preserve">They just </w:t>
      </w:r>
      <w:r w:rsidRPr="001D7AFD">
        <w:rPr>
          <w:rFonts w:cs="Calibri"/>
          <w:u w:val="single"/>
        </w:rPr>
        <w:t>assume</w:t>
      </w:r>
      <w:r w:rsidRPr="001D7AFD">
        <w:rPr>
          <w:rFonts w:cs="Calibri"/>
        </w:rPr>
        <w:t xml:space="preserve"> the smoke ends up the atmosphere.</w:t>
      </w:r>
    </w:p>
    <w:p w14:paraId="32FEFC26" w14:textId="77777777" w:rsidR="0049104B" w:rsidRPr="001D7AFD" w:rsidRDefault="0049104B" w:rsidP="0049104B">
      <w:r w:rsidRPr="001D7AFD">
        <w:rPr>
          <w:rStyle w:val="Style13ptBold"/>
        </w:rPr>
        <w:t>Seitz 6</w:t>
      </w:r>
      <w:r w:rsidRPr="001D7AFD">
        <w:t xml:space="preserve"> – Visiting Scholar at Harvard’s Center of International Affairs (Russell, “The ‘Nuclear Winter’ Meltdown”  </w:t>
      </w:r>
      <w:hyperlink r:id="rId17" w:history="1">
        <w:r w:rsidRPr="001D7AFD">
          <w:rPr>
            <w:rStyle w:val="Hyperlink"/>
          </w:rPr>
          <w:t>http://adamant.typepad.com/seitz/2006/12/preherein_honor.html</w:t>
        </w:r>
      </w:hyperlink>
      <w:r w:rsidRPr="001D7AFD">
        <w:t>) Recut Justin</w:t>
      </w:r>
    </w:p>
    <w:p w14:paraId="7B1BFA7E" w14:textId="77777777" w:rsidR="0049104B" w:rsidRPr="001D7AFD" w:rsidRDefault="0049104B" w:rsidP="0049104B">
      <w:pPr>
        <w:rPr>
          <w:bCs/>
          <w:i/>
          <w:sz w:val="12"/>
        </w:rPr>
      </w:pPr>
      <w:r w:rsidRPr="001D7AFD">
        <w:rPr>
          <w:u w:val="single"/>
        </w:rPr>
        <w:t xml:space="preserve">Dark </w:t>
      </w:r>
      <w:r w:rsidRPr="001D7AFD">
        <w:rPr>
          <w:highlight w:val="green"/>
          <w:u w:val="single"/>
        </w:rPr>
        <w:t xml:space="preserve">smoke </w:t>
      </w:r>
      <w:r w:rsidRPr="001D7AFD">
        <w:rPr>
          <w:u w:val="single"/>
        </w:rPr>
        <w:t xml:space="preserve">clouds in the lower atmosphere </w:t>
      </w:r>
      <w:r w:rsidRPr="001D7AFD">
        <w:rPr>
          <w:highlight w:val="green"/>
          <w:u w:val="single"/>
        </w:rPr>
        <w:t xml:space="preserve">don’t </w:t>
      </w:r>
      <w:r w:rsidRPr="001D7AFD">
        <w:rPr>
          <w:rStyle w:val="Emphasis"/>
          <w:highlight w:val="green"/>
        </w:rPr>
        <w:t xml:space="preserve">last </w:t>
      </w:r>
      <w:r w:rsidRPr="001D7AFD">
        <w:rPr>
          <w:rStyle w:val="Emphasis"/>
        </w:rPr>
        <w:t xml:space="preserve">long </w:t>
      </w:r>
      <w:r w:rsidRPr="001D7AFD">
        <w:rPr>
          <w:rStyle w:val="Emphasis"/>
          <w:highlight w:val="green"/>
        </w:rPr>
        <w:t xml:space="preserve">enough </w:t>
      </w:r>
      <w:r w:rsidRPr="001D7AFD">
        <w:rPr>
          <w:rStyle w:val="Emphasis"/>
        </w:rPr>
        <w:t>to spread across the globe</w:t>
      </w:r>
      <w:r w:rsidRPr="001D7AFD">
        <w:rPr>
          <w:u w:val="single"/>
        </w:rPr>
        <w:t xml:space="preserve">. Cloud </w:t>
      </w:r>
      <w:r w:rsidRPr="001D7AFD">
        <w:rPr>
          <w:highlight w:val="green"/>
          <w:u w:val="single"/>
        </w:rPr>
        <w:t>droplets and rainfall remove them.</w:t>
      </w:r>
      <w:r w:rsidRPr="001D7AFD">
        <w:rPr>
          <w:u w:val="single"/>
        </w:rPr>
        <w:t xml:space="preserve"> Rapidly washing them out of the sky in a matter of days to weeks- not long enough to sustain a global pall. Real world weather </w:t>
      </w:r>
      <w:r w:rsidRPr="001D7AFD">
        <w:rPr>
          <w:highlight w:val="green"/>
          <w:u w:val="single"/>
        </w:rPr>
        <w:t xml:space="preserve">brings down particles </w:t>
      </w:r>
      <w:r w:rsidRPr="001D7AFD">
        <w:rPr>
          <w:u w:val="single"/>
        </w:rPr>
        <w:t xml:space="preserve">much </w:t>
      </w:r>
      <w:r w:rsidRPr="001D7AFD">
        <w:rPr>
          <w:highlight w:val="green"/>
          <w:u w:val="single"/>
        </w:rPr>
        <w:t xml:space="preserve">as soot is scrubbed out of </w:t>
      </w:r>
      <w:r w:rsidRPr="001D7AFD">
        <w:rPr>
          <w:u w:val="single"/>
        </w:rPr>
        <w:t xml:space="preserve">power plant </w:t>
      </w:r>
      <w:r w:rsidRPr="001D7AFD">
        <w:rPr>
          <w:highlight w:val="green"/>
          <w:u w:val="single"/>
        </w:rPr>
        <w:t>smoke</w:t>
      </w:r>
      <w:r w:rsidRPr="001D7AFD">
        <w:rPr>
          <w:u w:val="single"/>
        </w:rPr>
        <w:t xml:space="preserve"> by the water sprays in </w:t>
      </w:r>
      <w:proofErr w:type="gramStart"/>
      <w:r w:rsidRPr="001D7AFD">
        <w:rPr>
          <w:u w:val="single"/>
        </w:rPr>
        <w:t>smoke stack</w:t>
      </w:r>
      <w:proofErr w:type="gramEnd"/>
      <w:r w:rsidRPr="001D7AFD">
        <w:rPr>
          <w:u w:val="single"/>
        </w:rPr>
        <w:t xml:space="preserve"> scrubbers. </w:t>
      </w:r>
      <w:r w:rsidRPr="001D7AFD">
        <w:rPr>
          <w:b/>
          <w:u w:val="single"/>
        </w:rPr>
        <w:t xml:space="preserve">Robock acknowledges this- </w:t>
      </w:r>
      <w:r w:rsidRPr="001D7AFD">
        <w:rPr>
          <w:b/>
          <w:highlight w:val="green"/>
          <w:u w:val="single"/>
        </w:rPr>
        <w:t>not</w:t>
      </w:r>
      <w:r w:rsidRPr="001D7AFD">
        <w:rPr>
          <w:sz w:val="12"/>
        </w:rPr>
        <w:t xml:space="preserve"> even </w:t>
      </w:r>
      <w:r w:rsidRPr="001D7AFD">
        <w:rPr>
          <w:b/>
          <w:highlight w:val="green"/>
          <w:u w:val="single"/>
        </w:rPr>
        <w:t xml:space="preserve">a single degree of cooling </w:t>
      </w:r>
      <w:r w:rsidRPr="001D7AFD">
        <w:rPr>
          <w:b/>
          <w:u w:val="single"/>
        </w:rPr>
        <w:t>results when soot is released at lower elevations in his models</w:t>
      </w:r>
      <w:r w:rsidRPr="001D7AFD">
        <w:rPr>
          <w:u w:val="single"/>
        </w:rPr>
        <w:t xml:space="preserve">. The workaround is to </w:t>
      </w:r>
      <w:r w:rsidRPr="001D7AFD">
        <w:rPr>
          <w:highlight w:val="green"/>
          <w:u w:val="single"/>
        </w:rPr>
        <w:t xml:space="preserve">inject </w:t>
      </w:r>
      <w:r w:rsidRPr="001D7AFD">
        <w:rPr>
          <w:u w:val="single"/>
        </w:rPr>
        <w:t xml:space="preserve">the imaginary </w:t>
      </w:r>
      <w:r w:rsidRPr="001D7AFD">
        <w:rPr>
          <w:highlight w:val="green"/>
          <w:u w:val="single"/>
        </w:rPr>
        <w:t xml:space="preserve">aerosol at </w:t>
      </w:r>
      <w:r w:rsidRPr="001D7AFD">
        <w:rPr>
          <w:u w:val="single"/>
        </w:rPr>
        <w:t xml:space="preserve">truly </w:t>
      </w:r>
      <w:r w:rsidRPr="001D7AFD">
        <w:rPr>
          <w:highlight w:val="green"/>
          <w:u w:val="single"/>
        </w:rPr>
        <w:t>Himalayan elevations</w:t>
      </w:r>
      <w:r w:rsidRPr="001D7AFD">
        <w:rPr>
          <w:sz w:val="12"/>
        </w:rPr>
        <w:t xml:space="preserve"> - pressure altitudes of 300 millibar and higher , where the computer model's vertical transport function modules pass it off to their even higher neighbors in the stratosphere ,</w:t>
      </w:r>
      <w:r w:rsidRPr="001D7AFD">
        <w:rPr>
          <w:u w:val="single"/>
        </w:rPr>
        <w:t xml:space="preserve"> where it does not rain and particles linger.</w:t>
      </w:r>
      <w:r w:rsidRPr="001D7AFD">
        <w:rPr>
          <w:sz w:val="12"/>
        </w:rPr>
        <w:t xml:space="preserve"> </w:t>
      </w:r>
      <w:r w:rsidRPr="001D7AFD">
        <w:rPr>
          <w:u w:val="single"/>
        </w:rPr>
        <w:t>The new studies like the old suffer from the disconnect between a desire to paint the sky black and the vicissitudes of natural history</w:t>
      </w:r>
      <w:r w:rsidRPr="001D7AFD">
        <w:rPr>
          <w:sz w:val="12"/>
        </w:rPr>
        <w:t xml:space="preserve">. As with many exercise in worst case models </w:t>
      </w:r>
      <w:proofErr w:type="gramStart"/>
      <w:r w:rsidRPr="001D7AFD">
        <w:rPr>
          <w:sz w:val="12"/>
        </w:rPr>
        <w:t>both at</w:t>
      </w:r>
      <w:proofErr w:type="gramEnd"/>
      <w:r w:rsidRPr="001D7AFD">
        <w:rPr>
          <w:sz w:val="12"/>
        </w:rPr>
        <w:t xml:space="preserve"> invoke rare phenomena as commonplace, claiming it prudent to assume the worst. But the real world is subject to Murphy's </w:t>
      </w:r>
      <w:proofErr w:type="gramStart"/>
      <w:r w:rsidRPr="001D7AFD">
        <w:rPr>
          <w:sz w:val="12"/>
        </w:rPr>
        <w:t>lesser known</w:t>
      </w:r>
      <w:proofErr w:type="gramEnd"/>
      <w:r w:rsidRPr="001D7AFD">
        <w:rPr>
          <w:sz w:val="12"/>
        </w:rPr>
        <w:t xml:space="preserve"> second law- if everything must go wrong, don't bet on it. </w:t>
      </w:r>
      <w:r w:rsidRPr="001D7AFD">
        <w:rPr>
          <w:u w:val="single"/>
        </w:rPr>
        <w:t xml:space="preserve">In 2006 as in 1983 firestorms and forest fires that send smoke into the stratosphere rise </w:t>
      </w:r>
      <w:r w:rsidRPr="001D7AFD">
        <w:rPr>
          <w:sz w:val="12"/>
        </w:rPr>
        <w:t xml:space="preserve">to alien prominence </w:t>
      </w:r>
      <w:r w:rsidRPr="001D7AFD">
        <w:rPr>
          <w:u w:val="single"/>
        </w:rPr>
        <w:t>in the modelers re-imagined world , but in the real one remains a very different place</w:t>
      </w:r>
      <w:r w:rsidRPr="001D7AFD">
        <w:rPr>
          <w:sz w:val="12"/>
        </w:rPr>
        <w:t xml:space="preserve">, where though </w:t>
      </w:r>
      <w:r w:rsidRPr="001D7AFD">
        <w:rPr>
          <w:u w:val="single"/>
        </w:rPr>
        <w:t>every month sees forest fires burning areas the size of cities</w:t>
      </w:r>
      <w:r w:rsidRPr="001D7AFD">
        <w:rPr>
          <w:sz w:val="12"/>
        </w:rPr>
        <w:t xml:space="preserve"> - 2,500 hectares or larger , </w:t>
      </w:r>
      <w:r w:rsidRPr="001D7AFD">
        <w:rPr>
          <w:u w:val="single"/>
        </w:rPr>
        <w:t xml:space="preserve">stratospheric smoke </w:t>
      </w:r>
      <w:r w:rsidRPr="001D7AFD">
        <w:rPr>
          <w:rStyle w:val="Emphasis"/>
        </w:rPr>
        <w:t>injections arise but once in a blue moon</w:t>
      </w:r>
      <w:r w:rsidRPr="001D7AFD">
        <w:rPr>
          <w:sz w:val="12"/>
        </w:rPr>
        <w:t xml:space="preserve">. So </w:t>
      </w:r>
      <w:r w:rsidRPr="001D7AFD">
        <w:rPr>
          <w:u w:val="single"/>
        </w:rPr>
        <w:t xml:space="preserve">how come these neo-nuclear winter models feature so much smoke so far aloft for so long? </w:t>
      </w:r>
      <w:r w:rsidRPr="001D7AFD">
        <w:rPr>
          <w:sz w:val="12"/>
        </w:rPr>
        <w:t>Th</w:t>
      </w:r>
      <w:r w:rsidRPr="001D7AFD">
        <w:rPr>
          <w:u w:val="single"/>
        </w:rPr>
        <w:t xml:space="preserve">e answer is simple- </w:t>
      </w:r>
      <w:r w:rsidRPr="001D7AFD">
        <w:rPr>
          <w:highlight w:val="green"/>
          <w:u w:val="single"/>
        </w:rPr>
        <w:t>the modelers intervened.</w:t>
      </w:r>
      <w:r w:rsidRPr="001D7AFD">
        <w:rPr>
          <w:u w:val="single"/>
        </w:rPr>
        <w:t xml:space="preserve"> </w:t>
      </w:r>
      <w:r w:rsidRPr="001D7AFD">
        <w:rPr>
          <w:rStyle w:val="StyleUnderline"/>
        </w:rPr>
        <w:t xml:space="preserve">Turning off vertical transport algorithms may make Al Gore happy- he has bet on reviving the credibility Sagan's ersatz apocalypse , but there is no denying that in </w:t>
      </w:r>
      <w:r w:rsidRPr="001D7AFD">
        <w:rPr>
          <w:rStyle w:val="Emphasis"/>
        </w:rPr>
        <w:t>some of these scenarios human desire</w:t>
      </w:r>
      <w:r w:rsidRPr="001D7AFD">
        <w:rPr>
          <w:rStyle w:val="StyleUnderline"/>
        </w:rPr>
        <w:t xml:space="preserve">, </w:t>
      </w:r>
      <w:r w:rsidRPr="001D7AFD">
        <w:rPr>
          <w:rStyle w:val="Emphasis"/>
        </w:rPr>
        <w:t>not physical forces</w:t>
      </w:r>
      <w:r w:rsidRPr="001D7AFD">
        <w:rPr>
          <w:rStyle w:val="StyleUnderline"/>
        </w:rPr>
        <w:t xml:space="preserve"> accounts for the vertical hoisting of millions of tons of mass ten vertical kilometers into the sky.to the level at which the </w:t>
      </w:r>
      <w:r w:rsidRPr="001D7AFD">
        <w:rPr>
          <w:rStyle w:val="Emphasis"/>
        </w:rPr>
        <w:t>models take over</w:t>
      </w:r>
      <w:r w:rsidRPr="001D7AFD">
        <w:rPr>
          <w:rStyle w:val="StyleUnderline"/>
        </w:rPr>
        <w:t xml:space="preserve"> , with results at once </w:t>
      </w:r>
      <w:r w:rsidRPr="001D7AFD">
        <w:rPr>
          <w:rStyle w:val="Emphasis"/>
        </w:rPr>
        <w:t>predictable</w:t>
      </w:r>
      <w:r w:rsidRPr="001D7AFD">
        <w:rPr>
          <w:rStyle w:val="StyleUnderline"/>
        </w:rPr>
        <w:t xml:space="preserve"> --and </w:t>
      </w:r>
      <w:r w:rsidRPr="001D7AFD">
        <w:rPr>
          <w:rStyle w:val="Emphasis"/>
        </w:rPr>
        <w:t>arbitrary</w:t>
      </w:r>
      <w:r w:rsidRPr="001D7AFD">
        <w:rPr>
          <w:rStyle w:val="StyleUnderline"/>
        </w:rPr>
        <w:t xml:space="preserve">. This is </w:t>
      </w:r>
      <w:r w:rsidRPr="001D7AFD">
        <w:rPr>
          <w:rStyle w:val="Emphasis"/>
        </w:rPr>
        <w:t xml:space="preserve">not </w:t>
      </w:r>
      <w:proofErr w:type="gramStart"/>
      <w:r w:rsidRPr="001D7AFD">
        <w:rPr>
          <w:rStyle w:val="Emphasis"/>
        </w:rPr>
        <w:t>physics</w:t>
      </w:r>
      <w:r w:rsidRPr="001D7AFD">
        <w:rPr>
          <w:rStyle w:val="StyleUnderline"/>
        </w:rPr>
        <w:t>,</w:t>
      </w:r>
      <w:proofErr w:type="gramEnd"/>
      <w:r w:rsidRPr="001D7AFD">
        <w:rPr>
          <w:rStyle w:val="StyleUnderline"/>
        </w:rPr>
        <w:t xml:space="preserve"> it is </w:t>
      </w:r>
      <w:r w:rsidRPr="001D7AFD">
        <w:rPr>
          <w:rStyle w:val="Emphasis"/>
          <w:sz w:val="24"/>
          <w:szCs w:val="24"/>
        </w:rPr>
        <w:t>computer gamesmanship</w:t>
      </w:r>
      <w:r w:rsidRPr="001D7AFD">
        <w:rPr>
          <w:sz w:val="12"/>
          <w:szCs w:val="24"/>
        </w:rPr>
        <w:t xml:space="preserve"> </w:t>
      </w:r>
      <w:r w:rsidRPr="001D7AFD">
        <w:rPr>
          <w:sz w:val="12"/>
        </w:rPr>
        <w:t xml:space="preserve">carried over to a new generation of X-Box. I must now return to getting and vetting the new papers and their references- this has been a </w:t>
      </w:r>
      <w:proofErr w:type="spellStart"/>
      <w:r w:rsidRPr="001D7AFD">
        <w:rPr>
          <w:sz w:val="12"/>
        </w:rPr>
        <w:t>prelimnary</w:t>
      </w:r>
      <w:proofErr w:type="spellEnd"/>
      <w:r w:rsidRPr="001D7AFD">
        <w:rPr>
          <w:sz w:val="12"/>
        </w:rPr>
        <w:t xml:space="preserve"> examination of what the public has been told, and more detailed critiques of the science will doubtless be </w:t>
      </w:r>
      <w:proofErr w:type="spellStart"/>
      <w:r w:rsidRPr="001D7AFD">
        <w:rPr>
          <w:sz w:val="12"/>
        </w:rPr>
        <w:t>direected</w:t>
      </w:r>
      <w:proofErr w:type="spellEnd"/>
      <w:r w:rsidRPr="001D7AFD">
        <w:rPr>
          <w:sz w:val="12"/>
        </w:rPr>
        <w:t xml:space="preserve"> to the journals were the new work appeared . This time round , the details are scarcely worth arguing, because the global frost made famous by the original 'TTAPS' model has disappeared . From the truly frigid 7,000 degree-day "</w:t>
      </w:r>
      <w:proofErr w:type="spellStart"/>
      <w:r w:rsidRPr="001D7AFD">
        <w:rPr>
          <w:sz w:val="12"/>
        </w:rPr>
        <w:t>baseine</w:t>
      </w:r>
      <w:proofErr w:type="spellEnd"/>
      <w:r w:rsidRPr="001D7AFD">
        <w:rPr>
          <w:sz w:val="12"/>
        </w:rPr>
        <w:t xml:space="preserve"> case" advertised as hard science in 1983 to a tepid results of today, "Nuclear Winter has well and truly melted down. The 1986 review of TTAPS reception follows. </w:t>
      </w:r>
      <w:r w:rsidRPr="001D7AFD">
        <w:rPr>
          <w:bCs/>
          <w:i/>
          <w:sz w:val="12"/>
        </w:rPr>
        <w:t xml:space="preserve">The Melting of 'Nuclear Winter' </w:t>
      </w:r>
      <w:bookmarkEnd w:id="3"/>
    </w:p>
    <w:p w14:paraId="7B65B8EB" w14:textId="77777777" w:rsidR="0049104B" w:rsidRPr="001D7AFD" w:rsidRDefault="0049104B" w:rsidP="0049104B">
      <w:pPr>
        <w:rPr>
          <w:sz w:val="12"/>
        </w:rPr>
      </w:pPr>
    </w:p>
    <w:p w14:paraId="08740709" w14:textId="77777777" w:rsidR="0049104B" w:rsidRPr="001D7AFD" w:rsidRDefault="0049104B" w:rsidP="0049104B">
      <w:pPr>
        <w:pStyle w:val="Heading4"/>
        <w:rPr>
          <w:rFonts w:cs="Calibri"/>
        </w:rPr>
      </w:pPr>
      <w:r w:rsidRPr="001D7AFD">
        <w:rPr>
          <w:rFonts w:cs="Calibri"/>
        </w:rPr>
        <w:t xml:space="preserve">They conduct their study in a continent where it </w:t>
      </w:r>
      <w:r w:rsidRPr="001D7AFD">
        <w:rPr>
          <w:rFonts w:cs="Calibri"/>
          <w:u w:val="single"/>
        </w:rPr>
        <w:t>doesn’t rain</w:t>
      </w:r>
      <w:r w:rsidRPr="001D7AFD">
        <w:rPr>
          <w:rFonts w:cs="Calibri"/>
        </w:rPr>
        <w:t>.</w:t>
      </w:r>
    </w:p>
    <w:p w14:paraId="663E9AE4" w14:textId="77777777" w:rsidR="0049104B" w:rsidRPr="001D7AFD" w:rsidRDefault="0049104B" w:rsidP="0049104B">
      <w:r w:rsidRPr="001D7AFD">
        <w:rPr>
          <w:rStyle w:val="Style13ptBold"/>
        </w:rPr>
        <w:t>Robock and Toon</w:t>
      </w:r>
      <w:r w:rsidRPr="001D7AFD">
        <w:t xml:space="preserve"> (Alan, professor of </w:t>
      </w:r>
      <w:proofErr w:type="spellStart"/>
      <w:r w:rsidRPr="001D7AFD">
        <w:t>cliatology</w:t>
      </w:r>
      <w:proofErr w:type="spellEnd"/>
      <w:r w:rsidRPr="001D7AFD">
        <w:t xml:space="preserve"> in the Department of Environmental Sciences at Rutgers University and the associate director of the Center for Environmental Prediction and Owen, “Local Nuclear War, Global Suffering” Scientific American, Vol. 302, Issue 1 </w:t>
      </w:r>
      <w:proofErr w:type="spellStart"/>
      <w:r w:rsidRPr="001D7AFD">
        <w:t>pg</w:t>
      </w:r>
      <w:proofErr w:type="spellEnd"/>
      <w:r w:rsidRPr="001D7AFD">
        <w:t xml:space="preserve"> 74-81)</w:t>
      </w:r>
    </w:p>
    <w:p w14:paraId="0AC906A1" w14:textId="77777777" w:rsidR="0049104B" w:rsidRPr="001D7AFD" w:rsidRDefault="0049104B" w:rsidP="0049104B">
      <w:pPr>
        <w:rPr>
          <w:sz w:val="12"/>
        </w:rPr>
      </w:pPr>
      <w:r w:rsidRPr="001D7AFD">
        <w:rPr>
          <w:highlight w:val="green"/>
          <w:u w:val="single"/>
        </w:rPr>
        <w:t>Robock</w:t>
      </w:r>
      <w:r w:rsidRPr="001D7AFD">
        <w:rPr>
          <w:u w:val="single"/>
        </w:rPr>
        <w:t xml:space="preserve"> and his colleagues</w:t>
      </w:r>
      <w:r w:rsidRPr="001D7AFD">
        <w:rPr>
          <w:sz w:val="12"/>
        </w:rPr>
        <w:t xml:space="preserve">, being conservative, </w:t>
      </w:r>
      <w:r w:rsidRPr="001D7AFD">
        <w:rPr>
          <w:highlight w:val="green"/>
          <w:u w:val="single"/>
        </w:rPr>
        <w:t>put</w:t>
      </w:r>
      <w:r w:rsidRPr="001D7AFD">
        <w:rPr>
          <w:u w:val="single"/>
        </w:rPr>
        <w:t xml:space="preserve"> five </w:t>
      </w:r>
      <w:proofErr w:type="spellStart"/>
      <w:r w:rsidRPr="001D7AFD">
        <w:rPr>
          <w:u w:val="single"/>
        </w:rPr>
        <w:t>teragrams</w:t>
      </w:r>
      <w:proofErr w:type="spellEnd"/>
      <w:r w:rsidRPr="001D7AFD">
        <w:rPr>
          <w:u w:val="single"/>
        </w:rPr>
        <w:t xml:space="preserve"> of </w:t>
      </w:r>
      <w:r w:rsidRPr="001D7AFD">
        <w:rPr>
          <w:highlight w:val="green"/>
          <w:u w:val="single"/>
        </w:rPr>
        <w:t xml:space="preserve">smoke into </w:t>
      </w:r>
      <w:r w:rsidRPr="001D7AFD">
        <w:rPr>
          <w:u w:val="single"/>
        </w:rPr>
        <w:t xml:space="preserve">their modeled upper </w:t>
      </w:r>
      <w:r w:rsidRPr="001D7AFD">
        <w:rPr>
          <w:highlight w:val="green"/>
          <w:u w:val="single"/>
        </w:rPr>
        <w:t>troposphere</w:t>
      </w:r>
      <w:r w:rsidRPr="001D7AFD">
        <w:rPr>
          <w:sz w:val="12"/>
        </w:rPr>
        <w:t xml:space="preserve"> over India and Pakistan on an imaginary May 15. The model calculated how winds would blow the smoke around the world and how the smoke particles would settle out from the atmosphere. </w:t>
      </w:r>
      <w:r w:rsidRPr="001D7AFD">
        <w:rPr>
          <w:highlight w:val="green"/>
          <w:u w:val="single"/>
        </w:rPr>
        <w:t>The smoke covered</w:t>
      </w:r>
      <w:r w:rsidRPr="001D7AFD">
        <w:rPr>
          <w:u w:val="single"/>
        </w:rPr>
        <w:t xml:space="preserve"> all </w:t>
      </w:r>
      <w:r w:rsidRPr="001D7AFD">
        <w:rPr>
          <w:highlight w:val="green"/>
          <w:u w:val="single"/>
        </w:rPr>
        <w:t>the continent</w:t>
      </w:r>
      <w:r w:rsidRPr="001D7AFD">
        <w:rPr>
          <w:u w:val="single"/>
        </w:rPr>
        <w:t>s within two weeks.</w:t>
      </w:r>
      <w:r w:rsidRPr="001D7AFD">
        <w:rPr>
          <w:sz w:val="12"/>
        </w:rPr>
        <w:t xml:space="preserve"> The black, sooty smoke absorbed sunlight, warmed and rose into the stratosphere. </w:t>
      </w:r>
      <w:r w:rsidRPr="001D7AFD">
        <w:rPr>
          <w:rStyle w:val="Emphasis"/>
          <w:sz w:val="24"/>
          <w:szCs w:val="24"/>
          <w:highlight w:val="green"/>
        </w:rPr>
        <w:t>Rain never falls there</w:t>
      </w:r>
      <w:r w:rsidRPr="001D7AFD">
        <w:rPr>
          <w:highlight w:val="green"/>
          <w:u w:val="single"/>
        </w:rPr>
        <w:t xml:space="preserve">, so the air is </w:t>
      </w:r>
      <w:r w:rsidRPr="001D7AFD">
        <w:rPr>
          <w:rStyle w:val="Emphasis"/>
          <w:highlight w:val="green"/>
        </w:rPr>
        <w:t>never cleansed</w:t>
      </w:r>
      <w:r w:rsidRPr="001D7AFD">
        <w:rPr>
          <w:u w:val="single"/>
        </w:rPr>
        <w:t xml:space="preserve"> by precipitation</w:t>
      </w:r>
      <w:r w:rsidRPr="001D7AFD">
        <w:rPr>
          <w:sz w:val="12"/>
        </w:rPr>
        <w:t xml:space="preserve">; </w:t>
      </w:r>
      <w:r w:rsidRPr="001D7AFD">
        <w:rPr>
          <w:u w:val="single"/>
        </w:rPr>
        <w:t>particles</w:t>
      </w:r>
      <w:r w:rsidRPr="001D7AFD">
        <w:rPr>
          <w:sz w:val="12"/>
        </w:rPr>
        <w:t xml:space="preserve"> very slowly </w:t>
      </w:r>
      <w:r w:rsidRPr="001D7AFD">
        <w:rPr>
          <w:u w:val="single"/>
        </w:rPr>
        <w:t>settle out by falling, with air resisting them</w:t>
      </w:r>
      <w:r w:rsidRPr="001D7AFD">
        <w:rPr>
          <w:sz w:val="12"/>
        </w:rPr>
        <w:t>. Soot particles are small, with an average diameter of only 0.1 micron (µm), and so drift down very slowly. They also rise during the daytime as they are heated by the sun, repeatedly delaying their elimination. The calculations showed that the smoke would reach far higher into the upper stratosphere than the sulfate particles that are produced by episodic volcanic eruptions. Sulfate particles are transparent and absorb much less sunlight than soot and are also bigger, typically 0.5 µm. The volcanic particles remain airborne for about two years, but smoke from nuclear fires would last a decade.</w:t>
      </w:r>
    </w:p>
    <w:p w14:paraId="5D10143F" w14:textId="77777777" w:rsidR="0049104B" w:rsidRPr="001D7AFD" w:rsidRDefault="0049104B" w:rsidP="0049104B">
      <w:pPr>
        <w:rPr>
          <w:sz w:val="12"/>
        </w:rPr>
      </w:pPr>
    </w:p>
    <w:p w14:paraId="4CE592D9" w14:textId="77777777" w:rsidR="0049104B" w:rsidRPr="001D7AFD" w:rsidRDefault="0049104B" w:rsidP="0049104B">
      <w:pPr>
        <w:pStyle w:val="Heading4"/>
        <w:rPr>
          <w:rFonts w:cs="Calibri"/>
        </w:rPr>
      </w:pPr>
      <w:r w:rsidRPr="001D7AFD">
        <w:rPr>
          <w:rFonts w:cs="Calibri"/>
        </w:rPr>
        <w:t xml:space="preserve">Robock et al </w:t>
      </w:r>
      <w:r w:rsidRPr="001D7AFD">
        <w:rPr>
          <w:rFonts w:cs="Calibri"/>
          <w:u w:val="single"/>
        </w:rPr>
        <w:t>causally assert</w:t>
      </w:r>
      <w:r w:rsidRPr="001D7AFD">
        <w:rPr>
          <w:rFonts w:cs="Calibri"/>
        </w:rPr>
        <w:t xml:space="preserve"> the famine impact without </w:t>
      </w:r>
      <w:r w:rsidRPr="001D7AFD">
        <w:rPr>
          <w:rFonts w:cs="Calibri"/>
          <w:u w:val="single"/>
        </w:rPr>
        <w:t>running any tests</w:t>
      </w:r>
      <w:r w:rsidRPr="001D7AFD">
        <w:rPr>
          <w:rFonts w:cs="Calibri"/>
        </w:rPr>
        <w:t>.</w:t>
      </w:r>
    </w:p>
    <w:p w14:paraId="1E3F6022" w14:textId="77777777" w:rsidR="0049104B" w:rsidRPr="001D7AFD" w:rsidRDefault="0049104B" w:rsidP="0049104B">
      <w:r w:rsidRPr="001D7AFD">
        <w:rPr>
          <w:rStyle w:val="Style13ptBold"/>
        </w:rPr>
        <w:t xml:space="preserve">Robock and Toon </w:t>
      </w:r>
      <w:r w:rsidRPr="001D7AFD">
        <w:t xml:space="preserve">(Alan, professor of </w:t>
      </w:r>
      <w:proofErr w:type="spellStart"/>
      <w:r w:rsidRPr="001D7AFD">
        <w:t>cliatology</w:t>
      </w:r>
      <w:proofErr w:type="spellEnd"/>
      <w:r w:rsidRPr="001D7AFD">
        <w:t xml:space="preserve"> in the Department of Environmental Sciences at Rutgers University and the associate director of the Center for Environmental Prediction and Owen, “Local Nuclear War, Global Suffering” Scientific American, Jan, Vol. 302, Issue 1 </w:t>
      </w:r>
      <w:proofErr w:type="spellStart"/>
      <w:r w:rsidRPr="001D7AFD">
        <w:t>pg</w:t>
      </w:r>
      <w:proofErr w:type="spellEnd"/>
      <w:r w:rsidRPr="001D7AFD">
        <w:t xml:space="preserve"> 74-81)</w:t>
      </w:r>
    </w:p>
    <w:p w14:paraId="0057AEE7" w14:textId="77777777" w:rsidR="0049104B" w:rsidRPr="001D7AFD" w:rsidRDefault="0049104B" w:rsidP="0049104B">
      <w:pPr>
        <w:rPr>
          <w:u w:val="single"/>
        </w:rPr>
      </w:pPr>
      <w:r w:rsidRPr="001D7AFD">
        <w:rPr>
          <w:sz w:val="12"/>
        </w:rPr>
        <w:t xml:space="preserve">We have used such analogues to test and improve our models in the past. But </w:t>
      </w:r>
      <w:r w:rsidRPr="001D7AFD">
        <w:rPr>
          <w:highlight w:val="green"/>
          <w:u w:val="single"/>
        </w:rPr>
        <w:t>we hope</w:t>
      </w:r>
      <w:r w:rsidRPr="001D7AFD">
        <w:rPr>
          <w:u w:val="single"/>
        </w:rPr>
        <w:t xml:space="preserve"> more </w:t>
      </w:r>
      <w:r w:rsidRPr="001D7AFD">
        <w:rPr>
          <w:highlight w:val="green"/>
          <w:u w:val="single"/>
        </w:rPr>
        <w:t>people will</w:t>
      </w:r>
      <w:r w:rsidRPr="001D7AFD">
        <w:rPr>
          <w:u w:val="single"/>
        </w:rPr>
        <w:t xml:space="preserve"> do further work. Independent models that </w:t>
      </w:r>
      <w:r w:rsidRPr="001D7AFD">
        <w:rPr>
          <w:highlight w:val="green"/>
          <w:u w:val="single"/>
        </w:rPr>
        <w:t>either verify or contradict ours</w:t>
      </w:r>
      <w:r w:rsidRPr="001D7AFD">
        <w:rPr>
          <w:u w:val="single"/>
        </w:rPr>
        <w:t xml:space="preserve"> would be very instructive</w:t>
      </w:r>
      <w:r w:rsidRPr="001D7AFD">
        <w:rPr>
          <w:sz w:val="12"/>
        </w:rPr>
        <w:t xml:space="preserve">. </w:t>
      </w:r>
      <w:r w:rsidRPr="001D7AFD">
        <w:rPr>
          <w:highlight w:val="green"/>
          <w:u w:val="single"/>
        </w:rPr>
        <w:t>Agricultural</w:t>
      </w:r>
      <w:r w:rsidRPr="001D7AFD">
        <w:rPr>
          <w:u w:val="single"/>
        </w:rPr>
        <w:t xml:space="preserve"> impact </w:t>
      </w:r>
      <w:r w:rsidRPr="001D7AFD">
        <w:rPr>
          <w:highlight w:val="green"/>
          <w:u w:val="single"/>
        </w:rPr>
        <w:t>studies</w:t>
      </w:r>
      <w:r w:rsidRPr="001D7AFD">
        <w:rPr>
          <w:u w:val="single"/>
        </w:rPr>
        <w:t xml:space="preserve">, which </w:t>
      </w:r>
      <w:r w:rsidRPr="001D7AFD">
        <w:rPr>
          <w:rStyle w:val="Emphasis"/>
          <w:highlight w:val="green"/>
        </w:rPr>
        <w:t>we have not conducted</w:t>
      </w:r>
      <w:r w:rsidRPr="001D7AFD">
        <w:rPr>
          <w:u w:val="single"/>
        </w:rPr>
        <w:t>, would be particularly welcomed.</w:t>
      </w:r>
    </w:p>
    <w:p w14:paraId="3EDD9063" w14:textId="77777777" w:rsidR="0049104B" w:rsidRPr="001D7AFD" w:rsidRDefault="0049104B" w:rsidP="0049104B">
      <w:pPr>
        <w:rPr>
          <w:u w:val="single"/>
        </w:rPr>
      </w:pPr>
    </w:p>
    <w:p w14:paraId="54F8EFD8" w14:textId="77777777" w:rsidR="0049104B" w:rsidRPr="001D7AFD" w:rsidRDefault="0049104B" w:rsidP="0049104B">
      <w:pPr>
        <w:pStyle w:val="Heading4"/>
        <w:rPr>
          <w:rFonts w:cs="Calibri"/>
        </w:rPr>
      </w:pPr>
      <w:r w:rsidRPr="001D7AFD">
        <w:rPr>
          <w:rFonts w:cs="Calibri"/>
        </w:rPr>
        <w:t xml:space="preserve">Robock et al. changed their models – </w:t>
      </w:r>
      <w:r w:rsidRPr="001D7AFD">
        <w:rPr>
          <w:rFonts w:cs="Calibri"/>
          <w:u w:val="single"/>
        </w:rPr>
        <w:t>cut updates</w:t>
      </w:r>
      <w:r w:rsidRPr="001D7AFD">
        <w:rPr>
          <w:rFonts w:cs="Calibri"/>
        </w:rPr>
        <w:t>.</w:t>
      </w:r>
    </w:p>
    <w:p w14:paraId="6D161D70" w14:textId="77777777" w:rsidR="0049104B" w:rsidRPr="001D7AFD" w:rsidRDefault="0049104B" w:rsidP="0049104B">
      <w:r w:rsidRPr="001D7AFD">
        <w:rPr>
          <w:rStyle w:val="Style13ptBold"/>
        </w:rPr>
        <w:t>Hamill 19</w:t>
      </w:r>
      <w:r w:rsidRPr="001D7AFD">
        <w:t xml:space="preserve"> [Jasper Hamill, Rutgers doctoral student and numerous atmospheric scientists, “Life after an apocalyptic nuclear war might not be quite as grim as expected, scientists say,” 08/09/19, Metro, </w:t>
      </w:r>
      <w:hyperlink r:id="rId18" w:history="1">
        <w:r w:rsidRPr="001D7AFD">
          <w:rPr>
            <w:rStyle w:val="Hyperlink"/>
          </w:rPr>
          <w:t>https://metro.co.uk/2019/08/09/life-apocalyptic-nuclear-war-might-not-quite-grim-expected-scientists-say-10545690/</w:t>
        </w:r>
      </w:hyperlink>
      <w:r w:rsidRPr="001D7AFD">
        <w:t>] Justin</w:t>
      </w:r>
    </w:p>
    <w:p w14:paraId="04744814" w14:textId="77777777" w:rsidR="0049104B" w:rsidRPr="001D7AFD" w:rsidRDefault="0049104B" w:rsidP="0049104B">
      <w:pPr>
        <w:rPr>
          <w:sz w:val="16"/>
        </w:rPr>
      </w:pPr>
      <w:r w:rsidRPr="001D7AFD">
        <w:rPr>
          <w:sz w:val="16"/>
        </w:rPr>
        <w:t xml:space="preserve">Estimates of exactly how many people will die during the bleak winter vary wildly, with some </w:t>
      </w:r>
      <w:r w:rsidRPr="001D7AFD">
        <w:rPr>
          <w:u w:val="single"/>
        </w:rPr>
        <w:t xml:space="preserve">pessimistic scientists convinced that even a relatively small war between states like India and Pakistan could cause almost </w:t>
      </w:r>
      <w:r w:rsidRPr="001D7AFD">
        <w:rPr>
          <w:rStyle w:val="Emphasis"/>
        </w:rPr>
        <w:t>one third of people on Earth to starve to death</w:t>
      </w:r>
      <w:r w:rsidRPr="001D7AFD">
        <w:rPr>
          <w:sz w:val="16"/>
        </w:rPr>
        <w:t>. The International Physicians for the Prevention of Nuclear War fears a nuclear conflict between these two countries alone would interrupt food production in China and the US so dramatically that up to two billion people are at risk of starvation. So we’re glad to report that a new piece of research has lightened the picture a little bit, although it’s still very, very dark. To find out what might happen in a nuclear winter, A team from the University of Colorado analysed thunderstorms generated by a group of giant wildfires in 2017 and found they ‘injected a small volcano’s worth of aerosol into the stratosphere’ and created a smoke plume that lasted for almost nine months. ‘</w:t>
      </w:r>
      <w:r w:rsidRPr="001D7AFD">
        <w:rPr>
          <w:u w:val="single"/>
        </w:rPr>
        <w:t xml:space="preserve">We </w:t>
      </w:r>
      <w:r w:rsidRPr="001D7AFD">
        <w:rPr>
          <w:rStyle w:val="Emphasis"/>
          <w:highlight w:val="green"/>
        </w:rPr>
        <w:t>compared observations</w:t>
      </w:r>
      <w:r w:rsidRPr="001D7AFD">
        <w:rPr>
          <w:u w:val="single"/>
        </w:rPr>
        <w:t xml:space="preserve"> with model calculations of the smoke plume</w:t>
      </w:r>
      <w:r w:rsidRPr="001D7AFD">
        <w:rPr>
          <w:sz w:val="16"/>
        </w:rPr>
        <w:t xml:space="preserve">,’ said scientist Karen </w:t>
      </w:r>
      <w:proofErr w:type="spellStart"/>
      <w:r w:rsidRPr="001D7AFD">
        <w:rPr>
          <w:sz w:val="16"/>
        </w:rPr>
        <w:t>Rosenlof</w:t>
      </w:r>
      <w:proofErr w:type="spellEnd"/>
      <w:r w:rsidRPr="001D7AFD">
        <w:rPr>
          <w:sz w:val="16"/>
        </w:rPr>
        <w:t xml:space="preserve">. ‘That helped us understand why the smoke plume rose so high and persisted so long, which can be applied to other stratospheric aerosol injections, such as from volcanoes or nuclear explosions.’ The wildfires offered scientists the rare chance to watch great towers of smoke rising and spreading into the atmosphere – which is what would happen as cities burn after being hit by nuclear doomsday weapons. Although </w:t>
      </w:r>
      <w:r w:rsidRPr="001D7AFD">
        <w:rPr>
          <w:u w:val="single"/>
        </w:rPr>
        <w:t xml:space="preserve">the </w:t>
      </w:r>
      <w:r w:rsidRPr="001D7AFD">
        <w:rPr>
          <w:highlight w:val="green"/>
          <w:u w:val="single"/>
        </w:rPr>
        <w:t>smoke</w:t>
      </w:r>
      <w:r w:rsidRPr="001D7AFD">
        <w:rPr>
          <w:sz w:val="16"/>
        </w:rPr>
        <w:t xml:space="preserve"> behaved as expected when it formed </w:t>
      </w:r>
      <w:proofErr w:type="spellStart"/>
      <w:r w:rsidRPr="001D7AFD">
        <w:rPr>
          <w:sz w:val="16"/>
        </w:rPr>
        <w:t>pyrocumulonibus</w:t>
      </w:r>
      <w:proofErr w:type="spellEnd"/>
      <w:r w:rsidRPr="001D7AFD">
        <w:rPr>
          <w:sz w:val="16"/>
        </w:rPr>
        <w:t xml:space="preserve"> clouds and ‘erupted violently’ into the atmosphere, </w:t>
      </w:r>
      <w:r w:rsidRPr="001D7AFD">
        <w:rPr>
          <w:u w:val="single"/>
        </w:rPr>
        <w:t xml:space="preserve">it </w:t>
      </w:r>
      <w:r w:rsidRPr="001D7AFD">
        <w:rPr>
          <w:rStyle w:val="Emphasis"/>
          <w:highlight w:val="green"/>
        </w:rPr>
        <w:t>lingered</w:t>
      </w:r>
      <w:r w:rsidRPr="001D7AFD">
        <w:rPr>
          <w:rStyle w:val="Emphasis"/>
        </w:rPr>
        <w:t xml:space="preserve"> in the stratosphere</w:t>
      </w:r>
      <w:r w:rsidRPr="001D7AFD">
        <w:rPr>
          <w:u w:val="single"/>
        </w:rPr>
        <w:t xml:space="preserve"> </w:t>
      </w:r>
      <w:r w:rsidRPr="001D7AFD">
        <w:rPr>
          <w:highlight w:val="green"/>
          <w:u w:val="single"/>
        </w:rPr>
        <w:t xml:space="preserve">for 40% less </w:t>
      </w:r>
      <w:r w:rsidRPr="001D7AFD">
        <w:rPr>
          <w:u w:val="single"/>
        </w:rPr>
        <w:t xml:space="preserve">time </w:t>
      </w:r>
      <w:r w:rsidRPr="001D7AFD">
        <w:rPr>
          <w:highlight w:val="green"/>
          <w:u w:val="single"/>
        </w:rPr>
        <w:t xml:space="preserve">than </w:t>
      </w:r>
      <w:r w:rsidRPr="001D7AFD">
        <w:rPr>
          <w:rStyle w:val="Emphasis"/>
          <w:highlight w:val="green"/>
        </w:rPr>
        <w:t>expected</w:t>
      </w:r>
      <w:r w:rsidRPr="001D7AFD">
        <w:rPr>
          <w:sz w:val="16"/>
        </w:rPr>
        <w:t xml:space="preserve">, </w:t>
      </w:r>
      <w:r w:rsidRPr="001D7AFD">
        <w:rPr>
          <w:highlight w:val="green"/>
          <w:u w:val="single"/>
        </w:rPr>
        <w:t>suggesting</w:t>
      </w:r>
      <w:r w:rsidRPr="001D7AFD">
        <w:rPr>
          <w:u w:val="single"/>
        </w:rPr>
        <w:t xml:space="preserve"> </w:t>
      </w:r>
      <w:r w:rsidRPr="001D7AFD">
        <w:rPr>
          <w:rStyle w:val="Emphasis"/>
        </w:rPr>
        <w:t>previous calculations</w:t>
      </w:r>
      <w:r w:rsidRPr="001D7AFD">
        <w:rPr>
          <w:u w:val="single"/>
        </w:rPr>
        <w:t xml:space="preserve"> about the length of a </w:t>
      </w:r>
      <w:r w:rsidRPr="001D7AFD">
        <w:rPr>
          <w:highlight w:val="green"/>
          <w:u w:val="single"/>
        </w:rPr>
        <w:t>nuclear winter</w:t>
      </w:r>
      <w:r w:rsidRPr="001D7AFD">
        <w:rPr>
          <w:u w:val="single"/>
        </w:rPr>
        <w:t xml:space="preserve"> may have been </w:t>
      </w:r>
      <w:r w:rsidRPr="001D7AFD">
        <w:rPr>
          <w:rStyle w:val="Emphasis"/>
          <w:highlight w:val="green"/>
        </w:rPr>
        <w:t>exaggerated</w:t>
      </w:r>
      <w:r w:rsidRPr="001D7AFD">
        <w:rPr>
          <w:sz w:val="16"/>
        </w:rPr>
        <w:t xml:space="preserve">. It’s possible that </w:t>
      </w:r>
      <w:r w:rsidRPr="001D7AFD">
        <w:rPr>
          <w:u w:val="single"/>
        </w:rPr>
        <w:t xml:space="preserve">the </w:t>
      </w:r>
      <w:r w:rsidRPr="001D7AFD">
        <w:rPr>
          <w:highlight w:val="green"/>
          <w:u w:val="single"/>
        </w:rPr>
        <w:t xml:space="preserve">cooling </w:t>
      </w:r>
      <w:r w:rsidRPr="001D7AFD">
        <w:rPr>
          <w:u w:val="single"/>
        </w:rPr>
        <w:t xml:space="preserve">impacts of a nuclear winter could </w:t>
      </w:r>
      <w:r w:rsidRPr="001D7AFD">
        <w:rPr>
          <w:highlight w:val="green"/>
          <w:u w:val="single"/>
        </w:rPr>
        <w:t>last</w:t>
      </w:r>
      <w:r w:rsidRPr="001D7AFD">
        <w:rPr>
          <w:u w:val="single"/>
        </w:rPr>
        <w:t xml:space="preserve"> somewhat </w:t>
      </w:r>
      <w:r w:rsidRPr="001D7AFD">
        <w:rPr>
          <w:highlight w:val="green"/>
          <w:u w:val="single"/>
        </w:rPr>
        <w:t xml:space="preserve">less </w:t>
      </w:r>
      <w:r w:rsidRPr="001D7AFD">
        <w:rPr>
          <w:u w:val="single"/>
        </w:rPr>
        <w:t xml:space="preserve">long </w:t>
      </w:r>
      <w:r w:rsidRPr="001D7AFD">
        <w:rPr>
          <w:highlight w:val="green"/>
          <w:u w:val="single"/>
        </w:rPr>
        <w:t xml:space="preserve">than models </w:t>
      </w:r>
      <w:r w:rsidRPr="001D7AFD">
        <w:rPr>
          <w:u w:val="single"/>
        </w:rPr>
        <w:t xml:space="preserve">have </w:t>
      </w:r>
      <w:r w:rsidRPr="001D7AFD">
        <w:rPr>
          <w:rStyle w:val="Emphasis"/>
          <w:highlight w:val="green"/>
        </w:rPr>
        <w:t>predicted</w:t>
      </w:r>
      <w:r w:rsidRPr="001D7AFD">
        <w:rPr>
          <w:rStyle w:val="Emphasis"/>
        </w:rPr>
        <w:t xml:space="preserve"> to date</w:t>
      </w:r>
      <w:r w:rsidRPr="001D7AFD">
        <w:rPr>
          <w:sz w:val="16"/>
        </w:rPr>
        <w:t xml:space="preserve"> ‘The team found that organic observed </w:t>
      </w:r>
      <w:r w:rsidRPr="001D7AFD">
        <w:rPr>
          <w:u w:val="single"/>
        </w:rPr>
        <w:t xml:space="preserve">smoke </w:t>
      </w:r>
      <w:r w:rsidRPr="001D7AFD">
        <w:rPr>
          <w:highlight w:val="green"/>
          <w:u w:val="single"/>
        </w:rPr>
        <w:t xml:space="preserve">lifetime </w:t>
      </w:r>
      <w:r w:rsidRPr="001D7AFD">
        <w:rPr>
          <w:u w:val="single"/>
        </w:rPr>
        <w:t xml:space="preserve">in the stratosphere </w:t>
      </w:r>
      <w:r w:rsidRPr="001D7AFD">
        <w:rPr>
          <w:highlight w:val="green"/>
          <w:u w:val="single"/>
        </w:rPr>
        <w:t xml:space="preserve">was </w:t>
      </w:r>
      <w:r w:rsidRPr="001D7AFD">
        <w:rPr>
          <w:rStyle w:val="Emphasis"/>
        </w:rPr>
        <w:t xml:space="preserve">40% </w:t>
      </w:r>
      <w:r w:rsidRPr="001D7AFD">
        <w:rPr>
          <w:rStyle w:val="Emphasis"/>
          <w:highlight w:val="green"/>
        </w:rPr>
        <w:t>shorter</w:t>
      </w:r>
      <w:r w:rsidRPr="001D7AFD">
        <w:rPr>
          <w:sz w:val="16"/>
        </w:rPr>
        <w:t xml:space="preserve">, </w:t>
      </w:r>
      <w:r w:rsidRPr="001D7AFD">
        <w:rPr>
          <w:u w:val="single"/>
        </w:rPr>
        <w:t xml:space="preserve">the authors say, than what would be </w:t>
      </w:r>
      <w:r w:rsidRPr="001D7AFD">
        <w:rPr>
          <w:rStyle w:val="Emphasis"/>
        </w:rPr>
        <w:t>calculated</w:t>
      </w:r>
      <w:r w:rsidRPr="001D7AFD">
        <w:rPr>
          <w:u w:val="single"/>
        </w:rPr>
        <w:t xml:space="preserve"> using a standard model</w:t>
      </w:r>
      <w:r w:rsidRPr="001D7AFD">
        <w:rPr>
          <w:sz w:val="16"/>
        </w:rPr>
        <w:t xml:space="preserve">,’ the University of Colorado </w:t>
      </w:r>
      <w:r w:rsidRPr="001D7AFD">
        <w:rPr>
          <w:highlight w:val="green"/>
          <w:u w:val="single"/>
        </w:rPr>
        <w:t xml:space="preserve">quoted </w:t>
      </w:r>
      <w:r w:rsidRPr="001D7AFD">
        <w:rPr>
          <w:rStyle w:val="Emphasis"/>
        </w:rPr>
        <w:t xml:space="preserve">Brian </w:t>
      </w:r>
      <w:r w:rsidRPr="001D7AFD">
        <w:rPr>
          <w:rStyle w:val="Emphasis"/>
          <w:highlight w:val="green"/>
        </w:rPr>
        <w:t>Toon</w:t>
      </w:r>
      <w:r w:rsidRPr="001D7AFD">
        <w:rPr>
          <w:sz w:val="16"/>
        </w:rPr>
        <w:t xml:space="preserve"> as saying. Work is now ongoing to establish ‘what the findings mean for the climate impacts of nuclear explosions, which include a severe cooling impact dubbed “nuclear winter”‘.</w:t>
      </w:r>
    </w:p>
    <w:p w14:paraId="7BFDDA70" w14:textId="77777777" w:rsidR="0049104B" w:rsidRPr="001D7AFD" w:rsidRDefault="0049104B" w:rsidP="0049104B">
      <w:pPr>
        <w:rPr>
          <w:sz w:val="16"/>
        </w:rPr>
      </w:pPr>
    </w:p>
    <w:p w14:paraId="54B1FD36" w14:textId="77777777" w:rsidR="0049104B" w:rsidRPr="001D7AFD" w:rsidRDefault="0049104B" w:rsidP="0049104B">
      <w:pPr>
        <w:pStyle w:val="Heading4"/>
        <w:rPr>
          <w:rStyle w:val="Emphasis"/>
          <w:b/>
          <w:iCs/>
          <w:sz w:val="26"/>
          <w:u w:val="none"/>
        </w:rPr>
      </w:pPr>
      <w:r w:rsidRPr="001D7AFD">
        <w:rPr>
          <w:rStyle w:val="Emphasis"/>
          <w:b/>
          <w:iCs/>
          <w:sz w:val="26"/>
          <w:u w:val="none"/>
        </w:rPr>
        <w:t xml:space="preserve">Their physicist flows </w:t>
      </w:r>
      <w:r w:rsidRPr="001D7AFD">
        <w:rPr>
          <w:rStyle w:val="Emphasis"/>
          <w:b/>
          <w:iCs/>
          <w:sz w:val="26"/>
        </w:rPr>
        <w:t>neg</w:t>
      </w:r>
      <w:r w:rsidRPr="001D7AFD">
        <w:rPr>
          <w:rStyle w:val="Emphasis"/>
          <w:b/>
          <w:iCs/>
          <w:sz w:val="26"/>
          <w:u w:val="none"/>
        </w:rPr>
        <w:t xml:space="preserve"> – no extinction but </w:t>
      </w:r>
      <w:r w:rsidRPr="001D7AFD">
        <w:rPr>
          <w:rStyle w:val="Emphasis"/>
          <w:b/>
          <w:iCs/>
          <w:sz w:val="26"/>
        </w:rPr>
        <w:t>yes</w:t>
      </w:r>
      <w:r w:rsidRPr="001D7AFD">
        <w:rPr>
          <w:rStyle w:val="Emphasis"/>
          <w:b/>
          <w:iCs/>
          <w:sz w:val="26"/>
          <w:u w:val="none"/>
        </w:rPr>
        <w:t xml:space="preserve"> transition.</w:t>
      </w:r>
    </w:p>
    <w:p w14:paraId="4B4BEAA4" w14:textId="77777777" w:rsidR="0049104B" w:rsidRPr="001D7AFD" w:rsidRDefault="0049104B" w:rsidP="0049104B">
      <w:r w:rsidRPr="001D7AFD">
        <w:rPr>
          <w:rStyle w:val="Style13ptBold"/>
        </w:rPr>
        <w:t>Haberman 16</w:t>
      </w:r>
      <w:r w:rsidRPr="001D7AFD">
        <w:t xml:space="preserve"> – Clyde, 4/4/16, [“Global Warming Gives Science Behind Nuclear Winter a New Purpose,” New York Times, </w:t>
      </w:r>
      <w:hyperlink r:id="rId19" w:history="1">
        <w:r w:rsidRPr="001D7AFD">
          <w:rPr>
            <w:rStyle w:val="Hyperlink"/>
          </w:rPr>
          <w:t>https://www.nytimes.com/2016/04/04/us/global-warming-gives-science-behind-nuclear-winter-a-new-purpose.html</w:t>
        </w:r>
      </w:hyperlink>
      <w:r w:rsidRPr="001D7AFD">
        <w:t>] Justin</w:t>
      </w:r>
    </w:p>
    <w:p w14:paraId="3A75703E" w14:textId="77777777" w:rsidR="0049104B" w:rsidRPr="001D7AFD" w:rsidRDefault="0049104B" w:rsidP="0049104B">
      <w:pPr>
        <w:rPr>
          <w:sz w:val="12"/>
        </w:rPr>
      </w:pPr>
      <w:r w:rsidRPr="001D7AFD">
        <w:rPr>
          <w:sz w:val="12"/>
        </w:rPr>
        <w:t xml:space="preserve">Actually, he said, </w:t>
      </w:r>
      <w:r w:rsidRPr="001D7AFD">
        <w:rPr>
          <w:u w:val="single"/>
        </w:rPr>
        <w:t xml:space="preserve">he </w:t>
      </w:r>
      <w:r w:rsidRPr="001D7AFD">
        <w:rPr>
          <w:rStyle w:val="Emphasis"/>
          <w:highlight w:val="green"/>
        </w:rPr>
        <w:t>never</w:t>
      </w:r>
      <w:r w:rsidRPr="001D7AFD">
        <w:rPr>
          <w:highlight w:val="green"/>
          <w:u w:val="single"/>
        </w:rPr>
        <w:t xml:space="preserve"> believed human</w:t>
      </w:r>
      <w:r w:rsidRPr="001D7AFD">
        <w:rPr>
          <w:u w:val="single"/>
        </w:rPr>
        <w:t xml:space="preserve">kind </w:t>
      </w:r>
      <w:r w:rsidRPr="001D7AFD">
        <w:rPr>
          <w:highlight w:val="green"/>
          <w:u w:val="single"/>
        </w:rPr>
        <w:t>was</w:t>
      </w:r>
      <w:r w:rsidRPr="001D7AFD">
        <w:rPr>
          <w:u w:val="single"/>
        </w:rPr>
        <w:t xml:space="preserve"> likely to be </w:t>
      </w:r>
      <w:r w:rsidRPr="001D7AFD">
        <w:rPr>
          <w:highlight w:val="green"/>
          <w:u w:val="single"/>
        </w:rPr>
        <w:t>wiped out</w:t>
      </w:r>
      <w:r w:rsidRPr="001D7AFD">
        <w:rPr>
          <w:sz w:val="12"/>
        </w:rPr>
        <w:t>. “</w:t>
      </w:r>
      <w:r w:rsidRPr="001D7AFD">
        <w:rPr>
          <w:highlight w:val="green"/>
          <w:u w:val="single"/>
        </w:rPr>
        <w:t>That was</w:t>
      </w:r>
      <w:r w:rsidRPr="001D7AFD">
        <w:rPr>
          <w:u w:val="single"/>
        </w:rPr>
        <w:t xml:space="preserve"> a </w:t>
      </w:r>
      <w:r w:rsidRPr="001D7AFD">
        <w:rPr>
          <w:rStyle w:val="Emphasis"/>
          <w:highlight w:val="green"/>
        </w:rPr>
        <w:t>speculation</w:t>
      </w:r>
      <w:r w:rsidRPr="001D7AFD">
        <w:rPr>
          <w:sz w:val="12"/>
        </w:rPr>
        <w:t xml:space="preserve"> of others, including Carl Sagan,” he said. “</w:t>
      </w:r>
      <w:r w:rsidRPr="001D7AFD">
        <w:rPr>
          <w:u w:val="single"/>
        </w:rPr>
        <w:t xml:space="preserve">My </w:t>
      </w:r>
      <w:r w:rsidRPr="001D7AFD">
        <w:rPr>
          <w:rStyle w:val="Emphasis"/>
        </w:rPr>
        <w:t>personal opinion</w:t>
      </w:r>
      <w:r w:rsidRPr="001D7AFD">
        <w:rPr>
          <w:u w:val="single"/>
        </w:rPr>
        <w:t xml:space="preserve"> is that the </w:t>
      </w:r>
      <w:r w:rsidRPr="001D7AFD">
        <w:rPr>
          <w:highlight w:val="green"/>
          <w:u w:val="single"/>
        </w:rPr>
        <w:t>human</w:t>
      </w:r>
      <w:r w:rsidRPr="001D7AFD">
        <w:rPr>
          <w:u w:val="single"/>
        </w:rPr>
        <w:t xml:space="preserve"> race </w:t>
      </w:r>
      <w:r w:rsidRPr="001D7AFD">
        <w:rPr>
          <w:rStyle w:val="Emphasis"/>
          <w:highlight w:val="green"/>
        </w:rPr>
        <w:t>wouldn’t become extinct</w:t>
      </w:r>
      <w:r w:rsidRPr="001D7AFD">
        <w:rPr>
          <w:highlight w:val="green"/>
          <w:u w:val="single"/>
        </w:rPr>
        <w:t xml:space="preserve">, but </w:t>
      </w:r>
      <w:r w:rsidRPr="001D7AFD">
        <w:rPr>
          <w:rStyle w:val="Emphasis"/>
          <w:highlight w:val="green"/>
        </w:rPr>
        <w:t>civilization</w:t>
      </w:r>
      <w:r w:rsidRPr="001D7AFD">
        <w:rPr>
          <w:u w:val="single"/>
        </w:rPr>
        <w:t xml:space="preserve"> as we know it </w:t>
      </w:r>
      <w:r w:rsidRPr="001D7AFD">
        <w:rPr>
          <w:rStyle w:val="Emphasis"/>
        </w:rPr>
        <w:t xml:space="preserve">certainly </w:t>
      </w:r>
      <w:r w:rsidRPr="001D7AFD">
        <w:rPr>
          <w:rStyle w:val="Emphasis"/>
          <w:highlight w:val="green"/>
        </w:rPr>
        <w:t>would</w:t>
      </w:r>
      <w:r w:rsidRPr="001D7AFD">
        <w:rPr>
          <w:sz w:val="12"/>
        </w:rPr>
        <w:t>.”</w:t>
      </w:r>
    </w:p>
    <w:p w14:paraId="465FCC1F" w14:textId="77777777" w:rsidR="0049104B" w:rsidRPr="001D7AFD" w:rsidRDefault="0049104B" w:rsidP="0049104B"/>
    <w:p w14:paraId="642693AE" w14:textId="77777777" w:rsidR="0049104B" w:rsidRPr="001D7AFD" w:rsidRDefault="0049104B" w:rsidP="0049104B">
      <w:pPr>
        <w:pStyle w:val="Heading4"/>
        <w:rPr>
          <w:rFonts w:cs="Calibri"/>
        </w:rPr>
      </w:pPr>
      <w:r w:rsidRPr="001D7AFD">
        <w:rPr>
          <w:rFonts w:cs="Calibri"/>
        </w:rPr>
        <w:t>Robock agrees too.</w:t>
      </w:r>
    </w:p>
    <w:p w14:paraId="36FC72EC" w14:textId="77777777" w:rsidR="0049104B" w:rsidRPr="001D7AFD" w:rsidRDefault="0049104B" w:rsidP="0049104B">
      <w:r w:rsidRPr="001D7AFD">
        <w:rPr>
          <w:rStyle w:val="Style13ptBold"/>
        </w:rPr>
        <w:t>Robock 10.</w:t>
      </w:r>
      <w:r w:rsidRPr="001D7AFD">
        <w:t xml:space="preserve"> [You know who they are, “Nuclear Winter” </w:t>
      </w:r>
      <w:hyperlink r:id="rId20" w:history="1">
        <w:r w:rsidRPr="001D7AFD">
          <w:rPr>
            <w:rStyle w:val="Hyperlink"/>
          </w:rPr>
          <w:t>https://sci-hub.se/https://doi.org/10.1002/wcc.45</w:t>
        </w:r>
      </w:hyperlink>
      <w:r w:rsidRPr="001D7AFD">
        <w:t>] Justin</w:t>
      </w:r>
    </w:p>
    <w:p w14:paraId="0DD1931E" w14:textId="77777777" w:rsidR="0049104B" w:rsidRPr="001D7AFD" w:rsidRDefault="0049104B" w:rsidP="0049104B">
      <w:pPr>
        <w:rPr>
          <w:sz w:val="16"/>
        </w:rPr>
      </w:pPr>
      <w:r w:rsidRPr="001D7AFD">
        <w:rPr>
          <w:u w:val="single"/>
        </w:rPr>
        <w:t xml:space="preserve">While it is important to point out the consequences of nuclear winter, it is also important to point out what will not be the consequences. Although </w:t>
      </w:r>
      <w:r w:rsidRPr="001D7AFD">
        <w:rPr>
          <w:highlight w:val="green"/>
          <w:u w:val="single"/>
        </w:rPr>
        <w:t>extinction</w:t>
      </w:r>
      <w:r w:rsidRPr="001D7AFD">
        <w:rPr>
          <w:u w:val="single"/>
        </w:rPr>
        <w:t xml:space="preserve"> of our species was not ruled out in initial studies by biologists, it now seems that </w:t>
      </w:r>
      <w:r w:rsidRPr="001D7AFD">
        <w:rPr>
          <w:rStyle w:val="Emphasis"/>
        </w:rPr>
        <w:t xml:space="preserve">this </w:t>
      </w:r>
      <w:r w:rsidRPr="001D7AFD">
        <w:rPr>
          <w:rStyle w:val="Emphasis"/>
          <w:highlight w:val="green"/>
        </w:rPr>
        <w:t>would not take place</w:t>
      </w:r>
      <w:r w:rsidRPr="001D7AFD">
        <w:rPr>
          <w:sz w:val="16"/>
        </w:rPr>
        <w:t xml:space="preserve">. Especially </w:t>
      </w:r>
      <w:r w:rsidRPr="001D7AFD">
        <w:rPr>
          <w:u w:val="single"/>
        </w:rPr>
        <w:t xml:space="preserve">in </w:t>
      </w:r>
      <w:r w:rsidRPr="001D7AFD">
        <w:rPr>
          <w:rStyle w:val="Emphasis"/>
          <w:highlight w:val="green"/>
        </w:rPr>
        <w:t>Australia</w:t>
      </w:r>
      <w:r w:rsidRPr="001D7AFD">
        <w:rPr>
          <w:highlight w:val="green"/>
          <w:u w:val="single"/>
        </w:rPr>
        <w:t xml:space="preserve"> and </w:t>
      </w:r>
      <w:r w:rsidRPr="001D7AFD">
        <w:rPr>
          <w:rStyle w:val="Emphasis"/>
          <w:highlight w:val="green"/>
        </w:rPr>
        <w:t>New Zealand</w:t>
      </w:r>
      <w:r w:rsidRPr="001D7AFD">
        <w:rPr>
          <w:u w:val="single"/>
        </w:rPr>
        <w:t xml:space="preserve">, humans would </w:t>
      </w:r>
      <w:r w:rsidRPr="001D7AFD">
        <w:rPr>
          <w:highlight w:val="green"/>
          <w:u w:val="single"/>
        </w:rPr>
        <w:t>have a</w:t>
      </w:r>
      <w:r w:rsidRPr="001D7AFD">
        <w:rPr>
          <w:u w:val="single"/>
        </w:rPr>
        <w:t xml:space="preserve"> better </w:t>
      </w:r>
      <w:r w:rsidRPr="001D7AFD">
        <w:rPr>
          <w:highlight w:val="green"/>
          <w:u w:val="single"/>
        </w:rPr>
        <w:t>chance to survive</w:t>
      </w:r>
      <w:r w:rsidRPr="001D7AFD">
        <w:rPr>
          <w:sz w:val="16"/>
        </w:rPr>
        <w:t xml:space="preserve">. Also, </w:t>
      </w:r>
      <w:r w:rsidRPr="001D7AFD">
        <w:rPr>
          <w:highlight w:val="green"/>
          <w:u w:val="single"/>
        </w:rPr>
        <w:t>Earth will not be plunged into</w:t>
      </w:r>
      <w:r w:rsidRPr="001D7AFD">
        <w:rPr>
          <w:u w:val="single"/>
        </w:rPr>
        <w:t xml:space="preserve"> an </w:t>
      </w:r>
      <w:r w:rsidRPr="001D7AFD">
        <w:rPr>
          <w:highlight w:val="green"/>
          <w:u w:val="single"/>
        </w:rPr>
        <w:t>ice age. Ice sheets</w:t>
      </w:r>
      <w:r w:rsidRPr="001D7AFD">
        <w:rPr>
          <w:u w:val="single"/>
        </w:rPr>
        <w:t xml:space="preserve">, which covered North America and Europe only 18,000 years ago and were more than 3-km thick, </w:t>
      </w:r>
      <w:r w:rsidRPr="001D7AFD">
        <w:rPr>
          <w:highlight w:val="green"/>
          <w:u w:val="single"/>
        </w:rPr>
        <w:t>take</w:t>
      </w:r>
      <w:r w:rsidRPr="001D7AFD">
        <w:rPr>
          <w:u w:val="single"/>
        </w:rPr>
        <w:t xml:space="preserve"> many </w:t>
      </w:r>
      <w:r w:rsidRPr="001D7AFD">
        <w:rPr>
          <w:rStyle w:val="Emphasis"/>
          <w:highlight w:val="green"/>
        </w:rPr>
        <w:t>thousands of years to build</w:t>
      </w:r>
      <w:r w:rsidRPr="001D7AFD">
        <w:rPr>
          <w:rStyle w:val="Emphasis"/>
        </w:rPr>
        <w:t xml:space="preserve"> up from annual snow layers</w:t>
      </w:r>
      <w:r w:rsidRPr="001D7AFD">
        <w:rPr>
          <w:u w:val="single"/>
        </w:rPr>
        <w:t xml:space="preserve">, </w:t>
      </w:r>
      <w:r w:rsidRPr="001D7AFD">
        <w:rPr>
          <w:highlight w:val="green"/>
          <w:u w:val="single"/>
        </w:rPr>
        <w:t>and</w:t>
      </w:r>
      <w:r w:rsidRPr="001D7AFD">
        <w:rPr>
          <w:u w:val="single"/>
        </w:rPr>
        <w:t xml:space="preserve"> the climatic </w:t>
      </w:r>
      <w:r w:rsidRPr="001D7AFD">
        <w:rPr>
          <w:highlight w:val="green"/>
          <w:u w:val="single"/>
        </w:rPr>
        <w:t>disruptions would not last long enough</w:t>
      </w:r>
      <w:r w:rsidRPr="001D7AFD">
        <w:rPr>
          <w:u w:val="single"/>
        </w:rPr>
        <w:t xml:space="preserve"> to produce them.</w:t>
      </w:r>
      <w:r w:rsidRPr="001D7AFD">
        <w:rPr>
          <w:sz w:val="16"/>
        </w:rPr>
        <w:t xml:space="preserve"> The oxygen consumption by the fires would be inconsequential, as would the effect on the atmospheric greenhouse by carbon dioxide production. The consequences of nuclear winter are extreme enough without these additional effects, however.</w:t>
      </w:r>
    </w:p>
    <w:p w14:paraId="23532189" w14:textId="77777777" w:rsidR="0049104B" w:rsidRPr="001D7AFD" w:rsidRDefault="0049104B" w:rsidP="0049104B"/>
    <w:p w14:paraId="473A4116" w14:textId="03453145" w:rsidR="0049104B" w:rsidRDefault="0049104B" w:rsidP="0049104B">
      <w:pPr>
        <w:pStyle w:val="Heading3"/>
        <w:rPr>
          <w:rFonts w:cs="Calibri"/>
        </w:rPr>
      </w:pPr>
      <w:r w:rsidRPr="001D7AFD">
        <w:rPr>
          <w:rFonts w:cs="Calibri"/>
        </w:rPr>
        <w:t xml:space="preserve">---AT: </w:t>
      </w:r>
      <w:r>
        <w:rPr>
          <w:rFonts w:cs="Calibri"/>
        </w:rPr>
        <w:t>PND</w:t>
      </w:r>
    </w:p>
    <w:p w14:paraId="107FDED0" w14:textId="77777777" w:rsidR="0049104B" w:rsidRPr="00184F01" w:rsidRDefault="0049104B" w:rsidP="0049104B">
      <w:pPr>
        <w:pStyle w:val="Heading4"/>
      </w:pPr>
      <w:r>
        <w:t>Reject PND:</w:t>
      </w:r>
    </w:p>
    <w:p w14:paraId="149394A1" w14:textId="77777777" w:rsidR="0049104B" w:rsidRDefault="0049104B" w:rsidP="0049104B">
      <w:pPr>
        <w:pStyle w:val="Heading4"/>
      </w:pPr>
      <w:r>
        <w:t xml:space="preserve">1] Same old flawed studies—inserted below in </w:t>
      </w:r>
      <w:r w:rsidRPr="004B6DFE">
        <w:rPr>
          <w:highlight w:val="green"/>
        </w:rPr>
        <w:t>green</w:t>
      </w:r>
      <w:r>
        <w:t>.</w:t>
      </w:r>
    </w:p>
    <w:p w14:paraId="7CB99E68" w14:textId="77777777" w:rsidR="0049104B" w:rsidRPr="00184F01" w:rsidRDefault="0049104B" w:rsidP="0049104B">
      <w:r w:rsidRPr="006E2B13">
        <w:rPr>
          <w:rStyle w:val="Style13ptBold"/>
        </w:rPr>
        <w:t>PND 16</w:t>
      </w:r>
      <w:r w:rsidRPr="00EE4443">
        <w:t xml:space="preserve">. </w:t>
      </w:r>
      <w:r w:rsidRPr="004B6DFE">
        <w:rPr>
          <w:rStyle w:val="Emphasis"/>
          <w:highlight w:val="green"/>
        </w:rPr>
        <w:t>internally citing</w:t>
      </w:r>
      <w:r w:rsidRPr="00EE4443">
        <w:t xml:space="preserve"> Zbigniew Brzezinski, Council of Foreign Relations and former national security adviser to President Carter, </w:t>
      </w:r>
      <w:r w:rsidRPr="004B6DFE">
        <w:rPr>
          <w:rStyle w:val="Emphasis"/>
          <w:highlight w:val="green"/>
        </w:rPr>
        <w:t>Toon and Robock’s 2012 study on nuclear winter</w:t>
      </w:r>
      <w:r w:rsidRPr="00184F01">
        <w:rPr>
          <w:u w:val="single"/>
        </w:rPr>
        <w:t xml:space="preserve"> in the Bulletin of Atomic Scientists</w:t>
      </w:r>
      <w:r w:rsidRPr="00184F01">
        <w:t xml:space="preserve">,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21" w:history="1">
        <w:r w:rsidRPr="00184F01">
          <w:rPr>
            <w:rStyle w:val="Hyperlink"/>
          </w:rPr>
          <w:t>http://www.reachingcriticalwill.org/images/documents/Disarmament-fora/OEWG/2016/Documents/NGO13.pdf</w:t>
        </w:r>
      </w:hyperlink>
      <w:r w:rsidRPr="00184F01">
        <w:t xml:space="preserve"> //Re-cut by Elmer</w:t>
      </w:r>
    </w:p>
    <w:p w14:paraId="77FEE547" w14:textId="77777777" w:rsidR="0049104B" w:rsidRDefault="0049104B" w:rsidP="0049104B">
      <w:pPr>
        <w:rPr>
          <w:sz w:val="16"/>
        </w:rPr>
      </w:pPr>
      <w:r w:rsidRPr="00184F01">
        <w:rPr>
          <w:sz w:val="12"/>
          <w:szCs w:val="12"/>
        </w:rPr>
        <w:t xml:space="preserve">Consequences human survival 12. </w:t>
      </w:r>
      <w:r w:rsidRPr="00153E13">
        <w:rPr>
          <w:sz w:val="12"/>
          <w:szCs w:val="12"/>
        </w:rPr>
        <w:t>Even if the 'other' side does NOT launch in response the smoke</w:t>
      </w:r>
      <w:r w:rsidRPr="00184F01">
        <w:rPr>
          <w:sz w:val="12"/>
          <w:szCs w:val="12"/>
        </w:rPr>
        <w:t xml:space="preserve"> from 'their' burning cities (incinerated by 'us') </w:t>
      </w:r>
      <w:r w:rsidRPr="00153E13">
        <w:rPr>
          <w:sz w:val="12"/>
          <w:szCs w:val="12"/>
        </w:rPr>
        <w:t>will still make</w:t>
      </w:r>
      <w:r w:rsidRPr="00184F01">
        <w:rPr>
          <w:sz w:val="12"/>
          <w:szCs w:val="12"/>
        </w:rPr>
        <w:t xml:space="preserve"> 'our' country (and </w:t>
      </w:r>
      <w:r w:rsidRPr="00153E13">
        <w:rPr>
          <w:sz w:val="12"/>
          <w:szCs w:val="12"/>
        </w:rPr>
        <w:t>the rest of the world</w:t>
      </w:r>
      <w:r w:rsidRPr="00184F01">
        <w:rPr>
          <w:sz w:val="12"/>
          <w:szCs w:val="12"/>
        </w:rPr>
        <w:t xml:space="preserve">) </w:t>
      </w:r>
      <w:r w:rsidRPr="00153E13">
        <w:rPr>
          <w:sz w:val="12"/>
          <w:szCs w:val="12"/>
        </w:rPr>
        <w:t>uninhabitable</w:t>
      </w:r>
      <w:r w:rsidRPr="00184F01">
        <w:rPr>
          <w:sz w:val="12"/>
          <w:szCs w:val="12"/>
        </w:rPr>
        <w:t xml:space="preserve">, potentially </w:t>
      </w:r>
      <w:r w:rsidRPr="00153E13">
        <w:rPr>
          <w:sz w:val="12"/>
          <w:szCs w:val="12"/>
        </w:rPr>
        <w:t>inducing global famine lasting</w:t>
      </w:r>
      <w:r w:rsidRPr="00184F01">
        <w:rPr>
          <w:sz w:val="12"/>
          <w:szCs w:val="12"/>
        </w:rPr>
        <w:t xml:space="preserve"> up to </w:t>
      </w:r>
      <w:r w:rsidRPr="00153E13">
        <w:rPr>
          <w:sz w:val="12"/>
          <w:szCs w:val="12"/>
        </w:rPr>
        <w:t>decades.</w:t>
      </w:r>
      <w:r w:rsidRPr="00184F01">
        <w:rPr>
          <w:sz w:val="16"/>
        </w:rPr>
        <w:t xml:space="preserve"> </w:t>
      </w:r>
      <w:r w:rsidRPr="004B6DFE">
        <w:rPr>
          <w:rStyle w:val="Emphasis"/>
          <w:highlight w:val="green"/>
        </w:rPr>
        <w:t>Toon and Robock</w:t>
      </w:r>
      <w:r w:rsidRPr="00184F01">
        <w:rPr>
          <w:rStyle w:val="Emphasis"/>
        </w:rPr>
        <w:t xml:space="preserve"> note</w:t>
      </w:r>
      <w:r w:rsidRPr="00184F01">
        <w:rPr>
          <w:sz w:val="12"/>
          <w:szCs w:val="12"/>
        </w:rPr>
        <w:t xml:space="preserve"> in ‘Self Assured</w:t>
      </w:r>
      <w:r w:rsidRPr="006F3416">
        <w:rPr>
          <w:sz w:val="12"/>
          <w:szCs w:val="12"/>
        </w:rPr>
        <w:t xml:space="preserve"> Destruction’, in the Bulletin of Atomic Scientists 68/5, 2012, that: 13. “</w:t>
      </w:r>
      <w:r w:rsidRPr="00153E13">
        <w:rPr>
          <w:sz w:val="12"/>
          <w:szCs w:val="12"/>
        </w:rPr>
        <w:t>A nuclear war between Russia and the United States, even after the arsenal reductions planned under New START, could produce a nuclear winter</w:t>
      </w:r>
      <w:r w:rsidRPr="006F3416">
        <w:rPr>
          <w:sz w:val="12"/>
          <w:szCs w:val="12"/>
        </w:rPr>
        <w:t xml:space="preserve">. Hence, an attack by either side could be suicidal, </w:t>
      </w:r>
      <w:r w:rsidRPr="00153E13">
        <w:rPr>
          <w:sz w:val="12"/>
          <w:szCs w:val="12"/>
        </w:rPr>
        <w:t xml:space="preserve">resulting in </w:t>
      </w:r>
      <w:proofErr w:type="spellStart"/>
      <w:r w:rsidRPr="00153E13">
        <w:rPr>
          <w:sz w:val="12"/>
          <w:szCs w:val="12"/>
        </w:rPr>
        <w:t>self assured</w:t>
      </w:r>
      <w:proofErr w:type="spellEnd"/>
      <w:r w:rsidRPr="00153E13">
        <w:rPr>
          <w:sz w:val="12"/>
          <w:szCs w:val="12"/>
        </w:rPr>
        <w:t xml:space="preserve"> destruction. Even a 'small' nuclear war </w:t>
      </w:r>
      <w:r w:rsidRPr="006F3416">
        <w:rPr>
          <w:sz w:val="12"/>
          <w:szCs w:val="12"/>
        </w:rPr>
        <w:t xml:space="preserve">between India and Pakistan, with each country detonating 50 Hiroshima-size atom bombs--only about 0.03 percent of the global nuclear arsenal's explosive power--as air bursts in urban areas, </w:t>
      </w:r>
      <w:r w:rsidRPr="00153E13">
        <w:rPr>
          <w:sz w:val="12"/>
          <w:szCs w:val="12"/>
        </w:rPr>
        <w:t>could produce so much smoke that temperatures would fall below those of the Little Ice Age</w:t>
      </w:r>
      <w:r w:rsidRPr="006F3416">
        <w:rPr>
          <w:sz w:val="12"/>
          <w:szCs w:val="12"/>
        </w:rPr>
        <w:t xml:space="preserve"> of the fourteenth to nineteenth centuries, </w:t>
      </w:r>
      <w:r w:rsidRPr="00153E13">
        <w:rPr>
          <w:sz w:val="12"/>
          <w:szCs w:val="12"/>
        </w:rPr>
        <w:t>shortening the growing season around the world and threatening the global food supply</w:t>
      </w:r>
      <w:r w:rsidRPr="006F3416">
        <w:rPr>
          <w:sz w:val="12"/>
          <w:szCs w:val="12"/>
        </w:rPr>
        <w:t xml:space="preserve">. Furthermore, there would be </w:t>
      </w:r>
      <w:r w:rsidRPr="00153E13">
        <w:rPr>
          <w:sz w:val="12"/>
          <w:szCs w:val="12"/>
        </w:rPr>
        <w:t>massive ozone depletion, allowing more ultraviolet radiation</w:t>
      </w:r>
      <w:r w:rsidRPr="006F3416">
        <w:rPr>
          <w:sz w:val="12"/>
          <w:szCs w:val="12"/>
        </w:rPr>
        <w:t xml:space="preserve"> to reach Earth's surface. </w:t>
      </w:r>
      <w:r w:rsidRPr="00153E13">
        <w:rPr>
          <w:sz w:val="12"/>
          <w:szCs w:val="12"/>
        </w:rPr>
        <w:t>Recent studies predict that agricultural production in parts of the U</w:t>
      </w:r>
      <w:r w:rsidRPr="006F3416">
        <w:rPr>
          <w:sz w:val="12"/>
          <w:szCs w:val="12"/>
        </w:rPr>
        <w:t xml:space="preserve">nited </w:t>
      </w:r>
      <w:r w:rsidRPr="00153E13">
        <w:rPr>
          <w:sz w:val="12"/>
          <w:szCs w:val="12"/>
        </w:rPr>
        <w:t>S</w:t>
      </w:r>
      <w:r w:rsidRPr="006F3416">
        <w:rPr>
          <w:sz w:val="12"/>
          <w:szCs w:val="12"/>
        </w:rPr>
        <w:t xml:space="preserve">tates </w:t>
      </w:r>
      <w:r w:rsidRPr="00153E13">
        <w:rPr>
          <w:sz w:val="12"/>
          <w:szCs w:val="12"/>
        </w:rPr>
        <w:t>and China would decline by about 20 percent</w:t>
      </w:r>
      <w:r w:rsidRPr="006F3416">
        <w:rPr>
          <w:sz w:val="12"/>
          <w:szCs w:val="12"/>
        </w:rPr>
        <w:t xml:space="preserve"> for four years, and by 10 percent for a decade.” 14. A conflagration involving USA/NATO forces and those of Russian federation would </w:t>
      </w:r>
      <w:r w:rsidRPr="00153E13">
        <w:rPr>
          <w:sz w:val="12"/>
          <w:szCs w:val="12"/>
        </w:rPr>
        <w:t>most likely cause the deaths of most/nearly all/all humans (and severely impact/extinguish other species) as well as destroying the delicate interwoven techno-structure on which latter-day 'civilization' has come to depend. Temperatures would drop to below those of the last ice-age for up to 30 years as a result of the lofting of up to 180 million tonnes of very black soot into the stratosphere where it would remain for decades</w:t>
      </w:r>
      <w:r w:rsidRPr="006F3416">
        <w:rPr>
          <w:sz w:val="12"/>
          <w:szCs w:val="12"/>
        </w:rPr>
        <w:t xml:space="preserve">. 15. </w:t>
      </w:r>
      <w:r w:rsidRPr="00153E13">
        <w:rPr>
          <w:sz w:val="12"/>
          <w:szCs w:val="12"/>
        </w:rPr>
        <w:t>Though human ingenuity and resilience shouldn't be underestimated, human survival itself is arguably problematic</w:t>
      </w:r>
      <w:r w:rsidRPr="006F3416">
        <w:rPr>
          <w:sz w:val="12"/>
          <w:szCs w:val="12"/>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153E13">
        <w:rPr>
          <w:sz w:val="12"/>
          <w:szCs w:val="12"/>
        </w:rPr>
        <w:t>Gareth Evans’ ICNND (International Commission on Nuclear Non-proliferation and Disarmament) Report made it clear that it saw the threat posed by nuclear weapons use as one that</w:t>
      </w:r>
      <w:r w:rsidRPr="006F3416">
        <w:rPr>
          <w:sz w:val="12"/>
          <w:szCs w:val="12"/>
        </w:rPr>
        <w:t xml:space="preserve"> at least threatens what we now call 'civilization' and that potentially </w:t>
      </w:r>
      <w:r w:rsidRPr="00153E13">
        <w:rPr>
          <w:sz w:val="12"/>
          <w:szCs w:val="12"/>
        </w:rPr>
        <w:t>threatens human survival with an immediacy that even climate change does not</w:t>
      </w:r>
      <w:r w:rsidRPr="006F3416">
        <w:rPr>
          <w:sz w:val="12"/>
          <w:szCs w:val="12"/>
        </w:rPr>
        <w:t>, though we can see the results of climate change here and now and of course the immediate post-nuclear results for Hiroshima and Nagasaki as well.</w:t>
      </w:r>
      <w:r w:rsidRPr="00055D8B">
        <w:rPr>
          <w:sz w:val="16"/>
        </w:rPr>
        <w:t xml:space="preserve"> </w:t>
      </w:r>
    </w:p>
    <w:p w14:paraId="08AECB68" w14:textId="77777777" w:rsidR="0049104B" w:rsidRDefault="0049104B" w:rsidP="0049104B">
      <w:pPr>
        <w:pStyle w:val="Heading4"/>
      </w:pPr>
      <w:r>
        <w:t>Before you talk about other studies PND cites—double-check who those studies cite—hint, it’s Robock and Toon. Independently, PND was written by the scientists of the Robock and Toon study.</w:t>
      </w:r>
    </w:p>
    <w:p w14:paraId="34BE1CF0" w14:textId="77777777" w:rsidR="0049104B" w:rsidRPr="00F82F5B" w:rsidRDefault="0049104B" w:rsidP="0049104B">
      <w:pPr>
        <w:pStyle w:val="Heading4"/>
      </w:pPr>
      <w:r>
        <w:t xml:space="preserve">2] </w:t>
      </w:r>
      <w:r w:rsidRPr="00F82F5B">
        <w:t>Non-definitive</w:t>
      </w:r>
      <w:r>
        <w:t xml:space="preserve"> and concludes it destroys industrial civilization—inserted </w:t>
      </w:r>
      <w:r w:rsidRPr="00E14598">
        <w:rPr>
          <w:highlight w:val="yellow"/>
        </w:rPr>
        <w:t>yellow</w:t>
      </w:r>
      <w:r>
        <w:t>.</w:t>
      </w:r>
    </w:p>
    <w:p w14:paraId="7C68F9F3" w14:textId="77777777" w:rsidR="0049104B" w:rsidRPr="00F82F5B" w:rsidRDefault="0049104B" w:rsidP="0049104B">
      <w:r w:rsidRPr="00184F01">
        <w:rPr>
          <w:rStyle w:val="Style13ptBold"/>
        </w:rPr>
        <w:t>PND 16</w:t>
      </w:r>
      <w:r w:rsidRPr="00F82F5B">
        <w:t>. internally citing Zbigniew Brzezinski, Council of Foreign Relations and former national security adviser to President Carter, Toon and Robock’s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http://www.reachingcriticalwill.org/images/documents/Disarmament-fora/OEWG/2016/Documents/NGO13.pdf</w:t>
      </w:r>
    </w:p>
    <w:p w14:paraId="6249EC84" w14:textId="77777777" w:rsidR="0049104B" w:rsidRPr="00F82F5B" w:rsidRDefault="0049104B" w:rsidP="0049104B">
      <w:r w:rsidRPr="00F82F5B">
        <w:t xml:space="preserve">Consequences human survival 12. </w:t>
      </w:r>
      <w:r w:rsidRPr="00F82F5B">
        <w:rPr>
          <w:highlight w:val="cyan"/>
        </w:rPr>
        <w:t>Even if the 'other'</w:t>
      </w:r>
      <w:r w:rsidRPr="00F82F5B">
        <w:t xml:space="preserve"> side </w:t>
      </w:r>
      <w:r w:rsidRPr="00F82F5B">
        <w:rPr>
          <w:highlight w:val="cyan"/>
        </w:rPr>
        <w:t>does NOT launch</w:t>
      </w:r>
      <w:r w:rsidRPr="00F82F5B">
        <w:t xml:space="preserve"> in response the smoke from 'their' burning cities (incinerated by </w:t>
      </w:r>
      <w:r w:rsidRPr="002A1477">
        <w:t>'us') will still make 'our' country (and the</w:t>
      </w:r>
      <w:r w:rsidRPr="00F82F5B">
        <w:t xml:space="preserve"> rest of </w:t>
      </w:r>
      <w:r w:rsidRPr="00F82F5B">
        <w:rPr>
          <w:highlight w:val="cyan"/>
        </w:rPr>
        <w:t>the world</w:t>
      </w:r>
      <w:r w:rsidRPr="00F82F5B">
        <w:t xml:space="preserve">) </w:t>
      </w:r>
      <w:r w:rsidRPr="00F82F5B">
        <w:rPr>
          <w:highlight w:val="cyan"/>
        </w:rPr>
        <w:t>uninhabitable</w:t>
      </w:r>
      <w:r w:rsidRPr="00F82F5B">
        <w:t xml:space="preserve">, </w:t>
      </w:r>
      <w:r w:rsidRPr="00F82F5B">
        <w:rPr>
          <w:highlight w:val="yellow"/>
        </w:rPr>
        <w:t>potentially</w:t>
      </w:r>
      <w:r w:rsidRPr="00F82F5B">
        <w:t xml:space="preserve"> </w:t>
      </w:r>
      <w:r w:rsidRPr="00F82F5B">
        <w:rPr>
          <w:highlight w:val="cyan"/>
        </w:rPr>
        <w:t>inducing global famine lasting</w:t>
      </w:r>
      <w:r w:rsidRPr="00F82F5B">
        <w:t xml:space="preserve"> up to </w:t>
      </w:r>
      <w:r w:rsidRPr="00F82F5B">
        <w:rPr>
          <w:highlight w:val="cyan"/>
        </w:rPr>
        <w:t>decades</w:t>
      </w:r>
      <w:r w:rsidRPr="00F82F5B">
        <w:t xml:space="preserve">. Toon and Robock note in ‘Self Assured Destruction’, in the Bulletin of Atomic Scientists 68/5, 2012, that: 13. “A nuclear war between Russia and the United States, even after the arsenal reductions planned under New START, </w:t>
      </w:r>
      <w:r w:rsidRPr="00F82F5B">
        <w:rPr>
          <w:highlight w:val="yellow"/>
        </w:rPr>
        <w:t>could</w:t>
      </w:r>
      <w:r w:rsidRPr="00F82F5B">
        <w:t xml:space="preserve"> produce a nuclear winter. Hence, an attack by either side could be suicidal, </w:t>
      </w:r>
      <w:r w:rsidRPr="00F82F5B">
        <w:rPr>
          <w:highlight w:val="cyan"/>
        </w:rPr>
        <w:t xml:space="preserve">resulting in </w:t>
      </w:r>
      <w:proofErr w:type="spellStart"/>
      <w:r w:rsidRPr="00F82F5B">
        <w:rPr>
          <w:highlight w:val="cyan"/>
        </w:rPr>
        <w:t>self assured</w:t>
      </w:r>
      <w:proofErr w:type="spellEnd"/>
      <w:r w:rsidRPr="00F82F5B">
        <w:rPr>
          <w:highlight w:val="cyan"/>
        </w:rPr>
        <w:t xml:space="preserve"> destruction. Even a 'small' nuclear war between India and Pakistan</w:t>
      </w:r>
      <w:r w:rsidRPr="00F82F5B">
        <w:t xml:space="preserve">, with each country detonating 50 Hiroshima-size atom bombs--only about 0.03 percent of the global nuclear arsenal's explosive power--as air bursts in urban areas, could </w:t>
      </w:r>
      <w:r w:rsidRPr="00F82F5B">
        <w:rPr>
          <w:highlight w:val="cyan"/>
        </w:rPr>
        <w:t>produce</w:t>
      </w:r>
      <w:r w:rsidRPr="00F82F5B">
        <w:t xml:space="preserve"> so much </w:t>
      </w:r>
      <w:r w:rsidRPr="00F82F5B">
        <w:rPr>
          <w:highlight w:val="cyan"/>
        </w:rPr>
        <w:t>smoke</w:t>
      </w:r>
      <w:r w:rsidRPr="00F82F5B">
        <w:t xml:space="preserve"> that temperatures would fall below those of the Little Ice Age of the fourteenth to nineteenth centuries, shortening the growing season around the world </w:t>
      </w:r>
      <w:r w:rsidRPr="00F82F5B">
        <w:rPr>
          <w:highlight w:val="cyan"/>
        </w:rPr>
        <w:t>and</w:t>
      </w:r>
      <w:r w:rsidRPr="00F82F5B">
        <w:t xml:space="preserve"> threatening the global food supply. Furthermore, there would be massive ozone depletion, allowing more </w:t>
      </w:r>
      <w:r w:rsidRPr="00F82F5B">
        <w:rPr>
          <w:highlight w:val="cyan"/>
        </w:rPr>
        <w:t>ultraviolet</w:t>
      </w:r>
      <w:r w:rsidRPr="00F82F5B">
        <w:t xml:space="preserve"> </w:t>
      </w:r>
      <w:r w:rsidRPr="00F82F5B">
        <w:rPr>
          <w:highlight w:val="cyan"/>
        </w:rPr>
        <w:t>radiation</w:t>
      </w:r>
      <w:r w:rsidRPr="00F82F5B">
        <w:t xml:space="preserve"> to reach Earth's surface. </w:t>
      </w:r>
      <w:r w:rsidRPr="00F82F5B">
        <w:rPr>
          <w:highlight w:val="cyan"/>
        </w:rPr>
        <w:t>Recent studies predict that agricultural production</w:t>
      </w:r>
      <w:r w:rsidRPr="00F82F5B">
        <w:t xml:space="preserve"> in parts of the United States and China </w:t>
      </w:r>
      <w:r w:rsidRPr="00F82F5B">
        <w:rPr>
          <w:highlight w:val="cyan"/>
        </w:rPr>
        <w:t>would decline</w:t>
      </w:r>
      <w:r w:rsidRPr="00F82F5B">
        <w:t xml:space="preserve"> by about 20 percent for </w:t>
      </w:r>
      <w:r w:rsidRPr="00F82F5B">
        <w:rPr>
          <w:highlight w:val="yellow"/>
        </w:rPr>
        <w:t>four years, and by 10 percent for a decade</w:t>
      </w:r>
      <w:r w:rsidRPr="00F82F5B">
        <w:t xml:space="preserve">.” 14. A conflagration involving USA/NATO forces and those of Russian federation would </w:t>
      </w:r>
      <w:r w:rsidRPr="00F82F5B">
        <w:rPr>
          <w:highlight w:val="cyan"/>
        </w:rPr>
        <w:t>most likely cause the deaths of</w:t>
      </w:r>
      <w:r w:rsidRPr="00F82F5B">
        <w:t xml:space="preserve"> </w:t>
      </w:r>
      <w:r w:rsidRPr="00F82F5B">
        <w:rPr>
          <w:highlight w:val="yellow"/>
        </w:rPr>
        <w:t>most/nearly all/</w:t>
      </w:r>
      <w:r w:rsidRPr="00F82F5B">
        <w:rPr>
          <w:highlight w:val="cyan"/>
        </w:rPr>
        <w:t>all humans</w:t>
      </w:r>
      <w:r w:rsidRPr="00F82F5B">
        <w:t xml:space="preserve"> (</w:t>
      </w:r>
      <w:r w:rsidRPr="00F82F5B">
        <w:rPr>
          <w:highlight w:val="cyan"/>
        </w:rPr>
        <w:t>and</w:t>
      </w:r>
      <w:r w:rsidRPr="00F82F5B">
        <w:t xml:space="preserve"> </w:t>
      </w:r>
      <w:r w:rsidRPr="00F82F5B">
        <w:rPr>
          <w:highlight w:val="yellow"/>
        </w:rPr>
        <w:t>severely impact</w:t>
      </w:r>
      <w:r w:rsidRPr="00F82F5B">
        <w:t xml:space="preserve">/extinguish </w:t>
      </w:r>
      <w:r w:rsidRPr="00F82F5B">
        <w:rPr>
          <w:highlight w:val="cyan"/>
        </w:rPr>
        <w:t>other species</w:t>
      </w:r>
      <w:r w:rsidRPr="00F82F5B">
        <w:t xml:space="preserve">) </w:t>
      </w:r>
      <w:r w:rsidRPr="00F82F5B">
        <w:rPr>
          <w:highlight w:val="cyan"/>
        </w:rPr>
        <w:t xml:space="preserve">as well as </w:t>
      </w:r>
      <w:r w:rsidRPr="002A1477">
        <w:rPr>
          <w:highlight w:val="yellow"/>
        </w:rPr>
        <w:t>destroying the delicate interwoven techno-structure on which latter-day 'civilization' has come to depend</w:t>
      </w:r>
      <w:r w:rsidRPr="00F82F5B">
        <w:t xml:space="preserve">. Temperatures would drop to below those of the last ice-age for up to 30 years as a result of the lofting of up to 180 million tonnes of very black soot into the stratosphere where it would remain for decades. 15. Though human ingenuity and </w:t>
      </w:r>
      <w:r w:rsidRPr="00F82F5B">
        <w:rPr>
          <w:highlight w:val="yellow"/>
        </w:rPr>
        <w:t>resilience shouldn't be underestimated</w:t>
      </w:r>
      <w:r w:rsidRPr="00F82F5B">
        <w:t xml:space="preserve">, human survival itself is arguably problematic, to put it mildly, under a 2000+ warhead USA/Russian federation scenario. 16. </w:t>
      </w:r>
      <w:r w:rsidRPr="002A1477">
        <w:rPr>
          <w:highlight w:val="yellow"/>
        </w:rPr>
        <w:t>The Joint Statement</w:t>
      </w:r>
      <w:r w:rsidRPr="00F82F5B">
        <w:t xml:space="preserve"> on Catastrophic Humanitarian Consequences signed October 2013 by 146 governments </w:t>
      </w:r>
      <w:r w:rsidRPr="002A1477">
        <w:rPr>
          <w:highlight w:val="yellow"/>
        </w:rPr>
        <w:t>mentioned 'Human Survival'</w:t>
      </w:r>
      <w:r w:rsidRPr="00F82F5B">
        <w:t xml:space="preserve"> no less than 5 times. The most recent (December 2014) one gives it a highly prominent place. Gareth Evans’ ICNND (International Commission on Nuclear Non-proliferation and Disarmament) Report made it clear that it saw the threat posed by </w:t>
      </w:r>
      <w:r w:rsidRPr="00F82F5B">
        <w:rPr>
          <w:highlight w:val="cyan"/>
        </w:rPr>
        <w:t>nuclear weapons use</w:t>
      </w:r>
      <w:r w:rsidRPr="00F82F5B">
        <w:t xml:space="preserve"> as one that at least threatens what we now call 'civilization' and that potentially </w:t>
      </w:r>
      <w:r w:rsidRPr="00F82F5B">
        <w:rPr>
          <w:highlight w:val="cyan"/>
        </w:rPr>
        <w:t>threatens human survival with an immediacy that even climate change does not</w:t>
      </w:r>
      <w:r w:rsidRPr="00F82F5B">
        <w:t xml:space="preserve">, though we can see the results of climate change here and now and of course the immediate post-nuclear results for Hiroshima and Nagasaki as well. </w:t>
      </w:r>
    </w:p>
    <w:p w14:paraId="49036CED" w14:textId="77777777" w:rsidR="0049104B" w:rsidRDefault="0049104B" w:rsidP="0049104B"/>
    <w:p w14:paraId="10DE9D14" w14:textId="77777777" w:rsidR="0049104B" w:rsidRPr="0049104B" w:rsidRDefault="0049104B" w:rsidP="0049104B"/>
    <w:p w14:paraId="6BC316C8" w14:textId="510CF186" w:rsidR="0049104B" w:rsidRPr="001D7AFD" w:rsidRDefault="0049104B" w:rsidP="0049104B">
      <w:pPr>
        <w:keepNext/>
        <w:keepLines/>
        <w:spacing w:before="40" w:after="0"/>
        <w:outlineLvl w:val="3"/>
        <w:rPr>
          <w:rFonts w:eastAsia="MS Gothic"/>
          <w:b/>
          <w:iCs/>
          <w:sz w:val="26"/>
        </w:rPr>
      </w:pPr>
      <w:r>
        <w:rPr>
          <w:rFonts w:eastAsia="MS Gothic"/>
          <w:b/>
          <w:iCs/>
          <w:sz w:val="26"/>
        </w:rPr>
        <w:t xml:space="preserve">3] </w:t>
      </w:r>
      <w:r w:rsidRPr="001D7AFD">
        <w:rPr>
          <w:rFonts w:eastAsia="MS Gothic"/>
          <w:b/>
          <w:iCs/>
          <w:sz w:val="26"/>
        </w:rPr>
        <w:t xml:space="preserve">Counterforce targeting </w:t>
      </w:r>
      <w:r w:rsidRPr="001D7AFD">
        <w:rPr>
          <w:rFonts w:eastAsia="MS Gothic"/>
          <w:b/>
          <w:iCs/>
          <w:sz w:val="26"/>
          <w:u w:val="single"/>
        </w:rPr>
        <w:t>massively</w:t>
      </w:r>
      <w:r w:rsidRPr="001D7AFD">
        <w:rPr>
          <w:rFonts w:eastAsia="MS Gothic"/>
          <w:b/>
          <w:iCs/>
          <w:sz w:val="26"/>
        </w:rPr>
        <w:t xml:space="preserve"> limits fallout – won’t trigger a winter.</w:t>
      </w:r>
    </w:p>
    <w:p w14:paraId="364DF031" w14:textId="77777777" w:rsidR="0049104B" w:rsidRPr="001D7AFD" w:rsidRDefault="0049104B" w:rsidP="0049104B">
      <w:pPr>
        <w:rPr>
          <w:rFonts w:eastAsia="Cambria"/>
          <w:sz w:val="16"/>
        </w:rPr>
      </w:pPr>
      <w:r w:rsidRPr="001D7AFD">
        <w:rPr>
          <w:rFonts w:eastAsia="MS Gothic"/>
          <w:b/>
          <w:iCs/>
          <w:sz w:val="26"/>
        </w:rPr>
        <w:t>Lieber &amp; Press 13</w:t>
      </w:r>
      <w:r w:rsidRPr="001D7AFD">
        <w:rPr>
          <w:rFonts w:eastAsia="Cambria"/>
        </w:rPr>
        <w:t xml:space="preserve"> </w:t>
      </w:r>
      <w:r w:rsidRPr="001D7AFD">
        <w:rPr>
          <w:rFonts w:eastAsia="Cambria"/>
          <w:sz w:val="16"/>
        </w:rPr>
        <w:t>(Keir, Professor @ Georgetown, Daryl, Professor @ Dartmouth, “The New Era of Nuclear Weapons, Deterrence, and Conflict,” 7(1), https://www.files.ethz.ch/isn/162442/spring_2013.pdf)</w:t>
      </w:r>
    </w:p>
    <w:p w14:paraId="67045340" w14:textId="77777777" w:rsidR="0049104B" w:rsidRPr="001D7AFD" w:rsidRDefault="0049104B" w:rsidP="0049104B">
      <w:pPr>
        <w:rPr>
          <w:rFonts w:eastAsia="Cambria"/>
          <w:b/>
          <w:iCs/>
          <w:u w:val="single"/>
          <w:bdr w:val="single" w:sz="8" w:space="0" w:color="auto"/>
        </w:rPr>
      </w:pPr>
      <w:r w:rsidRPr="001D7AFD">
        <w:rPr>
          <w:rFonts w:eastAsia="Cambria"/>
          <w:sz w:val="16"/>
        </w:rPr>
        <w:t xml:space="preserve">The first set of arguments is about an important, yet virtually unnoticed, consequence of changes in military technology and the balance of power. In a nutshell, </w:t>
      </w:r>
      <w:r w:rsidRPr="001D7AFD">
        <w:rPr>
          <w:rFonts w:eastAsia="Cambria"/>
          <w:u w:val="single"/>
        </w:rPr>
        <w:t>the</w:t>
      </w:r>
      <w:r w:rsidRPr="001D7AFD">
        <w:rPr>
          <w:rFonts w:eastAsia="Cambria"/>
          <w:sz w:val="16"/>
        </w:rPr>
        <w:t xml:space="preserve"> same </w:t>
      </w:r>
      <w:r w:rsidRPr="001D7AFD">
        <w:rPr>
          <w:rFonts w:eastAsia="Cambria"/>
          <w:u w:val="single"/>
        </w:rPr>
        <w:t xml:space="preserve">revolution in </w:t>
      </w:r>
      <w:r w:rsidRPr="001D7AFD">
        <w:rPr>
          <w:rFonts w:eastAsia="Cambria"/>
          <w:highlight w:val="green"/>
          <w:u w:val="single"/>
        </w:rPr>
        <w:t>accuracy</w:t>
      </w:r>
      <w:r w:rsidRPr="001D7AFD">
        <w:rPr>
          <w:rFonts w:eastAsia="Cambria"/>
          <w:sz w:val="16"/>
        </w:rPr>
        <w:t xml:space="preserve"> that has transformed conventional warfare </w:t>
      </w:r>
      <w:r w:rsidRPr="001D7AFD">
        <w:rPr>
          <w:rFonts w:eastAsia="Cambria"/>
          <w:u w:val="single"/>
        </w:rPr>
        <w:t xml:space="preserve">has </w:t>
      </w:r>
      <w:r w:rsidRPr="001D7AFD">
        <w:rPr>
          <w:rFonts w:eastAsia="Cambria"/>
          <w:highlight w:val="green"/>
          <w:u w:val="single"/>
        </w:rPr>
        <w:t>had</w:t>
      </w:r>
      <w:r w:rsidRPr="001D7AFD">
        <w:rPr>
          <w:rFonts w:eastAsia="Cambria"/>
          <w:sz w:val="16"/>
        </w:rPr>
        <w:t xml:space="preserve"> equally </w:t>
      </w:r>
      <w:r w:rsidRPr="001D7AFD">
        <w:rPr>
          <w:rFonts w:eastAsia="Cambria"/>
          <w:u w:val="single"/>
        </w:rPr>
        <w:t xml:space="preserve">momentous </w:t>
      </w:r>
      <w:r w:rsidRPr="001D7AFD">
        <w:rPr>
          <w:rFonts w:eastAsia="Cambria"/>
          <w:highlight w:val="green"/>
          <w:u w:val="single"/>
        </w:rPr>
        <w:t>consequences</w:t>
      </w:r>
      <w:r w:rsidRPr="001D7AFD">
        <w:rPr>
          <w:rFonts w:eastAsia="Cambria"/>
          <w:u w:val="single"/>
        </w:rPr>
        <w:t xml:space="preserve"> for nuclear weapons and deterrence.</w:t>
      </w:r>
      <w:r w:rsidRPr="001D7AFD">
        <w:rPr>
          <w:rFonts w:eastAsia="Cambria"/>
          <w:sz w:val="16"/>
        </w:rPr>
        <w:t xml:space="preserve">2 </w:t>
      </w:r>
      <w:r w:rsidRPr="001D7AFD">
        <w:rPr>
          <w:rFonts w:eastAsia="Cambria"/>
          <w:u w:val="single"/>
        </w:rPr>
        <w:t xml:space="preserve">Very </w:t>
      </w:r>
      <w:r w:rsidRPr="001D7AFD">
        <w:rPr>
          <w:rFonts w:eastAsia="Cambria"/>
          <w:highlight w:val="green"/>
          <w:u w:val="single"/>
        </w:rPr>
        <w:t>accurate delivery systems</w:t>
      </w:r>
      <w:r w:rsidRPr="001D7AFD">
        <w:rPr>
          <w:rFonts w:eastAsia="Cambria"/>
          <w:u w:val="single"/>
        </w:rPr>
        <w:t xml:space="preserve">, new reconnaissance technologies, and the </w:t>
      </w:r>
      <w:r w:rsidRPr="001D7AFD">
        <w:rPr>
          <w:rFonts w:eastAsia="Cambria"/>
          <w:highlight w:val="green"/>
          <w:u w:val="single"/>
        </w:rPr>
        <w:t>downsizing of arsenals</w:t>
      </w:r>
      <w:r w:rsidRPr="001D7AFD">
        <w:rPr>
          <w:rFonts w:eastAsia="Cambria"/>
          <w:u w:val="single"/>
        </w:rPr>
        <w:t xml:space="preserve"> from Cold War levels </w:t>
      </w:r>
      <w:r w:rsidRPr="001D7AFD">
        <w:rPr>
          <w:rFonts w:eastAsia="Cambria"/>
          <w:highlight w:val="green"/>
          <w:u w:val="single"/>
        </w:rPr>
        <w:t>have made</w:t>
      </w:r>
      <w:r w:rsidRPr="001D7AFD">
        <w:rPr>
          <w:rFonts w:eastAsia="Cambria"/>
          <w:sz w:val="16"/>
        </w:rPr>
        <w:t xml:space="preserve"> both </w:t>
      </w:r>
      <w:r w:rsidRPr="001D7AFD">
        <w:rPr>
          <w:rFonts w:eastAsia="Cambria"/>
          <w:u w:val="single"/>
        </w:rPr>
        <w:t xml:space="preserve">conventional and nuclear </w:t>
      </w:r>
      <w:r w:rsidRPr="001D7AFD">
        <w:rPr>
          <w:rFonts w:eastAsia="Cambria"/>
          <w:highlight w:val="green"/>
          <w:u w:val="single"/>
        </w:rPr>
        <w:t>counterforce strikes</w:t>
      </w:r>
      <w:r w:rsidRPr="001D7AFD">
        <w:rPr>
          <w:rFonts w:eastAsia="Cambria"/>
          <w:u w:val="single"/>
        </w:rPr>
        <w:t xml:space="preserve"> against nuclear arsenals </w:t>
      </w:r>
      <w:r w:rsidRPr="001D7AFD">
        <w:rPr>
          <w:rFonts w:eastAsia="Cambria"/>
          <w:b/>
          <w:iCs/>
          <w:u w:val="single"/>
          <w:bdr w:val="single" w:sz="8" w:space="0" w:color="auto"/>
        </w:rPr>
        <w:t xml:space="preserve">much more </w:t>
      </w:r>
      <w:r w:rsidRPr="001D7AFD">
        <w:rPr>
          <w:rFonts w:eastAsia="Cambria"/>
          <w:b/>
          <w:iCs/>
          <w:highlight w:val="green"/>
          <w:u w:val="single"/>
          <w:bdr w:val="single" w:sz="8" w:space="0" w:color="auto"/>
        </w:rPr>
        <w:t>feasible</w:t>
      </w:r>
      <w:r w:rsidRPr="001D7AFD">
        <w:rPr>
          <w:rFonts w:eastAsia="Cambria"/>
          <w:b/>
          <w:iCs/>
          <w:u w:val="single"/>
          <w:bdr w:val="single" w:sz="8" w:space="0" w:color="auto"/>
        </w:rPr>
        <w:t xml:space="preserve"> than ever before</w:t>
      </w:r>
      <w:r w:rsidRPr="001D7AFD">
        <w:rPr>
          <w:rFonts w:eastAsia="Cambria"/>
          <w:sz w:val="16"/>
        </w:rPr>
        <w:t xml:space="preserve">. Perhaps most surprising, </w:t>
      </w:r>
      <w:r w:rsidRPr="001D7AFD">
        <w:rPr>
          <w:rFonts w:eastAsia="Cambria"/>
          <w:highlight w:val="green"/>
          <w:u w:val="single"/>
        </w:rPr>
        <w:t xml:space="preserve">pairing </w:t>
      </w:r>
      <w:r w:rsidRPr="001D7AFD">
        <w:rPr>
          <w:rFonts w:eastAsia="Cambria"/>
          <w:u w:val="single"/>
        </w:rPr>
        <w:t xml:space="preserve">highly </w:t>
      </w:r>
      <w:r w:rsidRPr="001D7AFD">
        <w:rPr>
          <w:rFonts w:eastAsia="Cambria"/>
          <w:highlight w:val="green"/>
          <w:u w:val="single"/>
        </w:rPr>
        <w:t>accurate delivery systems with nuclear weapons permits</w:t>
      </w:r>
      <w:r w:rsidRPr="001D7AFD">
        <w:rPr>
          <w:rFonts w:eastAsia="Cambria"/>
          <w:u w:val="single"/>
        </w:rPr>
        <w:t xml:space="preserve"> target strategies that would create </w:t>
      </w:r>
      <w:r w:rsidRPr="001D7AFD">
        <w:rPr>
          <w:rFonts w:eastAsia="Cambria"/>
          <w:b/>
          <w:iCs/>
          <w:u w:val="single"/>
          <w:bdr w:val="single" w:sz="8" w:space="0" w:color="auto"/>
        </w:rPr>
        <w:t xml:space="preserve">virtually </w:t>
      </w:r>
      <w:r w:rsidRPr="001D7AFD">
        <w:rPr>
          <w:rFonts w:eastAsia="Cambria"/>
          <w:b/>
          <w:iCs/>
          <w:highlight w:val="green"/>
          <w:u w:val="single"/>
          <w:bdr w:val="single" w:sz="8" w:space="0" w:color="auto"/>
        </w:rPr>
        <w:t xml:space="preserve">no </w:t>
      </w:r>
      <w:r w:rsidRPr="001D7AFD">
        <w:rPr>
          <w:rFonts w:eastAsia="Cambria"/>
          <w:b/>
          <w:iCs/>
          <w:u w:val="single"/>
          <w:bdr w:val="single" w:sz="8" w:space="0" w:color="auto"/>
        </w:rPr>
        <w:t xml:space="preserve">radioactive </w:t>
      </w:r>
      <w:r w:rsidRPr="001D7AFD">
        <w:rPr>
          <w:rFonts w:eastAsia="Cambria"/>
          <w:b/>
          <w:iCs/>
          <w:highlight w:val="green"/>
          <w:u w:val="single"/>
          <w:bdr w:val="single" w:sz="8" w:space="0" w:color="auto"/>
        </w:rPr>
        <w:t>fallout</w:t>
      </w:r>
      <w:r w:rsidRPr="001D7AFD">
        <w:rPr>
          <w:rFonts w:eastAsia="Cambria"/>
          <w:b/>
          <w:iCs/>
          <w:u w:val="single"/>
          <w:bdr w:val="single" w:sz="8" w:space="0" w:color="auto"/>
        </w:rPr>
        <w:t xml:space="preserve">, hence, vastly </w:t>
      </w:r>
      <w:r w:rsidRPr="001D7AFD">
        <w:rPr>
          <w:rFonts w:eastAsia="Cambria"/>
          <w:b/>
          <w:iCs/>
          <w:highlight w:val="green"/>
          <w:u w:val="single"/>
          <w:bdr w:val="single" w:sz="8" w:space="0" w:color="auto"/>
        </w:rPr>
        <w:t>reduced fatalities.</w:t>
      </w:r>
    </w:p>
    <w:p w14:paraId="2BFABB15" w14:textId="77777777" w:rsidR="0049104B" w:rsidRDefault="0049104B" w:rsidP="0049104B"/>
    <w:p w14:paraId="28E49BDF" w14:textId="77777777" w:rsidR="0049104B" w:rsidRPr="001D7AFD" w:rsidRDefault="0049104B" w:rsidP="0049104B"/>
    <w:p w14:paraId="653C938D" w14:textId="77777777" w:rsidR="0049104B" w:rsidRPr="001D7AFD" w:rsidRDefault="0049104B" w:rsidP="0049104B">
      <w:pPr>
        <w:pStyle w:val="Heading3"/>
        <w:rPr>
          <w:rFonts w:cs="Calibri"/>
        </w:rPr>
      </w:pPr>
      <w:r w:rsidRPr="001D7AFD">
        <w:rPr>
          <w:rFonts w:cs="Calibri"/>
        </w:rPr>
        <w:t>1NC – Famine</w:t>
      </w:r>
    </w:p>
    <w:p w14:paraId="4997E233" w14:textId="77777777" w:rsidR="0049104B" w:rsidRPr="001D7AFD" w:rsidRDefault="0049104B" w:rsidP="0049104B">
      <w:pPr>
        <w:pStyle w:val="Heading4"/>
        <w:rPr>
          <w:rFonts w:cs="Calibri"/>
        </w:rPr>
      </w:pPr>
      <w:r w:rsidRPr="001D7AFD">
        <w:rPr>
          <w:rFonts w:cs="Calibri"/>
        </w:rPr>
        <w:t>Read their studies skeptically – most say famines kill billions and some assert everyone dies but that’s not warranted.</w:t>
      </w:r>
    </w:p>
    <w:p w14:paraId="62CD97EA" w14:textId="77777777" w:rsidR="0049104B" w:rsidRPr="001D7AFD" w:rsidRDefault="0049104B" w:rsidP="0049104B">
      <w:r w:rsidRPr="001D7AFD">
        <w:t xml:space="preserve">David S. </w:t>
      </w:r>
      <w:r w:rsidRPr="001D7AFD">
        <w:rPr>
          <w:rStyle w:val="Style13ptBold"/>
        </w:rPr>
        <w:t>Stevenson 17</w:t>
      </w:r>
      <w:r w:rsidRPr="001D7AFD">
        <w:t>. Professor of planetary science at Caltech. 2017. “Agents of Mass Destruction.” The Nature of Life and Its Potential to Survive, Springer, Cham, pp. 273–340. link.springer.com, doi:10.1007/978-3-319-52911-0_7.</w:t>
      </w:r>
    </w:p>
    <w:p w14:paraId="0449E09A" w14:textId="77777777" w:rsidR="0049104B" w:rsidRPr="001D7AFD" w:rsidRDefault="0049104B" w:rsidP="0049104B">
      <w:pPr>
        <w:rPr>
          <w:sz w:val="12"/>
        </w:rPr>
      </w:pPr>
      <w:r w:rsidRPr="001D7AFD">
        <w:rPr>
          <w:rStyle w:val="StyleUnderline"/>
        </w:rPr>
        <w:t>What of humanity? Could it survive?</w:t>
      </w:r>
      <w:r w:rsidRPr="001D7AFD">
        <w:rPr>
          <w:sz w:val="12"/>
        </w:rPr>
        <w:t xml:space="preserve"> In short, </w:t>
      </w:r>
      <w:r w:rsidRPr="001D7AFD">
        <w:rPr>
          <w:rStyle w:val="Emphasis"/>
        </w:rPr>
        <w:t>yes, if we are prepared</w:t>
      </w:r>
      <w:r w:rsidRPr="001D7AFD">
        <w:rPr>
          <w:rStyle w:val="StyleUnderline"/>
        </w:rPr>
        <w:t xml:space="preserve"> </w:t>
      </w:r>
      <w:r w:rsidRPr="001D7AFD">
        <w:rPr>
          <w:rStyle w:val="Emphasis"/>
        </w:rPr>
        <w:t>to adapt</w:t>
      </w:r>
      <w:r w:rsidRPr="001D7AFD">
        <w:rPr>
          <w:rStyle w:val="StyleUnderline"/>
        </w:rPr>
        <w:t xml:space="preserve"> to a life underground</w:t>
      </w:r>
      <w:r w:rsidRPr="001D7AFD">
        <w:rPr>
          <w:sz w:val="12"/>
        </w:rPr>
        <w:t xml:space="preserve">. Here, </w:t>
      </w:r>
      <w:r w:rsidRPr="001D7AFD">
        <w:rPr>
          <w:rStyle w:val="StyleUnderline"/>
        </w:rPr>
        <w:t xml:space="preserve">small </w:t>
      </w:r>
      <w:r w:rsidRPr="001D7AFD">
        <w:rPr>
          <w:rStyle w:val="StyleUnderline"/>
          <w:highlight w:val="green"/>
        </w:rPr>
        <w:t>communities of people</w:t>
      </w:r>
      <w:r w:rsidRPr="001D7AFD">
        <w:rPr>
          <w:rStyle w:val="StyleUnderline"/>
        </w:rPr>
        <w:t xml:space="preserve"> could </w:t>
      </w:r>
      <w:r w:rsidRPr="001D7AFD">
        <w:rPr>
          <w:rStyle w:val="StyleUnderline"/>
          <w:highlight w:val="green"/>
        </w:rPr>
        <w:t>live on</w:t>
      </w:r>
      <w:r w:rsidRPr="001D7AFD">
        <w:rPr>
          <w:sz w:val="12"/>
        </w:rPr>
        <w:t xml:space="preserve">, feeding directly from </w:t>
      </w:r>
      <w:r w:rsidRPr="001D7AFD">
        <w:rPr>
          <w:u w:val="single"/>
        </w:rPr>
        <w:t>the remnant biosphere</w:t>
      </w:r>
      <w:r w:rsidRPr="001D7AFD">
        <w:rPr>
          <w:sz w:val="12"/>
        </w:rPr>
        <w:t xml:space="preserve">, or from </w:t>
      </w:r>
      <w:r w:rsidRPr="001D7AFD">
        <w:rPr>
          <w:u w:val="single"/>
        </w:rPr>
        <w:t>artificially lit greenhouse-cultivated plants</w:t>
      </w:r>
      <w:r w:rsidRPr="001D7AFD">
        <w:rPr>
          <w:sz w:val="12"/>
        </w:rPr>
        <w:t xml:space="preserve">. </w:t>
      </w:r>
      <w:r w:rsidRPr="001D7AFD">
        <w:rPr>
          <w:rStyle w:val="StyleUnderline"/>
          <w:highlight w:val="green"/>
        </w:rPr>
        <w:t xml:space="preserve">Humanity </w:t>
      </w:r>
      <w:r w:rsidRPr="001D7AFD">
        <w:rPr>
          <w:rStyle w:val="StyleUnderline"/>
        </w:rPr>
        <w:t xml:space="preserve">could </w:t>
      </w:r>
      <w:r w:rsidRPr="001D7AFD">
        <w:rPr>
          <w:rStyle w:val="StyleUnderline"/>
          <w:highlight w:val="green"/>
        </w:rPr>
        <w:t>persist</w:t>
      </w:r>
      <w:r w:rsidRPr="001D7AFD">
        <w:rPr>
          <w:rStyle w:val="StyleUnderline"/>
        </w:rPr>
        <w:t xml:space="preserve"> in a vast </w:t>
      </w:r>
      <w:r w:rsidRPr="001D7AFD">
        <w:rPr>
          <w:rStyle w:val="StyleUnderline"/>
          <w:highlight w:val="green"/>
        </w:rPr>
        <w:t>underground</w:t>
      </w:r>
      <w:r w:rsidRPr="001D7AFD">
        <w:rPr>
          <w:rStyle w:val="StyleUnderline"/>
        </w:rPr>
        <w:t xml:space="preserve"> ark</w:t>
      </w:r>
      <w:r w:rsidRPr="001D7AFD">
        <w:rPr>
          <w:sz w:val="12"/>
        </w:rPr>
        <w:t xml:space="preserve">. </w:t>
      </w:r>
      <w:r w:rsidRPr="001D7AFD">
        <w:rPr>
          <w:rStyle w:val="Emphasis"/>
        </w:rPr>
        <w:t xml:space="preserve">Here we could </w:t>
      </w:r>
      <w:r w:rsidRPr="001D7AFD">
        <w:rPr>
          <w:rStyle w:val="Emphasis"/>
          <w:highlight w:val="green"/>
        </w:rPr>
        <w:t xml:space="preserve">continue </w:t>
      </w:r>
      <w:r w:rsidRPr="001D7AFD">
        <w:rPr>
          <w:rStyle w:val="Emphasis"/>
        </w:rPr>
        <w:t xml:space="preserve">as a subterranean species, </w:t>
      </w:r>
      <w:r w:rsidRPr="001D7AFD">
        <w:rPr>
          <w:rStyle w:val="Emphasis"/>
          <w:highlight w:val="green"/>
        </w:rPr>
        <w:t>living for billions of years</w:t>
      </w:r>
      <w:r w:rsidRPr="001D7AFD">
        <w:rPr>
          <w:rStyle w:val="Emphasis"/>
        </w:rPr>
        <w:t>.</w:t>
      </w:r>
      <w:r w:rsidRPr="001D7AFD">
        <w:rPr>
          <w:sz w:val="12"/>
        </w:rPr>
        <w:t xml:space="preserve"> Life could even become pleasant with enough sub-surface engineering. However, escape would only be permissible if we maintained sufficient technology to reach and re-colonize the frigid surface. With far more limited resources, and with most people likely having been wiped out in the initial freeze, </w:t>
      </w:r>
      <w:r w:rsidRPr="001D7AFD">
        <w:rPr>
          <w:rStyle w:val="StyleUnderline"/>
        </w:rPr>
        <w:t xml:space="preserve">the number of </w:t>
      </w:r>
      <w:r w:rsidRPr="001D7AFD">
        <w:rPr>
          <w:rStyle w:val="StyleUnderline"/>
          <w:highlight w:val="green"/>
        </w:rPr>
        <w:t>survivors</w:t>
      </w:r>
      <w:r w:rsidRPr="001D7AFD">
        <w:rPr>
          <w:rStyle w:val="StyleUnderline"/>
        </w:rPr>
        <w:t xml:space="preserve"> in such caves might be </w:t>
      </w:r>
      <w:r w:rsidRPr="001D7AFD">
        <w:rPr>
          <w:rStyle w:val="StyleUnderline"/>
          <w:highlight w:val="green"/>
        </w:rPr>
        <w:t xml:space="preserve">measured in </w:t>
      </w:r>
      <w:r w:rsidRPr="001D7AFD">
        <w:rPr>
          <w:rStyle w:val="StyleUnderline"/>
        </w:rPr>
        <w:t xml:space="preserve">the </w:t>
      </w:r>
      <w:r w:rsidRPr="001D7AFD">
        <w:rPr>
          <w:rStyle w:val="StyleUnderline"/>
          <w:highlight w:val="green"/>
        </w:rPr>
        <w:t>hundreds</w:t>
      </w:r>
      <w:r w:rsidRPr="001D7AFD">
        <w:rPr>
          <w:sz w:val="12"/>
        </w:rPr>
        <w:t xml:space="preserve">. Survival of humanity would depend on whoever survived by maintaining a The Nature of Life and Its Potential to Survive 311 power supply, having food reserves, water reserves and seeds. If you could not maintain the food supply, most survivors would die of starvation within weeks of moving underground. </w:t>
      </w:r>
    </w:p>
    <w:p w14:paraId="213A1956" w14:textId="77777777" w:rsidR="0049104B" w:rsidRPr="001D7AFD" w:rsidRDefault="0049104B" w:rsidP="0049104B"/>
    <w:p w14:paraId="4CEAC438" w14:textId="77777777" w:rsidR="0049104B" w:rsidRPr="001D7AFD" w:rsidRDefault="0049104B" w:rsidP="0049104B">
      <w:pPr>
        <w:pStyle w:val="Heading3"/>
        <w:rPr>
          <w:rFonts w:cs="Calibri"/>
        </w:rPr>
      </w:pPr>
      <w:r w:rsidRPr="001D7AFD">
        <w:rPr>
          <w:rFonts w:cs="Calibri"/>
        </w:rPr>
        <w:t>1NC – Ozone</w:t>
      </w:r>
    </w:p>
    <w:p w14:paraId="65767939" w14:textId="77777777" w:rsidR="0049104B" w:rsidRPr="001D7AFD" w:rsidRDefault="0049104B" w:rsidP="0049104B">
      <w:pPr>
        <w:pStyle w:val="Heading4"/>
        <w:rPr>
          <w:rFonts w:cs="Calibri"/>
        </w:rPr>
      </w:pPr>
      <w:r w:rsidRPr="001D7AFD">
        <w:rPr>
          <w:rFonts w:cs="Calibri"/>
        </w:rPr>
        <w:t>Ozone impacts are out of the question – only actual study.</w:t>
      </w:r>
    </w:p>
    <w:p w14:paraId="0D157A98" w14:textId="77777777" w:rsidR="0049104B" w:rsidRPr="001D7AFD" w:rsidRDefault="0049104B" w:rsidP="0049104B">
      <w:r w:rsidRPr="001D7AFD">
        <w:rPr>
          <w:rStyle w:val="Style13ptBold"/>
        </w:rPr>
        <w:t>Kearney 87</w:t>
      </w:r>
      <w:r w:rsidRPr="001D7AFD">
        <w:t xml:space="preserve">. [Cresson. In 1961 he took a position doing civil defense research with the Hudson Institute. In 1964 he joined the Oak Ridge National Laboratory civil defense project. During the Vietnam War, Kearny served as a civilian advisor to the U.S. Army, making several trips to the theater of operations.[9] Much of the supporting research that went into his most famous work, Nuclear War Survival Skills (NWSS), was conducted during the 1970s. Including a study on how the US might be affected by a potential nuclear war from the Sino-Soviet split, specifically focusing on the question; what would be the severity and how might the US deal with contamination of CONUS milk supplies that might result from the "trans-pacific" nuclear fallout that would originate over China.[10] Along with other more long-term survival publications such as "Maintaining nutritional adequacy during a prolonged food crisis [Basic foods for post-nuclear attack use]".[11] “Nuclear War Survival Skills Updated and Expanded”. </w:t>
      </w:r>
      <w:hyperlink r:id="rId22" w:history="1">
        <w:r w:rsidRPr="001D7AFD">
          <w:rPr>
            <w:rStyle w:val="Hyperlink"/>
          </w:rPr>
          <w:t>http://www.oism.org/nwss/s73p904.htm</w:t>
        </w:r>
      </w:hyperlink>
      <w:r w:rsidRPr="001D7AFD">
        <w:t>] Justin</w:t>
      </w:r>
    </w:p>
    <w:p w14:paraId="0C0CC881" w14:textId="77777777" w:rsidR="0049104B" w:rsidRPr="001D7AFD" w:rsidRDefault="0049104B" w:rsidP="0049104B">
      <w:pPr>
        <w:rPr>
          <w:u w:val="single"/>
        </w:rPr>
      </w:pPr>
      <w:r w:rsidRPr="001D7AFD">
        <w:rPr>
          <w:sz w:val="14"/>
        </w:rPr>
        <w:t xml:space="preserve">° Facts: </w:t>
      </w:r>
      <w:r w:rsidRPr="001D7AFD">
        <w:rPr>
          <w:u w:val="single"/>
        </w:rPr>
        <w:t>Large nuclear explosions do inject huge amounts of nitrogen oxides</w:t>
      </w:r>
      <w:r w:rsidRPr="001D7AFD">
        <w:rPr>
          <w:sz w:val="14"/>
        </w:rPr>
        <w:t xml:space="preserve"> (gasses that destroy ozone) </w:t>
      </w:r>
      <w:r w:rsidRPr="001D7AFD">
        <w:rPr>
          <w:u w:val="single"/>
        </w:rPr>
        <w:t>into the stratosphere.</w:t>
      </w:r>
      <w:r w:rsidRPr="001D7AFD">
        <w:rPr>
          <w:sz w:val="14"/>
        </w:rPr>
        <w:t xml:space="preserve"> However, </w:t>
      </w:r>
      <w:r w:rsidRPr="001D7AFD">
        <w:rPr>
          <w:u w:val="single"/>
        </w:rPr>
        <w:t xml:space="preserve">the percent of the stratospheric </w:t>
      </w:r>
      <w:r w:rsidRPr="001D7AFD">
        <w:rPr>
          <w:highlight w:val="green"/>
          <w:u w:val="single"/>
        </w:rPr>
        <w:t>ozone destroyed by</w:t>
      </w:r>
      <w:r w:rsidRPr="001D7AFD">
        <w:rPr>
          <w:u w:val="single"/>
        </w:rPr>
        <w:t xml:space="preserve"> a given amount of </w:t>
      </w:r>
      <w:r w:rsidRPr="001D7AFD">
        <w:rPr>
          <w:highlight w:val="green"/>
          <w:u w:val="single"/>
        </w:rPr>
        <w:t xml:space="preserve">nitrogen oxides </w:t>
      </w:r>
      <w:r w:rsidRPr="001D7AFD">
        <w:rPr>
          <w:u w:val="single"/>
        </w:rPr>
        <w:t xml:space="preserve">has been greatly </w:t>
      </w:r>
      <w:r w:rsidRPr="001D7AFD">
        <w:rPr>
          <w:rStyle w:val="Emphasis"/>
          <w:sz w:val="24"/>
          <w:szCs w:val="24"/>
          <w:highlight w:val="green"/>
        </w:rPr>
        <w:t>overestimated in</w:t>
      </w:r>
      <w:r w:rsidRPr="001D7AFD">
        <w:rPr>
          <w:rStyle w:val="Emphasis"/>
          <w:sz w:val="24"/>
          <w:szCs w:val="24"/>
        </w:rPr>
        <w:t xml:space="preserve"> almost </w:t>
      </w:r>
      <w:r w:rsidRPr="001D7AFD">
        <w:rPr>
          <w:rStyle w:val="Emphasis"/>
          <w:sz w:val="24"/>
          <w:szCs w:val="24"/>
          <w:highlight w:val="green"/>
        </w:rPr>
        <w:t xml:space="preserve">all </w:t>
      </w:r>
      <w:r w:rsidRPr="001D7AFD">
        <w:rPr>
          <w:rStyle w:val="Emphasis"/>
          <w:sz w:val="24"/>
          <w:szCs w:val="24"/>
        </w:rPr>
        <w:t xml:space="preserve">theoretical </w:t>
      </w:r>
      <w:r w:rsidRPr="001D7AFD">
        <w:rPr>
          <w:rStyle w:val="Emphasis"/>
          <w:sz w:val="24"/>
          <w:szCs w:val="24"/>
          <w:highlight w:val="green"/>
        </w:rPr>
        <w:t>calculations</w:t>
      </w:r>
      <w:r w:rsidRPr="001D7AFD">
        <w:rPr>
          <w:rStyle w:val="Emphasis"/>
          <w:sz w:val="24"/>
          <w:szCs w:val="24"/>
        </w:rPr>
        <w:t xml:space="preserve"> and models</w:t>
      </w:r>
      <w:r w:rsidRPr="001D7AFD">
        <w:rPr>
          <w:sz w:val="14"/>
        </w:rPr>
        <w:t xml:space="preserve">. For example, </w:t>
      </w:r>
      <w:r w:rsidRPr="001D7AFD">
        <w:rPr>
          <w:u w:val="single"/>
        </w:rPr>
        <w:t xml:space="preserve">the Soviet and U.S. atmospheric </w:t>
      </w:r>
      <w:r w:rsidRPr="001D7AFD">
        <w:rPr>
          <w:highlight w:val="green"/>
          <w:u w:val="single"/>
        </w:rPr>
        <w:t xml:space="preserve">nuclear test </w:t>
      </w:r>
      <w:r w:rsidRPr="001D7AFD">
        <w:rPr>
          <w:u w:val="single"/>
        </w:rPr>
        <w:t>explosions of large weapons in 1952-1962 were calculated by Foley and Ruderman to result in a reduction of more than 10 percent in total ozone</w:t>
      </w:r>
      <w:r w:rsidRPr="001D7AFD">
        <w:rPr>
          <w:sz w:val="14"/>
        </w:rPr>
        <w:t xml:space="preserve">. (See M. H. Foley and M. A. Ruderman, 'Stratospheric NO from Past Nuclear Explosions", Journal of Geophysics, Res. 78, 4441-4450.) Yet </w:t>
      </w:r>
      <w:r w:rsidRPr="001D7AFD">
        <w:rPr>
          <w:u w:val="single"/>
        </w:rPr>
        <w:t xml:space="preserve">observations that they </w:t>
      </w:r>
      <w:r w:rsidRPr="001D7AFD">
        <w:rPr>
          <w:highlight w:val="green"/>
          <w:u w:val="single"/>
        </w:rPr>
        <w:t>cited</w:t>
      </w:r>
      <w:r w:rsidRPr="001D7AFD">
        <w:rPr>
          <w:u w:val="single"/>
        </w:rPr>
        <w:t xml:space="preserve"> </w:t>
      </w:r>
      <w:r w:rsidRPr="001D7AFD">
        <w:rPr>
          <w:rStyle w:val="Emphasis"/>
        </w:rPr>
        <w:t xml:space="preserve">showed </w:t>
      </w:r>
      <w:r w:rsidRPr="001D7AFD">
        <w:rPr>
          <w:rStyle w:val="Emphasis"/>
          <w:highlight w:val="green"/>
        </w:rPr>
        <w:t>no reductions in ozone</w:t>
      </w:r>
      <w:r w:rsidRPr="001D7AFD">
        <w:rPr>
          <w:highlight w:val="green"/>
          <w:u w:val="single"/>
        </w:rPr>
        <w:t xml:space="preserve">. Nor did ultraviolet </w:t>
      </w:r>
      <w:r w:rsidRPr="001D7AFD">
        <w:rPr>
          <w:u w:val="single"/>
        </w:rPr>
        <w:t xml:space="preserve">increase. Other theoreticians calculated </w:t>
      </w:r>
      <w:r w:rsidRPr="001D7AFD">
        <w:rPr>
          <w:rStyle w:val="Emphasis"/>
        </w:rPr>
        <w:t>sizable reductions in total</w:t>
      </w:r>
      <w:r w:rsidRPr="001D7AFD">
        <w:rPr>
          <w:u w:val="single"/>
        </w:rPr>
        <w:t xml:space="preserve"> </w:t>
      </w:r>
      <w:r w:rsidRPr="001D7AFD">
        <w:rPr>
          <w:rStyle w:val="Emphasis"/>
        </w:rPr>
        <w:t>ozone</w:t>
      </w:r>
      <w:r w:rsidRPr="001D7AFD">
        <w:rPr>
          <w:u w:val="single"/>
        </w:rPr>
        <w:t>, but interpreted the observational data to indicate either no reduction, or much smaller reductions than their calculated ones.</w:t>
      </w:r>
    </w:p>
    <w:p w14:paraId="6174A194" w14:textId="77777777" w:rsidR="0049104B" w:rsidRPr="001D7AFD" w:rsidRDefault="0049104B" w:rsidP="0049104B">
      <w:pPr>
        <w:rPr>
          <w:u w:val="single"/>
        </w:rPr>
      </w:pPr>
      <w:r w:rsidRPr="001D7AFD">
        <w:rPr>
          <w:u w:val="single"/>
        </w:rPr>
        <w:t xml:space="preserve">A realistic </w:t>
      </w:r>
      <w:r w:rsidRPr="001D7AFD">
        <w:rPr>
          <w:rStyle w:val="Emphasis"/>
        </w:rPr>
        <w:t>simplified</w:t>
      </w:r>
      <w:r w:rsidRPr="001D7AFD">
        <w:rPr>
          <w:u w:val="single"/>
        </w:rPr>
        <w:t xml:space="preserve"> </w:t>
      </w:r>
      <w:r w:rsidRPr="001D7AFD">
        <w:rPr>
          <w:highlight w:val="green"/>
          <w:u w:val="single"/>
        </w:rPr>
        <w:t xml:space="preserve">estimate of </w:t>
      </w:r>
      <w:r w:rsidRPr="001D7AFD">
        <w:rPr>
          <w:u w:val="single"/>
        </w:rPr>
        <w:t xml:space="preserve">the increased ultraviolet light </w:t>
      </w:r>
      <w:r w:rsidRPr="001D7AFD">
        <w:rPr>
          <w:highlight w:val="green"/>
          <w:u w:val="single"/>
        </w:rPr>
        <w:t>dangers</w:t>
      </w:r>
      <w:r w:rsidRPr="001D7AFD">
        <w:rPr>
          <w:u w:val="single"/>
        </w:rPr>
        <w:t xml:space="preserve"> to American </w:t>
      </w:r>
      <w:r w:rsidRPr="001D7AFD">
        <w:rPr>
          <w:rStyle w:val="Emphasis"/>
        </w:rPr>
        <w:t>survivors</w:t>
      </w:r>
      <w:r w:rsidRPr="001D7AFD">
        <w:rPr>
          <w:u w:val="single"/>
        </w:rPr>
        <w:t xml:space="preserve"> of a large nuclear war </w:t>
      </w:r>
      <w:r w:rsidRPr="001D7AFD">
        <w:rPr>
          <w:highlight w:val="green"/>
          <w:u w:val="single"/>
        </w:rPr>
        <w:t>equates</w:t>
      </w:r>
      <w:r w:rsidRPr="001D7AFD">
        <w:rPr>
          <w:u w:val="single"/>
        </w:rPr>
        <w:t xml:space="preserve"> these hazards to </w:t>
      </w:r>
      <w:r w:rsidRPr="001D7AFD">
        <w:rPr>
          <w:highlight w:val="green"/>
          <w:u w:val="single"/>
        </w:rPr>
        <w:t>moving</w:t>
      </w:r>
      <w:r w:rsidRPr="001D7AFD">
        <w:rPr>
          <w:u w:val="single"/>
        </w:rPr>
        <w:t xml:space="preserve"> from San Francisco </w:t>
      </w:r>
      <w:r w:rsidRPr="001D7AFD">
        <w:rPr>
          <w:highlight w:val="green"/>
          <w:u w:val="single"/>
        </w:rPr>
        <w:t>to sea level</w:t>
      </w:r>
      <w:r w:rsidRPr="001D7AFD">
        <w:rPr>
          <w:u w:val="single"/>
        </w:rPr>
        <w:t xml:space="preserve"> at the equator, where the sea level incidence of skin cancers</w:t>
      </w:r>
      <w:r w:rsidRPr="001D7AFD">
        <w:rPr>
          <w:sz w:val="14"/>
        </w:rPr>
        <w:t xml:space="preserve"> (seldom fatal) </w:t>
      </w:r>
      <w:r w:rsidRPr="001D7AFD">
        <w:rPr>
          <w:u w:val="single"/>
        </w:rPr>
        <w:t>is highest</w:t>
      </w:r>
      <w:r w:rsidRPr="001D7AFD">
        <w:rPr>
          <w:sz w:val="14"/>
        </w:rPr>
        <w:t xml:space="preserve">- about 10 times higher than the incidence at San Francisco. Many additional thousands of American survivors might get skin cancer, but little or no increase in skin cancers might result if in the post-attack world deliberate sun tanning and going around hatless went out of fashion. Furthermore, </w:t>
      </w:r>
      <w:r w:rsidRPr="001D7AFD">
        <w:rPr>
          <w:u w:val="single"/>
        </w:rPr>
        <w:t xml:space="preserve">almost all of </w:t>
      </w:r>
      <w:r w:rsidRPr="001D7AFD">
        <w:rPr>
          <w:highlight w:val="green"/>
          <w:u w:val="single"/>
        </w:rPr>
        <w:t>today's warheads are smaller</w:t>
      </w:r>
      <w:r w:rsidRPr="001D7AFD">
        <w:rPr>
          <w:u w:val="single"/>
        </w:rPr>
        <w:t xml:space="preserve"> than those exploded in the large- weapons tests mentioned above; most would </w:t>
      </w:r>
      <w:r w:rsidRPr="001D7AFD">
        <w:rPr>
          <w:highlight w:val="green"/>
          <w:u w:val="single"/>
        </w:rPr>
        <w:t>inject</w:t>
      </w:r>
      <w:r w:rsidRPr="001D7AFD">
        <w:rPr>
          <w:u w:val="single"/>
        </w:rPr>
        <w:t xml:space="preserve"> much </w:t>
      </w:r>
      <w:r w:rsidRPr="001D7AFD">
        <w:rPr>
          <w:highlight w:val="green"/>
          <w:u w:val="single"/>
        </w:rPr>
        <w:t xml:space="preserve">smaller </w:t>
      </w:r>
      <w:r w:rsidRPr="001D7AFD">
        <w:rPr>
          <w:rStyle w:val="Emphasis"/>
          <w:highlight w:val="green"/>
        </w:rPr>
        <w:t xml:space="preserve">amounts </w:t>
      </w:r>
      <w:r w:rsidRPr="001D7AFD">
        <w:rPr>
          <w:rStyle w:val="Emphasis"/>
        </w:rPr>
        <w:t>of ozone-destroying gasses, or no gasses, into the stratosphere</w:t>
      </w:r>
      <w:r w:rsidRPr="001D7AFD">
        <w:rPr>
          <w:sz w:val="14"/>
        </w:rPr>
        <w:t xml:space="preserve">, where ozone deficiencies may persist for years. </w:t>
      </w:r>
      <w:r w:rsidRPr="001D7AFD">
        <w:rPr>
          <w:u w:val="single"/>
        </w:rPr>
        <w:t xml:space="preserve">And </w:t>
      </w:r>
      <w:r w:rsidRPr="001D7AFD">
        <w:rPr>
          <w:highlight w:val="green"/>
          <w:u w:val="single"/>
        </w:rPr>
        <w:t>nuclear weapons</w:t>
      </w:r>
      <w:r w:rsidRPr="001D7AFD">
        <w:rPr>
          <w:u w:val="single"/>
        </w:rPr>
        <w:t xml:space="preserve"> smaller than 500 kilotons </w:t>
      </w:r>
      <w:r w:rsidRPr="001D7AFD">
        <w:rPr>
          <w:highlight w:val="green"/>
          <w:u w:val="single"/>
        </w:rPr>
        <w:t>result in increases</w:t>
      </w:r>
      <w:r w:rsidRPr="001D7AFD">
        <w:rPr>
          <w:u w:val="single"/>
        </w:rPr>
        <w:t xml:space="preserve"> (</w:t>
      </w:r>
      <w:r w:rsidRPr="001D7AFD">
        <w:rPr>
          <w:highlight w:val="green"/>
          <w:u w:val="single"/>
        </w:rPr>
        <w:t>due to smog reactions</w:t>
      </w:r>
      <w:r w:rsidRPr="001D7AFD">
        <w:rPr>
          <w:u w:val="single"/>
        </w:rPr>
        <w:t xml:space="preserve">) in upper tropospheric ozone. In a nuclear war, these increases would </w:t>
      </w:r>
      <w:r w:rsidRPr="001D7AFD">
        <w:rPr>
          <w:rStyle w:val="Emphasis"/>
        </w:rPr>
        <w:t xml:space="preserve">partially </w:t>
      </w:r>
      <w:r w:rsidRPr="001D7AFD">
        <w:rPr>
          <w:rStyle w:val="Emphasis"/>
          <w:highlight w:val="green"/>
        </w:rPr>
        <w:t>compensate</w:t>
      </w:r>
      <w:r w:rsidRPr="001D7AFD">
        <w:rPr>
          <w:highlight w:val="green"/>
          <w:u w:val="single"/>
        </w:rPr>
        <w:t xml:space="preserve"> for</w:t>
      </w:r>
      <w:r w:rsidRPr="001D7AFD">
        <w:rPr>
          <w:u w:val="single"/>
        </w:rPr>
        <w:t xml:space="preserve"> the upper-level tropospheric </w:t>
      </w:r>
      <w:r w:rsidRPr="001D7AFD">
        <w:rPr>
          <w:highlight w:val="green"/>
          <w:u w:val="single"/>
        </w:rPr>
        <w:t>decreases</w:t>
      </w:r>
      <w:r w:rsidRPr="001D7AFD">
        <w:rPr>
          <w:u w:val="single"/>
        </w:rPr>
        <w:t xml:space="preserve">-as explained by Julius S. Chang and Donald J. </w:t>
      </w:r>
      <w:proofErr w:type="spellStart"/>
      <w:r w:rsidRPr="001D7AFD">
        <w:rPr>
          <w:u w:val="single"/>
        </w:rPr>
        <w:t>Wuebbles</w:t>
      </w:r>
      <w:proofErr w:type="spellEnd"/>
      <w:r w:rsidRPr="001D7AFD">
        <w:rPr>
          <w:u w:val="single"/>
        </w:rPr>
        <w:t xml:space="preserve"> of Lawrence Livermore National Laboratory.</w:t>
      </w:r>
    </w:p>
    <w:p w14:paraId="526784C1" w14:textId="77777777" w:rsidR="0049104B" w:rsidRPr="001D7AFD" w:rsidRDefault="0049104B" w:rsidP="0049104B">
      <w:pPr>
        <w:pStyle w:val="Heading4"/>
        <w:rPr>
          <w:rFonts w:cs="Calibri"/>
        </w:rPr>
      </w:pPr>
      <w:r w:rsidRPr="001D7AFD">
        <w:rPr>
          <w:rFonts w:cs="Calibri"/>
        </w:rPr>
        <w:t xml:space="preserve">Rigorous tests </w:t>
      </w:r>
      <w:r w:rsidRPr="001D7AFD">
        <w:rPr>
          <w:rFonts w:cs="Calibri"/>
          <w:u w:val="single"/>
        </w:rPr>
        <w:t>disprove</w:t>
      </w:r>
      <w:r w:rsidRPr="001D7AFD">
        <w:rPr>
          <w:rFonts w:cs="Calibri"/>
        </w:rPr>
        <w:t xml:space="preserve"> the impacts.</w:t>
      </w:r>
    </w:p>
    <w:p w14:paraId="685CBFB8" w14:textId="77777777" w:rsidR="0049104B" w:rsidRPr="001D7AFD" w:rsidRDefault="0049104B" w:rsidP="0049104B">
      <w:r w:rsidRPr="001D7AFD">
        <w:rPr>
          <w:rStyle w:val="Style13ptBold"/>
        </w:rPr>
        <w:t>Frankel et al. 15</w:t>
      </w:r>
      <w:r w:rsidRPr="001D7AFD">
        <w:t xml:space="preserve"> – Senior scientist at Penn State University’s Applied Research Laboratory, where he focuses on nuclear treaty verification technologies, is one of the nation’s leading experts on the effects of nuclear weapons, executive director of the Congressional Commission to Assess the Threat to the United States from Electromagnetic Pulse Attack, led development of fifteen-year global nuclear threat technology projections and infrastructure vulnerability assessments; Dr. James </w:t>
      </w:r>
      <w:proofErr w:type="spellStart"/>
      <w:r w:rsidRPr="001D7AFD">
        <w:t>Scouras</w:t>
      </w:r>
      <w:proofErr w:type="spellEnd"/>
      <w:r w:rsidRPr="001D7AFD">
        <w:t xml:space="preserve"> is a national security studies fellow at the Johns Hopkins University Applied Physics Laboratory and the former chief scientist of DTRA’s Advanced Systems and Concepts Office; Dr. George W. Ullrich is chief technology officer at Schafer Corporation and formerly senior vice president at Science Applications International Corporation (SAIC), currently serves as a special advisor to the USSTRATCOM Strategic Advisory Group’s Science and Technology Panel and is a member of the Air Force Scientific Advisory Board, 4/15/15 [“The Uncertain Consequences of Nuclear Weapons Use,” The Johns Hopkins University Applied Physics Laboratory, DTIC, </w:t>
      </w:r>
      <w:hyperlink r:id="rId23" w:history="1">
        <w:r w:rsidRPr="001D7AFD">
          <w:rPr>
            <w:rStyle w:val="Hyperlink"/>
          </w:rPr>
          <w:t>https://apps.dtic.mil/dtic/tr/fulltext/u2/a618999.pdf</w:t>
        </w:r>
      </w:hyperlink>
      <w:r w:rsidRPr="001D7AFD">
        <w:rPr>
          <w:rStyle w:val="Hyperlink"/>
        </w:rPr>
        <w:t>] Justin</w:t>
      </w:r>
    </w:p>
    <w:p w14:paraId="4933ED5B" w14:textId="77777777" w:rsidR="0049104B" w:rsidRPr="001D7AFD" w:rsidRDefault="0049104B" w:rsidP="0049104B">
      <w:pPr>
        <w:rPr>
          <w:sz w:val="12"/>
        </w:rPr>
      </w:pPr>
      <w:r w:rsidRPr="001D7AFD">
        <w:rPr>
          <w:rStyle w:val="StyleUnderline"/>
          <w:highlight w:val="green"/>
        </w:rPr>
        <w:t xml:space="preserve">Scientific </w:t>
      </w:r>
      <w:r w:rsidRPr="001D7AFD">
        <w:rPr>
          <w:rStyle w:val="StyleUnderline"/>
        </w:rPr>
        <w:t xml:space="preserve">work based on real </w:t>
      </w:r>
      <w:r w:rsidRPr="001D7AFD">
        <w:rPr>
          <w:rStyle w:val="StyleUnderline"/>
          <w:highlight w:val="green"/>
        </w:rPr>
        <w:t>data</w:t>
      </w:r>
      <w:r w:rsidRPr="001D7AFD">
        <w:rPr>
          <w:rStyle w:val="StyleUnderline"/>
        </w:rPr>
        <w:t>, rather than models</w:t>
      </w:r>
      <w:r w:rsidRPr="001D7AFD">
        <w:rPr>
          <w:sz w:val="12"/>
        </w:rPr>
        <w:t xml:space="preserve">, also </w:t>
      </w:r>
      <w:r w:rsidRPr="001D7AFD">
        <w:rPr>
          <w:rStyle w:val="StyleUnderline"/>
          <w:highlight w:val="green"/>
        </w:rPr>
        <w:t xml:space="preserve">cast </w:t>
      </w:r>
      <w:r w:rsidRPr="001D7AFD">
        <w:rPr>
          <w:rStyle w:val="Emphasis"/>
        </w:rPr>
        <w:t xml:space="preserve">additional </w:t>
      </w:r>
      <w:r w:rsidRPr="001D7AFD">
        <w:rPr>
          <w:rStyle w:val="Emphasis"/>
          <w:highlight w:val="green"/>
        </w:rPr>
        <w:t>doubt</w:t>
      </w:r>
      <w:r w:rsidRPr="001D7AFD">
        <w:rPr>
          <w:rStyle w:val="Emphasis"/>
        </w:rPr>
        <w:t xml:space="preserve"> on the basic premise</w:t>
      </w:r>
      <w:r w:rsidRPr="001D7AFD">
        <w:rPr>
          <w:sz w:val="12"/>
        </w:rPr>
        <w:t xml:space="preserve">. Interestingly, publication of several contradictory papers describing experimental observations actually predated Schell’s work. In 1973, nine years before publication of The Fate of the Earth, </w:t>
      </w:r>
      <w:r w:rsidRPr="001D7AFD">
        <w:rPr>
          <w:rStyle w:val="StyleUnderline"/>
        </w:rPr>
        <w:t xml:space="preserve">a published report </w:t>
      </w:r>
      <w:r w:rsidRPr="001D7AFD">
        <w:rPr>
          <w:rStyle w:val="StyleUnderline"/>
          <w:highlight w:val="green"/>
        </w:rPr>
        <w:t xml:space="preserve">failed to find </w:t>
      </w:r>
      <w:r w:rsidRPr="001D7AFD">
        <w:rPr>
          <w:rStyle w:val="StyleUnderline"/>
        </w:rPr>
        <w:t xml:space="preserve">any </w:t>
      </w:r>
      <w:r w:rsidRPr="001D7AFD">
        <w:rPr>
          <w:rStyle w:val="StyleUnderline"/>
          <w:highlight w:val="green"/>
        </w:rPr>
        <w:t xml:space="preserve">ozone depletion during </w:t>
      </w:r>
      <w:r w:rsidRPr="001D7AFD">
        <w:rPr>
          <w:rStyle w:val="StyleUnderline"/>
        </w:rPr>
        <w:t xml:space="preserve">the </w:t>
      </w:r>
      <w:r w:rsidRPr="001D7AFD">
        <w:rPr>
          <w:rStyle w:val="Emphasis"/>
        </w:rPr>
        <w:t xml:space="preserve">peak period of atmospheric nuclear </w:t>
      </w:r>
      <w:r w:rsidRPr="001D7AFD">
        <w:rPr>
          <w:rStyle w:val="Emphasis"/>
          <w:highlight w:val="green"/>
        </w:rPr>
        <w:t>testing</w:t>
      </w:r>
      <w:r w:rsidRPr="001D7AFD">
        <w:rPr>
          <w:sz w:val="12"/>
        </w:rPr>
        <w:t xml:space="preserve">.26 In another work published in 1976, </w:t>
      </w:r>
      <w:r w:rsidRPr="001D7AFD">
        <w:rPr>
          <w:rStyle w:val="StyleUnderline"/>
        </w:rPr>
        <w:t xml:space="preserve">attempts to measure the actual ozone depletion associated with </w:t>
      </w:r>
      <w:r w:rsidRPr="001D7AFD">
        <w:rPr>
          <w:rStyle w:val="Emphasis"/>
        </w:rPr>
        <w:t>Russian megaton-class detonations and Chinese nuclear tests</w:t>
      </w:r>
      <w:r w:rsidRPr="001D7AFD">
        <w:rPr>
          <w:rStyle w:val="StyleUnderline"/>
        </w:rPr>
        <w:t xml:space="preserve"> were also </w:t>
      </w:r>
      <w:r w:rsidRPr="001D7AFD">
        <w:rPr>
          <w:rStyle w:val="Emphasis"/>
        </w:rPr>
        <w:t>unable</w:t>
      </w:r>
      <w:r w:rsidRPr="001D7AFD">
        <w:rPr>
          <w:rStyle w:val="StyleUnderline"/>
        </w:rPr>
        <w:t xml:space="preserve"> to detect any significant effect.</w:t>
      </w:r>
      <w:r w:rsidRPr="001D7AFD">
        <w:rPr>
          <w:sz w:val="12"/>
        </w:rPr>
        <w:t xml:space="preserve">27 At present, </w:t>
      </w:r>
      <w:r w:rsidRPr="001D7AFD">
        <w:rPr>
          <w:rStyle w:val="StyleUnderline"/>
        </w:rPr>
        <w:t>with</w:t>
      </w:r>
      <w:r w:rsidRPr="001D7AFD">
        <w:rPr>
          <w:sz w:val="12"/>
        </w:rPr>
        <w:t xml:space="preserve"> the </w:t>
      </w:r>
      <w:r w:rsidRPr="001D7AFD">
        <w:rPr>
          <w:rStyle w:val="Emphasis"/>
          <w:highlight w:val="green"/>
        </w:rPr>
        <w:t>reduced arsenals</w:t>
      </w:r>
      <w:r w:rsidRPr="001D7AFD">
        <w:rPr>
          <w:rStyle w:val="Emphasis"/>
        </w:rPr>
        <w:t xml:space="preserve"> and a perceived low likelihood </w:t>
      </w:r>
      <w:r w:rsidRPr="001D7AFD">
        <w:rPr>
          <w:rStyle w:val="StyleUnderline"/>
        </w:rPr>
        <w:t>of a large-scale exchange</w:t>
      </w:r>
      <w:r w:rsidRPr="001D7AFD">
        <w:rPr>
          <w:sz w:val="12"/>
        </w:rPr>
        <w:t xml:space="preserve"> on the scale of Cold War planning scenarios, </w:t>
      </w:r>
      <w:r w:rsidRPr="001D7AFD">
        <w:rPr>
          <w:rStyle w:val="StyleUnderline"/>
        </w:rPr>
        <w:t>official concern over nuclear ozone depletion has essentially fallen off the table</w:t>
      </w:r>
      <w:r w:rsidRPr="001D7AFD">
        <w:rPr>
          <w:sz w:val="12"/>
        </w:rPr>
        <w:t xml:space="preserve">. Yet </w:t>
      </w:r>
      <w:r w:rsidRPr="001D7AFD">
        <w:rPr>
          <w:rStyle w:val="StyleUnderline"/>
        </w:rPr>
        <w:t xml:space="preserve">continuing scientific studies by a </w:t>
      </w:r>
      <w:proofErr w:type="gramStart"/>
      <w:r w:rsidRPr="001D7AFD">
        <w:rPr>
          <w:rStyle w:val="StyleUnderline"/>
        </w:rPr>
        <w:t>small dedicated</w:t>
      </w:r>
      <w:proofErr w:type="gramEnd"/>
      <w:r w:rsidRPr="001D7AFD">
        <w:rPr>
          <w:rStyle w:val="StyleUnderline"/>
        </w:rPr>
        <w:t xml:space="preserve"> community of researchers suggest the potential for dire consequences</w:t>
      </w:r>
      <w:r w:rsidRPr="001D7AFD">
        <w:rPr>
          <w:sz w:val="12"/>
        </w:rPr>
        <w:t xml:space="preserve">, even for relatively small regional nuclear wars involving </w:t>
      </w:r>
      <w:proofErr w:type="spellStart"/>
      <w:r w:rsidRPr="001D7AFD">
        <w:rPr>
          <w:sz w:val="12"/>
        </w:rPr>
        <w:t>Hiroshimasize</w:t>
      </w:r>
      <w:proofErr w:type="spellEnd"/>
      <w:r w:rsidRPr="001D7AFD">
        <w:rPr>
          <w:sz w:val="12"/>
        </w:rPr>
        <w:t xml:space="preserve"> bombs. Nuclear Winter The possibility of catastrophic climate changes came as yet another surprise to Department of Defense scientists. In 1982, Crutzen and Birks highlighted the potential effects of high-altitude smoke on climate,29 and in 1983, </w:t>
      </w:r>
      <w:r w:rsidRPr="001D7AFD">
        <w:rPr>
          <w:rStyle w:val="StyleUnderline"/>
        </w:rPr>
        <w:t>a research team</w:t>
      </w:r>
      <w:r w:rsidRPr="001D7AFD">
        <w:rPr>
          <w:sz w:val="12"/>
        </w:rPr>
        <w:t xml:space="preserve"> consisting of Turco, Toon, Ackerman, Pollack, and Sagan (</w:t>
      </w:r>
      <w:r w:rsidRPr="001D7AFD">
        <w:rPr>
          <w:rStyle w:val="StyleUnderline"/>
        </w:rPr>
        <w:t>referred to as TTAPS</w:t>
      </w:r>
      <w:r w:rsidRPr="001D7AFD">
        <w:rPr>
          <w:sz w:val="12"/>
        </w:rPr>
        <w:t xml:space="preserve">) </w:t>
      </w:r>
      <w:r w:rsidRPr="001D7AFD">
        <w:rPr>
          <w:rStyle w:val="StyleUnderline"/>
        </w:rPr>
        <w:t>suggested that a five-thousand-megaton strategic exchange of weapons</w:t>
      </w:r>
      <w:r w:rsidRPr="001D7AFD">
        <w:rPr>
          <w:sz w:val="12"/>
        </w:rPr>
        <w:t xml:space="preserve"> between the United States and the Soviet Union </w:t>
      </w:r>
      <w:r w:rsidRPr="001D7AFD">
        <w:rPr>
          <w:rStyle w:val="StyleUnderline"/>
        </w:rPr>
        <w:t>could effectively spell national suicide for both belligerents</w:t>
      </w:r>
      <w:r w:rsidRPr="001D7AFD">
        <w:rPr>
          <w:sz w:val="12"/>
        </w:rPr>
        <w:t xml:space="preserve">.30 </w:t>
      </w:r>
      <w:r w:rsidRPr="001D7AFD">
        <w:rPr>
          <w:rStyle w:val="StyleUnderline"/>
        </w:rPr>
        <w:t>They argued that a massive nuclear exchange between the United States and the Soviet Union would inject copious amounts of soot</w:t>
      </w:r>
      <w:r w:rsidRPr="001D7AFD">
        <w:rPr>
          <w:sz w:val="12"/>
        </w:rPr>
        <w:t xml:space="preserve">, generated by massive firestorms such as those witnessed in Hiroshima, into the stratosphere where it might reside indefinitely. Additionally, the soot would be accompanied by dust swept up in the rising thermal column of the nuclear fireball. The combination of dust and soot could scatter and absorb sunlight to such an extent that much of Earth would be engulfed in darkness sufficient to cease photosynthesis. Unable to sustain agriculture for an extended period of time, much of the planet’s population would be doomed to perish, and—in its most extreme rendition—humanity would follow the dinosaurs into extinction and by much the same mechanism.31 Subsequent refinements by the TTAPS authors, such as an extension of computational efforts to three-dimensional models, continued to produce qualitatively similar results. </w:t>
      </w:r>
      <w:r w:rsidRPr="001D7AFD">
        <w:rPr>
          <w:rStyle w:val="StyleUnderline"/>
        </w:rPr>
        <w:t>The TTAPS results were severely criticized,</w:t>
      </w:r>
      <w:r w:rsidRPr="001D7AFD">
        <w:rPr>
          <w:sz w:val="12"/>
        </w:rPr>
        <w:t xml:space="preserve"> and a lively debate ensued between passionate critics of and defenders of the analysis. Some </w:t>
      </w:r>
      <w:r w:rsidRPr="001D7AFD">
        <w:rPr>
          <w:rStyle w:val="StyleUnderline"/>
        </w:rPr>
        <w:t xml:space="preserve">of the technical objections </w:t>
      </w:r>
      <w:r w:rsidRPr="001D7AFD">
        <w:rPr>
          <w:rStyle w:val="StyleUnderline"/>
          <w:highlight w:val="green"/>
        </w:rPr>
        <w:t>critics raised</w:t>
      </w:r>
      <w:r w:rsidRPr="001D7AFD">
        <w:rPr>
          <w:rStyle w:val="StyleUnderline"/>
        </w:rPr>
        <w:t xml:space="preserve"> included the TTAPS team’s neglect of the potentially significant role of cloud</w:t>
      </w:r>
      <w:r w:rsidRPr="001D7AFD">
        <w:rPr>
          <w:sz w:val="12"/>
        </w:rPr>
        <w:t xml:space="preserve">s;32 </w:t>
      </w:r>
      <w:r w:rsidRPr="001D7AFD">
        <w:rPr>
          <w:rStyle w:val="StyleUnderline"/>
          <w:highlight w:val="green"/>
        </w:rPr>
        <w:t>lack of a</w:t>
      </w:r>
      <w:r w:rsidRPr="001D7AFD">
        <w:rPr>
          <w:rStyle w:val="StyleUnderline"/>
        </w:rPr>
        <w:t xml:space="preserve">n </w:t>
      </w:r>
      <w:r w:rsidRPr="001D7AFD">
        <w:rPr>
          <w:rStyle w:val="Emphasis"/>
        </w:rPr>
        <w:t xml:space="preserve">accurate </w:t>
      </w:r>
      <w:r w:rsidRPr="001D7AFD">
        <w:rPr>
          <w:rStyle w:val="Emphasis"/>
          <w:highlight w:val="green"/>
        </w:rPr>
        <w:t>model</w:t>
      </w:r>
      <w:r w:rsidRPr="001D7AFD">
        <w:rPr>
          <w:rStyle w:val="StyleUnderline"/>
        </w:rPr>
        <w:t xml:space="preserve"> </w:t>
      </w:r>
      <w:r w:rsidRPr="001D7AFD">
        <w:rPr>
          <w:sz w:val="12"/>
          <w:szCs w:val="16"/>
        </w:rPr>
        <w:t>of coagulation and rainout;33 inaccurate capture of feedback mechanisms;34 “fudge factor” fits of micrometer-scale physical processes assumed to hold constant for changed atmospheric chemistry conditions and uniformly averaged on a grid scale of hundreds of kilometers;35 the dynamics of firestorm formation, rise, and smoke injection;36 and estimates of the optical properties and total amount of fuel available to generate the assumed smoke loading. In particular, more</w:t>
      </w:r>
      <w:r w:rsidRPr="001D7AFD">
        <w:rPr>
          <w:rStyle w:val="StyleUnderline"/>
        </w:rPr>
        <w:t xml:space="preserve"> </w:t>
      </w:r>
      <w:r w:rsidRPr="001D7AFD">
        <w:rPr>
          <w:rStyle w:val="Emphasis"/>
          <w:highlight w:val="green"/>
        </w:rPr>
        <w:t>careful analysis</w:t>
      </w:r>
      <w:r w:rsidRPr="001D7AFD">
        <w:rPr>
          <w:rStyle w:val="Emphasis"/>
        </w:rPr>
        <w:t xml:space="preserve"> of the range of uncertainties associated with the widely varying published estimates of fuel quantities and properties </w:t>
      </w:r>
      <w:r w:rsidRPr="001D7AFD">
        <w:rPr>
          <w:rStyle w:val="Emphasis"/>
          <w:highlight w:val="green"/>
        </w:rPr>
        <w:t>suggested</w:t>
      </w:r>
      <w:r w:rsidRPr="001D7AFD">
        <w:rPr>
          <w:rStyle w:val="Emphasis"/>
        </w:rPr>
        <w:t xml:space="preserve"> a possible range of outcomes encompassing much </w:t>
      </w:r>
      <w:r w:rsidRPr="001D7AFD">
        <w:rPr>
          <w:rStyle w:val="Emphasis"/>
          <w:highlight w:val="green"/>
        </w:rPr>
        <w:t xml:space="preserve">milder impacts </w:t>
      </w:r>
      <w:r w:rsidRPr="001D7AFD">
        <w:rPr>
          <w:rStyle w:val="Emphasis"/>
        </w:rPr>
        <w:t>than anything predicted by TTAPS</w:t>
      </w:r>
      <w:r w:rsidRPr="001D7AFD">
        <w:rPr>
          <w:sz w:val="12"/>
        </w:rPr>
        <w:t xml:space="preserve">.37 Aside from the technical issues critics raised, </w:t>
      </w:r>
      <w:r w:rsidRPr="001D7AFD">
        <w:rPr>
          <w:rStyle w:val="StyleUnderline"/>
        </w:rPr>
        <w:t xml:space="preserve">the five-thousand-megaton baseline exchange scenario TTAPS envisioned was rendered obsolete when </w:t>
      </w:r>
      <w:r w:rsidRPr="001D7AFD">
        <w:rPr>
          <w:sz w:val="12"/>
        </w:rPr>
        <w:t xml:space="preserve">the </w:t>
      </w:r>
      <w:r w:rsidRPr="001D7AFD">
        <w:rPr>
          <w:rStyle w:val="StyleUnderline"/>
        </w:rPr>
        <w:t>major powers decreased both their nuclear arsenals and the average yield of the remaining weapons</w:t>
      </w:r>
      <w:r w:rsidRPr="001D7AFD">
        <w:rPr>
          <w:sz w:val="12"/>
        </w:rPr>
        <w:t xml:space="preserve">. With the demise of the Soviet Union, </w:t>
      </w:r>
      <w:r w:rsidRPr="001D7AFD">
        <w:rPr>
          <w:rStyle w:val="StyleUnderline"/>
        </w:rPr>
        <w:t>the nuclear winter issue essentially fell off the radar screen for Department of Defense scientists</w:t>
      </w:r>
      <w:r w:rsidRPr="001D7AFD">
        <w:rPr>
          <w:sz w:val="12"/>
        </w:rPr>
        <w:t xml:space="preserve">, which is not to say that it completely disappeared from the scientific literature. In the last few years, a number of analysts, including some of the original TTAPS authors, suggested that even a “modest” regional exchange of nuclear weapons—one hundred explosions of </w:t>
      </w:r>
      <w:proofErr w:type="spellStart"/>
      <w:r w:rsidRPr="001D7AFD">
        <w:rPr>
          <w:sz w:val="12"/>
        </w:rPr>
        <w:t>fifteenkiloton</w:t>
      </w:r>
      <w:proofErr w:type="spellEnd"/>
      <w:r w:rsidRPr="001D7AFD">
        <w:rPr>
          <w:sz w:val="12"/>
        </w:rPr>
        <w:t xml:space="preserve"> devices in an Indian–Pakistani exchange scenario—might yet produce significant worldwide climate effects, if not the full-blown “winter.”38 However, </w:t>
      </w:r>
      <w:r w:rsidRPr="001D7AFD">
        <w:rPr>
          <w:rStyle w:val="StyleUnderline"/>
        </w:rPr>
        <w:t>such concerns have failed to gain much traction in Department of Defense circles</w:t>
      </w:r>
      <w:r w:rsidRPr="001D7AFD">
        <w:rPr>
          <w:sz w:val="12"/>
        </w:rPr>
        <w:t>.</w:t>
      </w:r>
    </w:p>
    <w:p w14:paraId="68258B08" w14:textId="77777777" w:rsidR="0049104B" w:rsidRPr="001D7AFD" w:rsidRDefault="0049104B" w:rsidP="0049104B"/>
    <w:p w14:paraId="03539CFC" w14:textId="77777777" w:rsidR="0049104B" w:rsidRPr="001D7AFD" w:rsidRDefault="0049104B" w:rsidP="0049104B"/>
    <w:p w14:paraId="39BA125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343FC"/>
    <w:multiLevelType w:val="multilevel"/>
    <w:tmpl w:val="A4F4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7564F9"/>
    <w:multiLevelType w:val="hybridMultilevel"/>
    <w:tmpl w:val="07CECFEC"/>
    <w:lvl w:ilvl="0" w:tplc="2E0E1C1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6022D"/>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5666B6"/>
    <w:multiLevelType w:val="multilevel"/>
    <w:tmpl w:val="62F6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052E8"/>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9C1356"/>
    <w:multiLevelType w:val="hybridMultilevel"/>
    <w:tmpl w:val="29B8F07E"/>
    <w:lvl w:ilvl="0" w:tplc="050CF2B2">
      <w:start w:val="4"/>
      <w:numFmt w:val="bullet"/>
      <w:lvlText w:val=""/>
      <w:lvlJc w:val="left"/>
      <w:pPr>
        <w:ind w:left="410" w:hanging="360"/>
      </w:pPr>
      <w:rPr>
        <w:rFonts w:ascii="Wingdings" w:eastAsiaTheme="minorHAnsi" w:hAnsi="Wingdings"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7" w15:restartNumberingAfterBreak="0">
    <w:nsid w:val="698A16AC"/>
    <w:multiLevelType w:val="hybridMultilevel"/>
    <w:tmpl w:val="B26E98BA"/>
    <w:lvl w:ilvl="0" w:tplc="7C3447F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7D980DA9"/>
    <w:multiLevelType w:val="multilevel"/>
    <w:tmpl w:val="6B58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5"/>
  </w:num>
  <w:num w:numId="15">
    <w:abstractNumId w:val="16"/>
  </w:num>
  <w:num w:numId="16">
    <w:abstractNumId w:val="18"/>
  </w:num>
  <w:num w:numId="17">
    <w:abstractNumId w:val="11"/>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601190755552"/>
    <w:docVar w:name="VerbatimVersion" w:val="5.1"/>
  </w:docVars>
  <w:rsids>
    <w:rsidRoot w:val="0049104B"/>
    <w:rsid w:val="00010A0D"/>
    <w:rsid w:val="000139A3"/>
    <w:rsid w:val="00060BEC"/>
    <w:rsid w:val="000A6BA8"/>
    <w:rsid w:val="00100833"/>
    <w:rsid w:val="00104529"/>
    <w:rsid w:val="00105942"/>
    <w:rsid w:val="00107396"/>
    <w:rsid w:val="001213F9"/>
    <w:rsid w:val="00122150"/>
    <w:rsid w:val="00144A4C"/>
    <w:rsid w:val="00176AB0"/>
    <w:rsid w:val="00177B7D"/>
    <w:rsid w:val="0018322D"/>
    <w:rsid w:val="001B1240"/>
    <w:rsid w:val="001B5776"/>
    <w:rsid w:val="001E527A"/>
    <w:rsid w:val="001F78CE"/>
    <w:rsid w:val="00251FC7"/>
    <w:rsid w:val="00273F03"/>
    <w:rsid w:val="002855A7"/>
    <w:rsid w:val="002B146A"/>
    <w:rsid w:val="002B5E17"/>
    <w:rsid w:val="00301AD3"/>
    <w:rsid w:val="00315690"/>
    <w:rsid w:val="00316B75"/>
    <w:rsid w:val="00325646"/>
    <w:rsid w:val="003460F2"/>
    <w:rsid w:val="00361F10"/>
    <w:rsid w:val="0038158C"/>
    <w:rsid w:val="003902BA"/>
    <w:rsid w:val="003A09E2"/>
    <w:rsid w:val="003B1EBE"/>
    <w:rsid w:val="00407037"/>
    <w:rsid w:val="004605D6"/>
    <w:rsid w:val="0049104B"/>
    <w:rsid w:val="00491794"/>
    <w:rsid w:val="004C60E8"/>
    <w:rsid w:val="004D7A45"/>
    <w:rsid w:val="004E3579"/>
    <w:rsid w:val="004E728B"/>
    <w:rsid w:val="004F39E0"/>
    <w:rsid w:val="005010AB"/>
    <w:rsid w:val="005169C5"/>
    <w:rsid w:val="00517D4B"/>
    <w:rsid w:val="00537BD5"/>
    <w:rsid w:val="00541F69"/>
    <w:rsid w:val="0057268A"/>
    <w:rsid w:val="005A37FA"/>
    <w:rsid w:val="005C1550"/>
    <w:rsid w:val="005C74EC"/>
    <w:rsid w:val="005D2912"/>
    <w:rsid w:val="006065BD"/>
    <w:rsid w:val="00645FA9"/>
    <w:rsid w:val="00647866"/>
    <w:rsid w:val="00656D2B"/>
    <w:rsid w:val="00665003"/>
    <w:rsid w:val="006A2AD0"/>
    <w:rsid w:val="006C2375"/>
    <w:rsid w:val="006D4ECC"/>
    <w:rsid w:val="006F24E0"/>
    <w:rsid w:val="007005E6"/>
    <w:rsid w:val="00720F12"/>
    <w:rsid w:val="00722258"/>
    <w:rsid w:val="007243E5"/>
    <w:rsid w:val="00766EA0"/>
    <w:rsid w:val="00777ED8"/>
    <w:rsid w:val="00797938"/>
    <w:rsid w:val="007A0A2A"/>
    <w:rsid w:val="007A2226"/>
    <w:rsid w:val="007F5B66"/>
    <w:rsid w:val="00811D2F"/>
    <w:rsid w:val="00823A1C"/>
    <w:rsid w:val="00845B9D"/>
    <w:rsid w:val="00860984"/>
    <w:rsid w:val="00897018"/>
    <w:rsid w:val="008A6BF2"/>
    <w:rsid w:val="008B3ECB"/>
    <w:rsid w:val="008B4E85"/>
    <w:rsid w:val="008C1B2E"/>
    <w:rsid w:val="00910B20"/>
    <w:rsid w:val="0091627E"/>
    <w:rsid w:val="0097032B"/>
    <w:rsid w:val="009D2EAD"/>
    <w:rsid w:val="009D54B2"/>
    <w:rsid w:val="009E1922"/>
    <w:rsid w:val="009F65A9"/>
    <w:rsid w:val="009F7ED2"/>
    <w:rsid w:val="00A62969"/>
    <w:rsid w:val="00A93661"/>
    <w:rsid w:val="00A95652"/>
    <w:rsid w:val="00A95AA6"/>
    <w:rsid w:val="00AC0AB8"/>
    <w:rsid w:val="00B33C6D"/>
    <w:rsid w:val="00B37D2D"/>
    <w:rsid w:val="00B4508F"/>
    <w:rsid w:val="00B53E85"/>
    <w:rsid w:val="00B54A95"/>
    <w:rsid w:val="00B55AD5"/>
    <w:rsid w:val="00B8057C"/>
    <w:rsid w:val="00B935E1"/>
    <w:rsid w:val="00BD6238"/>
    <w:rsid w:val="00BF593B"/>
    <w:rsid w:val="00BF773A"/>
    <w:rsid w:val="00BF7E81"/>
    <w:rsid w:val="00C0729B"/>
    <w:rsid w:val="00C13773"/>
    <w:rsid w:val="00C17CC8"/>
    <w:rsid w:val="00C214CA"/>
    <w:rsid w:val="00C83417"/>
    <w:rsid w:val="00C9604F"/>
    <w:rsid w:val="00CA19AA"/>
    <w:rsid w:val="00CA3158"/>
    <w:rsid w:val="00CC1B8B"/>
    <w:rsid w:val="00CC5298"/>
    <w:rsid w:val="00CD736E"/>
    <w:rsid w:val="00CD798D"/>
    <w:rsid w:val="00CE161E"/>
    <w:rsid w:val="00CF59A8"/>
    <w:rsid w:val="00D0136B"/>
    <w:rsid w:val="00D325A9"/>
    <w:rsid w:val="00D36A8A"/>
    <w:rsid w:val="00D61409"/>
    <w:rsid w:val="00D6691E"/>
    <w:rsid w:val="00D71170"/>
    <w:rsid w:val="00DA1C92"/>
    <w:rsid w:val="00DA25D4"/>
    <w:rsid w:val="00DA6538"/>
    <w:rsid w:val="00DA7FDF"/>
    <w:rsid w:val="00E15E75"/>
    <w:rsid w:val="00E362D2"/>
    <w:rsid w:val="00E41605"/>
    <w:rsid w:val="00E5262C"/>
    <w:rsid w:val="00E9789B"/>
    <w:rsid w:val="00EC7DC4"/>
    <w:rsid w:val="00ED30CF"/>
    <w:rsid w:val="00F0715D"/>
    <w:rsid w:val="00F176EF"/>
    <w:rsid w:val="00F45E10"/>
    <w:rsid w:val="00F6364A"/>
    <w:rsid w:val="00F9113A"/>
    <w:rsid w:val="00F941A1"/>
    <w:rsid w:val="00F95BCC"/>
    <w:rsid w:val="00FB266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07643"/>
  <w15:chartTrackingRefBased/>
  <w15:docId w15:val="{FFB14164-A7FD-49AD-A6C3-729E83E99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9104B"/>
    <w:rPr>
      <w:rFonts w:ascii="Calibri" w:hAnsi="Calibri" w:cs="Calibri"/>
    </w:rPr>
  </w:style>
  <w:style w:type="paragraph" w:styleId="Heading1">
    <w:name w:val="heading 1"/>
    <w:aliases w:val="Pocket"/>
    <w:basedOn w:val="Normal"/>
    <w:next w:val="Normal"/>
    <w:link w:val="Heading1Char"/>
    <w:qFormat/>
    <w:rsid w:val="004910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10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ext 7, Char,Citation,Tag Char Char,Bold Cite,Cite 1,Read Char,Heading 3 Char1 Char Char,Heading 3 Char Char1 Char Char,no"/>
    <w:basedOn w:val="Normal"/>
    <w:next w:val="Normal"/>
    <w:link w:val="Heading3Char"/>
    <w:uiPriority w:val="2"/>
    <w:unhideWhenUsed/>
    <w:qFormat/>
    <w:rsid w:val="004910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49104B"/>
    <w:pPr>
      <w:keepNext/>
      <w:keepLines/>
      <w:spacing w:before="40" w:after="0" w:line="256" w:lineRule="auto"/>
      <w:outlineLvl w:val="3"/>
    </w:pPr>
    <w:rPr>
      <w:rFonts w:eastAsiaTheme="majorEastAsia" w:cstheme="majorBidi"/>
      <w:b/>
      <w:iCs/>
      <w:sz w:val="26"/>
    </w:rPr>
  </w:style>
  <w:style w:type="character" w:default="1" w:styleId="DefaultParagraphFont">
    <w:name w:val="Default Paragraph Font"/>
    <w:uiPriority w:val="1"/>
    <w:semiHidden/>
    <w:unhideWhenUsed/>
    <w:rsid w:val="004910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104B"/>
  </w:style>
  <w:style w:type="character" w:customStyle="1" w:styleId="Heading1Char">
    <w:name w:val="Heading 1 Char"/>
    <w:aliases w:val="Pocket Char"/>
    <w:basedOn w:val="DefaultParagraphFont"/>
    <w:link w:val="Heading1"/>
    <w:rsid w:val="0049104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9104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ext 7 Char, Char Char1,Citation Char,Tag Char Char Char,Bold Cite Char,Cite 1 Char"/>
    <w:basedOn w:val="DefaultParagraphFont"/>
    <w:link w:val="Heading3"/>
    <w:uiPriority w:val="2"/>
    <w:rsid w:val="0049104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49104B"/>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7"/>
    <w:qFormat/>
    <w:rsid w:val="0049104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9104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49104B"/>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Tag Char Char Char1,Heading 1 Char1,Pocket Char1"/>
    <w:basedOn w:val="DefaultParagraphFont"/>
    <w:link w:val="Card"/>
    <w:uiPriority w:val="99"/>
    <w:unhideWhenUsed/>
    <w:rsid w:val="0049104B"/>
    <w:rPr>
      <w:color w:val="auto"/>
      <w:u w:val="none"/>
    </w:rPr>
  </w:style>
  <w:style w:type="character" w:styleId="FollowedHyperlink">
    <w:name w:val="FollowedHyperlink"/>
    <w:basedOn w:val="DefaultParagraphFont"/>
    <w:uiPriority w:val="99"/>
    <w:semiHidden/>
    <w:unhideWhenUsed/>
    <w:rsid w:val="0049104B"/>
    <w:rPr>
      <w:color w:val="auto"/>
      <w:u w:val="none"/>
    </w:rPr>
  </w:style>
  <w:style w:type="paragraph" w:customStyle="1" w:styleId="Emphasis1">
    <w:name w:val="Emphasis1"/>
    <w:basedOn w:val="Normal"/>
    <w:link w:val="Emphasis"/>
    <w:autoRedefine/>
    <w:uiPriority w:val="7"/>
    <w:qFormat/>
    <w:rsid w:val="0049104B"/>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nunderlined,Note Level 2,No Spacing11211,Debate Text,No Spacing11,No Spacing111,No Spacing2,Read stuff,No Spacing1,Tag and Ci,No Spacing23,card,tag,No Spacing31,No Spacing22,No Spacing3,No Spacing111112,Medium Grid 21,Dont use,Tags"/>
    <w:basedOn w:val="Heading1"/>
    <w:link w:val="Hyperlink"/>
    <w:autoRedefine/>
    <w:uiPriority w:val="99"/>
    <w:qFormat/>
    <w:rsid w:val="0049104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7"/>
    <w:qFormat/>
    <w:rsid w:val="0049104B"/>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cites Char Ch,no Char,Intense Emphasis21,Heading 3 Char Char1 Char,Char Char Char1,Char1 Char Char1,First line:  0 Heading 3 Char,!!Style Underline,Underline Char,9.5 p,Title Cha,Underline Cha,9.5 pt"/>
    <w:basedOn w:val="DefaultParagraphFont"/>
    <w:link w:val="UnderlinedText"/>
    <w:uiPriority w:val="99"/>
    <w:qFormat/>
    <w:rsid w:val="0049104B"/>
    <w:rPr>
      <w:u w:val="single"/>
    </w:rPr>
  </w:style>
  <w:style w:type="paragraph" w:customStyle="1" w:styleId="UnderlinedText">
    <w:name w:val="Underlined Text"/>
    <w:link w:val="IntenseEmphasis"/>
    <w:uiPriority w:val="99"/>
    <w:qFormat/>
    <w:rsid w:val="0049104B"/>
    <w:pPr>
      <w:suppressAutoHyphens/>
      <w:autoSpaceDN w:val="0"/>
      <w:spacing w:after="0" w:line="240" w:lineRule="auto"/>
    </w:pPr>
    <w:rPr>
      <w:u w:val="single"/>
    </w:rPr>
  </w:style>
  <w:style w:type="character" w:styleId="UnresolvedMention">
    <w:name w:val="Unresolved Mention"/>
    <w:basedOn w:val="DefaultParagraphFont"/>
    <w:uiPriority w:val="99"/>
    <w:semiHidden/>
    <w:unhideWhenUsed/>
    <w:rsid w:val="0049104B"/>
    <w:rPr>
      <w:color w:val="605E5C"/>
      <w:shd w:val="clear" w:color="auto" w:fill="E1DFDD"/>
    </w:rPr>
  </w:style>
  <w:style w:type="character" w:styleId="Strong">
    <w:name w:val="Strong"/>
    <w:basedOn w:val="DefaultParagraphFont"/>
    <w:uiPriority w:val="22"/>
    <w:qFormat/>
    <w:rsid w:val="0049104B"/>
    <w:rPr>
      <w:b/>
      <w:bCs/>
    </w:rPr>
  </w:style>
  <w:style w:type="paragraph" w:customStyle="1" w:styleId="Analytics">
    <w:name w:val="Analytics"/>
    <w:basedOn w:val="Heading4"/>
    <w:qFormat/>
    <w:rsid w:val="0049104B"/>
  </w:style>
  <w:style w:type="paragraph" w:styleId="ListParagraph">
    <w:name w:val="List Paragraph"/>
    <w:aliases w:val="6 font"/>
    <w:basedOn w:val="Normal"/>
    <w:uiPriority w:val="34"/>
    <w:qFormat/>
    <w:rsid w:val="0049104B"/>
    <w:pPr>
      <w:ind w:left="720"/>
      <w:contextualSpacing/>
    </w:pPr>
  </w:style>
  <w:style w:type="character" w:customStyle="1" w:styleId="underline">
    <w:name w:val="underline"/>
    <w:rsid w:val="0049104B"/>
    <w:rPr>
      <w:b w:val="0"/>
      <w:u w:val="single"/>
    </w:rPr>
  </w:style>
  <w:style w:type="character" w:customStyle="1" w:styleId="TitleChar">
    <w:name w:val="Title Char"/>
    <w:aliases w:val="title Char,UNDERLINE Char,Cites and Cards Char,Bold Underlined Char,Block Heading Char"/>
    <w:basedOn w:val="DefaultParagraphFont"/>
    <w:link w:val="Title"/>
    <w:uiPriority w:val="1"/>
    <w:qFormat/>
    <w:rsid w:val="0049104B"/>
    <w:rPr>
      <w:u w:val="single"/>
    </w:rPr>
  </w:style>
  <w:style w:type="paragraph" w:styleId="Title">
    <w:name w:val="Title"/>
    <w:aliases w:val="title,UNDERLINE,Cites and Cards,Bold Underlined,Block Heading"/>
    <w:basedOn w:val="Normal"/>
    <w:next w:val="Normal"/>
    <w:link w:val="TitleChar"/>
    <w:uiPriority w:val="1"/>
    <w:qFormat/>
    <w:rsid w:val="0049104B"/>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49104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ldwill.net/blog/2017/05/27/industrial-civilization-not-rebuilt/" TargetMode="External"/><Relationship Id="rId13" Type="http://schemas.openxmlformats.org/officeDocument/2006/relationships/hyperlink" Target="https://www.emerald.com/insight/content/doi/10.1108/FS-04-2018-0031/full/html?fullSc=1&amp;mbSc=1&amp;fullSc=1" TargetMode="External"/><Relationship Id="rId18" Type="http://schemas.openxmlformats.org/officeDocument/2006/relationships/hyperlink" Target="https://metro.co.uk/2019/08/09/life-apocalyptic-nuclear-war-might-not-quite-grim-expected-scientists-say-10545690/" TargetMode="External"/><Relationship Id="rId3" Type="http://schemas.openxmlformats.org/officeDocument/2006/relationships/styles" Target="styles.xml"/><Relationship Id="rId21" Type="http://schemas.openxmlformats.org/officeDocument/2006/relationships/hyperlink" Target="http://www.reachingcriticalwill.org/images/documents/Disarmament-fora/OEWG/2016/Documents/NGO13.pdf" TargetMode="External"/><Relationship Id="rId7" Type="http://schemas.openxmlformats.org/officeDocument/2006/relationships/hyperlink" Target="https://plato.stanford.edu/entries/generics/" TargetMode="External"/><Relationship Id="rId12" Type="http://schemas.openxmlformats.org/officeDocument/2006/relationships/hyperlink" Target="https://www.emerald.com/insight/content/doi/10.1108/FS-04-2018-0031/full/html?fullSc=1&amp;mbSc=1&amp;fullSc=1" TargetMode="External"/><Relationship Id="rId17" Type="http://schemas.openxmlformats.org/officeDocument/2006/relationships/hyperlink" Target="http://adamant.typepad.com/seitz/2006/12/preherein_honor.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ravdareport.com/science/5527-weapons/" TargetMode="External"/><Relationship Id="rId20" Type="http://schemas.openxmlformats.org/officeDocument/2006/relationships/hyperlink" Target="https://sci-hub.se/https://doi.org/10.1002/wcc.45" TargetMode="External"/><Relationship Id="rId1" Type="http://schemas.openxmlformats.org/officeDocument/2006/relationships/customXml" Target="../customXml/item1.xml"/><Relationship Id="rId6" Type="http://schemas.openxmlformats.org/officeDocument/2006/relationships/hyperlink" Target="https://www.vbriefly.com/2019/08/12/genericity-on-the-standardized-tests-resolution/?fbclid=IwAR0hUkKdDzHWrNeqEVI7m59pwsnmqLl490n4uRLQTe7bWmWDO_avWCNzi14" TargetMode="External"/><Relationship Id="rId11" Type="http://schemas.openxmlformats.org/officeDocument/2006/relationships/hyperlink" Target="https://www.emerald.com/insight/content/doi/10.1108/FS-04-2018-0031/full/html?fullSc=1&amp;mbSc=1&amp;fullSc=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rionsarm.com/page/77" TargetMode="External"/><Relationship Id="rId23" Type="http://schemas.openxmlformats.org/officeDocument/2006/relationships/hyperlink" Target="https://apps.dtic.mil/dtic/tr/fulltext/u2/a618999.pdf" TargetMode="External"/><Relationship Id="rId10" Type="http://schemas.openxmlformats.org/officeDocument/2006/relationships/hyperlink" Target="https://forum.effectivealtruism.org/posts/GsjmufaebreiaivF7/what-is-the-likelihood-that-civilizational-collapse-would" TargetMode="External"/><Relationship Id="rId19" Type="http://schemas.openxmlformats.org/officeDocument/2006/relationships/hyperlink" Target="https://www.nytimes.com/2016/04/04/us/global-warming-gives-science-behind-nuclear-winter-a-new-purpose.html" TargetMode="External"/><Relationship Id="rId4" Type="http://schemas.openxmlformats.org/officeDocument/2006/relationships/settings" Target="settings.xml"/><Relationship Id="rId9" Type="http://schemas.openxmlformats.org/officeDocument/2006/relationships/hyperlink" Target="https://theconversation.com/the-understandable-fear-of-nuclear-weapons-doesnt-match-reality-73563" TargetMode="External"/><Relationship Id="rId14" Type="http://schemas.openxmlformats.org/officeDocument/2006/relationships/hyperlink" Target="https://medium.com/nworld-publications/technological-progress-might-make-possible-time-travel-and-teleportation-45176c3c89bc" TargetMode="External"/><Relationship Id="rId22" Type="http://schemas.openxmlformats.org/officeDocument/2006/relationships/hyperlink" Target="http://www.oism.org/nwss/s73p904.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ver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Pages>
  <Words>26982</Words>
  <Characters>153802</Characters>
  <Application>Microsoft Office Word</Application>
  <DocSecurity>0</DocSecurity>
  <Lines>1281</Lines>
  <Paragraphs>360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Wen</dc:creator>
  <cp:keywords>5.1.1</cp:keywords>
  <dc:description/>
  <cp:lastModifiedBy>Justin Wen</cp:lastModifiedBy>
  <cp:revision>25</cp:revision>
  <dcterms:created xsi:type="dcterms:W3CDTF">2022-03-26T20:07:00Z</dcterms:created>
  <dcterms:modified xsi:type="dcterms:W3CDTF">2022-03-26T21:38:00Z</dcterms:modified>
</cp:coreProperties>
</file>