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6619F" w14:textId="0A930C39" w:rsidR="00425AB6" w:rsidRPr="00B00817" w:rsidRDefault="00B00817" w:rsidP="00B00817">
      <w:pPr>
        <w:pStyle w:val="Heading1"/>
      </w:pPr>
      <w:r w:rsidRPr="00B00817">
        <w:t>1NC Trips Grapevine</w:t>
      </w:r>
    </w:p>
    <w:p w14:paraId="4648AAE4" w14:textId="22118C65" w:rsidR="00B00817" w:rsidRPr="00B00817" w:rsidRDefault="00B00817" w:rsidP="00B00817">
      <w:pPr>
        <w:pStyle w:val="Heading2"/>
      </w:pPr>
      <w:r w:rsidRPr="00B00817">
        <w:t>1</w:t>
      </w:r>
    </w:p>
    <w:p w14:paraId="1643D3BD" w14:textId="0BD37EA8" w:rsidR="00B00817" w:rsidRPr="00B00817" w:rsidRDefault="00B00817" w:rsidP="00B00817">
      <w:pPr>
        <w:pStyle w:val="Heading3"/>
      </w:pPr>
      <w:r w:rsidRPr="00B00817">
        <w:t>T</w:t>
      </w:r>
    </w:p>
    <w:p w14:paraId="06A0F61E" w14:textId="77777777" w:rsidR="00B00817" w:rsidRPr="00B00817" w:rsidRDefault="00B00817" w:rsidP="00B00817">
      <w:pPr>
        <w:pStyle w:val="Heading4"/>
        <w:rPr>
          <w:rFonts w:eastAsia="MS Gothic"/>
        </w:rPr>
      </w:pPr>
      <w:r w:rsidRPr="00B00817">
        <w:rPr>
          <w:rFonts w:eastAsia="MS Gothic"/>
        </w:rPr>
        <w:t xml:space="preserve">Interp: Precluding a future increase is </w:t>
      </w:r>
      <w:r w:rsidRPr="00B00817">
        <w:rPr>
          <w:rFonts w:eastAsia="MS Gothic"/>
          <w:u w:val="single"/>
        </w:rPr>
        <w:t>not a reduction</w:t>
      </w:r>
      <w:r w:rsidRPr="00B00817">
        <w:rPr>
          <w:rFonts w:eastAsia="MS Gothic"/>
        </w:rPr>
        <w:t xml:space="preserve"> </w:t>
      </w:r>
    </w:p>
    <w:p w14:paraId="680E90E6" w14:textId="77777777" w:rsidR="00B00817" w:rsidRPr="00B00817" w:rsidRDefault="00B00817" w:rsidP="00B00817">
      <w:r w:rsidRPr="00B00817">
        <w:t xml:space="preserve">Melinda </w:t>
      </w:r>
      <w:r w:rsidRPr="00B00817">
        <w:rPr>
          <w:b/>
          <w:bCs/>
          <w:sz w:val="26"/>
        </w:rPr>
        <w:t>Harmon 12</w:t>
      </w:r>
      <w:r w:rsidRPr="00B00817">
        <w:t xml:space="preserve">, Judge, United States District Court for the Southern District of Texas, Houston Division, 3/6/12, Zieche v. Burlington Res., Inc., 2012 U.S. Dist. LEXIS 30134, p. lexis </w:t>
      </w:r>
    </w:p>
    <w:p w14:paraId="11D9A3A5" w14:textId="77777777" w:rsidR="00B00817" w:rsidRPr="00B00817" w:rsidRDefault="00B00817" w:rsidP="00B00817">
      <w:pPr>
        <w:rPr>
          <w:rFonts w:eastAsia="Cambria"/>
          <w:sz w:val="16"/>
        </w:rPr>
      </w:pPr>
      <w:r w:rsidRPr="00B00817">
        <w:rPr>
          <w:rFonts w:eastAsia="Cambria"/>
          <w:u w:val="single"/>
        </w:rPr>
        <w:t>Zieche contends</w:t>
      </w:r>
      <w:r w:rsidRPr="00B00817">
        <w:rPr>
          <w:rFonts w:eastAsia="Cambria"/>
          <w:sz w:val="16"/>
        </w:rPr>
        <w:t xml:space="preserve"> that </w:t>
      </w:r>
      <w:r w:rsidRPr="00B00817">
        <w:rPr>
          <w:rFonts w:eastAsia="Cambria"/>
          <w:u w:val="single"/>
        </w:rPr>
        <w:t>the Court erred when it concluded</w:t>
      </w:r>
      <w:r w:rsidRPr="00B00817">
        <w:rPr>
          <w:rFonts w:eastAsia="Cambria"/>
          <w:sz w:val="16"/>
        </w:rPr>
        <w:t xml:space="preserve"> that "</w:t>
      </w:r>
      <w:r w:rsidRPr="00B00817">
        <w:rPr>
          <w:rFonts w:eastAsia="Cambria"/>
          <w:u w:val="single"/>
        </w:rPr>
        <w:t>there was no reduction in</w:t>
      </w:r>
      <w:r w:rsidRPr="00B00817">
        <w:rPr>
          <w:rFonts w:eastAsia="Cambria"/>
          <w:sz w:val="16"/>
        </w:rPr>
        <w:t xml:space="preserve"> Zieche's </w:t>
      </w:r>
      <w:r w:rsidRPr="00B00817">
        <w:rPr>
          <w:rFonts w:eastAsia="Cambria"/>
          <w:u w:val="single"/>
        </w:rPr>
        <w:t>salary or bonus percentage</w:t>
      </w:r>
      <w:r w:rsidRPr="00B00817">
        <w:rPr>
          <w:rFonts w:eastAsia="Cambria"/>
          <w:sz w:val="16"/>
        </w:rPr>
        <w:t>" that would constitute "good reason" for his resignation. Doc. 70 at 8, 9. The Court relied on the fact that Zieche received "his full 2006 performance bonus" after he began working at ConocoPhillips and that the bonus percentage increased from 30% in 2005 to 40% in 2006 as proof that Zieche did not suffer a reduction in salary.</w:t>
      </w:r>
    </w:p>
    <w:p w14:paraId="6567AD7B" w14:textId="77777777" w:rsidR="00B00817" w:rsidRPr="00B00817" w:rsidRDefault="00B00817" w:rsidP="00B00817">
      <w:pPr>
        <w:rPr>
          <w:rFonts w:eastAsia="Cambria"/>
          <w:sz w:val="16"/>
        </w:rPr>
      </w:pPr>
      <w:r w:rsidRPr="00B00817">
        <w:rPr>
          <w:rFonts w:eastAsia="Cambria"/>
          <w:sz w:val="16"/>
        </w:rPr>
        <w:t>Zieche contends that an increase in his bonus is irrelevant to a determination of whether his salary was reduced because a "bonus is not part of the salary," but is instead  [*12] "something in addition to what is expected or strictly due." Doc. 72 at 4. Additionally, Zieche alleges that "the [C]ourt's analysis ignores the specific provisions of the retention agreement," which defines "good reason" to include "any reduction from your annual rate of base salary." Id.</w:t>
      </w:r>
    </w:p>
    <w:p w14:paraId="55773EE5" w14:textId="77777777" w:rsidR="00B00817" w:rsidRPr="00B00817" w:rsidRDefault="00B00817" w:rsidP="00B00817">
      <w:pPr>
        <w:rPr>
          <w:rFonts w:eastAsia="Cambria"/>
          <w:sz w:val="16"/>
        </w:rPr>
      </w:pPr>
      <w:r w:rsidRPr="00B00817">
        <w:rPr>
          <w:rFonts w:eastAsia="Cambria"/>
          <w:sz w:val="16"/>
        </w:rPr>
        <w:t xml:space="preserve">Initially, </w:t>
      </w:r>
      <w:r w:rsidRPr="00B00817">
        <w:rPr>
          <w:rFonts w:eastAsia="Cambria"/>
          <w:u w:val="single"/>
        </w:rPr>
        <w:t>although Zieche alleges</w:t>
      </w:r>
      <w:r w:rsidRPr="00B00817">
        <w:rPr>
          <w:rFonts w:eastAsia="Cambria"/>
          <w:sz w:val="16"/>
        </w:rPr>
        <w:t xml:space="preserve"> that </w:t>
      </w:r>
      <w:r w:rsidRPr="00B00817">
        <w:rPr>
          <w:rFonts w:eastAsia="Cambria"/>
          <w:u w:val="single"/>
        </w:rPr>
        <w:t xml:space="preserve">ConocoPhillips reduced his salary, he introduced no summary judgment </w:t>
      </w:r>
      <w:r w:rsidRPr="00B00817">
        <w:rPr>
          <w:rFonts w:eastAsia="Cambria"/>
          <w:b/>
          <w:iCs/>
          <w:u w:val="single"/>
        </w:rPr>
        <w:t>ev</w:t>
      </w:r>
      <w:r w:rsidRPr="00B00817">
        <w:rPr>
          <w:rFonts w:eastAsia="Cambria"/>
          <w:u w:val="single"/>
        </w:rPr>
        <w:t>idence to support this contention</w:t>
      </w:r>
      <w:r w:rsidRPr="00B00817">
        <w:rPr>
          <w:rFonts w:eastAsia="Cambria"/>
          <w:sz w:val="16"/>
        </w:rPr>
        <w:t xml:space="preserve">. In his Response to ConocoPhillip's Motion for Summary Judgment, Zeiche repeatedly asserts that, in his new position at ConocoPhillips, </w:t>
      </w:r>
      <w:r w:rsidRPr="00B00817">
        <w:rPr>
          <w:rFonts w:eastAsia="Cambria"/>
          <w:u w:val="single"/>
        </w:rPr>
        <w:t>he would "</w:t>
      </w:r>
      <w:r w:rsidRPr="00B00817">
        <w:rPr>
          <w:rFonts w:eastAsia="Cambria"/>
          <w:b/>
          <w:iCs/>
          <w:u w:val="single"/>
        </w:rPr>
        <w:t xml:space="preserve">not be eligible for annual merit salary </w:t>
      </w:r>
      <w:r w:rsidRPr="00B00817">
        <w:rPr>
          <w:rFonts w:eastAsia="Cambria"/>
          <w:b/>
          <w:i/>
          <w:iCs/>
          <w:u w:val="single"/>
        </w:rPr>
        <w:t>increases</w:t>
      </w:r>
      <w:r w:rsidRPr="00B00817">
        <w:rPr>
          <w:rFonts w:eastAsia="Cambria"/>
          <w:sz w:val="16"/>
        </w:rPr>
        <w:t xml:space="preserve">" as he had previously received at Burlington. Doc. 54 at 4 (emph. added). The summary judgment evidence before the Court included Zieche's deposition, in which he admitted that his salary "remained the same . . . up to the time [he] resigned from ConocoPhillips." Doc. 48-1 at 50 (emph. added). Nevertheless, </w:t>
      </w:r>
      <w:r w:rsidRPr="00B00817">
        <w:rPr>
          <w:rFonts w:eastAsia="Cambria"/>
          <w:highlight w:val="cyan"/>
          <w:u w:val="single"/>
        </w:rPr>
        <w:t>Zieche argues</w:t>
      </w:r>
      <w:r w:rsidRPr="00B00817">
        <w:rPr>
          <w:rFonts w:eastAsia="Cambria"/>
          <w:sz w:val="16"/>
        </w:rPr>
        <w:t xml:space="preserve"> that </w:t>
      </w:r>
      <w:r w:rsidRPr="00B00817">
        <w:rPr>
          <w:rFonts w:eastAsia="Cambria"/>
          <w:highlight w:val="cyan"/>
          <w:u w:val="single"/>
        </w:rPr>
        <w:t>the Court unnaturally should read</w:t>
      </w:r>
      <w:r w:rsidRPr="00B00817">
        <w:rPr>
          <w:rFonts w:eastAsia="Cambria"/>
          <w:u w:val="single"/>
        </w:rPr>
        <w:t xml:space="preserve"> the word "</w:t>
      </w:r>
      <w:r w:rsidRPr="00B00817">
        <w:rPr>
          <w:rFonts w:eastAsia="Cambria"/>
          <w:highlight w:val="cyan"/>
          <w:u w:val="single"/>
        </w:rPr>
        <w:t>reduce</w:t>
      </w:r>
      <w:r w:rsidRPr="00B00817">
        <w:rPr>
          <w:rFonts w:eastAsia="Cambria"/>
          <w:u w:val="single"/>
        </w:rPr>
        <w:t xml:space="preserve">" in the retention agreement </w:t>
      </w:r>
      <w:r w:rsidRPr="00B00817">
        <w:rPr>
          <w:rFonts w:eastAsia="Cambria"/>
          <w:highlight w:val="cyan"/>
          <w:u w:val="single"/>
        </w:rPr>
        <w:t>to mean "</w:t>
      </w:r>
      <w:r w:rsidRPr="00B00817">
        <w:rPr>
          <w:rFonts w:eastAsia="Cambria"/>
          <w:b/>
          <w:iCs/>
          <w:highlight w:val="cyan"/>
          <w:u w:val="single"/>
        </w:rPr>
        <w:t>not increase</w:t>
      </w:r>
      <w:r w:rsidRPr="00B00817">
        <w:rPr>
          <w:rFonts w:eastAsia="Cambria"/>
          <w:highlight w:val="cyan"/>
          <w:u w:val="single"/>
        </w:rPr>
        <w:t>," rather than</w:t>
      </w:r>
      <w:r w:rsidRPr="00B00817">
        <w:rPr>
          <w:rFonts w:eastAsia="Cambria"/>
          <w:u w:val="single"/>
        </w:rPr>
        <w:t xml:space="preserve"> interpreting the word </w:t>
      </w:r>
      <w:r w:rsidRPr="00B00817">
        <w:rPr>
          <w:rFonts w:eastAsia="Cambria"/>
          <w:highlight w:val="cyan"/>
          <w:u w:val="single"/>
        </w:rPr>
        <w:t xml:space="preserve">according to its plain meaning. </w:t>
      </w:r>
      <w:r w:rsidRPr="00B00817">
        <w:rPr>
          <w:rFonts w:eastAsia="Cambria"/>
          <w:b/>
          <w:iCs/>
          <w:highlight w:val="cyan"/>
          <w:u w:val="single"/>
        </w:rPr>
        <w:t>The Court does not agree</w:t>
      </w:r>
      <w:r w:rsidRPr="00B00817">
        <w:rPr>
          <w:rFonts w:eastAsia="Cambria"/>
          <w:b/>
          <w:iCs/>
          <w:u w:val="single"/>
        </w:rPr>
        <w:t xml:space="preserve"> </w:t>
      </w:r>
      <w:r w:rsidRPr="00B00817">
        <w:rPr>
          <w:rFonts w:eastAsia="Cambria"/>
          <w:b/>
          <w:iCs/>
          <w:highlight w:val="cyan"/>
          <w:u w:val="single"/>
        </w:rPr>
        <w:t>with this reasoning</w:t>
      </w:r>
      <w:r w:rsidRPr="00B00817">
        <w:rPr>
          <w:rFonts w:eastAsia="Cambria"/>
          <w:sz w:val="16"/>
        </w:rPr>
        <w:t>, and Zieche has introduced  [*13] no evidence to convince the Court otherwise.</w:t>
      </w:r>
    </w:p>
    <w:p w14:paraId="5AB4B0A8" w14:textId="77777777" w:rsidR="00B00817" w:rsidRPr="00B00817" w:rsidRDefault="00B00817" w:rsidP="00B00817">
      <w:pPr>
        <w:pStyle w:val="Heading4"/>
      </w:pPr>
      <w:r w:rsidRPr="00B00817">
        <w:t>Violation: the affirmative prevents a future increase in patents by eliminating beyond the first patent</w:t>
      </w:r>
    </w:p>
    <w:p w14:paraId="60E9F239" w14:textId="77777777" w:rsidR="00B00817" w:rsidRPr="00B00817" w:rsidRDefault="00B00817" w:rsidP="00B00817"/>
    <w:p w14:paraId="09FE62B5" w14:textId="77777777" w:rsidR="00B00817" w:rsidRPr="00B00817" w:rsidRDefault="00B00817" w:rsidP="00B00817">
      <w:pPr>
        <w:pStyle w:val="Heading4"/>
      </w:pPr>
      <w:r w:rsidRPr="00B00817">
        <w:t>Negate:</w:t>
      </w:r>
    </w:p>
    <w:p w14:paraId="7F1D5FBD" w14:textId="77777777" w:rsidR="00B00817" w:rsidRPr="00B00817" w:rsidRDefault="00B00817" w:rsidP="00B00817">
      <w:pPr>
        <w:pStyle w:val="Heading4"/>
      </w:pPr>
      <w:r w:rsidRPr="00B00817">
        <w:t>1] Limits and ground—they allow the aff to monopolize prep by precluding a future increase anytime from now allowing affs to no link from uniqueness scenarios, delay CPs, etc which kills engageability—leads to unpredictable affs that skew the debate away from whether IP is good/bad to when a reduction should occur.</w:t>
      </w:r>
    </w:p>
    <w:p w14:paraId="24EED963" w14:textId="77777777" w:rsidR="00B00817" w:rsidRPr="00B00817" w:rsidRDefault="00B00817" w:rsidP="00B00817">
      <w:pPr>
        <w:pStyle w:val="Heading4"/>
      </w:pPr>
      <w:r w:rsidRPr="00B00817">
        <w:t>2] Precision o/w – anything else justifies the aff jettisoning which decks ground and prep because the aff isn’t in the rez – non-jurisdictional cuz you can’t affirm if they haven’t affirmed.</w:t>
      </w:r>
    </w:p>
    <w:p w14:paraId="51549469" w14:textId="29EAD3C9" w:rsidR="00392B0F" w:rsidRDefault="00B00817" w:rsidP="00392B0F">
      <w:pPr>
        <w:pStyle w:val="Heading4"/>
        <w:rPr>
          <w:rFonts w:cs="Calibri"/>
          <w:color w:val="000000" w:themeColor="text1"/>
        </w:rPr>
      </w:pPr>
      <w:r w:rsidRPr="00B00817">
        <w:t xml:space="preserve">3] </w:t>
      </w:r>
      <w:r w:rsidRPr="00B00817">
        <w:rPr>
          <w:rFonts w:cs="Calibri"/>
        </w:rPr>
        <w:t>TVA – defend the advantage to an aff about reducing patents forever – they would still apply and allows for negative disads to link.</w:t>
      </w:r>
      <w:r w:rsidRPr="00B00817">
        <w:rPr>
          <w:rFonts w:cs="Calibri"/>
          <w:color w:val="000000" w:themeColor="text1"/>
        </w:rPr>
        <w:t xml:space="preserve"> </w:t>
      </w:r>
    </w:p>
    <w:p w14:paraId="140FDB16" w14:textId="2C3272FD" w:rsidR="00392B0F" w:rsidRDefault="00392B0F" w:rsidP="00392B0F">
      <w:pPr>
        <w:pStyle w:val="Heading4"/>
      </w:pPr>
      <w:r>
        <w:t xml:space="preserve">Fairness – debate is a competitive activity that requires fairness for objective evaluation. </w:t>
      </w:r>
    </w:p>
    <w:p w14:paraId="3F549FDA" w14:textId="32B9F890" w:rsidR="00392B0F" w:rsidRDefault="00392B0F" w:rsidP="00392B0F">
      <w:pPr>
        <w:pStyle w:val="Heading4"/>
      </w:pPr>
      <w:r>
        <w:t xml:space="preserve">Drop the debater </w:t>
      </w:r>
      <w:r>
        <w:t xml:space="preserve">to </w:t>
      </w:r>
      <w:r>
        <w:t>deter future abuse and set better norms.</w:t>
      </w:r>
    </w:p>
    <w:p w14:paraId="2C854543" w14:textId="198E43E3" w:rsidR="00392B0F" w:rsidRDefault="00392B0F" w:rsidP="00392B0F">
      <w:pPr>
        <w:pStyle w:val="Heading4"/>
      </w:pPr>
      <w:r>
        <w:t>Competing interps – reasonability is arbitrary and encourages judge intervention</w:t>
      </w:r>
      <w:r>
        <w:t xml:space="preserve"> – competing interps</w:t>
      </w:r>
      <w:r>
        <w:t xml:space="preserve"> creates a race to the top where we create the best norms.</w:t>
      </w:r>
    </w:p>
    <w:p w14:paraId="0FBEF7BB" w14:textId="6A3EDE7D" w:rsidR="00392B0F" w:rsidRPr="00B91164" w:rsidRDefault="00392B0F" w:rsidP="00392B0F">
      <w:pPr>
        <w:pStyle w:val="Heading4"/>
      </w:pPr>
      <w:r>
        <w:t>No RVIs –</w:t>
      </w:r>
      <w:r>
        <w:t xml:space="preserve"> </w:t>
      </w:r>
      <w:r>
        <w:t xml:space="preserve">you don’t win for </w:t>
      </w:r>
      <w:r>
        <w:t xml:space="preserve">being fair and incentivizes </w:t>
      </w:r>
      <w:r>
        <w:t>baiting theory which leads to maximally abusive practices</w:t>
      </w:r>
    </w:p>
    <w:p w14:paraId="7D98DFE5" w14:textId="5A2ACD63" w:rsidR="00B00817" w:rsidRPr="00B00817" w:rsidRDefault="00B00817" w:rsidP="00B00817">
      <w:pPr>
        <w:pStyle w:val="Heading2"/>
      </w:pPr>
      <w:r w:rsidRPr="00B00817">
        <w:t>2</w:t>
      </w:r>
    </w:p>
    <w:p w14:paraId="37163ED5" w14:textId="4CEB1350" w:rsidR="00B00817" w:rsidRPr="00B00817" w:rsidRDefault="00B00817" w:rsidP="00B00817">
      <w:pPr>
        <w:pStyle w:val="Heading3"/>
      </w:pPr>
      <w:r w:rsidRPr="00B00817">
        <w:t>CP</w:t>
      </w:r>
    </w:p>
    <w:p w14:paraId="4092441A" w14:textId="27B2E19A" w:rsidR="00B00817" w:rsidRPr="00B00817" w:rsidRDefault="00B00817" w:rsidP="00B00817">
      <w:pPr>
        <w:pStyle w:val="Heading4"/>
      </w:pPr>
      <w:r w:rsidRPr="00B00817">
        <w:t xml:space="preserve">CP text: </w:t>
      </w:r>
      <w:r w:rsidR="00131D98">
        <w:t>States should</w:t>
      </w:r>
      <w:r w:rsidR="00131D98" w:rsidRPr="00B00817">
        <w:t xml:space="preserve"> add</w:t>
      </w:r>
      <w:r w:rsidRPr="00B00817">
        <w:t xml:space="preserve"> more stringent requirements for filing patents</w:t>
      </w:r>
      <w:r w:rsidR="00131D98">
        <w:t xml:space="preserve"> for medicines.</w:t>
      </w:r>
    </w:p>
    <w:p w14:paraId="464B620D"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54FD66EF" w14:textId="77777777" w:rsidR="00B00817" w:rsidRPr="00B00817" w:rsidRDefault="00B00817" w:rsidP="00B00817">
      <w:pPr>
        <w:rPr>
          <w:sz w:val="16"/>
        </w:rPr>
      </w:pPr>
      <w:r w:rsidRPr="00B00817">
        <w:rPr>
          <w:u w:val="single"/>
        </w:rPr>
        <w:t>The current framework for evaluating a patent application, particularly the requirements of utility and nonobviousness,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1862D357" w14:textId="77777777" w:rsidR="00B00817" w:rsidRPr="00B00817" w:rsidRDefault="00B00817" w:rsidP="00B00817">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22527564" w14:textId="77777777" w:rsidR="00B00817" w:rsidRPr="00B00817" w:rsidRDefault="00B00817" w:rsidP="00B00817">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506E4D6D" w14:textId="77777777" w:rsidR="00B00817" w:rsidRPr="00B00817" w:rsidRDefault="00B00817" w:rsidP="00B00817">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329D2F1B" w14:textId="77777777" w:rsidR="00B00817" w:rsidRPr="00B00817" w:rsidRDefault="00B00817" w:rsidP="00B00817">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VidaDrug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r w:rsidRPr="00B00817">
        <w:rPr>
          <w:highlight w:val="green"/>
          <w:u w:val="single"/>
        </w:rPr>
        <w:t>insufficient</w:t>
      </w:r>
      <w:r w:rsidRPr="00B00817">
        <w:rPr>
          <w:u w:val="single"/>
        </w:rPr>
        <w:t xml:space="preserve">, because the underlying purpose of the drug - to treat cancer - remains unaffected. </w:t>
      </w:r>
    </w:p>
    <w:p w14:paraId="4C1ECD14" w14:textId="77777777" w:rsidR="00B00817" w:rsidRPr="00B00817" w:rsidRDefault="00B00817" w:rsidP="00B00817">
      <w:pPr>
        <w:rPr>
          <w:sz w:val="16"/>
        </w:rPr>
      </w:pPr>
    </w:p>
    <w:p w14:paraId="54AE67D5" w14:textId="77777777" w:rsidR="00B00817" w:rsidRPr="00B00817" w:rsidRDefault="00B00817" w:rsidP="00B00817">
      <w:pPr>
        <w:pStyle w:val="Heading4"/>
      </w:pPr>
      <w:r w:rsidRPr="00B00817">
        <w:t>Solves best.</w:t>
      </w:r>
    </w:p>
    <w:p w14:paraId="41D241FA"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3A39E75E" w14:textId="77777777" w:rsidR="00B00817" w:rsidRPr="00B00817" w:rsidRDefault="00B00817" w:rsidP="00B00817">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5A6DC8EE" w14:textId="77777777" w:rsidR="00B00817" w:rsidRPr="00B00817" w:rsidRDefault="00B00817" w:rsidP="00B00817">
      <w:pPr>
        <w:pStyle w:val="ListParagraph"/>
        <w:numPr>
          <w:ilvl w:val="0"/>
          <w:numId w:val="11"/>
        </w:numPr>
        <w:rPr>
          <w:sz w:val="16"/>
        </w:rPr>
      </w:pPr>
      <w:r w:rsidRPr="00B00817">
        <w:rPr>
          <w:rFonts w:ascii="Calibri" w:hAnsi="Calibri" w:cs="Calibri"/>
          <w:u w:val="single"/>
        </w:rPr>
        <w:t xml:space="preserve">An Efficacy-Focused </w:t>
      </w:r>
      <w:r w:rsidRPr="00B00817">
        <w:rPr>
          <w:rFonts w:ascii="Calibri" w:hAnsi="Calibri" w:cs="Calibri"/>
          <w:highlight w:val="green"/>
          <w:u w:val="single"/>
        </w:rPr>
        <w:t>Standard</w:t>
      </w:r>
      <w:r w:rsidRPr="00B00817">
        <w:rPr>
          <w:rFonts w:ascii="Calibri" w:hAnsi="Calibri" w:cs="Calibri"/>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rFonts w:ascii="Calibri" w:hAnsi="Calibri" w:cs="Calibri"/>
          <w:u w:val="single"/>
        </w:rPr>
        <w:t xml:space="preserve">creation of a standard such as the one proposed here would </w:t>
      </w:r>
      <w:r w:rsidRPr="00B00817">
        <w:rPr>
          <w:rFonts w:ascii="Calibri" w:hAnsi="Calibri" w:cs="Calibri"/>
          <w:highlight w:val="green"/>
          <w:u w:val="single"/>
        </w:rPr>
        <w:t>ensure</w:t>
      </w:r>
      <w:r w:rsidRPr="00B00817">
        <w:rPr>
          <w:rFonts w:ascii="Calibri" w:hAnsi="Calibri" w:cs="Calibri"/>
          <w:u w:val="single"/>
        </w:rPr>
        <w:t xml:space="preserve"> that pharmaceutical </w:t>
      </w:r>
      <w:r w:rsidRPr="00B00817">
        <w:rPr>
          <w:rFonts w:ascii="Calibri" w:hAnsi="Calibri" w:cs="Calibri"/>
          <w:highlight w:val="green"/>
          <w:u w:val="single"/>
        </w:rPr>
        <w:t>companies</w:t>
      </w:r>
      <w:r w:rsidRPr="00B00817">
        <w:rPr>
          <w:rFonts w:ascii="Calibri" w:hAnsi="Calibri" w:cs="Calibri"/>
          <w:u w:val="single"/>
        </w:rPr>
        <w:t xml:space="preserve"> are properly incentivized to </w:t>
      </w:r>
      <w:r w:rsidRPr="00B00817">
        <w:rPr>
          <w:rFonts w:ascii="Calibri" w:hAnsi="Calibri" w:cs="Calibri"/>
          <w:highlight w:val="green"/>
          <w:u w:val="single"/>
        </w:rPr>
        <w:t>channel R&amp;D resources</w:t>
      </w:r>
      <w:r w:rsidRPr="00B00817">
        <w:rPr>
          <w:rFonts w:ascii="Calibri" w:hAnsi="Calibri" w:cs="Calibri"/>
          <w:u w:val="single"/>
        </w:rPr>
        <w:t xml:space="preserve"> to creating measurable change in the drugs, rather than creating minor changes</w:t>
      </w:r>
      <w:r w:rsidRPr="00B00817">
        <w:rPr>
          <w:sz w:val="16"/>
        </w:rPr>
        <w:t xml:space="preserve"> that prolong the time they can profit off of monopolies at the expense of patients. For those industries in which R&amp;D is more productive, like the pharmaceutical industry, "</w:t>
      </w:r>
      <w:r w:rsidRPr="00B00817">
        <w:rPr>
          <w:rFonts w:ascii="Calibri" w:hAnsi="Calibri" w:cs="Calibri"/>
          <w:u w:val="single"/>
        </w:rPr>
        <w:t>patent procedures should be refined to tighten the relationship between patents and the underlying inventions</w:t>
      </w:r>
      <w:r w:rsidRPr="00B00817">
        <w:rPr>
          <w:sz w:val="16"/>
        </w:rPr>
        <w:t xml:space="preserve">."14 6 </w:t>
      </w:r>
    </w:p>
    <w:p w14:paraId="40C22CC0" w14:textId="77777777" w:rsidR="00B00817" w:rsidRPr="00B00817" w:rsidRDefault="00B00817" w:rsidP="00B00817">
      <w:pPr>
        <w:pStyle w:val="ListParagraph"/>
        <w:numPr>
          <w:ilvl w:val="0"/>
          <w:numId w:val="11"/>
        </w:numPr>
        <w:rPr>
          <w:sz w:val="16"/>
        </w:rPr>
      </w:pPr>
      <w:r w:rsidRPr="00B00817">
        <w:rPr>
          <w:sz w:val="16"/>
        </w:rPr>
        <w:t xml:space="preserve">A </w:t>
      </w:r>
      <w:r w:rsidRPr="00B00817">
        <w:rPr>
          <w:rFonts w:ascii="Calibri" w:hAnsi="Calibri" w:cs="Calibri"/>
          <w:u w:val="single"/>
        </w:rPr>
        <w:t xml:space="preserve">Higher Standard for Secondary Pharmaceutical Patents Will </w:t>
      </w:r>
      <w:r w:rsidRPr="00B00817">
        <w:rPr>
          <w:rFonts w:ascii="Calibri" w:hAnsi="Calibri" w:cs="Calibri"/>
          <w:highlight w:val="green"/>
          <w:u w:val="single"/>
        </w:rPr>
        <w:t>Increase Competition</w:t>
      </w:r>
      <w:r w:rsidRPr="00B00817">
        <w:rPr>
          <w:rFonts w:ascii="Calibri" w:hAnsi="Calibri" w:cs="Calibri"/>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rFonts w:ascii="Calibri" w:hAnsi="Calibri" w:cs="Calibri"/>
          <w:u w:val="single"/>
        </w:rPr>
        <w:t>companies cite the need to recoup R&amp;D costs as the driving factor for their pricing decisions</w:t>
      </w:r>
      <w:r w:rsidRPr="00B00817">
        <w:rPr>
          <w:sz w:val="16"/>
        </w:rPr>
        <w:t xml:space="preserve">,148 but </w:t>
      </w:r>
      <w:r w:rsidRPr="00B00817">
        <w:rPr>
          <w:rFonts w:ascii="Calibri" w:hAnsi="Calibri" w:cs="Calibri"/>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rFonts w:ascii="Calibri" w:hAnsi="Calibri" w:cs="Calibri"/>
          <w:highlight w:val="green"/>
          <w:u w:val="single"/>
        </w:rPr>
        <w:t>Tightening</w:t>
      </w:r>
      <w:r w:rsidRPr="00B00817">
        <w:rPr>
          <w:rFonts w:ascii="Calibri" w:hAnsi="Calibri" w:cs="Calibri"/>
          <w:u w:val="single"/>
        </w:rPr>
        <w:t xml:space="preserve"> patent </w:t>
      </w:r>
      <w:r w:rsidRPr="00B00817">
        <w:rPr>
          <w:rFonts w:ascii="Calibri" w:hAnsi="Calibri" w:cs="Calibri"/>
          <w:highlight w:val="green"/>
          <w:u w:val="single"/>
        </w:rPr>
        <w:t>laws</w:t>
      </w:r>
      <w:r w:rsidRPr="00B00817">
        <w:rPr>
          <w:rFonts w:ascii="Calibri" w:hAnsi="Calibri" w:cs="Calibri"/>
          <w:u w:val="single"/>
        </w:rPr>
        <w:t xml:space="preserve"> to </w:t>
      </w:r>
      <w:r w:rsidRPr="00B00817">
        <w:rPr>
          <w:rFonts w:ascii="Calibri" w:hAnsi="Calibri" w:cs="Calibri"/>
          <w:highlight w:val="green"/>
          <w:u w:val="single"/>
        </w:rPr>
        <w:t>prevent</w:t>
      </w:r>
      <w:r w:rsidRPr="00B00817">
        <w:rPr>
          <w:rFonts w:ascii="Calibri" w:hAnsi="Calibri" w:cs="Calibri"/>
          <w:u w:val="single"/>
        </w:rPr>
        <w:t xml:space="preserve"> pharmaceutical companies from </w:t>
      </w:r>
      <w:r w:rsidRPr="00B00817">
        <w:rPr>
          <w:rFonts w:ascii="Calibri" w:hAnsi="Calibri" w:cs="Calibri"/>
          <w:highlight w:val="green"/>
          <w:u w:val="single"/>
        </w:rPr>
        <w:t>retaining</w:t>
      </w:r>
      <w:r w:rsidRPr="00B00817">
        <w:rPr>
          <w:rFonts w:ascii="Calibri" w:hAnsi="Calibri" w:cs="Calibri"/>
          <w:u w:val="single"/>
        </w:rPr>
        <w:t xml:space="preserve"> patent protection for </w:t>
      </w:r>
      <w:r w:rsidRPr="00B00817">
        <w:rPr>
          <w:rFonts w:ascii="Calibri" w:hAnsi="Calibri" w:cs="Calibri"/>
          <w:highlight w:val="green"/>
          <w:u w:val="single"/>
        </w:rPr>
        <w:t>minor changes</w:t>
      </w:r>
      <w:r w:rsidRPr="00B00817">
        <w:rPr>
          <w:rFonts w:ascii="Calibri" w:hAnsi="Calibri" w:cs="Calibri"/>
          <w:u w:val="single"/>
        </w:rPr>
        <w:t xml:space="preserve"> in their patented drugs will allow other companies to enter the marketplace sooner and drive prices down through competition</w:t>
      </w:r>
      <w:r w:rsidRPr="00B00817">
        <w:rPr>
          <w:sz w:val="16"/>
        </w:rPr>
        <w:t>. 5</w:t>
      </w:r>
    </w:p>
    <w:p w14:paraId="7150B73B" w14:textId="315AC8D8" w:rsidR="00B00817" w:rsidRPr="00B00817" w:rsidRDefault="00B00817" w:rsidP="00B00817"/>
    <w:p w14:paraId="02D7C8C9" w14:textId="15811C3D" w:rsidR="00B00817" w:rsidRPr="00B00817" w:rsidRDefault="00B00817" w:rsidP="00B00817">
      <w:pPr>
        <w:pStyle w:val="Heading2"/>
      </w:pPr>
      <w:r w:rsidRPr="00B00817">
        <w:t>3</w:t>
      </w:r>
    </w:p>
    <w:p w14:paraId="15250C7B" w14:textId="53439DB6" w:rsidR="00B00817" w:rsidRPr="00B00817" w:rsidRDefault="00B00817" w:rsidP="00B00817">
      <w:pPr>
        <w:pStyle w:val="Heading3"/>
      </w:pPr>
      <w:r w:rsidRPr="00B00817">
        <w:t>CP</w:t>
      </w:r>
    </w:p>
    <w:p w14:paraId="5A3E9D9B" w14:textId="067DCF11" w:rsidR="00B00817" w:rsidRPr="00B00817" w:rsidRDefault="00B00817" w:rsidP="00B00817">
      <w:pPr>
        <w:pStyle w:val="Heading4"/>
        <w:rPr>
          <w:bCs/>
        </w:rPr>
      </w:pPr>
      <w:r w:rsidRPr="00B00817">
        <w:rPr>
          <w:bCs/>
        </w:rPr>
        <w:t xml:space="preserve">Text: A nation appointed international panel of scientists including National Academies and corresponding organizations should </w:t>
      </w:r>
      <w:r w:rsidRPr="00B00817">
        <w:rPr>
          <w:bCs/>
          <w:highlight w:val="green"/>
        </w:rPr>
        <w:t>[reduce intellectual property protections</w:t>
      </w:r>
      <w:r>
        <w:rPr>
          <w:bCs/>
          <w:highlight w:val="green"/>
        </w:rPr>
        <w:t xml:space="preserve"> for medicine</w:t>
      </w:r>
      <w:r w:rsidRPr="00B00817">
        <w:rPr>
          <w:bCs/>
          <w:highlight w:val="green"/>
        </w:rPr>
        <w:t>]</w:t>
      </w:r>
      <w:r w:rsidRPr="00B00817">
        <w:rPr>
          <w:bCs/>
        </w:rPr>
        <w:t xml:space="preserve"> and manage similar conflicts of interest between intellectual property.</w:t>
      </w:r>
    </w:p>
    <w:p w14:paraId="2F31392C" w14:textId="77777777" w:rsidR="00B00817" w:rsidRPr="00B00817" w:rsidRDefault="00B00817" w:rsidP="00B00817">
      <w:pPr>
        <w:rPr>
          <w:b/>
          <w:bCs/>
        </w:rPr>
      </w:pPr>
    </w:p>
    <w:p w14:paraId="0E6B1C1D" w14:textId="77777777" w:rsidR="00B00817" w:rsidRPr="00B00817" w:rsidRDefault="00B00817" w:rsidP="00B00817">
      <w:pPr>
        <w:pStyle w:val="Heading4"/>
        <w:rPr>
          <w:bCs/>
        </w:rPr>
      </w:pPr>
      <w:r w:rsidRPr="00B00817">
        <w:rPr>
          <w:bCs/>
        </w:rPr>
        <w:t xml:space="preserve">International panel of science diplomats can </w:t>
      </w:r>
      <w:r w:rsidRPr="00B00817">
        <w:rPr>
          <w:bCs/>
          <w:u w:val="single"/>
        </w:rPr>
        <w:t>rule over IP</w:t>
      </w:r>
      <w:r w:rsidRPr="00B00817">
        <w:rPr>
          <w:bCs/>
        </w:rPr>
        <w:t xml:space="preserve">---that’s key to </w:t>
      </w:r>
      <w:r w:rsidRPr="00B00817">
        <w:rPr>
          <w:bCs/>
          <w:u w:val="single"/>
        </w:rPr>
        <w:t>science diplomacy</w:t>
      </w:r>
      <w:r w:rsidRPr="00B00817">
        <w:rPr>
          <w:bCs/>
        </w:rPr>
        <w:t>.</w:t>
      </w:r>
    </w:p>
    <w:p w14:paraId="3E2230D1" w14:textId="77777777" w:rsidR="00B00817" w:rsidRPr="00B00817" w:rsidRDefault="00B00817" w:rsidP="00B00817">
      <w:r w:rsidRPr="00B00817">
        <w:rPr>
          <w:rStyle w:val="Style13ptBold"/>
        </w:rPr>
        <w:t>Hajjar and Greenbaum 18</w:t>
      </w:r>
      <w:r w:rsidRPr="00B00817">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5" w:history="1">
        <w:r w:rsidRPr="00B00817">
          <w:rPr>
            <w:rStyle w:val="Hyperlink"/>
          </w:rPr>
          <w:t>https://americandiplomacy.web.unc.edu/2018/09/leveraging-diplomacy-for-managing-scientific-challenges-an-opportunity-to-navigate-the-future-of-science/</w:t>
        </w:r>
      </w:hyperlink>
      <w:r w:rsidRPr="00B00817">
        <w:t>] Justin</w:t>
      </w:r>
    </w:p>
    <w:p w14:paraId="40B7A92D" w14:textId="77777777" w:rsidR="00B00817" w:rsidRPr="00B00817" w:rsidRDefault="00B00817" w:rsidP="00B00817">
      <w:pPr>
        <w:rPr>
          <w:sz w:val="16"/>
        </w:rPr>
      </w:pPr>
      <w:r w:rsidRPr="00B00817">
        <w:rPr>
          <w:sz w:val="16"/>
        </w:rPr>
        <w:t xml:space="preserve">At the global level, </w:t>
      </w:r>
      <w:r w:rsidRPr="00B00817">
        <w:rPr>
          <w:highlight w:val="green"/>
          <w:u w:val="single"/>
        </w:rPr>
        <w:t>science diplomacy</w:t>
      </w:r>
      <w:r w:rsidRPr="00B00817">
        <w:rPr>
          <w:u w:val="single"/>
        </w:rPr>
        <w:t xml:space="preserve"> is defined as </w:t>
      </w:r>
      <w:r w:rsidRPr="00B00817">
        <w:rPr>
          <w:rStyle w:val="Emphasis"/>
        </w:rPr>
        <w:t>cooperation among countries in order to solve complex problems</w:t>
      </w:r>
      <w:r w:rsidRPr="00B00817">
        <w:rPr>
          <w:u w:val="single"/>
        </w:rPr>
        <w:t xml:space="preserve"> through scientific research and education</w:t>
      </w:r>
      <w:r w:rsidRPr="00B00817">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sidRPr="00B00817">
        <w:rPr>
          <w:sz w:val="16"/>
        </w:rPr>
        <w:tab/>
        <w:t xml:space="preserve"> need for free exchange of information needed for innovation and growth.</w:t>
      </w:r>
    </w:p>
    <w:p w14:paraId="60E208B9" w14:textId="77777777" w:rsidR="00B00817" w:rsidRPr="00B00817" w:rsidRDefault="00B00817" w:rsidP="00B00817">
      <w:pPr>
        <w:rPr>
          <w:u w:val="single"/>
        </w:rPr>
      </w:pPr>
      <w:r w:rsidRPr="00B00817">
        <w:rPr>
          <w:sz w:val="16"/>
        </w:rPr>
        <w:t xml:space="preserve">Both the </w:t>
      </w:r>
      <w:r w:rsidRPr="00B00817">
        <w:rPr>
          <w:u w:val="single"/>
        </w:rPr>
        <w:t xml:space="preserve">National Science Foundation and the National Institutes of Health are already </w:t>
      </w:r>
      <w:r w:rsidRPr="00B00817">
        <w:rPr>
          <w:rStyle w:val="Emphasis"/>
        </w:rPr>
        <w:t>engaged in supporting American science</w:t>
      </w:r>
      <w:r w:rsidRPr="00B00817">
        <w:rPr>
          <w:u w:val="single"/>
        </w:rPr>
        <w:t xml:space="preserve"> and </w:t>
      </w:r>
      <w:r w:rsidRPr="00B00817">
        <w:rPr>
          <w:rStyle w:val="Emphasis"/>
        </w:rPr>
        <w:t>strengthening collaborations abroad.</w:t>
      </w:r>
      <w:r w:rsidRPr="00B00817">
        <w:rPr>
          <w:u w:val="single"/>
        </w:rPr>
        <w:t xml:space="preserve"> Such efforts take advantage of international expertise, facilities, and equipment</w:t>
      </w:r>
      <w:r w:rsidRPr="00B00817">
        <w:rPr>
          <w:sz w:val="16"/>
        </w:rPr>
        <w:t xml:space="preserve">. Here, we provide a rationale for the use of diplomacy to address scientific challenges. </w:t>
      </w:r>
      <w:r w:rsidRPr="00B00817">
        <w:rPr>
          <w:u w:val="single"/>
        </w:rPr>
        <w:t xml:space="preserve">This approach allows some </w:t>
      </w:r>
      <w:r w:rsidRPr="00B00817">
        <w:rPr>
          <w:highlight w:val="green"/>
          <w:u w:val="single"/>
        </w:rPr>
        <w:t>scientists</w:t>
      </w:r>
      <w:r w:rsidRPr="00B00817">
        <w:rPr>
          <w:u w:val="single"/>
        </w:rPr>
        <w:t xml:space="preserve"> working as </w:t>
      </w:r>
      <w:r w:rsidRPr="00B00817">
        <w:rPr>
          <w:rStyle w:val="Emphasis"/>
          <w:highlight w:val="green"/>
        </w:rPr>
        <w:t>diplomats</w:t>
      </w:r>
      <w:r w:rsidRPr="00B00817">
        <w:rPr>
          <w:u w:val="single"/>
        </w:rPr>
        <w:t xml:space="preserve"> to</w:t>
      </w:r>
      <w:r w:rsidRPr="00B00817">
        <w:rPr>
          <w:sz w:val="16"/>
        </w:rPr>
        <w:t xml:space="preserve"> help </w:t>
      </w:r>
      <w:r w:rsidRPr="00B00817">
        <w:rPr>
          <w:rStyle w:val="Emphasis"/>
          <w:highlight w:val="green"/>
        </w:rPr>
        <w:t>manage complex</w:t>
      </w:r>
      <w:r w:rsidRPr="00B00817">
        <w:rPr>
          <w:rStyle w:val="Emphasis"/>
        </w:rPr>
        <w:t xml:space="preserve"> and potentially conflicting </w:t>
      </w:r>
      <w:r w:rsidRPr="00B00817">
        <w:rPr>
          <w:rStyle w:val="Emphasis"/>
          <w:highlight w:val="green"/>
        </w:rPr>
        <w:t>situations</w:t>
      </w:r>
      <w:r w:rsidRPr="00B00817">
        <w:rPr>
          <w:rStyle w:val="Emphasis"/>
        </w:rPr>
        <w:t xml:space="preserve"> that arise between scientific communities and their governments</w:t>
      </w:r>
      <w:r w:rsidRPr="00B00817">
        <w:rPr>
          <w:u w:val="single"/>
        </w:rPr>
        <w:t xml:space="preserve">. Such issues </w:t>
      </w:r>
      <w:r w:rsidRPr="00B00817">
        <w:rPr>
          <w:highlight w:val="green"/>
          <w:u w:val="single"/>
        </w:rPr>
        <w:t>include</w:t>
      </w:r>
      <w:r w:rsidRPr="00B00817">
        <w:rPr>
          <w:u w:val="single"/>
        </w:rPr>
        <w:t xml:space="preserve"> </w:t>
      </w:r>
      <w:r w:rsidRPr="00B00817">
        <w:rPr>
          <w:rStyle w:val="Emphasis"/>
        </w:rPr>
        <w:t>managing disputes</w:t>
      </w:r>
      <w:r w:rsidRPr="00B00817">
        <w:rPr>
          <w:u w:val="single"/>
        </w:rPr>
        <w:t xml:space="preserve"> such as licensing agreements for </w:t>
      </w:r>
      <w:r w:rsidRPr="00B00817">
        <w:rPr>
          <w:rStyle w:val="Emphasis"/>
        </w:rPr>
        <w:t>intellectual property</w:t>
      </w:r>
      <w:r w:rsidRPr="00B00817">
        <w:rPr>
          <w:u w:val="single"/>
        </w:rPr>
        <w:t xml:space="preserve"> (</w:t>
      </w:r>
      <w:r w:rsidRPr="00B00817">
        <w:rPr>
          <w:highlight w:val="green"/>
          <w:u w:val="single"/>
        </w:rPr>
        <w:t>IP</w:t>
      </w:r>
      <w:r w:rsidRPr="00B00817">
        <w:rPr>
          <w:u w:val="single"/>
        </w:rPr>
        <w:t>) and providing protection of IP.</w:t>
      </w:r>
    </w:p>
    <w:p w14:paraId="5A759831" w14:textId="77777777" w:rsidR="00B00817" w:rsidRPr="00B00817" w:rsidRDefault="00B00817" w:rsidP="00B00817">
      <w:pPr>
        <w:rPr>
          <w:sz w:val="16"/>
        </w:rPr>
      </w:pPr>
      <w:r w:rsidRPr="00B00817">
        <w:rPr>
          <w:u w:val="single"/>
        </w:rPr>
        <w:t xml:space="preserve">International collaborations can not only support but also </w:t>
      </w:r>
      <w:r w:rsidRPr="00B00817">
        <w:rPr>
          <w:rStyle w:val="Emphasis"/>
        </w:rPr>
        <w:t>accelerate the advancement of science. However, collaborations may carry risk if IP is misappropriated</w:t>
      </w:r>
      <w:r w:rsidRPr="00B00817">
        <w:rPr>
          <w:u w:val="single"/>
        </w:rPr>
        <w:t xml:space="preserve"> for other purposes. International collaborations should have a </w:t>
      </w:r>
      <w:r w:rsidRPr="00B00817">
        <w:rPr>
          <w:rStyle w:val="Emphasis"/>
        </w:rPr>
        <w:t>basis in strategy and specific goals</w:t>
      </w:r>
      <w:r w:rsidRPr="00B00817">
        <w:rPr>
          <w:sz w:val="16"/>
        </w:rPr>
        <w:t xml:space="preserve"> (for example, drug discovery) in order to justify the use of government and/or corporate funds.</w:t>
      </w:r>
    </w:p>
    <w:p w14:paraId="6C5C7AB9" w14:textId="77777777" w:rsidR="00B00817" w:rsidRPr="00B00817" w:rsidRDefault="00B00817" w:rsidP="00B00817">
      <w:pPr>
        <w:rPr>
          <w:sz w:val="16"/>
        </w:rPr>
      </w:pPr>
      <w:r w:rsidRPr="00B00817">
        <w:rPr>
          <w:sz w:val="16"/>
        </w:rPr>
        <w:t xml:space="preserve">About a decade ago, </w:t>
      </w:r>
      <w:r w:rsidRPr="00B00817">
        <w:rPr>
          <w:u w:val="single"/>
        </w:rPr>
        <w:t xml:space="preserve">a group of </w:t>
      </w:r>
      <w:r w:rsidRPr="00B00817">
        <w:rPr>
          <w:rStyle w:val="Emphasis"/>
          <w:highlight w:val="green"/>
        </w:rPr>
        <w:t>academics</w:t>
      </w:r>
      <w:r w:rsidRPr="00B00817">
        <w:rPr>
          <w:u w:val="single"/>
        </w:rPr>
        <w:t xml:space="preserve"> from the University of Manchester in the United Kingdom assembled the “Manchester Manifesto,” subtitled “Who Owns Science” (6). This </w:t>
      </w:r>
      <w:r w:rsidRPr="00B00817">
        <w:rPr>
          <w:rStyle w:val="Emphasis"/>
        </w:rPr>
        <w:t xml:space="preserve">document </w:t>
      </w:r>
      <w:r w:rsidRPr="00B00817">
        <w:rPr>
          <w:rStyle w:val="Emphasis"/>
          <w:highlight w:val="green"/>
        </w:rPr>
        <w:t>addressed</w:t>
      </w:r>
      <w:r w:rsidRPr="00B00817">
        <w:rPr>
          <w:rStyle w:val="Emphasis"/>
        </w:rPr>
        <w:t xml:space="preserve"> the </w:t>
      </w:r>
      <w:r w:rsidRPr="00B00817">
        <w:rPr>
          <w:rStyle w:val="Emphasis"/>
          <w:highlight w:val="green"/>
        </w:rPr>
        <w:t>lack of alignment between</w:t>
      </w:r>
      <w:r w:rsidRPr="00B00817">
        <w:rPr>
          <w:rStyle w:val="Emphasis"/>
        </w:rPr>
        <w:t xml:space="preserve"> commercial interests, </w:t>
      </w:r>
      <w:r w:rsidRPr="00B00817">
        <w:rPr>
          <w:rStyle w:val="Emphasis"/>
          <w:highlight w:val="green"/>
        </w:rPr>
        <w:t>intellectual rights</w:t>
      </w:r>
      <w:r w:rsidRPr="00B00817">
        <w:rPr>
          <w:rStyle w:val="Emphasis"/>
        </w:rPr>
        <w:t>, and credit to the researcher</w:t>
      </w:r>
      <w:r w:rsidRPr="00B00817">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B00817">
        <w:rPr>
          <w:highlight w:val="green"/>
          <w:u w:val="single"/>
        </w:rPr>
        <w:t>issues</w:t>
      </w:r>
      <w:r w:rsidRPr="00B00817">
        <w:rPr>
          <w:u w:val="single"/>
        </w:rPr>
        <w:t xml:space="preserve"> such as </w:t>
      </w:r>
      <w:r w:rsidRPr="00B00817">
        <w:rPr>
          <w:rStyle w:val="Emphasis"/>
        </w:rPr>
        <w:t xml:space="preserve">ownership </w:t>
      </w:r>
      <w:r w:rsidRPr="00B00817">
        <w:rPr>
          <w:rStyle w:val="Emphasis"/>
          <w:highlight w:val="green"/>
        </w:rPr>
        <w:t>of IP</w:t>
      </w:r>
      <w:r w:rsidRPr="00B00817">
        <w:rPr>
          <w:rStyle w:val="Emphasis"/>
        </w:rPr>
        <w:t xml:space="preserve">, rights to reagents, or use of skilled laboratory personnel from international collaborations may </w:t>
      </w:r>
      <w:r w:rsidRPr="00B00817">
        <w:rPr>
          <w:rStyle w:val="Emphasis"/>
          <w:highlight w:val="green"/>
        </w:rPr>
        <w:t>require</w:t>
      </w:r>
      <w:r w:rsidRPr="00B00817">
        <w:rPr>
          <w:rStyle w:val="Emphasis"/>
        </w:rPr>
        <w:t xml:space="preserve"> the efforts of </w:t>
      </w:r>
      <w:r w:rsidRPr="00B00817">
        <w:rPr>
          <w:rStyle w:val="Emphasis"/>
          <w:highlight w:val="green"/>
        </w:rPr>
        <w:t>science diplomats</w:t>
      </w:r>
      <w:r w:rsidRPr="00B00817">
        <w:rPr>
          <w:sz w:val="16"/>
        </w:rPr>
        <w:t>. There are few international offices or “guardians” to protect junior and senior scientists in corporate or academic sectors from misuse of reagents or piracy.</w:t>
      </w:r>
    </w:p>
    <w:p w14:paraId="32DCECC4" w14:textId="77777777" w:rsidR="00B00817" w:rsidRPr="00B00817" w:rsidRDefault="00B00817" w:rsidP="00B00817">
      <w:pPr>
        <w:rPr>
          <w:sz w:val="16"/>
        </w:rPr>
      </w:pPr>
      <w:r w:rsidRPr="00B00817">
        <w:rPr>
          <w:u w:val="single"/>
        </w:rPr>
        <w:t xml:space="preserve">China’s failure to </w:t>
      </w:r>
      <w:r w:rsidRPr="00B00817">
        <w:rPr>
          <w:rStyle w:val="Emphasis"/>
        </w:rPr>
        <w:t>respect IP rights,</w:t>
      </w:r>
      <w:r w:rsidRPr="00B00817">
        <w:rPr>
          <w:u w:val="single"/>
        </w:rPr>
        <w:t xml:space="preserve"> and the resulting piracy, has drawn much attention</w:t>
      </w:r>
      <w:r w:rsidRPr="00B00817">
        <w:rPr>
          <w:sz w:val="16"/>
        </w:rPr>
        <w:t xml:space="preserve">. The media have also focused on the failure of watchdog government agencies to detect and manage these unwanted activities. </w:t>
      </w:r>
      <w:r w:rsidRPr="00B00817">
        <w:rPr>
          <w:u w:val="single"/>
        </w:rPr>
        <w:t>Industrial espionage compromises U.S. interests.</w:t>
      </w:r>
      <w:r w:rsidRPr="00B00817">
        <w:rPr>
          <w:sz w:val="16"/>
        </w:rPr>
        <w:t xml:space="preserve"> Moreover, </w:t>
      </w:r>
      <w:r w:rsidRPr="00B00817">
        <w:rPr>
          <w:u w:val="single"/>
        </w:rPr>
        <w:t xml:space="preserve">Chinese and Russian hackers have </w:t>
      </w:r>
      <w:r w:rsidRPr="00B00817">
        <w:rPr>
          <w:rStyle w:val="Emphasis"/>
        </w:rPr>
        <w:t>cyberattacked</w:t>
      </w:r>
      <w:r w:rsidRPr="00B00817">
        <w:rPr>
          <w:u w:val="single"/>
        </w:rPr>
        <w:t xml:space="preserve"> U.S. technology companies, financial institutions, media groups, and defense contractors</w:t>
      </w:r>
      <w:r w:rsidRPr="00B00817">
        <w:rPr>
          <w:sz w:val="16"/>
        </w:rPr>
        <w:t xml:space="preserve">. In 2018, </w:t>
      </w:r>
      <w:r w:rsidRPr="00B00817">
        <w:rPr>
          <w:u w:val="single"/>
        </w:rPr>
        <w:t>industrial spying was even reported in a major medical school</w:t>
      </w:r>
      <w:r w:rsidRPr="00B00817">
        <w:rPr>
          <w:sz w:val="16"/>
        </w:rPr>
        <w:t xml:space="preserve"> in New York City where scientists were alleged to have illegally shared research findings with Chinese companies.</w:t>
      </w:r>
    </w:p>
    <w:p w14:paraId="6073E1DC" w14:textId="77777777" w:rsidR="00B00817" w:rsidRPr="00B00817" w:rsidRDefault="00B00817" w:rsidP="00B00817">
      <w:pPr>
        <w:rPr>
          <w:sz w:val="16"/>
        </w:rPr>
      </w:pPr>
      <w:r w:rsidRPr="00B00817">
        <w:rPr>
          <w:u w:val="single"/>
        </w:rPr>
        <w:t>The U.S. has a long history of hiring research personnel from other countries to staff its laboratories and industrial R&amp;D centers</w:t>
      </w:r>
      <w:r w:rsidRPr="00B00817">
        <w:rPr>
          <w:sz w:val="16"/>
        </w:rPr>
        <w:t xml:space="preserve">. These </w:t>
      </w:r>
      <w:r w:rsidRPr="00B00817">
        <w:rPr>
          <w:u w:val="single"/>
        </w:rPr>
        <w:t xml:space="preserve">scientists and engineers have made </w:t>
      </w:r>
      <w:r w:rsidRPr="00B00817">
        <w:rPr>
          <w:rStyle w:val="Emphasis"/>
        </w:rPr>
        <w:t>critical contributions to our nation’s well-being and security</w:t>
      </w:r>
      <w:r w:rsidRPr="00B00817">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58AC99C6" w14:textId="77777777" w:rsidR="00B00817" w:rsidRPr="00B00817" w:rsidRDefault="00B00817" w:rsidP="00B00817">
      <w:pPr>
        <w:rPr>
          <w:sz w:val="16"/>
        </w:rPr>
      </w:pPr>
      <w:r w:rsidRPr="00B00817">
        <w:rPr>
          <w:sz w:val="16"/>
        </w:rPr>
        <w:t xml:space="preserve">We believe that </w:t>
      </w:r>
      <w:r w:rsidRPr="00B00817">
        <w:rPr>
          <w:u w:val="single"/>
        </w:rPr>
        <w:t xml:space="preserve">foreign scientists can continue to make </w:t>
      </w:r>
      <w:r w:rsidRPr="00B00817">
        <w:rPr>
          <w:rStyle w:val="Emphasis"/>
        </w:rPr>
        <w:t>critical discoveries</w:t>
      </w:r>
      <w:r w:rsidRPr="00B00817">
        <w:rPr>
          <w:u w:val="single"/>
        </w:rPr>
        <w:t xml:space="preserve"> in the U. S. provided that their talent is nurtured, developed, and harnessed for the common good</w:t>
      </w:r>
      <w:r w:rsidRPr="00B00817">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70942D80" w14:textId="77777777" w:rsidR="00B00817" w:rsidRPr="00B00817" w:rsidRDefault="00B00817" w:rsidP="00B00817">
      <w:pPr>
        <w:rPr>
          <w:sz w:val="16"/>
        </w:rPr>
      </w:pPr>
      <w:r w:rsidRPr="00B00817">
        <w:rPr>
          <w:sz w:val="16"/>
        </w:rPr>
        <w:t xml:space="preserve">So, </w:t>
      </w:r>
      <w:r w:rsidRPr="00B00817">
        <w:rPr>
          <w:u w:val="single"/>
        </w:rPr>
        <w:t xml:space="preserve">how does one strike the proper balance between security and growth?  </w:t>
      </w:r>
      <w:r w:rsidRPr="00B00817">
        <w:rPr>
          <w:highlight w:val="green"/>
          <w:u w:val="single"/>
        </w:rPr>
        <w:t>Science</w:t>
      </w:r>
      <w:r w:rsidRPr="00B00817">
        <w:rPr>
          <w:u w:val="single"/>
        </w:rPr>
        <w:t xml:space="preserve"> is a universal social enterprise</w:t>
      </w:r>
      <w:r w:rsidRPr="00B00817">
        <w:rPr>
          <w:sz w:val="16"/>
        </w:rPr>
        <w:t xml:space="preserve">; </w:t>
      </w:r>
      <w:r w:rsidRPr="00B00817">
        <w:rPr>
          <w:u w:val="single"/>
        </w:rPr>
        <w:t xml:space="preserve">international </w:t>
      </w:r>
      <w:r w:rsidRPr="00B00817">
        <w:rPr>
          <w:highlight w:val="green"/>
          <w:u w:val="single"/>
        </w:rPr>
        <w:t>conferences lead to</w:t>
      </w:r>
      <w:r w:rsidRPr="00B00817">
        <w:rPr>
          <w:u w:val="single"/>
        </w:rPr>
        <w:t xml:space="preserve"> </w:t>
      </w:r>
      <w:r w:rsidRPr="00B00817">
        <w:rPr>
          <w:rStyle w:val="Emphasis"/>
        </w:rPr>
        <w:t xml:space="preserve">friendships and productive </w:t>
      </w:r>
      <w:r w:rsidRPr="00B00817">
        <w:rPr>
          <w:rStyle w:val="Emphasis"/>
          <w:highlight w:val="green"/>
        </w:rPr>
        <w:t>collaborations</w:t>
      </w:r>
      <w:r w:rsidRPr="00B00817">
        <w:rPr>
          <w:rStyle w:val="Emphasis"/>
        </w:rPr>
        <w:t xml:space="preserve"> between nations</w:t>
      </w:r>
      <w:r w:rsidRPr="00B00817">
        <w:rPr>
          <w:sz w:val="16"/>
        </w:rPr>
        <w:t xml:space="preserve">. Given that </w:t>
      </w:r>
      <w:r w:rsidRPr="00B00817">
        <w:rPr>
          <w:u w:val="single"/>
        </w:rPr>
        <w:t xml:space="preserve">the U.S. and Chinese governments recognize the need for international communication and collaboration then surely there should be a mechanism for adjudicating anticipated conflicts. One </w:t>
      </w:r>
      <w:r w:rsidRPr="00B00817">
        <w:rPr>
          <w:rStyle w:val="Emphasis"/>
        </w:rPr>
        <w:t>approach would be for government, industrial, and academic stakeholders</w:t>
      </w:r>
      <w:r w:rsidRPr="00B00817">
        <w:rPr>
          <w:u w:val="single"/>
        </w:rPr>
        <w:t xml:space="preserve"> to form an </w:t>
      </w:r>
      <w:r w:rsidRPr="00B00817">
        <w:rPr>
          <w:rStyle w:val="Emphasis"/>
          <w:highlight w:val="green"/>
        </w:rPr>
        <w:t>international panel of scientists</w:t>
      </w:r>
      <w:r w:rsidRPr="00B00817">
        <w:rPr>
          <w:rStyle w:val="Emphasis"/>
        </w:rPr>
        <w:t xml:space="preserve"> and engineers to </w:t>
      </w:r>
      <w:r w:rsidRPr="00B00817">
        <w:rPr>
          <w:rStyle w:val="Emphasis"/>
          <w:highlight w:val="green"/>
        </w:rPr>
        <w:t>manage</w:t>
      </w:r>
      <w:r w:rsidRPr="00B00817">
        <w:rPr>
          <w:rStyle w:val="Emphasis"/>
        </w:rPr>
        <w:t xml:space="preserve"> any conflicts of interest</w:t>
      </w:r>
      <w:r w:rsidRPr="00B00817">
        <w:rPr>
          <w:u w:val="single"/>
        </w:rPr>
        <w:t xml:space="preserve"> between the need to protect proprietary information crucial to a company’s competitive edge</w:t>
      </w:r>
      <w:r w:rsidRPr="00B00817">
        <w:rPr>
          <w:sz w:val="16"/>
        </w:rPr>
        <w:t xml:space="preserve">, </w:t>
      </w:r>
      <w:r w:rsidRPr="00B00817">
        <w:rPr>
          <w:u w:val="single"/>
        </w:rPr>
        <w:t>and the need for students and young faculty members to publish their findings.</w:t>
      </w:r>
      <w:r w:rsidRPr="00B00817">
        <w:rPr>
          <w:sz w:val="16"/>
        </w:rPr>
        <w:t xml:space="preserve"> Smaller scale </w:t>
      </w:r>
      <w:r w:rsidRPr="00B00817">
        <w:rPr>
          <w:u w:val="single"/>
        </w:rPr>
        <w:t xml:space="preserve">efforts along these lines have recently given rise to unique global partnerships, such as fellowship support by major pharmaceutical companies, which aim to </w:t>
      </w:r>
      <w:r w:rsidRPr="00B00817">
        <w:rPr>
          <w:rStyle w:val="Emphasis"/>
        </w:rPr>
        <w:t>address these conflicts to the benefit of both parties</w:t>
      </w:r>
      <w:r w:rsidRPr="00B00817">
        <w:rPr>
          <w:sz w:val="16"/>
        </w:rPr>
        <w:t xml:space="preserve">. An added feature of such arrangements is that they often provide corporate financing for research (9). </w:t>
      </w:r>
      <w:r w:rsidRPr="00B00817">
        <w:rPr>
          <w:u w:val="single"/>
        </w:rPr>
        <w:t xml:space="preserve">Can this corporate-academic </w:t>
      </w:r>
      <w:r w:rsidRPr="00B00817">
        <w:rPr>
          <w:highlight w:val="green"/>
          <w:u w:val="single"/>
        </w:rPr>
        <w:t>partnership model</w:t>
      </w:r>
      <w:r w:rsidRPr="00B00817">
        <w:rPr>
          <w:u w:val="single"/>
        </w:rPr>
        <w:t xml:space="preserve"> be </w:t>
      </w:r>
      <w:r w:rsidRPr="00B00817">
        <w:rPr>
          <w:highlight w:val="green"/>
          <w:u w:val="single"/>
        </w:rPr>
        <w:t>adapted to</w:t>
      </w:r>
      <w:r w:rsidRPr="00B00817">
        <w:rPr>
          <w:u w:val="single"/>
        </w:rPr>
        <w:t xml:space="preserve"> multinational joint R&amp;D efforts while protecting </w:t>
      </w:r>
      <w:r w:rsidRPr="00B00817">
        <w:rPr>
          <w:highlight w:val="green"/>
          <w:u w:val="single"/>
        </w:rPr>
        <w:t>IP</w:t>
      </w:r>
      <w:r w:rsidRPr="00B00817">
        <w:rPr>
          <w:u w:val="single"/>
        </w:rPr>
        <w:t>? This question falls squarely within the purview of international science diplomacy, whereby science diplomats can establish rules of conduct</w:t>
      </w:r>
      <w:r w:rsidRPr="00B00817">
        <w:rPr>
          <w:sz w:val="16"/>
        </w:rPr>
        <w:t xml:space="preserve"> governing joint global technology development with proper IP protection.</w:t>
      </w:r>
    </w:p>
    <w:p w14:paraId="7FA268E7" w14:textId="77777777" w:rsidR="00B00817" w:rsidRPr="00B00817" w:rsidRDefault="00B00817" w:rsidP="00B00817">
      <w:pPr>
        <w:rPr>
          <w:sz w:val="16"/>
        </w:rPr>
      </w:pPr>
      <w:r w:rsidRPr="00B00817">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149F6B38" w14:textId="77777777" w:rsidR="00B00817" w:rsidRPr="00B00817" w:rsidRDefault="00B00817" w:rsidP="00B00817">
      <w:pPr>
        <w:rPr>
          <w:sz w:val="16"/>
        </w:rPr>
      </w:pPr>
      <w:r w:rsidRPr="00B00817">
        <w:rPr>
          <w:sz w:val="16"/>
        </w:rPr>
        <w:t xml:space="preserve">In summary, we believe that </w:t>
      </w:r>
      <w:r w:rsidRPr="00B00817">
        <w:rPr>
          <w:highlight w:val="green"/>
          <w:u w:val="single"/>
        </w:rPr>
        <w:t>science diplomats</w:t>
      </w:r>
      <w:r w:rsidRPr="00B00817">
        <w:rPr>
          <w:u w:val="single"/>
        </w:rPr>
        <w:t xml:space="preserve"> could help </w:t>
      </w:r>
      <w:r w:rsidRPr="00B00817">
        <w:rPr>
          <w:rStyle w:val="Emphasis"/>
          <w:highlight w:val="green"/>
        </w:rPr>
        <w:t>address</w:t>
      </w:r>
      <w:r w:rsidRPr="00B00817">
        <w:rPr>
          <w:rStyle w:val="Emphasis"/>
        </w:rPr>
        <w:t xml:space="preserve"> the increasingly complex issues that arise between accelerating scientific</w:t>
      </w:r>
      <w:r w:rsidRPr="00B00817">
        <w:rPr>
          <w:u w:val="single"/>
        </w:rPr>
        <w:t xml:space="preserve"> and </w:t>
      </w:r>
      <w:r w:rsidRPr="00B00817">
        <w:rPr>
          <w:rStyle w:val="Emphasis"/>
        </w:rPr>
        <w:t>engineering advances</w:t>
      </w:r>
      <w:r w:rsidRPr="00B00817">
        <w:rPr>
          <w:u w:val="single"/>
        </w:rPr>
        <w:t xml:space="preserve">, and the need to protect national security and corporate </w:t>
      </w:r>
      <w:r w:rsidRPr="00B00817">
        <w:rPr>
          <w:highlight w:val="green"/>
          <w:u w:val="single"/>
        </w:rPr>
        <w:t>IP</w:t>
      </w:r>
      <w:r w:rsidRPr="00B00817">
        <w:rPr>
          <w:u w:val="single"/>
        </w:rPr>
        <w:t xml:space="preserve">. We also propose that this might be accomplished by asking the </w:t>
      </w:r>
      <w:r w:rsidRPr="00B00817">
        <w:rPr>
          <w:highlight w:val="green"/>
          <w:u w:val="single"/>
        </w:rPr>
        <w:t xml:space="preserve">National Academies </w:t>
      </w:r>
      <w:r w:rsidRPr="00B00817">
        <w:rPr>
          <w:u w:val="single"/>
        </w:rPr>
        <w:t xml:space="preserve">to </w:t>
      </w:r>
      <w:r w:rsidRPr="00B00817">
        <w:rPr>
          <w:rFonts w:eastAsiaTheme="majorEastAsia" w:cstheme="majorBidi"/>
          <w:b/>
          <w:sz w:val="32"/>
          <w:highlight w:val="green"/>
          <w:u w:val="single"/>
        </w:rPr>
        <w:t>recommend</w:t>
      </w:r>
      <w:r w:rsidRPr="00B00817">
        <w:rPr>
          <w:u w:val="single"/>
        </w:rPr>
        <w:t xml:space="preserve"> academic, corporate, and government </w:t>
      </w:r>
      <w:r w:rsidRPr="00B00817">
        <w:rPr>
          <w:highlight w:val="green"/>
          <w:u w:val="single"/>
        </w:rPr>
        <w:t>scientific leaders</w:t>
      </w:r>
      <w:r w:rsidRPr="00B00817">
        <w:rPr>
          <w:u w:val="single"/>
        </w:rPr>
        <w:t xml:space="preserve"> to </w:t>
      </w:r>
      <w:r w:rsidRPr="00B00817">
        <w:rPr>
          <w:highlight w:val="green"/>
          <w:u w:val="single"/>
        </w:rPr>
        <w:t>serve on</w:t>
      </w:r>
      <w:r w:rsidRPr="00B00817">
        <w:rPr>
          <w:u w:val="single"/>
        </w:rPr>
        <w:t xml:space="preserve"> an international scientific </w:t>
      </w:r>
      <w:r w:rsidRPr="00B00817">
        <w:rPr>
          <w:highlight w:val="green"/>
          <w:u w:val="single"/>
        </w:rPr>
        <w:t>advisory board</w:t>
      </w:r>
      <w:r w:rsidRPr="00B00817">
        <w:rPr>
          <w:u w:val="single"/>
        </w:rPr>
        <w:t xml:space="preserve">, and for the corresponding organizations in other countries to do the same. Access to </w:t>
      </w:r>
      <w:r w:rsidRPr="00B00817">
        <w:rPr>
          <w:rStyle w:val="Heading3Char"/>
        </w:rPr>
        <w:t xml:space="preserve">the </w:t>
      </w:r>
      <w:r w:rsidRPr="00B00817">
        <w:rPr>
          <w:rStyle w:val="Heading3Char"/>
          <w:highlight w:val="green"/>
        </w:rPr>
        <w:t>free flow of info</w:t>
      </w:r>
      <w:r w:rsidRPr="00B00817">
        <w:rPr>
          <w:rStyle w:val="Heading3Char"/>
        </w:rPr>
        <w:t xml:space="preserve">rmation </w:t>
      </w:r>
      <w:r w:rsidRPr="00B00817">
        <w:rPr>
          <w:rStyle w:val="Heading3Char"/>
          <w:highlight w:val="green"/>
        </w:rPr>
        <w:t>promotes</w:t>
      </w:r>
      <w:r w:rsidRPr="00B00817">
        <w:rPr>
          <w:rStyle w:val="Heading3Char"/>
        </w:rPr>
        <w:t xml:space="preserve"> new knowledge and </w:t>
      </w:r>
      <w:r w:rsidRPr="00B00817">
        <w:rPr>
          <w:rStyle w:val="Heading3Char"/>
          <w:highlight w:val="green"/>
        </w:rPr>
        <w:t>innovation</w:t>
      </w:r>
      <w:r w:rsidRPr="00B00817">
        <w:rPr>
          <w:u w:val="single"/>
        </w:rPr>
        <w:t xml:space="preserve">. A return to a more </w:t>
      </w:r>
      <w:r w:rsidRPr="00B00817">
        <w:rPr>
          <w:highlight w:val="green"/>
          <w:u w:val="single"/>
        </w:rPr>
        <w:t xml:space="preserve">restrictive intellectual </w:t>
      </w:r>
      <w:r w:rsidRPr="00B00817">
        <w:rPr>
          <w:u w:val="single"/>
        </w:rPr>
        <w:t xml:space="preserve">environment is not only </w:t>
      </w:r>
      <w:r w:rsidRPr="00B00817">
        <w:rPr>
          <w:rStyle w:val="Heading3Char"/>
          <w:highlight w:val="green"/>
        </w:rPr>
        <w:t>harmful</w:t>
      </w:r>
      <w:r w:rsidRPr="00B00817">
        <w:rPr>
          <w:rStyle w:val="Heading3Char"/>
        </w:rPr>
        <w:t xml:space="preserve"> to progress</w:t>
      </w:r>
      <w:r w:rsidRPr="00B00817">
        <w:rPr>
          <w:u w:val="single"/>
        </w:rPr>
        <w:t xml:space="preserve">, but also nearly </w:t>
      </w:r>
      <w:r w:rsidRPr="00B00817">
        <w:rPr>
          <w:rStyle w:val="Heading3Char"/>
          <w:highlight w:val="green"/>
        </w:rPr>
        <w:t>impossible to manage</w:t>
      </w:r>
      <w:r w:rsidRPr="00B00817">
        <w:rPr>
          <w:rStyle w:val="Heading3Char"/>
        </w:rPr>
        <w:t xml:space="preserve"> in the current internet age</w:t>
      </w:r>
      <w:r w:rsidRPr="00B00817">
        <w:rPr>
          <w:sz w:val="16"/>
        </w:rPr>
        <w:t xml:space="preserve">. A good place to start would be to </w:t>
      </w:r>
      <w:r w:rsidRPr="00B00817">
        <w:rPr>
          <w:u w:val="single"/>
        </w:rPr>
        <w:t>engage the newly appointed head of the White House Office of Science and Technology Policy</w:t>
      </w:r>
      <w:r w:rsidRPr="00B00817">
        <w:rPr>
          <w:sz w:val="16"/>
        </w:rPr>
        <w:t xml:space="preserve"> (the Science Advisor to the President of the United States), </w:t>
      </w:r>
      <w:r w:rsidRPr="00B00817">
        <w:rPr>
          <w:u w:val="single"/>
        </w:rPr>
        <w:t xml:space="preserve">and working groups within </w:t>
      </w:r>
      <w:r w:rsidRPr="00B00817">
        <w:rPr>
          <w:highlight w:val="green"/>
          <w:u w:val="single"/>
        </w:rPr>
        <w:t>established organizations</w:t>
      </w:r>
      <w:r w:rsidRPr="00B00817">
        <w:rPr>
          <w:sz w:val="16"/>
        </w:rPr>
        <w:t xml:space="preserve">. These organizations </w:t>
      </w:r>
      <w:r w:rsidRPr="00B00817">
        <w:rPr>
          <w:rStyle w:val="Emphasis"/>
          <w:highlight w:val="green"/>
        </w:rPr>
        <w:t>include</w:t>
      </w:r>
      <w:r w:rsidRPr="00B00817">
        <w:rPr>
          <w:rStyle w:val="Emphasis"/>
        </w:rPr>
        <w:t xml:space="preserve"> the American Association for the Advancement of Science (</w:t>
      </w:r>
      <w:r w:rsidRPr="00B00817">
        <w:rPr>
          <w:rStyle w:val="Emphasis"/>
          <w:highlight w:val="green"/>
        </w:rPr>
        <w:t>AAAS</w:t>
      </w:r>
      <w:r w:rsidRPr="00B00817">
        <w:rPr>
          <w:rStyle w:val="Emphasis"/>
        </w:rPr>
        <w:t>)</w:t>
      </w:r>
      <w:r w:rsidRPr="00B00817">
        <w:rPr>
          <w:u w:val="single"/>
        </w:rPr>
        <w:t xml:space="preserve"> or the </w:t>
      </w:r>
      <w:r w:rsidRPr="00B00817">
        <w:rPr>
          <w:rStyle w:val="Emphasis"/>
        </w:rPr>
        <w:t>National Academies of Science, Engineering and Medicine, and corresponding international organizations</w:t>
      </w:r>
      <w:r w:rsidRPr="00B00817">
        <w:rPr>
          <w:u w:val="single"/>
        </w:rPr>
        <w:t>.</w:t>
      </w:r>
      <w:r w:rsidRPr="00B00817">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42E0FC37" w14:textId="77777777" w:rsidR="00B00817" w:rsidRPr="00B00817" w:rsidRDefault="00B00817" w:rsidP="00B00817"/>
    <w:p w14:paraId="4C389EA6" w14:textId="77777777" w:rsidR="00B00817" w:rsidRPr="00B00817" w:rsidRDefault="00B00817" w:rsidP="00B00817">
      <w:pPr>
        <w:pStyle w:val="Heading4"/>
        <w:rPr>
          <w:bCs/>
        </w:rPr>
      </w:pPr>
      <w:r w:rsidRPr="00B00817">
        <w:rPr>
          <w:bCs/>
        </w:rPr>
        <w:t xml:space="preserve">Solves every </w:t>
      </w:r>
      <w:r w:rsidRPr="00B00817">
        <w:rPr>
          <w:bCs/>
          <w:u w:val="single"/>
        </w:rPr>
        <w:t>existential threat</w:t>
      </w:r>
      <w:r w:rsidRPr="00B00817">
        <w:rPr>
          <w:bCs/>
        </w:rPr>
        <w:t>.</w:t>
      </w:r>
    </w:p>
    <w:p w14:paraId="332B29E3" w14:textId="77777777" w:rsidR="00B00817" w:rsidRPr="00B00817" w:rsidRDefault="00B00817" w:rsidP="00B00817">
      <w:r w:rsidRPr="00B00817">
        <w:rPr>
          <w:rStyle w:val="Style13ptBold"/>
        </w:rPr>
        <w:t>Haynes 18</w:t>
      </w:r>
      <w:r w:rsidRPr="00B00817">
        <w:t xml:space="preserve">—research associate in the Neurobiology Department at Harvard Medical School (Trevor, “Science Diplomacy: Collaboration in a rapidly changing world,” </w:t>
      </w:r>
      <w:hyperlink r:id="rId6" w:history="1">
        <w:r w:rsidRPr="00B00817">
          <w:rPr>
            <w:rStyle w:val="Hyperlink"/>
          </w:rPr>
          <w:t>http://sitn.hms.harvard.edu/flash/2018/science-diplomacy-collaboration-rapidly-changing-world/</w:t>
        </w:r>
      </w:hyperlink>
      <w:r w:rsidRPr="00B00817">
        <w:t>, dml) // Re-Cut Justin</w:t>
      </w:r>
    </w:p>
    <w:p w14:paraId="19F2AC4E" w14:textId="77777777" w:rsidR="00B00817" w:rsidRPr="00B00817" w:rsidRDefault="00B00817" w:rsidP="00B00817">
      <w:pPr>
        <w:rPr>
          <w:sz w:val="16"/>
        </w:rPr>
      </w:pPr>
      <w:r w:rsidRPr="00B00817">
        <w:rPr>
          <w:rStyle w:val="StyleUnderline"/>
        </w:rPr>
        <w:t xml:space="preserve">Today’s world is </w:t>
      </w:r>
      <w:r w:rsidRPr="00B00817">
        <w:rPr>
          <w:rStyle w:val="Emphasis"/>
        </w:rPr>
        <w:t>extremely interconnected</w:t>
      </w:r>
      <w:r w:rsidRPr="00B00817">
        <w:rPr>
          <w:sz w:val="16"/>
        </w:rPr>
        <w:t xml:space="preserve">. Most of us take this fact for granted, but its implications cannot be overstated. </w:t>
      </w:r>
      <w:r w:rsidRPr="00B00817">
        <w:rPr>
          <w:rStyle w:val="StyleUnderline"/>
        </w:rPr>
        <w:t xml:space="preserve">The rate at which information, resources, and people are able to move from one part of the world to another continues to accelerate at an </w:t>
      </w:r>
      <w:r w:rsidRPr="00B00817">
        <w:rPr>
          <w:rStyle w:val="Emphasis"/>
        </w:rPr>
        <w:t>alarming rate</w:t>
      </w:r>
      <w:r w:rsidRPr="00B00817">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sidRPr="00B00817">
        <w:rPr>
          <w:rStyle w:val="StyleUnderline"/>
        </w:rPr>
        <w:t xml:space="preserve">human progress rests on a </w:t>
      </w:r>
      <w:r w:rsidRPr="00B00817">
        <w:rPr>
          <w:rStyle w:val="Emphasis"/>
        </w:rPr>
        <w:t>fragile foundation</w:t>
      </w:r>
      <w:r w:rsidRPr="00B00817">
        <w:rPr>
          <w:rStyle w:val="StyleUnderline"/>
        </w:rPr>
        <w:t xml:space="preserve"> of international cooperation; the challenges presented by an interconnected world are </w:t>
      </w:r>
      <w:r w:rsidRPr="00B00817">
        <w:rPr>
          <w:rStyle w:val="Emphasis"/>
        </w:rPr>
        <w:t>immense</w:t>
      </w:r>
      <w:r w:rsidRPr="00B00817">
        <w:rPr>
          <w:rStyle w:val="StyleUnderline"/>
        </w:rPr>
        <w:t xml:space="preserve">. </w:t>
      </w:r>
      <w:r w:rsidRPr="00B00817">
        <w:rPr>
          <w:rStyle w:val="Emphasis"/>
        </w:rPr>
        <w:t>War</w:t>
      </w:r>
      <w:r w:rsidRPr="00B00817">
        <w:rPr>
          <w:rStyle w:val="StyleUnderline"/>
        </w:rPr>
        <w:t xml:space="preserve">, </w:t>
      </w:r>
      <w:r w:rsidRPr="00B00817">
        <w:rPr>
          <w:rStyle w:val="Emphasis"/>
        </w:rPr>
        <w:t>natural disasters</w:t>
      </w:r>
      <w:r w:rsidRPr="00B00817">
        <w:rPr>
          <w:rStyle w:val="StyleUnderline"/>
        </w:rPr>
        <w:t xml:space="preserve">, and </w:t>
      </w:r>
      <w:r w:rsidRPr="00B00817">
        <w:rPr>
          <w:rStyle w:val="Emphasis"/>
        </w:rPr>
        <w:t>economic collapse</w:t>
      </w:r>
      <w:r w:rsidRPr="00B00817">
        <w:rPr>
          <w:sz w:val="16"/>
        </w:rPr>
        <w:t xml:space="preserve"> now </w:t>
      </w:r>
      <w:r w:rsidRPr="00B00817">
        <w:rPr>
          <w:rStyle w:val="StyleUnderline"/>
        </w:rPr>
        <w:t xml:space="preserve">exert their effects </w:t>
      </w:r>
      <w:r w:rsidRPr="00B00817">
        <w:rPr>
          <w:rStyle w:val="Emphasis"/>
        </w:rPr>
        <w:t>globally</w:t>
      </w:r>
      <w:r w:rsidRPr="00B00817">
        <w:rPr>
          <w:rStyle w:val="StyleUnderline"/>
        </w:rPr>
        <w:t xml:space="preserve">, creating </w:t>
      </w:r>
      <w:r w:rsidRPr="00B00817">
        <w:rPr>
          <w:rStyle w:val="Emphasis"/>
        </w:rPr>
        <w:t>economic</w:t>
      </w:r>
      <w:r w:rsidRPr="00B00817">
        <w:rPr>
          <w:rStyle w:val="StyleUnderline"/>
        </w:rPr>
        <w:t xml:space="preserve"> and </w:t>
      </w:r>
      <w:r w:rsidRPr="00B00817">
        <w:rPr>
          <w:rStyle w:val="Emphasis"/>
        </w:rPr>
        <w:t>ecological disasters</w:t>
      </w:r>
      <w:r w:rsidRPr="00B00817">
        <w:rPr>
          <w:rStyle w:val="StyleUnderline"/>
        </w:rPr>
        <w:t xml:space="preserve"> and </w:t>
      </w:r>
      <w:r w:rsidRPr="00B00817">
        <w:rPr>
          <w:rStyle w:val="Emphasis"/>
        </w:rPr>
        <w:t>mass human migrations</w:t>
      </w:r>
      <w:r w:rsidRPr="00B00817">
        <w:rPr>
          <w:rStyle w:val="StyleUnderline"/>
        </w:rPr>
        <w:t xml:space="preserve"> on an unprecedented scale</w:t>
      </w:r>
      <w:r w:rsidRPr="00B00817">
        <w:rPr>
          <w:sz w:val="16"/>
        </w:rPr>
        <w:t>. And with the US pulling out of major multilateral agreements on trade, climate change mitigation, and denuclearization, you might wonder if our ability to collaborate across borders productively is really up to the task.</w:t>
      </w:r>
    </w:p>
    <w:p w14:paraId="0DC8E0B7" w14:textId="77777777" w:rsidR="00B00817" w:rsidRPr="00B00817" w:rsidRDefault="00B00817" w:rsidP="00B00817">
      <w:pPr>
        <w:rPr>
          <w:sz w:val="16"/>
        </w:rPr>
      </w:pPr>
      <w:r w:rsidRPr="00B00817">
        <w:rPr>
          <w:rStyle w:val="StyleUnderline"/>
        </w:rPr>
        <w:t xml:space="preserve">Global </w:t>
      </w:r>
      <w:r w:rsidRPr="00B00817">
        <w:rPr>
          <w:rStyle w:val="StyleUnderline"/>
          <w:highlight w:val="green"/>
        </w:rPr>
        <w:t>challenges require</w:t>
      </w:r>
      <w:r w:rsidRPr="00B00817">
        <w:rPr>
          <w:rStyle w:val="StyleUnderline"/>
        </w:rPr>
        <w:t xml:space="preserve"> </w:t>
      </w:r>
      <w:r w:rsidRPr="00B00817">
        <w:rPr>
          <w:rStyle w:val="Emphasis"/>
        </w:rPr>
        <w:t>global solutions</w:t>
      </w:r>
      <w:r w:rsidRPr="00B00817">
        <w:rPr>
          <w:rStyle w:val="StyleUnderline"/>
        </w:rPr>
        <w:t xml:space="preserve">, and global solutions require </w:t>
      </w:r>
      <w:r w:rsidRPr="00B00817">
        <w:rPr>
          <w:rStyle w:val="Emphasis"/>
          <w:highlight w:val="green"/>
        </w:rPr>
        <w:t>collaboration</w:t>
      </w:r>
      <w:r w:rsidRPr="00B00817">
        <w:rPr>
          <w:rStyle w:val="StyleUnderline"/>
        </w:rPr>
        <w:t xml:space="preserve"> between countries both big and small, rich and poor, authoritative and democratic. There are few human enterprises capable of providing continuity across these differences</w:t>
      </w:r>
      <w:r w:rsidRPr="00B00817">
        <w:rPr>
          <w:sz w:val="16"/>
        </w:rPr>
        <w:t xml:space="preserve">, and as technological solutions are becoming available to some of our most pressing issues, two in particular will be </w:t>
      </w:r>
      <w:r w:rsidRPr="00B00817">
        <w:rPr>
          <w:rStyle w:val="Emphasis"/>
        </w:rPr>
        <w:t>necessary</w:t>
      </w:r>
      <w:r w:rsidRPr="00B00817">
        <w:rPr>
          <w:rStyle w:val="StyleUnderline"/>
        </w:rPr>
        <w:t xml:space="preserve"> to getting the job done</w:t>
      </w:r>
      <w:r w:rsidRPr="00B00817">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B00817">
        <w:rPr>
          <w:rStyle w:val="StyleUnderline"/>
        </w:rPr>
        <w:t>is</w:t>
      </w:r>
      <w:r w:rsidRPr="00B00817">
        <w:rPr>
          <w:sz w:val="16"/>
        </w:rPr>
        <w:t xml:space="preserve"> being undertaken. This effort, which has led to </w:t>
      </w:r>
      <w:r w:rsidRPr="00B00817">
        <w:rPr>
          <w:rStyle w:val="Emphasis"/>
        </w:rPr>
        <w:t>scientists</w:t>
      </w:r>
      <w:r w:rsidRPr="00B00817">
        <w:rPr>
          <w:sz w:val="16"/>
        </w:rPr>
        <w:t xml:space="preserve"> and academics </w:t>
      </w:r>
      <w:r w:rsidRPr="00B00817">
        <w:rPr>
          <w:rStyle w:val="StyleUnderline"/>
        </w:rPr>
        <w:t xml:space="preserve">playing a </w:t>
      </w:r>
      <w:r w:rsidRPr="00B00817">
        <w:rPr>
          <w:rStyle w:val="Emphasis"/>
        </w:rPr>
        <w:t>direct role</w:t>
      </w:r>
      <w:r w:rsidRPr="00B00817">
        <w:rPr>
          <w:rStyle w:val="StyleUnderline"/>
        </w:rPr>
        <w:t xml:space="preserve"> in foreign policy development and international relations</w:t>
      </w:r>
      <w:r w:rsidRPr="00B00817">
        <w:rPr>
          <w:sz w:val="16"/>
        </w:rPr>
        <w:t xml:space="preserve">, has given birth of a new branch of diplomacy: </w:t>
      </w:r>
      <w:r w:rsidRPr="00B00817">
        <w:rPr>
          <w:rStyle w:val="Emphasis"/>
        </w:rPr>
        <w:t>science diplomacy</w:t>
      </w:r>
      <w:r w:rsidRPr="00B00817">
        <w:rPr>
          <w:sz w:val="16"/>
        </w:rPr>
        <w:t>.</w:t>
      </w:r>
    </w:p>
    <w:p w14:paraId="6E617EAE" w14:textId="77777777" w:rsidR="00B00817" w:rsidRPr="00B00817" w:rsidRDefault="00B00817" w:rsidP="00B00817">
      <w:pPr>
        <w:rPr>
          <w:sz w:val="16"/>
        </w:rPr>
      </w:pPr>
      <w:r w:rsidRPr="00B00817">
        <w:rPr>
          <w:sz w:val="16"/>
        </w:rPr>
        <w:t>What is science diplomacy?</w:t>
      </w:r>
    </w:p>
    <w:p w14:paraId="2D45CDE0" w14:textId="77777777" w:rsidR="00B00817" w:rsidRPr="00B00817" w:rsidRDefault="00B00817" w:rsidP="00B00817">
      <w:pPr>
        <w:rPr>
          <w:sz w:val="16"/>
        </w:rPr>
      </w:pPr>
      <w:r w:rsidRPr="00B00817">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B00817">
        <w:rPr>
          <w:rStyle w:val="StyleUnderline"/>
        </w:rPr>
        <w:t>The focus</w:t>
      </w:r>
      <w:r w:rsidRPr="00B00817">
        <w:rPr>
          <w:sz w:val="16"/>
        </w:rPr>
        <w:t xml:space="preserve"> of these efforts </w:t>
      </w:r>
      <w:r w:rsidRPr="00B00817">
        <w:rPr>
          <w:rStyle w:val="StyleUnderline"/>
        </w:rPr>
        <w:t xml:space="preserve">is to </w:t>
      </w:r>
      <w:r w:rsidRPr="00B00817">
        <w:rPr>
          <w:rStyle w:val="Emphasis"/>
        </w:rPr>
        <w:t>solve international problems collaboratively</w:t>
      </w:r>
      <w:r w:rsidRPr="00B00817">
        <w:rPr>
          <w:rStyle w:val="StyleUnderline"/>
        </w:rPr>
        <w:t xml:space="preserve"> while balancing economic prosperity, environmental protection, and societal wellbeing</w:t>
      </w:r>
      <w:r w:rsidRPr="00B00817">
        <w:rPr>
          <w:sz w:val="16"/>
        </w:rPr>
        <w:t xml:space="preserve">. The challenge of reaching this balance in the face of a booming global population cannot be understated, but </w:t>
      </w:r>
      <w:r w:rsidRPr="00B00817">
        <w:rPr>
          <w:rStyle w:val="StyleUnderline"/>
        </w:rPr>
        <w:t xml:space="preserve">this new branch of diplomacy is </w:t>
      </w:r>
      <w:r w:rsidRPr="00B00817">
        <w:rPr>
          <w:rStyle w:val="Emphasis"/>
        </w:rPr>
        <w:t>already at work</w:t>
      </w:r>
      <w:r w:rsidRPr="00B00817">
        <w:rPr>
          <w:rStyle w:val="StyleUnderline"/>
        </w:rPr>
        <w:t xml:space="preserve"> and is </w:t>
      </w:r>
      <w:r w:rsidRPr="00B00817">
        <w:rPr>
          <w:rStyle w:val="Emphasis"/>
        </w:rPr>
        <w:t>producing results</w:t>
      </w:r>
      <w:r w:rsidRPr="00B00817">
        <w:rPr>
          <w:sz w:val="16"/>
        </w:rPr>
        <w:t xml:space="preserve">. International agreements such as </w:t>
      </w:r>
      <w:r w:rsidRPr="00B00817">
        <w:rPr>
          <w:rStyle w:val="StyleUnderline"/>
        </w:rPr>
        <w:t xml:space="preserve">the </w:t>
      </w:r>
      <w:r w:rsidRPr="00B00817">
        <w:rPr>
          <w:rStyle w:val="Emphasis"/>
        </w:rPr>
        <w:t>Paris Climate Agreement</w:t>
      </w:r>
      <w:r w:rsidRPr="00B00817">
        <w:rPr>
          <w:rStyle w:val="StyleUnderline"/>
        </w:rPr>
        <w:t xml:space="preserve"> and the </w:t>
      </w:r>
      <w:r w:rsidRPr="00B00817">
        <w:rPr>
          <w:rStyle w:val="Emphasis"/>
        </w:rPr>
        <w:t>Iran Nuclear Deal</w:t>
      </w:r>
      <w:r w:rsidRPr="00B00817">
        <w:rPr>
          <w:rStyle w:val="StyleUnderline"/>
        </w:rPr>
        <w:t xml:space="preserve"> are two famous examples, and science diplomacy is also establishing international collaboration in many other important arenas</w:t>
      </w:r>
      <w:r w:rsidRPr="00B00817">
        <w:rPr>
          <w:sz w:val="16"/>
        </w:rPr>
        <w:t xml:space="preserve">. While these lesser known efforts may not dominate the headlines, </w:t>
      </w:r>
      <w:r w:rsidRPr="00B00817">
        <w:rPr>
          <w:rStyle w:val="StyleUnderline"/>
        </w:rPr>
        <w:t xml:space="preserve">they are </w:t>
      </w:r>
      <w:r w:rsidRPr="00B00817">
        <w:rPr>
          <w:rStyle w:val="Emphasis"/>
        </w:rPr>
        <w:t>quietly tackling the global issues of today</w:t>
      </w:r>
      <w:r w:rsidRPr="00B00817">
        <w:rPr>
          <w:rStyle w:val="StyleUnderline"/>
        </w:rPr>
        <w:t xml:space="preserve"> and </w:t>
      </w:r>
      <w:r w:rsidRPr="00B00817">
        <w:rPr>
          <w:rStyle w:val="Emphasis"/>
        </w:rPr>
        <w:t>preparing us for those of tomorrow</w:t>
      </w:r>
      <w:r w:rsidRPr="00B00817">
        <w:rPr>
          <w:sz w:val="16"/>
        </w:rPr>
        <w:t>.</w:t>
      </w:r>
    </w:p>
    <w:p w14:paraId="69F7DD2B" w14:textId="77777777" w:rsidR="00B00817" w:rsidRPr="00B00817" w:rsidRDefault="00B00817" w:rsidP="00B00817">
      <w:pPr>
        <w:rPr>
          <w:sz w:val="16"/>
        </w:rPr>
      </w:pPr>
      <w:r w:rsidRPr="00B00817">
        <w:rPr>
          <w:sz w:val="16"/>
        </w:rPr>
        <w:t>Natural disasters don’t respect national boundaries (and neither does the aftermath)</w:t>
      </w:r>
    </w:p>
    <w:p w14:paraId="64ECAFCF" w14:textId="77777777" w:rsidR="00B00817" w:rsidRPr="00B00817" w:rsidRDefault="00B00817" w:rsidP="00B00817">
      <w:pPr>
        <w:rPr>
          <w:sz w:val="16"/>
        </w:rPr>
      </w:pPr>
      <w:r w:rsidRPr="00B00817">
        <w:rPr>
          <w:sz w:val="16"/>
        </w:rPr>
        <w:t xml:space="preserve">In 2013, the number of refugees displaced by natural disasters—hurricanes, droughts, earthquakes—outnumbered those displaced by war. Current projections estimate </w:t>
      </w:r>
      <w:r w:rsidRPr="00B00817">
        <w:rPr>
          <w:rStyle w:val="StyleUnderline"/>
        </w:rPr>
        <w:t xml:space="preserve">as many as </w:t>
      </w:r>
      <w:r w:rsidRPr="00B00817">
        <w:rPr>
          <w:rStyle w:val="Emphasis"/>
        </w:rPr>
        <w:t>1 billion people</w:t>
      </w:r>
      <w:r w:rsidRPr="00B00817">
        <w:rPr>
          <w:rStyle w:val="StyleUnderline"/>
        </w:rPr>
        <w:t xml:space="preserve"> may be displaced by </w:t>
      </w:r>
      <w:r w:rsidRPr="00B00817">
        <w:rPr>
          <w:rStyle w:val="StyleUnderline"/>
          <w:highlight w:val="green"/>
        </w:rPr>
        <w:t>natural disasters</w:t>
      </w:r>
      <w:r w:rsidRPr="00B00817">
        <w:rPr>
          <w:rStyle w:val="StyleUnderline"/>
        </w:rPr>
        <w:t xml:space="preserve"> by </w:t>
      </w:r>
      <w:r w:rsidRPr="00B00817">
        <w:rPr>
          <w:rStyle w:val="Emphasis"/>
        </w:rPr>
        <w:t>the year 2050</w:t>
      </w:r>
      <w:r w:rsidRPr="00B00817">
        <w:rPr>
          <w:sz w:val="16"/>
        </w:rPr>
        <w:t xml:space="preserve">. That would mean 1 in 9 people on the planet displaced and looking for a home. Compare this to the estimated 12 million refugees displaced by the war in Syria, and a frightening picture begins to form. </w:t>
      </w:r>
      <w:r w:rsidRPr="00B00817">
        <w:rPr>
          <w:rStyle w:val="StyleUnderline"/>
        </w:rPr>
        <w:t xml:space="preserve">As natural disasters </w:t>
      </w:r>
      <w:r w:rsidRPr="00B00817">
        <w:rPr>
          <w:rStyle w:val="Emphasis"/>
        </w:rPr>
        <w:t>continue to increase</w:t>
      </w:r>
      <w:r w:rsidRPr="00B00817">
        <w:rPr>
          <w:rStyle w:val="StyleUnderline"/>
        </w:rPr>
        <w:t xml:space="preserve"> in both their </w:t>
      </w:r>
      <w:r w:rsidRPr="00B00817">
        <w:rPr>
          <w:rStyle w:val="Emphasis"/>
        </w:rPr>
        <w:t>frequency</w:t>
      </w:r>
      <w:r w:rsidRPr="00B00817">
        <w:rPr>
          <w:rStyle w:val="StyleUnderline"/>
        </w:rPr>
        <w:t xml:space="preserve"> and </w:t>
      </w:r>
      <w:r w:rsidRPr="00B00817">
        <w:rPr>
          <w:rStyle w:val="Emphasis"/>
        </w:rPr>
        <w:t>intensity</w:t>
      </w:r>
      <w:r w:rsidRPr="00B00817">
        <w:rPr>
          <w:rStyle w:val="StyleUnderline"/>
        </w:rPr>
        <w:t xml:space="preserve">, </w:t>
      </w:r>
      <w:r w:rsidRPr="00B00817">
        <w:rPr>
          <w:rStyle w:val="StyleUnderline"/>
          <w:highlight w:val="green"/>
        </w:rPr>
        <w:t>solutions</w:t>
      </w:r>
      <w:r w:rsidRPr="00B00817">
        <w:rPr>
          <w:rStyle w:val="StyleUnderline"/>
        </w:rPr>
        <w:t xml:space="preserve"> for </w:t>
      </w:r>
      <w:r w:rsidRPr="00B00817">
        <w:rPr>
          <w:rStyle w:val="Emphasis"/>
        </w:rPr>
        <w:t>mitigating the risk of total catastrophe</w:t>
      </w:r>
      <w:r w:rsidRPr="00B00817">
        <w:rPr>
          <w:rStyle w:val="StyleUnderline"/>
        </w:rPr>
        <w:t xml:space="preserve"> will be </w:t>
      </w:r>
      <w:r w:rsidRPr="00B00817">
        <w:rPr>
          <w:rStyle w:val="Emphasis"/>
          <w:highlight w:val="green"/>
        </w:rPr>
        <w:t>underpinned</w:t>
      </w:r>
      <w:r w:rsidRPr="00B00817">
        <w:rPr>
          <w:rStyle w:val="StyleUnderline"/>
          <w:highlight w:val="green"/>
        </w:rPr>
        <w:t xml:space="preserve"> by</w:t>
      </w:r>
      <w:r w:rsidRPr="00B00817">
        <w:rPr>
          <w:sz w:val="16"/>
        </w:rPr>
        <w:t xml:space="preserve"> science, technology, and the ability of the international community to collaborate. Many organizations are starting to tackle these problems through the use of </w:t>
      </w:r>
      <w:r w:rsidRPr="00B00817">
        <w:rPr>
          <w:rStyle w:val="Emphasis"/>
          <w:highlight w:val="green"/>
        </w:rPr>
        <w:t>science diplomacy</w:t>
      </w:r>
      <w:r w:rsidRPr="00B00817">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B00817">
        <w:rPr>
          <w:rStyle w:val="StyleUnderline"/>
        </w:rPr>
        <w:t xml:space="preserve">providing </w:t>
      </w:r>
      <w:r w:rsidRPr="00B00817">
        <w:rPr>
          <w:rStyle w:val="Emphasis"/>
        </w:rPr>
        <w:t>guidance</w:t>
      </w:r>
      <w:r w:rsidRPr="00B00817">
        <w:rPr>
          <w:rStyle w:val="StyleUnderline"/>
        </w:rPr>
        <w:t xml:space="preserve"> to policy makers</w:t>
      </w:r>
      <w:r w:rsidRPr="00B00817">
        <w:rPr>
          <w:sz w:val="16"/>
        </w:rPr>
        <w:t xml:space="preserve"> charged with implementing disaster prevention and mitigation strategies.</w:t>
      </w:r>
    </w:p>
    <w:p w14:paraId="67217555" w14:textId="77777777" w:rsidR="00B00817" w:rsidRPr="00B00817" w:rsidRDefault="00B00817" w:rsidP="00B00817">
      <w:pPr>
        <w:rPr>
          <w:sz w:val="16"/>
        </w:rPr>
      </w:pPr>
      <w:r w:rsidRPr="00B00817">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B00817">
        <w:rPr>
          <w:rStyle w:val="StyleUnderline"/>
        </w:rPr>
        <w:t xml:space="preserve">is </w:t>
      </w:r>
      <w:r w:rsidRPr="00B00817">
        <w:rPr>
          <w:rStyle w:val="Emphasis"/>
        </w:rPr>
        <w:t>crucial</w:t>
      </w:r>
      <w:r w:rsidRPr="00B00817">
        <w:rPr>
          <w:rStyle w:val="StyleUnderline"/>
        </w:rPr>
        <w:t xml:space="preserve"> to developing </w:t>
      </w:r>
      <w:r w:rsidRPr="00B00817">
        <w:rPr>
          <w:rStyle w:val="Emphasis"/>
        </w:rPr>
        <w:t>comprehensive risk-reduction strategies</w:t>
      </w:r>
      <w:r w:rsidRPr="00B00817">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99F359E" w14:textId="77777777" w:rsidR="00B00817" w:rsidRPr="00B00817" w:rsidRDefault="00B00817" w:rsidP="00B00817">
      <w:pPr>
        <w:rPr>
          <w:sz w:val="16"/>
        </w:rPr>
      </w:pPr>
      <w:r w:rsidRPr="00B00817">
        <w:rPr>
          <w:sz w:val="16"/>
        </w:rPr>
        <w:t xml:space="preserve">The results of </w:t>
      </w:r>
      <w:r w:rsidRPr="00B00817">
        <w:rPr>
          <w:rStyle w:val="StyleUnderline"/>
        </w:rPr>
        <w:t>this type of international collaboration</w:t>
      </w:r>
      <w:r w:rsidRPr="00B00817">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B00817">
        <w:rPr>
          <w:rStyle w:val="StyleUnderline"/>
        </w:rPr>
        <w:t xml:space="preserve">provides a </w:t>
      </w:r>
      <w:r w:rsidRPr="00B00817">
        <w:rPr>
          <w:rStyle w:val="Emphasis"/>
        </w:rPr>
        <w:t>model for effective collaboration</w:t>
      </w:r>
      <w:r w:rsidRPr="00B00817">
        <w:rPr>
          <w:rStyle w:val="StyleUnderline"/>
        </w:rPr>
        <w:t xml:space="preserve"> across the geopolitical spectrum in the face of a major global issue</w:t>
      </w:r>
      <w:r w:rsidRPr="00B00817">
        <w:rPr>
          <w:sz w:val="16"/>
        </w:rPr>
        <w:t>.</w:t>
      </w:r>
    </w:p>
    <w:p w14:paraId="3BD8ABEA" w14:textId="77777777" w:rsidR="00B00817" w:rsidRPr="00B00817" w:rsidRDefault="00B00817" w:rsidP="00B00817">
      <w:pPr>
        <w:rPr>
          <w:sz w:val="16"/>
        </w:rPr>
      </w:pPr>
      <w:r w:rsidRPr="00B00817">
        <w:rPr>
          <w:sz w:val="16"/>
        </w:rPr>
        <w:t>Explore or Exploit? Managing international spaces</w:t>
      </w:r>
    </w:p>
    <w:p w14:paraId="02480EB9" w14:textId="77777777" w:rsidR="00B00817" w:rsidRPr="00B00817" w:rsidRDefault="00B00817" w:rsidP="00B00817">
      <w:pPr>
        <w:rPr>
          <w:sz w:val="16"/>
        </w:rPr>
      </w:pPr>
      <w:r w:rsidRPr="00B00817">
        <w:rPr>
          <w:sz w:val="16"/>
        </w:rPr>
        <w:t xml:space="preserve">Over the last few decades </w:t>
      </w:r>
      <w:r w:rsidRPr="00B00817">
        <w:rPr>
          <w:rStyle w:val="StyleUnderline"/>
        </w:rPr>
        <w:t xml:space="preserve">the polar ice cap that covers </w:t>
      </w:r>
      <w:r w:rsidRPr="00B00817">
        <w:rPr>
          <w:rStyle w:val="Emphasis"/>
        </w:rPr>
        <w:t>much of the Arctic Ocean</w:t>
      </w:r>
      <w:r w:rsidRPr="00B00817">
        <w:rPr>
          <w:rStyle w:val="StyleUnderline"/>
        </w:rPr>
        <w:t xml:space="preserve"> has been </w:t>
      </w:r>
      <w:r w:rsidRPr="00B00817">
        <w:rPr>
          <w:rStyle w:val="Emphasis"/>
        </w:rPr>
        <w:t>shrinking</w:t>
      </w:r>
      <w:r w:rsidRPr="00B00817">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B00817">
        <w:rPr>
          <w:rStyle w:val="StyleUnderline"/>
        </w:rPr>
        <w:t xml:space="preserve">how this territory is managed will </w:t>
      </w:r>
      <w:r w:rsidRPr="00B00817">
        <w:rPr>
          <w:rStyle w:val="Emphasis"/>
        </w:rPr>
        <w:t>determine</w:t>
      </w:r>
      <w:r w:rsidRPr="00B00817">
        <w:rPr>
          <w:sz w:val="16"/>
        </w:rPr>
        <w:t xml:space="preserve"> where you can live, how (and if) you can make a living, and what </w:t>
      </w:r>
      <w:r w:rsidRPr="00B00817">
        <w:rPr>
          <w:rStyle w:val="StyleUnderline"/>
        </w:rPr>
        <w:t xml:space="preserve">the </w:t>
      </w:r>
      <w:r w:rsidRPr="00B00817">
        <w:rPr>
          <w:rStyle w:val="Emphasis"/>
        </w:rPr>
        <w:t>health of the ecosystems</w:t>
      </w:r>
      <w:r w:rsidRPr="00B00817">
        <w:rPr>
          <w:rStyle w:val="StyleUnderline"/>
        </w:rPr>
        <w:t xml:space="preserve"> that have supported Arctic life for millennia</w:t>
      </w:r>
      <w:r w:rsidRPr="00B00817">
        <w:rPr>
          <w:sz w:val="16"/>
        </w:rPr>
        <w:t xml:space="preserve"> will look like.</w:t>
      </w:r>
    </w:p>
    <w:p w14:paraId="2169731A" w14:textId="77777777" w:rsidR="00B00817" w:rsidRPr="00B00817" w:rsidRDefault="00B00817" w:rsidP="00B00817">
      <w:pPr>
        <w:rPr>
          <w:sz w:val="16"/>
        </w:rPr>
      </w:pPr>
      <w:r w:rsidRPr="00B00817">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sidRPr="00B00817">
        <w:rPr>
          <w:rStyle w:val="StyleUnderline"/>
        </w:rPr>
        <w:t xml:space="preserve">the </w:t>
      </w:r>
      <w:r w:rsidRPr="00B00817">
        <w:rPr>
          <w:rStyle w:val="Emphasis"/>
        </w:rPr>
        <w:t>Arctic Council</w:t>
      </w:r>
      <w:r w:rsidRPr="00B00817">
        <w:rPr>
          <w:sz w:val="16"/>
        </w:rPr>
        <w:t xml:space="preserve"> (Figure 1), which </w:t>
      </w:r>
      <w:r w:rsidRPr="00B00817">
        <w:rPr>
          <w:rStyle w:val="StyleUnderline"/>
        </w:rPr>
        <w:t xml:space="preserve">is </w:t>
      </w:r>
      <w:r w:rsidRPr="00B00817">
        <w:rPr>
          <w:rStyle w:val="Emphasis"/>
        </w:rPr>
        <w:t>one of the most successful examples</w:t>
      </w:r>
      <w:r w:rsidRPr="00B00817">
        <w:rPr>
          <w:rStyle w:val="StyleUnderline"/>
        </w:rPr>
        <w:t xml:space="preserve"> of science diplomacy at work</w:t>
      </w:r>
      <w:r w:rsidRPr="00B00817">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B00817">
        <w:rPr>
          <w:rStyle w:val="StyleUnderline"/>
        </w:rPr>
        <w:t>The council’s activities are conducted by</w:t>
      </w:r>
      <w:r w:rsidRPr="00B00817">
        <w:rPr>
          <w:sz w:val="16"/>
        </w:rPr>
        <w:t xml:space="preserve"> six </w:t>
      </w:r>
      <w:r w:rsidRPr="00B00817">
        <w:rPr>
          <w:rStyle w:val="StyleUnderline"/>
        </w:rPr>
        <w:t xml:space="preserve">scientific and technology-based working groups who </w:t>
      </w:r>
      <w:r w:rsidRPr="00B00817">
        <w:rPr>
          <w:rStyle w:val="Emphasis"/>
        </w:rPr>
        <w:t>conduct research</w:t>
      </w:r>
      <w:r w:rsidRPr="00B00817">
        <w:rPr>
          <w:rStyle w:val="StyleUnderline"/>
        </w:rPr>
        <w:t xml:space="preserve"> in the area and </w:t>
      </w:r>
      <w:r w:rsidRPr="00B00817">
        <w:rPr>
          <w:rStyle w:val="Emphasis"/>
        </w:rPr>
        <w:t>provide knowledge</w:t>
      </w:r>
      <w:r w:rsidRPr="00B00817">
        <w:rPr>
          <w:rStyle w:val="StyleUnderline"/>
        </w:rPr>
        <w:t xml:space="preserve"> and </w:t>
      </w:r>
      <w:r w:rsidRPr="00B00817">
        <w:rPr>
          <w:rStyle w:val="Emphasis"/>
        </w:rPr>
        <w:t>recommendations</w:t>
      </w:r>
      <w:r w:rsidRPr="00B00817">
        <w:rPr>
          <w:rStyle w:val="StyleUnderline"/>
        </w:rPr>
        <w:t xml:space="preserve"> to the council members. As a result of this research, and allowing scientists to take part in the negotiations, the Arctic council has enacted </w:t>
      </w:r>
      <w:r w:rsidRPr="00B00817">
        <w:rPr>
          <w:rStyle w:val="Emphasis"/>
        </w:rPr>
        <w:t>several legally binding agreements</w:t>
      </w:r>
      <w:r w:rsidRPr="00B00817">
        <w:rPr>
          <w:rStyle w:val="StyleUnderline"/>
        </w:rPr>
        <w:t xml:space="preserve"> regarding the sustainable development and environmental protection of the Arctic Ocean. These agreements have facilitated cooperation on a number of important issues including </w:t>
      </w:r>
      <w:r w:rsidRPr="00B00817">
        <w:rPr>
          <w:rStyle w:val="Emphasis"/>
        </w:rPr>
        <w:t>search and rescue operations</w:t>
      </w:r>
      <w:r w:rsidRPr="00B00817">
        <w:rPr>
          <w:rStyle w:val="StyleUnderline"/>
        </w:rPr>
        <w:t xml:space="preserve">, prevention and containment of </w:t>
      </w:r>
      <w:r w:rsidRPr="00B00817">
        <w:rPr>
          <w:rStyle w:val="Emphasis"/>
        </w:rPr>
        <w:t>maritime oil pollution</w:t>
      </w:r>
      <w:r w:rsidRPr="00B00817">
        <w:rPr>
          <w:rStyle w:val="StyleUnderline"/>
        </w:rPr>
        <w:t>, and</w:t>
      </w:r>
      <w:r w:rsidRPr="00B00817">
        <w:rPr>
          <w:sz w:val="16"/>
        </w:rPr>
        <w:t xml:space="preserve">, most recently, </w:t>
      </w:r>
      <w:r w:rsidRPr="00B00817">
        <w:rPr>
          <w:rStyle w:val="Emphasis"/>
        </w:rPr>
        <w:t>enhanced data sharing</w:t>
      </w:r>
      <w:r w:rsidRPr="00B00817">
        <w:rPr>
          <w:rStyle w:val="StyleUnderline"/>
        </w:rPr>
        <w:t xml:space="preserve"> and </w:t>
      </w:r>
      <w:r w:rsidRPr="00B00817">
        <w:rPr>
          <w:rStyle w:val="Emphasis"/>
        </w:rPr>
        <w:t>scientific research collaborations</w:t>
      </w:r>
      <w:r w:rsidRPr="00B00817">
        <w:rPr>
          <w:rStyle w:val="StyleUnderline"/>
        </w:rPr>
        <w:t xml:space="preserve">. </w:t>
      </w:r>
      <w:r w:rsidRPr="00B00817">
        <w:rPr>
          <w:rStyle w:val="StyleUnderline"/>
          <w:highlight w:val="green"/>
        </w:rPr>
        <w:t>Against</w:t>
      </w:r>
      <w:r w:rsidRPr="00B00817">
        <w:rPr>
          <w:rStyle w:val="StyleUnderline"/>
        </w:rPr>
        <w:t xml:space="preserve"> a backdrop of </w:t>
      </w:r>
      <w:r w:rsidRPr="00B00817">
        <w:rPr>
          <w:rStyle w:val="Emphasis"/>
        </w:rPr>
        <w:t xml:space="preserve">rapidly </w:t>
      </w:r>
      <w:r w:rsidRPr="00B00817">
        <w:rPr>
          <w:rStyle w:val="Emphasis"/>
          <w:highlight w:val="green"/>
        </w:rPr>
        <w:t>deteriorating</w:t>
      </w:r>
      <w:r w:rsidRPr="00B00817">
        <w:rPr>
          <w:rStyle w:val="Emphasis"/>
        </w:rPr>
        <w:t xml:space="preserve"> diplomatic </w:t>
      </w:r>
      <w:r w:rsidRPr="00B00817">
        <w:rPr>
          <w:rStyle w:val="Emphasis"/>
          <w:highlight w:val="green"/>
        </w:rPr>
        <w:t>relations</w:t>
      </w:r>
      <w:r w:rsidRPr="00B00817">
        <w:rPr>
          <w:rStyle w:val="StyleUnderline"/>
          <w:highlight w:val="green"/>
        </w:rPr>
        <w:t xml:space="preserve">, the </w:t>
      </w:r>
      <w:r w:rsidRPr="00B00817">
        <w:rPr>
          <w:rStyle w:val="Emphasis"/>
          <w:highlight w:val="green"/>
        </w:rPr>
        <w:t>US</w:t>
      </w:r>
      <w:r w:rsidRPr="00B00817">
        <w:rPr>
          <w:rStyle w:val="StyleUnderline"/>
          <w:highlight w:val="green"/>
        </w:rPr>
        <w:t xml:space="preserve"> and </w:t>
      </w:r>
      <w:r w:rsidRPr="00B00817">
        <w:rPr>
          <w:rStyle w:val="Emphasis"/>
          <w:highlight w:val="green"/>
        </w:rPr>
        <w:t>Russia</w:t>
      </w:r>
      <w:r w:rsidRPr="00B00817">
        <w:rPr>
          <w:rStyle w:val="StyleUnderline"/>
        </w:rPr>
        <w:t xml:space="preserve"> have co-chaired task forces that laid the foundation for these </w:t>
      </w:r>
      <w:r w:rsidRPr="00B00817">
        <w:rPr>
          <w:rStyle w:val="StyleUnderline"/>
          <w:highlight w:val="green"/>
        </w:rPr>
        <w:t>agree</w:t>
      </w:r>
      <w:r w:rsidRPr="00B00817">
        <w:rPr>
          <w:rStyle w:val="StyleUnderline"/>
        </w:rPr>
        <w:t xml:space="preserve">ments, </w:t>
      </w:r>
      <w:r w:rsidRPr="00B00817">
        <w:rPr>
          <w:rStyle w:val="StyleUnderline"/>
          <w:highlight w:val="green"/>
        </w:rPr>
        <w:t>proving</w:t>
      </w:r>
      <w:r w:rsidRPr="00B00817">
        <w:rPr>
          <w:sz w:val="16"/>
        </w:rPr>
        <w:t xml:space="preserve"> to the world </w:t>
      </w:r>
      <w:r w:rsidRPr="00B00817">
        <w:rPr>
          <w:rStyle w:val="StyleUnderline"/>
        </w:rPr>
        <w:t xml:space="preserve">that </w:t>
      </w:r>
      <w:r w:rsidRPr="00B00817">
        <w:rPr>
          <w:rStyle w:val="Emphasis"/>
        </w:rPr>
        <w:t xml:space="preserve">meaningful </w:t>
      </w:r>
      <w:r w:rsidRPr="00B00817">
        <w:rPr>
          <w:rStyle w:val="Emphasis"/>
          <w:highlight w:val="green"/>
        </w:rPr>
        <w:t>results</w:t>
      </w:r>
      <w:r w:rsidRPr="00B00817">
        <w:rPr>
          <w:rStyle w:val="StyleUnderline"/>
          <w:highlight w:val="green"/>
        </w:rPr>
        <w:t xml:space="preserve"> </w:t>
      </w:r>
      <w:r w:rsidRPr="00B00817">
        <w:rPr>
          <w:rStyle w:val="StyleUnderline"/>
        </w:rPr>
        <w:t xml:space="preserve">can be achieved </w:t>
      </w:r>
      <w:r w:rsidRPr="00B00817">
        <w:rPr>
          <w:rStyle w:val="StyleUnderline"/>
          <w:highlight w:val="green"/>
        </w:rPr>
        <w:t>through</w:t>
      </w:r>
      <w:r w:rsidRPr="00B00817">
        <w:rPr>
          <w:rStyle w:val="StyleUnderline"/>
        </w:rPr>
        <w:t xml:space="preserve"> the avenue of </w:t>
      </w:r>
      <w:r w:rsidRPr="00B00817">
        <w:rPr>
          <w:rStyle w:val="StyleUnderline"/>
          <w:highlight w:val="green"/>
        </w:rPr>
        <w:t>sci</w:t>
      </w:r>
      <w:r w:rsidRPr="00B00817">
        <w:rPr>
          <w:rStyle w:val="StyleUnderline"/>
        </w:rPr>
        <w:t xml:space="preserve">ence </w:t>
      </w:r>
      <w:r w:rsidRPr="00B00817">
        <w:rPr>
          <w:rStyle w:val="StyleUnderline"/>
          <w:highlight w:val="green"/>
        </w:rPr>
        <w:t>dip</w:t>
      </w:r>
      <w:r w:rsidRPr="00B00817">
        <w:rPr>
          <w:rStyle w:val="StyleUnderline"/>
        </w:rPr>
        <w:t xml:space="preserve">lomacy, </w:t>
      </w:r>
      <w:r w:rsidRPr="00B00817">
        <w:rPr>
          <w:rStyle w:val="Emphasis"/>
        </w:rPr>
        <w:t>regardless of geopolitics</w:t>
      </w:r>
      <w:r w:rsidRPr="00B00817">
        <w:rPr>
          <w:sz w:val="16"/>
        </w:rPr>
        <w:t>.</w:t>
      </w:r>
    </w:p>
    <w:p w14:paraId="65716025" w14:textId="77777777" w:rsidR="00B00817" w:rsidRPr="00B00817" w:rsidRDefault="00B00817" w:rsidP="00B00817">
      <w:pPr>
        <w:rPr>
          <w:sz w:val="16"/>
        </w:rPr>
      </w:pPr>
      <w:r w:rsidRPr="00B00817">
        <w:rPr>
          <w:sz w:val="16"/>
        </w:rPr>
        <w:t>Science diplomacy going forward</w:t>
      </w:r>
    </w:p>
    <w:p w14:paraId="49826905" w14:textId="77777777" w:rsidR="00B00817" w:rsidRPr="00B00817" w:rsidRDefault="00B00817" w:rsidP="00B00817">
      <w:pPr>
        <w:rPr>
          <w:sz w:val="16"/>
        </w:rPr>
      </w:pPr>
      <w:r w:rsidRPr="00B00817">
        <w:rPr>
          <w:rStyle w:val="StyleUnderline"/>
        </w:rPr>
        <w:t xml:space="preserve">The technical </w:t>
      </w:r>
      <w:r w:rsidRPr="00B00817">
        <w:rPr>
          <w:rStyle w:val="StyleUnderline"/>
          <w:highlight w:val="green"/>
        </w:rPr>
        <w:t>expertise</w:t>
      </w:r>
      <w:r w:rsidRPr="00B00817">
        <w:rPr>
          <w:rStyle w:val="StyleUnderline"/>
        </w:rPr>
        <w:t xml:space="preserve"> that characterizes science diplomacy </w:t>
      </w:r>
      <w:r w:rsidRPr="00B00817">
        <w:rPr>
          <w:rStyle w:val="StyleUnderline"/>
          <w:highlight w:val="green"/>
        </w:rPr>
        <w:t>will</w:t>
      </w:r>
      <w:r w:rsidRPr="00B00817">
        <w:rPr>
          <w:rStyle w:val="StyleUnderline"/>
        </w:rPr>
        <w:t xml:space="preserve"> continue to </w:t>
      </w:r>
      <w:r w:rsidRPr="00B00817">
        <w:rPr>
          <w:rStyle w:val="StyleUnderline"/>
          <w:highlight w:val="green"/>
        </w:rPr>
        <w:t xml:space="preserve">be in demand </w:t>
      </w:r>
      <w:r w:rsidRPr="00B00817">
        <w:rPr>
          <w:rStyle w:val="StyleUnderline"/>
        </w:rPr>
        <w:t xml:space="preserve">across </w:t>
      </w:r>
      <w:r w:rsidRPr="00B00817">
        <w:rPr>
          <w:rStyle w:val="Emphasis"/>
        </w:rPr>
        <w:t>many realms of foreign policy</w:t>
      </w:r>
      <w:r w:rsidRPr="00B00817">
        <w:rPr>
          <w:sz w:val="16"/>
        </w:rPr>
        <w:t xml:space="preserve">. For example, </w:t>
      </w:r>
      <w:r w:rsidRPr="00B00817">
        <w:rPr>
          <w:rStyle w:val="Emphasis"/>
        </w:rPr>
        <w:t xml:space="preserve">synthetic </w:t>
      </w:r>
      <w:r w:rsidRPr="00B00817">
        <w:rPr>
          <w:rStyle w:val="Emphasis"/>
          <w:highlight w:val="green"/>
        </w:rPr>
        <w:t>bio</w:t>
      </w:r>
      <w:r w:rsidRPr="00B00817">
        <w:rPr>
          <w:rStyle w:val="Emphasis"/>
        </w:rPr>
        <w:t>logy</w:t>
      </w:r>
      <w:r w:rsidRPr="00B00817">
        <w:rPr>
          <w:rStyle w:val="StyleUnderline"/>
        </w:rPr>
        <w:t xml:space="preserve"> and </w:t>
      </w:r>
      <w:r w:rsidRPr="00B00817">
        <w:rPr>
          <w:rStyle w:val="Emphasis"/>
          <w:highlight w:val="green"/>
        </w:rPr>
        <w:t>gene-editing</w:t>
      </w:r>
      <w:r w:rsidRPr="00B00817">
        <w:rPr>
          <w:rStyle w:val="Emphasis"/>
        </w:rPr>
        <w:t xml:space="preserve"> technology</w:t>
      </w:r>
      <w:r w:rsidRPr="00B00817">
        <w:rPr>
          <w:rStyle w:val="StyleUnderline"/>
        </w:rPr>
        <w:t xml:space="preserve"> continue to factor into matters regarding agriculture and trade</w:t>
      </w:r>
      <w:r w:rsidRPr="00B00817">
        <w:rPr>
          <w:sz w:val="16"/>
        </w:rPr>
        <w:t xml:space="preserve">. Also, </w:t>
      </w:r>
      <w:r w:rsidRPr="00B00817">
        <w:rPr>
          <w:rStyle w:val="Emphasis"/>
        </w:rPr>
        <w:t>digital currencies</w:t>
      </w:r>
      <w:r w:rsidRPr="00B00817">
        <w:rPr>
          <w:rStyle w:val="StyleUnderline"/>
        </w:rPr>
        <w:t xml:space="preserve">, such as </w:t>
      </w:r>
      <w:r w:rsidRPr="00B00817">
        <w:rPr>
          <w:rStyle w:val="Emphasis"/>
        </w:rPr>
        <w:t>bitcoin</w:t>
      </w:r>
      <w:r w:rsidRPr="00B00817">
        <w:rPr>
          <w:rStyle w:val="StyleUnderline"/>
        </w:rPr>
        <w:t>, have changed</w:t>
      </w:r>
      <w:r w:rsidRPr="00B00817">
        <w:rPr>
          <w:sz w:val="16"/>
        </w:rPr>
        <w:t xml:space="preserve"> the way economists and businesses are approaching </w:t>
      </w:r>
      <w:r w:rsidRPr="00B00817">
        <w:rPr>
          <w:rStyle w:val="StyleUnderline"/>
        </w:rPr>
        <w:t>markets</w:t>
      </w:r>
      <w:r w:rsidRPr="00B00817">
        <w:rPr>
          <w:sz w:val="16"/>
        </w:rPr>
        <w:t xml:space="preserve">. Finally, </w:t>
      </w:r>
      <w:r w:rsidRPr="00B00817">
        <w:rPr>
          <w:rStyle w:val="Emphasis"/>
        </w:rPr>
        <w:t>machine learning</w:t>
      </w:r>
      <w:r w:rsidRPr="00B00817">
        <w:rPr>
          <w:rStyle w:val="StyleUnderline"/>
        </w:rPr>
        <w:t xml:space="preserve"> and </w:t>
      </w:r>
      <w:r w:rsidRPr="00B00817">
        <w:rPr>
          <w:rStyle w:val="Emphasis"/>
          <w:highlight w:val="green"/>
        </w:rPr>
        <w:t>a</w:t>
      </w:r>
      <w:r w:rsidRPr="00B00817">
        <w:rPr>
          <w:rStyle w:val="Emphasis"/>
        </w:rPr>
        <w:t xml:space="preserve">rtificial </w:t>
      </w:r>
      <w:r w:rsidRPr="00B00817">
        <w:rPr>
          <w:rStyle w:val="Emphasis"/>
          <w:highlight w:val="green"/>
        </w:rPr>
        <w:t>i</w:t>
      </w:r>
      <w:r w:rsidRPr="00B00817">
        <w:rPr>
          <w:rStyle w:val="Emphasis"/>
        </w:rPr>
        <w:t>ntelligence</w:t>
      </w:r>
      <w:r w:rsidRPr="00B00817">
        <w:rPr>
          <w:rStyle w:val="StyleUnderline"/>
        </w:rPr>
        <w:t xml:space="preserve"> are being used</w:t>
      </w:r>
      <w:r w:rsidRPr="00B00817">
        <w:rPr>
          <w:sz w:val="16"/>
        </w:rPr>
        <w:t xml:space="preserve"> by governments as a means </w:t>
      </w:r>
      <w:r w:rsidRPr="00B00817">
        <w:rPr>
          <w:rStyle w:val="StyleUnderline"/>
        </w:rPr>
        <w:t>for</w:t>
      </w:r>
      <w:r w:rsidRPr="00B00817">
        <w:rPr>
          <w:sz w:val="16"/>
        </w:rPr>
        <w:t xml:space="preserve"> population control, giving rise to a new type of governance—</w:t>
      </w:r>
      <w:r w:rsidRPr="00B00817">
        <w:rPr>
          <w:rStyle w:val="Emphasis"/>
        </w:rPr>
        <w:t>digital authoritarianism</w:t>
      </w:r>
      <w:r w:rsidRPr="00B00817">
        <w:rPr>
          <w:sz w:val="16"/>
        </w:rPr>
        <w:t>.</w:t>
      </w:r>
    </w:p>
    <w:p w14:paraId="2B03CF24" w14:textId="77777777" w:rsidR="00B00817" w:rsidRPr="00B00817" w:rsidRDefault="00B00817" w:rsidP="00B00817">
      <w:pPr>
        <w:rPr>
          <w:sz w:val="16"/>
        </w:rPr>
      </w:pPr>
      <w:r w:rsidRPr="00B00817">
        <w:rPr>
          <w:sz w:val="16"/>
        </w:rPr>
        <w:t xml:space="preserve">While this expertise will be necessary for managing such issues, building international coalitions can’t be done through a purely scientific and technical lens. </w:t>
      </w:r>
      <w:r w:rsidRPr="00B00817">
        <w:rPr>
          <w:rStyle w:val="StyleUnderline"/>
        </w:rPr>
        <w:t xml:space="preserve">Convincing others to cooperate means providing them with a </w:t>
      </w:r>
      <w:r w:rsidRPr="00B00817">
        <w:rPr>
          <w:rStyle w:val="Emphasis"/>
        </w:rPr>
        <w:t>convincing argument</w:t>
      </w:r>
      <w:r w:rsidRPr="00B00817">
        <w:rPr>
          <w:rStyle w:val="StyleUnderline"/>
        </w:rPr>
        <w:t xml:space="preserve"> to do so, and in terms they understand and find compelling</w:t>
      </w:r>
      <w:r w:rsidRPr="00B00817">
        <w:rPr>
          <w:sz w:val="16"/>
        </w:rPr>
        <w:t xml:space="preserve">. To achieve this, </w:t>
      </w:r>
      <w:r w:rsidRPr="00B00817">
        <w:rPr>
          <w:rStyle w:val="StyleUnderline"/>
        </w:rPr>
        <w:t xml:space="preserve">scientists must be trained to </w:t>
      </w:r>
      <w:r w:rsidRPr="00B00817">
        <w:rPr>
          <w:rStyle w:val="Emphasis"/>
        </w:rPr>
        <w:t>communicate their expertise</w:t>
      </w:r>
      <w:r w:rsidRPr="00B00817">
        <w:rPr>
          <w:rStyle w:val="StyleUnderline"/>
        </w:rPr>
        <w:t xml:space="preserve"> in a way that moves stakeholders in policy discussions to act</w:t>
      </w:r>
      <w:r w:rsidRPr="00B00817">
        <w:rPr>
          <w:sz w:val="16"/>
        </w:rPr>
        <w:t>. This means appealing to motivations they have been largely taught to put to the side—whether they be political, economic, or emotional in nature—without obscuring the data and insights they have to offer.</w:t>
      </w:r>
    </w:p>
    <w:p w14:paraId="4C2E6840" w14:textId="77777777" w:rsidR="00B00817" w:rsidRPr="00B00817" w:rsidRDefault="00B00817" w:rsidP="00B00817">
      <w:pPr>
        <w:rPr>
          <w:sz w:val="16"/>
        </w:rPr>
      </w:pPr>
      <w:r w:rsidRPr="00B00817">
        <w:rPr>
          <w:rStyle w:val="StyleUnderline"/>
        </w:rPr>
        <w:t>For</w:t>
      </w:r>
      <w:r w:rsidRPr="00B00817">
        <w:rPr>
          <w:sz w:val="16"/>
        </w:rPr>
        <w:t xml:space="preserve"> our </w:t>
      </w:r>
      <w:r w:rsidRPr="00B00817">
        <w:rPr>
          <w:rStyle w:val="StyleUnderline"/>
        </w:rPr>
        <w:t>leaders</w:t>
      </w:r>
      <w:r w:rsidRPr="00B00817">
        <w:rPr>
          <w:sz w:val="16"/>
        </w:rPr>
        <w:t xml:space="preserve">, policy makers, and diplomats </w:t>
      </w:r>
      <w:r w:rsidRPr="00B00817">
        <w:rPr>
          <w:rStyle w:val="StyleUnderline"/>
        </w:rPr>
        <w:t xml:space="preserve">to </w:t>
      </w:r>
      <w:r w:rsidRPr="00B00817">
        <w:rPr>
          <w:rStyle w:val="Emphasis"/>
        </w:rPr>
        <w:t>effectively understand</w:t>
      </w:r>
      <w:r w:rsidRPr="00B00817">
        <w:rPr>
          <w:rStyle w:val="StyleUnderline"/>
        </w:rPr>
        <w:t xml:space="preserve"> issues underpinned by science and technology, experts</w:t>
      </w:r>
      <w:r w:rsidRPr="00B00817">
        <w:rPr>
          <w:sz w:val="16"/>
        </w:rPr>
        <w:t xml:space="preserve"> in these fields </w:t>
      </w:r>
      <w:r w:rsidRPr="00B00817">
        <w:rPr>
          <w:rStyle w:val="StyleUnderline"/>
        </w:rPr>
        <w:t xml:space="preserve">must </w:t>
      </w:r>
      <w:r w:rsidRPr="00B00817">
        <w:rPr>
          <w:rStyle w:val="Emphasis"/>
        </w:rPr>
        <w:t>continue to be integrated</w:t>
      </w:r>
      <w:r w:rsidRPr="00B00817">
        <w:rPr>
          <w:rStyle w:val="StyleUnderline"/>
        </w:rPr>
        <w:t xml:space="preserve"> into the mechanisms of governance</w:t>
      </w:r>
      <w:r w:rsidRPr="00B00817">
        <w:rPr>
          <w:sz w:val="16"/>
        </w:rPr>
        <w:t xml:space="preserve">. With scientists in the US running for elections in numbers like never before, we can expect this trend to continue. </w:t>
      </w:r>
      <w:r w:rsidRPr="00B00817">
        <w:rPr>
          <w:rStyle w:val="StyleUnderline"/>
        </w:rPr>
        <w:t xml:space="preserve">And in the face of a </w:t>
      </w:r>
      <w:r w:rsidRPr="00B00817">
        <w:rPr>
          <w:rStyle w:val="Emphasis"/>
        </w:rPr>
        <w:t>rising wave of nationalism</w:t>
      </w:r>
      <w:r w:rsidRPr="00B00817">
        <w:rPr>
          <w:rStyle w:val="StyleUnderline"/>
        </w:rPr>
        <w:t xml:space="preserve"> across the world, it is </w:t>
      </w:r>
      <w:r w:rsidRPr="00B00817">
        <w:rPr>
          <w:rStyle w:val="Emphasis"/>
        </w:rPr>
        <w:t>crucial</w:t>
      </w:r>
      <w:r w:rsidRPr="00B00817">
        <w:rPr>
          <w:rStyle w:val="StyleUnderline"/>
        </w:rPr>
        <w:t xml:space="preserve"> that we do </w:t>
      </w:r>
      <w:r w:rsidRPr="00B00817">
        <w:rPr>
          <w:rStyle w:val="Emphasis"/>
        </w:rPr>
        <w:t>everything we can</w:t>
      </w:r>
      <w:r w:rsidRPr="00B00817">
        <w:rPr>
          <w:rStyle w:val="StyleUnderline"/>
        </w:rPr>
        <w:t xml:space="preserve"> to foster collaboration. The </w:t>
      </w:r>
      <w:r w:rsidRPr="00B00817">
        <w:rPr>
          <w:rStyle w:val="Emphasis"/>
          <w:highlight w:val="green"/>
        </w:rPr>
        <w:t>future of</w:t>
      </w:r>
      <w:r w:rsidRPr="00B00817">
        <w:rPr>
          <w:rStyle w:val="Emphasis"/>
        </w:rPr>
        <w:t xml:space="preserve"> human </w:t>
      </w:r>
      <w:r w:rsidRPr="00B00817">
        <w:rPr>
          <w:rStyle w:val="Emphasis"/>
          <w:highlight w:val="green"/>
        </w:rPr>
        <w:t>civilization</w:t>
      </w:r>
      <w:r w:rsidRPr="00B00817">
        <w:rPr>
          <w:rStyle w:val="StyleUnderline"/>
          <w:highlight w:val="green"/>
        </w:rPr>
        <w:t xml:space="preserve"> depends on it</w:t>
      </w:r>
      <w:r w:rsidRPr="00B00817">
        <w:rPr>
          <w:sz w:val="16"/>
        </w:rPr>
        <w:t>.</w:t>
      </w:r>
    </w:p>
    <w:p w14:paraId="64062176" w14:textId="77777777" w:rsidR="00B00817" w:rsidRPr="00B00817" w:rsidRDefault="00B00817" w:rsidP="00B00817"/>
    <w:p w14:paraId="3CC7E805" w14:textId="7440217D" w:rsidR="00B00817" w:rsidRPr="00B00817" w:rsidRDefault="00B00817" w:rsidP="00B00817">
      <w:pPr>
        <w:pStyle w:val="Heading2"/>
      </w:pPr>
      <w:r w:rsidRPr="00B00817">
        <w:t>4</w:t>
      </w:r>
    </w:p>
    <w:p w14:paraId="375D7882" w14:textId="1CE240DA" w:rsidR="00B00817" w:rsidRPr="00B00817" w:rsidRDefault="00B00817" w:rsidP="00B00817">
      <w:pPr>
        <w:pStyle w:val="Heading3"/>
      </w:pPr>
      <w:r w:rsidRPr="00B00817">
        <w:t>DA</w:t>
      </w:r>
    </w:p>
    <w:p w14:paraId="31932EF4" w14:textId="77777777" w:rsidR="00B00817" w:rsidRPr="00B00817" w:rsidRDefault="00B00817" w:rsidP="00B00817">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767D1802" w14:textId="77777777" w:rsidR="00B00817" w:rsidRPr="00B00817" w:rsidRDefault="00B00817" w:rsidP="00B00817">
      <w:r w:rsidRPr="00B00817">
        <w:rPr>
          <w:rFonts w:eastAsiaTheme="majorEastAsia" w:cstheme="majorBidi"/>
          <w:b/>
          <w:bCs/>
          <w:sz w:val="26"/>
          <w:szCs w:val="26"/>
        </w:rPr>
        <w:t>Swagel 21</w:t>
      </w:r>
      <w:r w:rsidRPr="00B00817">
        <w:t xml:space="preserve"> Phillip L. Swagel, Director of the Congressional budget office 4-xx-2021, "Research and Development in the Pharmaceutical Industry," Congressional Budget Office, </w:t>
      </w:r>
      <w:hyperlink r:id="rId7" w:anchor="_idTextAnchor020" w:history="1">
        <w:r w:rsidRPr="00B00817">
          <w:rPr>
            <w:rStyle w:val="Hyperlink"/>
          </w:rPr>
          <w:t>https://www.cbo.goc/publication/57126#_idTextAnchor020</w:t>
        </w:r>
      </w:hyperlink>
      <w:r w:rsidRPr="00B00817">
        <w:t xml:space="preserve"> SJ//DA</w:t>
      </w:r>
    </w:p>
    <w:p w14:paraId="380F0EF8" w14:textId="77777777" w:rsidR="00B00817" w:rsidRPr="00B00817" w:rsidRDefault="00B00817" w:rsidP="00B00817">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34BE1EE1" w14:textId="77777777" w:rsidR="00B00817" w:rsidRPr="00B00817" w:rsidRDefault="00B00817" w:rsidP="00B00817"/>
    <w:p w14:paraId="7CB36EF5" w14:textId="77777777" w:rsidR="00B00817" w:rsidRPr="00B00817" w:rsidRDefault="00B00817" w:rsidP="00B00817">
      <w:pPr>
        <w:pStyle w:val="Heading4"/>
      </w:pPr>
      <w:r w:rsidRPr="00B00817">
        <w:t xml:space="preserve">The affs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0AB4A950" w14:textId="77777777" w:rsidR="00B00817" w:rsidRPr="00B00817" w:rsidRDefault="00B00817" w:rsidP="00B00817">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8" w:history="1">
        <w:r w:rsidRPr="00B00817">
          <w:rPr>
            <w:rStyle w:val="Hyperlink"/>
          </w:rPr>
          <w:t>https://www.ip-watch.org/2018/09/21/follow-pharmaceutical-innovations-eligible-patent-protection/</w:t>
        </w:r>
      </w:hyperlink>
      <w:r w:rsidRPr="00B00817">
        <w:t>] Justin</w:t>
      </w:r>
    </w:p>
    <w:p w14:paraId="4FD022BA" w14:textId="77777777" w:rsidR="00B00817" w:rsidRPr="00B00817" w:rsidRDefault="00B00817" w:rsidP="00B00817">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r w:rsidRPr="00B00817">
        <w:rPr>
          <w:highlight w:val="green"/>
          <w:u w:val="single"/>
        </w:rPr>
        <w:t>Evista</w:t>
      </w:r>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orally-administrable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2EDEBA05" w14:textId="2DA068F6" w:rsidR="00B00817" w:rsidRPr="00B00817" w:rsidRDefault="00B00817" w:rsidP="00B00817"/>
    <w:p w14:paraId="7DE78379" w14:textId="64567E4F" w:rsidR="00B00817" w:rsidRPr="00B00817" w:rsidRDefault="00B00817" w:rsidP="00B00817">
      <w:pPr>
        <w:pStyle w:val="Heading2"/>
      </w:pPr>
      <w:r w:rsidRPr="00B00817">
        <w:t>5</w:t>
      </w:r>
    </w:p>
    <w:p w14:paraId="37C3DB11" w14:textId="4F922498" w:rsidR="00B00817" w:rsidRPr="00B00817" w:rsidRDefault="00B00817" w:rsidP="00B00817">
      <w:pPr>
        <w:pStyle w:val="Heading3"/>
      </w:pPr>
      <w:r w:rsidRPr="00B00817">
        <w:t>DA</w:t>
      </w:r>
    </w:p>
    <w:p w14:paraId="7C2A4741" w14:textId="77777777" w:rsidR="00B00817" w:rsidRPr="00B00817" w:rsidRDefault="00B00817" w:rsidP="00B00817">
      <w:pPr>
        <w:pStyle w:val="Heading4"/>
        <w:rPr>
          <w:rFonts w:cs="Calibri"/>
        </w:rPr>
      </w:pPr>
      <w:r w:rsidRPr="00B00817">
        <w:rPr>
          <w:rFonts w:cs="Calibri"/>
        </w:rPr>
        <w:t xml:space="preserve">WTO </w:t>
      </w:r>
      <w:r w:rsidRPr="00B00817">
        <w:rPr>
          <w:rFonts w:cs="Calibri"/>
          <w:u w:val="single"/>
        </w:rPr>
        <w:t>consensus</w:t>
      </w:r>
      <w:r w:rsidRPr="00B00817">
        <w:rPr>
          <w:rFonts w:cs="Calibri"/>
        </w:rPr>
        <w:t xml:space="preserve"> on </w:t>
      </w:r>
      <w:r w:rsidRPr="00B00817">
        <w:rPr>
          <w:rFonts w:cs="Calibri"/>
          <w:u w:val="single"/>
        </w:rPr>
        <w:t>fishing subsidies</w:t>
      </w:r>
      <w:r w:rsidRPr="00B00817">
        <w:rPr>
          <w:rFonts w:cs="Calibri"/>
        </w:rPr>
        <w:t xml:space="preserve"> likely now but </w:t>
      </w:r>
      <w:r w:rsidRPr="00B00817">
        <w:rPr>
          <w:rFonts w:cs="Calibri"/>
          <w:u w:val="single"/>
        </w:rPr>
        <w:t>requires negotiations</w:t>
      </w:r>
      <w:r w:rsidRPr="00B00817">
        <w:rPr>
          <w:rFonts w:cs="Calibri"/>
        </w:rPr>
        <w:t xml:space="preserve">- consensus is </w:t>
      </w:r>
      <w:r w:rsidRPr="00B00817">
        <w:rPr>
          <w:rFonts w:cs="Calibri"/>
          <w:u w:val="single"/>
        </w:rPr>
        <w:t>key</w:t>
      </w:r>
      <w:r w:rsidRPr="00B00817">
        <w:rPr>
          <w:rFonts w:cs="Calibri"/>
        </w:rPr>
        <w:t xml:space="preserve"> to solving overfishing- the brink is </w:t>
      </w:r>
      <w:r w:rsidRPr="00B00817">
        <w:rPr>
          <w:rFonts w:cs="Calibri"/>
          <w:u w:val="single"/>
        </w:rPr>
        <w:t>now</w:t>
      </w:r>
      <w:r w:rsidRPr="00B00817">
        <w:rPr>
          <w:rFonts w:cs="Calibri"/>
        </w:rPr>
        <w:t>.</w:t>
      </w:r>
    </w:p>
    <w:p w14:paraId="7CFC8777" w14:textId="77777777" w:rsidR="00B00817" w:rsidRPr="00B00817" w:rsidRDefault="00B00817" w:rsidP="00B00817">
      <w:r w:rsidRPr="00B00817">
        <w:rPr>
          <w:rStyle w:val="Style13ptBold"/>
        </w:rPr>
        <w:t>Koop 21</w:t>
      </w:r>
      <w:r w:rsidRPr="00B00817">
        <w:t xml:space="preserve"> [Fermin; Argentine journalist specializing in the environment with experience across diverse publications; “WTO Inches Towards a Deal to End Harmful Fishing Subsidies,” Maritime-Executive; 7/30/21; </w:t>
      </w:r>
      <w:hyperlink r:id="rId9" w:history="1">
        <w:r w:rsidRPr="00B00817">
          <w:rPr>
            <w:rStyle w:val="Hyperlink"/>
          </w:rPr>
          <w:t>https://www.maritime-executive.com/editorials/wto-inches-towards-a-deal-to-end-harmful-fishing-subsidies</w:t>
        </w:r>
      </w:hyperlink>
      <w:r w:rsidRPr="00B00817">
        <w:t>] Justin</w:t>
      </w:r>
    </w:p>
    <w:p w14:paraId="7EE5CDFF" w14:textId="77777777" w:rsidR="00B00817" w:rsidRPr="00B00817" w:rsidRDefault="00B00817" w:rsidP="00B00817">
      <w:pPr>
        <w:rPr>
          <w:sz w:val="16"/>
        </w:rPr>
      </w:pPr>
      <w:r w:rsidRPr="00B00817">
        <w:rPr>
          <w:sz w:val="16"/>
        </w:rPr>
        <w:t xml:space="preserve">After more than 20 years of negotiations, </w:t>
      </w:r>
      <w:r w:rsidRPr="00B00817">
        <w:rPr>
          <w:u w:val="single"/>
        </w:rPr>
        <w:t>the World Trade Organization (</w:t>
      </w:r>
      <w:r w:rsidRPr="00B00817">
        <w:rPr>
          <w:highlight w:val="green"/>
          <w:u w:val="single"/>
        </w:rPr>
        <w:t>WTO</w:t>
      </w:r>
      <w:r w:rsidRPr="00B00817">
        <w:rPr>
          <w:u w:val="single"/>
        </w:rPr>
        <w:t xml:space="preserve">) has </w:t>
      </w:r>
      <w:r w:rsidRPr="00B00817">
        <w:rPr>
          <w:rStyle w:val="Emphasis"/>
          <w:highlight w:val="green"/>
        </w:rPr>
        <w:t>moved</w:t>
      </w:r>
      <w:r w:rsidRPr="00B00817">
        <w:rPr>
          <w:rStyle w:val="Emphasis"/>
        </w:rPr>
        <w:t xml:space="preserve"> a step </w:t>
      </w:r>
      <w:r w:rsidRPr="00B00817">
        <w:rPr>
          <w:rStyle w:val="Emphasis"/>
          <w:highlight w:val="green"/>
        </w:rPr>
        <w:t>closer to</w:t>
      </w:r>
      <w:r w:rsidRPr="00B00817">
        <w:rPr>
          <w:rStyle w:val="Emphasis"/>
        </w:rPr>
        <w:t xml:space="preserve"> an agreement on </w:t>
      </w:r>
      <w:r w:rsidRPr="00B00817">
        <w:rPr>
          <w:rStyle w:val="Emphasis"/>
          <w:highlight w:val="green"/>
        </w:rPr>
        <w:t>ending harmful fishing subsidies</w:t>
      </w:r>
      <w:r w:rsidRPr="00B00817">
        <w:rPr>
          <w:u w:val="single"/>
        </w:rPr>
        <w:t xml:space="preserve">. The deal would </w:t>
      </w:r>
      <w:r w:rsidRPr="00B00817">
        <w:rPr>
          <w:highlight w:val="green"/>
          <w:u w:val="single"/>
        </w:rPr>
        <w:t xml:space="preserve">set </w:t>
      </w:r>
      <w:r w:rsidRPr="00B00817">
        <w:rPr>
          <w:rStyle w:val="Emphasis"/>
          <w:highlight w:val="green"/>
        </w:rPr>
        <w:t>new rules</w:t>
      </w:r>
      <w:r w:rsidRPr="00B00817">
        <w:rPr>
          <w:rStyle w:val="Emphasis"/>
        </w:rPr>
        <w:t xml:space="preserve"> for the global fishing industry and </w:t>
      </w:r>
      <w:r w:rsidRPr="00B00817">
        <w:rPr>
          <w:rStyle w:val="Emphasis"/>
          <w:highlight w:val="green"/>
        </w:rPr>
        <w:t>limit</w:t>
      </w:r>
      <w:r w:rsidRPr="00B00817">
        <w:rPr>
          <w:rStyle w:val="Emphasis"/>
        </w:rPr>
        <w:t xml:space="preserve"> government </w:t>
      </w:r>
      <w:r w:rsidRPr="00B00817">
        <w:rPr>
          <w:rStyle w:val="Emphasis"/>
          <w:highlight w:val="green"/>
        </w:rPr>
        <w:t>funding that contributes to unsustainable fishing</w:t>
      </w:r>
      <w:r w:rsidRPr="00B00817">
        <w:rPr>
          <w:highlight w:val="green"/>
          <w:u w:val="single"/>
        </w:rPr>
        <w:t xml:space="preserve"> and</w:t>
      </w:r>
      <w:r w:rsidRPr="00B00817">
        <w:rPr>
          <w:u w:val="single"/>
        </w:rPr>
        <w:t xml:space="preserve"> the </w:t>
      </w:r>
      <w:r w:rsidRPr="00B00817">
        <w:rPr>
          <w:rStyle w:val="Emphasis"/>
          <w:highlight w:val="green"/>
        </w:rPr>
        <w:t>depletion</w:t>
      </w:r>
      <w:r w:rsidRPr="00B00817">
        <w:rPr>
          <w:rStyle w:val="Emphasis"/>
        </w:rPr>
        <w:t xml:space="preserve"> of global fish stocks</w:t>
      </w:r>
      <w:r w:rsidRPr="00B00817">
        <w:rPr>
          <w:sz w:val="16"/>
        </w:rPr>
        <w:t xml:space="preserve">. In a meeting with government ministers and heads of national delegations, WTO </w:t>
      </w:r>
      <w:r w:rsidRPr="00B00817">
        <w:rPr>
          <w:highlight w:val="green"/>
          <w:u w:val="single"/>
        </w:rPr>
        <w:t>members</w:t>
      </w:r>
      <w:r w:rsidRPr="00B00817">
        <w:rPr>
          <w:u w:val="single"/>
        </w:rPr>
        <w:t xml:space="preserve"> vowed to </w:t>
      </w:r>
      <w:r w:rsidRPr="00B00817">
        <w:rPr>
          <w:highlight w:val="green"/>
          <w:u w:val="single"/>
        </w:rPr>
        <w:t>finish</w:t>
      </w:r>
      <w:r w:rsidRPr="00B00817">
        <w:rPr>
          <w:u w:val="single"/>
        </w:rPr>
        <w:t xml:space="preserve"> the </w:t>
      </w:r>
      <w:r w:rsidRPr="00B00817">
        <w:rPr>
          <w:rStyle w:val="Emphasis"/>
          <w:highlight w:val="green"/>
        </w:rPr>
        <w:t>negotiations before</w:t>
      </w:r>
      <w:r w:rsidRPr="00B00817">
        <w:rPr>
          <w:rStyle w:val="Emphasis"/>
        </w:rPr>
        <w:t xml:space="preserve"> the WTO’s Twelfth Ministerial Conference (MC12) in late </w:t>
      </w:r>
      <w:r w:rsidRPr="00B00817">
        <w:rPr>
          <w:rStyle w:val="Emphasis"/>
          <w:highlight w:val="green"/>
        </w:rPr>
        <w:t>November</w:t>
      </w:r>
      <w:r w:rsidRPr="00B00817">
        <w:rPr>
          <w:u w:val="single"/>
        </w:rPr>
        <w:t xml:space="preserve">, and to empower their delegations in </w:t>
      </w:r>
      <w:r w:rsidRPr="00B00817">
        <w:rPr>
          <w:rStyle w:val="Emphasis"/>
        </w:rPr>
        <w:t>Geneva to do so</w:t>
      </w:r>
      <w:r w:rsidRPr="00B00817">
        <w:rPr>
          <w:u w:val="single"/>
        </w:rPr>
        <w:t>.</w:t>
      </w:r>
      <w:r w:rsidRPr="00B00817">
        <w:rPr>
          <w:sz w:val="16"/>
        </w:rPr>
        <w:t xml:space="preserve"> Members also said the </w:t>
      </w:r>
      <w:r w:rsidRPr="00B00817">
        <w:rPr>
          <w:u w:val="single"/>
        </w:rPr>
        <w:t xml:space="preserve">negotiating text currently on the table can be used as the basis to strike a </w:t>
      </w:r>
      <w:r w:rsidRPr="00B00817">
        <w:rPr>
          <w:rStyle w:val="Emphasis"/>
        </w:rPr>
        <w:t>final agreement</w:t>
      </w:r>
      <w:r w:rsidRPr="00B00817">
        <w:rPr>
          <w:u w:val="single"/>
        </w:rPr>
        <w:t xml:space="preserve">. “It’s been a successful day,” WTO chief Ngozi Okonjo-Iweala told </w:t>
      </w:r>
      <w:r w:rsidRPr="00B00817">
        <w:rPr>
          <w:rStyle w:val="Emphasis"/>
        </w:rPr>
        <w:t>reporters</w:t>
      </w:r>
      <w:r w:rsidRPr="00B00817">
        <w:rPr>
          <w:sz w:val="16"/>
        </w:rPr>
        <w:t xml:space="preserve"> at the close of the meeting. “In 20 years of negotiations, this is the closest we have ever come towards reaching an outcome – </w:t>
      </w:r>
      <w:r w:rsidRPr="00B00817">
        <w:rPr>
          <w:u w:val="single"/>
        </w:rPr>
        <w:t>a high-quality outcome that would contribute to building a sustainable blue economy. I feel new hope</w:t>
      </w:r>
      <w:r w:rsidRPr="00B00817">
        <w:rPr>
          <w:sz w:val="16"/>
        </w:rPr>
        <w:t xml:space="preserve">.” The talks’ chair, Santiago Wills, was also upbeat: “I believe that the answers today have given us the ingredients to reach a successful conclusion. </w:t>
      </w:r>
      <w:r w:rsidRPr="00B00817">
        <w:rPr>
          <w:u w:val="single"/>
        </w:rPr>
        <w:t>Members now want to move to text-based negotiations</w:t>
      </w:r>
      <w:r w:rsidRPr="00B00817">
        <w:rPr>
          <w:sz w:val="16"/>
        </w:rPr>
        <w:t xml:space="preserve">. Twenty years has been long enough. </w:t>
      </w:r>
      <w:r w:rsidRPr="00B00817">
        <w:rPr>
          <w:u w:val="single"/>
        </w:rPr>
        <w:t>If we continue [negotiating] for another 20 years, there won’t be any fish left</w:t>
      </w:r>
      <w:r w:rsidRPr="00B00817">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r w:rsidRPr="00B00817">
        <w:rPr>
          <w:u w:val="single"/>
        </w:rPr>
        <w:t xml:space="preserve">Okonjo-Iweala, appointed as head of the WTO in March, aims to reach an </w:t>
      </w:r>
      <w:r w:rsidRPr="00B00817">
        <w:rPr>
          <w:rStyle w:val="Emphasis"/>
        </w:rPr>
        <w:t>agreement</w:t>
      </w:r>
      <w:r w:rsidRPr="00B00817">
        <w:rPr>
          <w:u w:val="single"/>
        </w:rPr>
        <w:t xml:space="preserve"> by year-end in what will be a key test for the </w:t>
      </w:r>
      <w:r w:rsidRPr="00B00817">
        <w:rPr>
          <w:rStyle w:val="Emphasis"/>
        </w:rPr>
        <w:t>organization’s credibility, with members deadlocked on other fronts</w:t>
      </w:r>
      <w:r w:rsidRPr="00B00817">
        <w:rPr>
          <w:sz w:val="16"/>
        </w:rPr>
        <w:t xml:space="preserve">. “In </w:t>
      </w:r>
      <w:r w:rsidRPr="00B00817">
        <w:rPr>
          <w:u w:val="single"/>
        </w:rPr>
        <w:t xml:space="preserve">international </w:t>
      </w:r>
      <w:r w:rsidRPr="00B00817">
        <w:rPr>
          <w:rStyle w:val="Emphasis"/>
          <w:highlight w:val="green"/>
        </w:rPr>
        <w:t>negotiations</w:t>
      </w:r>
      <w:r w:rsidRPr="00B00817">
        <w:rPr>
          <w:rStyle w:val="Emphasis"/>
        </w:rPr>
        <w:t xml:space="preserve"> of this type only two things are relevant</w:t>
      </w:r>
      <w:r w:rsidRPr="00B00817">
        <w:rPr>
          <w:u w:val="single"/>
        </w:rPr>
        <w:t>. The nitty-gritty to make sure everybody is on the same page, and the spirit that prevails</w:t>
      </w:r>
      <w:r w:rsidRPr="00B00817">
        <w:rPr>
          <w:sz w:val="16"/>
        </w:rPr>
        <w:t xml:space="preserve">. If Ngozi and Wills reflected correctly what happened in the meeting, we can say </w:t>
      </w:r>
      <w:r w:rsidRPr="00B00817">
        <w:rPr>
          <w:u w:val="single"/>
        </w:rPr>
        <w:t>there’s cautious optimism over an agreement</w:t>
      </w:r>
      <w:r w:rsidRPr="00B00817">
        <w:rPr>
          <w:sz w:val="16"/>
        </w:rPr>
        <w:t xml:space="preserve">,” Remi Parmentier, director of environmental consultancy The Varda Group, told China Dialogue Ocean. A potential agreement At the meeting, </w:t>
      </w:r>
      <w:r w:rsidRPr="00B00817">
        <w:rPr>
          <w:u w:val="single"/>
        </w:rPr>
        <w:t xml:space="preserve">ministers discussed an </w:t>
      </w:r>
      <w:r w:rsidRPr="00B00817">
        <w:rPr>
          <w:rStyle w:val="Emphasis"/>
          <w:highlight w:val="green"/>
        </w:rPr>
        <w:t>eight-page draft</w:t>
      </w:r>
      <w:r w:rsidRPr="00B00817">
        <w:rPr>
          <w:rStyle w:val="Emphasis"/>
        </w:rPr>
        <w:t xml:space="preserve"> agreement, which lists a range of </w:t>
      </w:r>
      <w:r w:rsidRPr="00B00817">
        <w:rPr>
          <w:rStyle w:val="Emphasis"/>
          <w:highlight w:val="green"/>
        </w:rPr>
        <w:t>subsidy bans</w:t>
      </w:r>
      <w:r w:rsidRPr="00B00817">
        <w:rPr>
          <w:rStyle w:val="Emphasis"/>
        </w:rPr>
        <w:t xml:space="preserve"> and some conditions for exemptions for poorer countries, all of which are </w:t>
      </w:r>
      <w:r w:rsidRPr="00B00817">
        <w:rPr>
          <w:rStyle w:val="Emphasis"/>
          <w:highlight w:val="green"/>
        </w:rPr>
        <w:t>yet to be finalised</w:t>
      </w:r>
      <w:r w:rsidRPr="00B00817">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Wentao,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B00817">
        <w:rPr>
          <w:highlight w:val="green"/>
          <w:u w:val="single"/>
        </w:rPr>
        <w:t>Subsidies</w:t>
      </w:r>
      <w:r w:rsidRPr="00B00817">
        <w:rPr>
          <w:u w:val="single"/>
        </w:rPr>
        <w:t xml:space="preserve"> </w:t>
      </w:r>
      <w:r w:rsidRPr="00B00817">
        <w:rPr>
          <w:rStyle w:val="Emphasis"/>
        </w:rPr>
        <w:t xml:space="preserve">paid to the global fishing industry </w:t>
      </w:r>
      <w:r w:rsidRPr="00B00817">
        <w:rPr>
          <w:rStyle w:val="Emphasis"/>
          <w:highlight w:val="green"/>
        </w:rPr>
        <w:t>amount</w:t>
      </w:r>
      <w:r w:rsidRPr="00B00817">
        <w:rPr>
          <w:highlight w:val="green"/>
          <w:u w:val="single"/>
        </w:rPr>
        <w:t xml:space="preserve"> to</w:t>
      </w:r>
      <w:r w:rsidRPr="00B00817">
        <w:rPr>
          <w:u w:val="single"/>
        </w:rPr>
        <w:t xml:space="preserve"> around </w:t>
      </w:r>
      <w:r w:rsidRPr="00B00817">
        <w:rPr>
          <w:highlight w:val="green"/>
          <w:u w:val="single"/>
        </w:rPr>
        <w:t xml:space="preserve">$35 </w:t>
      </w:r>
      <w:r w:rsidRPr="00B00817">
        <w:rPr>
          <w:rStyle w:val="Emphasis"/>
          <w:highlight w:val="green"/>
        </w:rPr>
        <w:t>billion</w:t>
      </w:r>
      <w:r w:rsidRPr="00B00817">
        <w:rPr>
          <w:highlight w:val="green"/>
          <w:u w:val="single"/>
        </w:rPr>
        <w:t xml:space="preserve"> per year</w:t>
      </w:r>
      <w:r w:rsidRPr="00B00817">
        <w:rPr>
          <w:sz w:val="16"/>
        </w:rPr>
        <w:t xml:space="preserve"> (228 billion yuan). Of this, </w:t>
      </w:r>
      <w:r w:rsidRPr="00B00817">
        <w:rPr>
          <w:u w:val="single"/>
        </w:rPr>
        <w:t xml:space="preserve">$20 billion is given in </w:t>
      </w:r>
      <w:r w:rsidRPr="00B00817">
        <w:rPr>
          <w:rStyle w:val="Emphasis"/>
        </w:rPr>
        <w:t xml:space="preserve">forms that </w:t>
      </w:r>
      <w:r w:rsidRPr="00B00817">
        <w:rPr>
          <w:rStyle w:val="Emphasis"/>
          <w:highlight w:val="green"/>
        </w:rPr>
        <w:t>enhance</w:t>
      </w:r>
      <w:r w:rsidRPr="00B00817">
        <w:rPr>
          <w:rStyle w:val="Emphasis"/>
        </w:rPr>
        <w:t xml:space="preserve"> the capacity of </w:t>
      </w:r>
      <w:r w:rsidRPr="00B00817">
        <w:rPr>
          <w:rStyle w:val="Emphasis"/>
          <w:highlight w:val="green"/>
        </w:rPr>
        <w:t>large fishing fleets</w:t>
      </w:r>
      <w:r w:rsidRPr="00B00817">
        <w:rPr>
          <w:highlight w:val="green"/>
          <w:u w:val="single"/>
        </w:rPr>
        <w:t>,</w:t>
      </w:r>
      <w:r w:rsidRPr="00B00817">
        <w:rPr>
          <w:u w:val="single"/>
        </w:rPr>
        <w:t xml:space="preserve"> such as </w:t>
      </w:r>
      <w:r w:rsidRPr="00B00817">
        <w:rPr>
          <w:rStyle w:val="Emphasis"/>
          <w:highlight w:val="green"/>
        </w:rPr>
        <w:t>fuel subsidies</w:t>
      </w:r>
      <w:r w:rsidRPr="00B00817">
        <w:rPr>
          <w:rStyle w:val="Emphasis"/>
        </w:rPr>
        <w:t xml:space="preserve"> and </w:t>
      </w:r>
      <w:r w:rsidRPr="00B00817">
        <w:rPr>
          <w:rStyle w:val="Emphasis"/>
          <w:highlight w:val="green"/>
        </w:rPr>
        <w:t>tax exemption</w:t>
      </w:r>
      <w:r w:rsidRPr="00B00817">
        <w:rPr>
          <w:u w:val="single"/>
        </w:rPr>
        <w:t xml:space="preserve"> programmes</w:t>
      </w:r>
      <w:r w:rsidRPr="00B00817">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B00817">
        <w:rPr>
          <w:highlight w:val="green"/>
          <w:u w:val="single"/>
        </w:rPr>
        <w:t>eliminating</w:t>
      </w:r>
      <w:r w:rsidRPr="00B00817">
        <w:rPr>
          <w:u w:val="single"/>
        </w:rPr>
        <w:t xml:space="preserve"> all </w:t>
      </w:r>
      <w:r w:rsidRPr="00B00817">
        <w:rPr>
          <w:highlight w:val="green"/>
          <w:u w:val="single"/>
        </w:rPr>
        <w:t>harmful subsidies</w:t>
      </w:r>
      <w:r w:rsidRPr="00B00817">
        <w:rPr>
          <w:u w:val="single"/>
        </w:rPr>
        <w:t xml:space="preserve"> could </w:t>
      </w:r>
      <w:r w:rsidRPr="00B00817">
        <w:rPr>
          <w:highlight w:val="green"/>
          <w:u w:val="single"/>
        </w:rPr>
        <w:t xml:space="preserve">help </w:t>
      </w:r>
      <w:r w:rsidRPr="00B00817">
        <w:rPr>
          <w:rStyle w:val="Emphasis"/>
          <w:highlight w:val="green"/>
        </w:rPr>
        <w:t>fish</w:t>
      </w:r>
      <w:r w:rsidRPr="00B00817">
        <w:rPr>
          <w:rStyle w:val="Emphasis"/>
        </w:rPr>
        <w:t xml:space="preserve"> populations </w:t>
      </w:r>
      <w:r w:rsidRPr="00B00817">
        <w:rPr>
          <w:rStyle w:val="Emphasis"/>
          <w:highlight w:val="green"/>
        </w:rPr>
        <w:t>recover</w:t>
      </w:r>
      <w:r w:rsidRPr="00B00817">
        <w:rPr>
          <w:sz w:val="16"/>
        </w:rPr>
        <w:t xml:space="preserve">. Specifically, </w:t>
      </w:r>
      <w:r w:rsidRPr="00B00817">
        <w:rPr>
          <w:u w:val="single"/>
        </w:rPr>
        <w:t xml:space="preserve">it would </w:t>
      </w:r>
      <w:r w:rsidRPr="00B00817">
        <w:rPr>
          <w:highlight w:val="green"/>
          <w:u w:val="single"/>
        </w:rPr>
        <w:t>result in</w:t>
      </w:r>
      <w:r w:rsidRPr="00B00817">
        <w:rPr>
          <w:u w:val="single"/>
        </w:rPr>
        <w:t xml:space="preserve"> an </w:t>
      </w:r>
      <w:r w:rsidRPr="00B00817">
        <w:rPr>
          <w:rStyle w:val="Emphasis"/>
        </w:rPr>
        <w:t xml:space="preserve">increase of </w:t>
      </w:r>
      <w:r w:rsidRPr="00B00817">
        <w:rPr>
          <w:rStyle w:val="Emphasis"/>
          <w:highlight w:val="green"/>
        </w:rPr>
        <w:t>12.5 percent in</w:t>
      </w:r>
      <w:r w:rsidRPr="00B00817">
        <w:rPr>
          <w:rStyle w:val="Emphasis"/>
        </w:rPr>
        <w:t xml:space="preserve"> global </w:t>
      </w:r>
      <w:r w:rsidRPr="00B00817">
        <w:rPr>
          <w:rStyle w:val="Emphasis"/>
          <w:highlight w:val="green"/>
        </w:rPr>
        <w:t>fish biomass</w:t>
      </w:r>
      <w:r w:rsidRPr="00B00817">
        <w:rPr>
          <w:rStyle w:val="Emphasis"/>
        </w:rPr>
        <w:t xml:space="preserve"> by 2050</w:t>
      </w:r>
      <w:r w:rsidRPr="00B00817">
        <w:rPr>
          <w:u w:val="single"/>
        </w:rPr>
        <w:t xml:space="preserve">, which translates into nearly </w:t>
      </w:r>
      <w:r w:rsidRPr="00B00817">
        <w:rPr>
          <w:rStyle w:val="Emphasis"/>
        </w:rPr>
        <w:t>35 million metric tonnes of</w:t>
      </w:r>
      <w:r w:rsidRPr="00B00817">
        <w:rPr>
          <w:u w:val="single"/>
        </w:rPr>
        <w:t xml:space="preserve"> </w:t>
      </w:r>
      <w:r w:rsidRPr="00B00817">
        <w:rPr>
          <w:rStyle w:val="Emphasis"/>
        </w:rPr>
        <w:t>fish</w:t>
      </w:r>
      <w:r w:rsidRPr="00B00817">
        <w:rPr>
          <w:sz w:val="16"/>
        </w:rPr>
        <w:t xml:space="preserve"> – almost </w:t>
      </w:r>
      <w:r w:rsidRPr="00B00817">
        <w:rPr>
          <w:u w:val="single"/>
        </w:rPr>
        <w:t xml:space="preserve">three times Africa’s entire </w:t>
      </w:r>
      <w:r w:rsidRPr="00B00817">
        <w:rPr>
          <w:rStyle w:val="Emphasis"/>
        </w:rPr>
        <w:t>fish consumption in a single year</w:t>
      </w:r>
      <w:r w:rsidRPr="00B00817">
        <w:rPr>
          <w:u w:val="single"/>
        </w:rPr>
        <w:t xml:space="preserve">. The </w:t>
      </w:r>
      <w:r w:rsidRPr="00B00817">
        <w:rPr>
          <w:rStyle w:val="Emphasis"/>
          <w:highlight w:val="green"/>
        </w:rPr>
        <w:t>need for progress</w:t>
      </w:r>
      <w:r w:rsidRPr="00B00817">
        <w:rPr>
          <w:rStyle w:val="Emphasis"/>
        </w:rPr>
        <w:t xml:space="preserve"> on an agreement has gained </w:t>
      </w:r>
      <w:r w:rsidRPr="00B00817">
        <w:rPr>
          <w:rStyle w:val="Emphasis"/>
          <w:highlight w:val="green"/>
        </w:rPr>
        <w:t>new urgency</w:t>
      </w:r>
      <w:r w:rsidRPr="00B00817">
        <w:rPr>
          <w:sz w:val="16"/>
        </w:rPr>
        <w:t xml:space="preserve"> during the last few years, </w:t>
      </w:r>
      <w:r w:rsidRPr="00B00817">
        <w:rPr>
          <w:u w:val="single"/>
        </w:rPr>
        <w:t xml:space="preserve">as the world’s </w:t>
      </w:r>
      <w:r w:rsidRPr="00B00817">
        <w:rPr>
          <w:highlight w:val="green"/>
          <w:u w:val="single"/>
        </w:rPr>
        <w:t>fish populations</w:t>
      </w:r>
      <w:r w:rsidRPr="00B00817">
        <w:rPr>
          <w:u w:val="single"/>
        </w:rPr>
        <w:t xml:space="preserve"> have </w:t>
      </w:r>
      <w:r w:rsidRPr="00B00817">
        <w:rPr>
          <w:rStyle w:val="Emphasis"/>
        </w:rPr>
        <w:t xml:space="preserve">continued to </w:t>
      </w:r>
      <w:r w:rsidRPr="00B00817">
        <w:rPr>
          <w:rStyle w:val="Emphasis"/>
          <w:highlight w:val="green"/>
        </w:rPr>
        <w:t>fall</w:t>
      </w:r>
      <w:r w:rsidRPr="00B00817">
        <w:rPr>
          <w:rStyle w:val="Emphasis"/>
        </w:rPr>
        <w:t xml:space="preserve"> below sustainable levels</w:t>
      </w:r>
      <w:r w:rsidRPr="00B00817">
        <w:rPr>
          <w:u w:val="single"/>
        </w:rPr>
        <w:t xml:space="preserve">. Around 60 percent of assessed stocks are fully exploited and </w:t>
      </w:r>
      <w:r w:rsidRPr="00B00817">
        <w:rPr>
          <w:rStyle w:val="Emphasis"/>
        </w:rPr>
        <w:t>30 percent are overexploited</w:t>
      </w:r>
      <w:r w:rsidRPr="00B00817">
        <w:rPr>
          <w:sz w:val="16"/>
        </w:rPr>
        <w:t xml:space="preserve">, according to the latest figures from the UN Food and Agriculture Organization. </w:t>
      </w:r>
      <w:r w:rsidRPr="00B00817">
        <w:rPr>
          <w:u w:val="single"/>
        </w:rPr>
        <w:t xml:space="preserve">The </w:t>
      </w:r>
      <w:r w:rsidRPr="00B00817">
        <w:rPr>
          <w:rStyle w:val="Emphasis"/>
          <w:highlight w:val="green"/>
        </w:rPr>
        <w:t>termination</w:t>
      </w:r>
      <w:r w:rsidRPr="00B00817">
        <w:rPr>
          <w:highlight w:val="green"/>
          <w:u w:val="single"/>
        </w:rPr>
        <w:t xml:space="preserve"> of</w:t>
      </w:r>
      <w:r w:rsidRPr="00B00817">
        <w:rPr>
          <w:u w:val="single"/>
        </w:rPr>
        <w:t xml:space="preserve"> harmful </w:t>
      </w:r>
      <w:r w:rsidRPr="00B00817">
        <w:rPr>
          <w:highlight w:val="green"/>
          <w:u w:val="single"/>
        </w:rPr>
        <w:t>subsidies</w:t>
      </w:r>
      <w:r w:rsidRPr="00B00817">
        <w:rPr>
          <w:sz w:val="16"/>
        </w:rPr>
        <w:t xml:space="preserve">, which is embedded in the UN Sustainable Development Goals (SDGs), </w:t>
      </w:r>
      <w:r w:rsidRPr="00B00817">
        <w:rPr>
          <w:u w:val="single"/>
        </w:rPr>
        <w:t xml:space="preserve">would be </w:t>
      </w:r>
      <w:r w:rsidRPr="00B00817">
        <w:rPr>
          <w:highlight w:val="green"/>
          <w:u w:val="single"/>
        </w:rPr>
        <w:t xml:space="preserve">seen as </w:t>
      </w:r>
      <w:r w:rsidRPr="00B00817">
        <w:rPr>
          <w:rStyle w:val="Emphasis"/>
          <w:highlight w:val="green"/>
        </w:rPr>
        <w:t>key progress</w:t>
      </w:r>
      <w:r w:rsidRPr="00B00817">
        <w:rPr>
          <w:rStyle w:val="Emphasis"/>
        </w:rPr>
        <w:t xml:space="preserve"> on ocean sustainability ahead of this year’s UN biodiversity conference in Kunming</w:t>
      </w:r>
      <w:r w:rsidRPr="00B00817">
        <w:rPr>
          <w:sz w:val="16"/>
        </w:rPr>
        <w:t>,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Thomson,?UN special envoy for the ocean, said in a recent webinar.</w:t>
      </w:r>
    </w:p>
    <w:p w14:paraId="511CB3E2" w14:textId="77777777" w:rsidR="00B00817" w:rsidRPr="00B00817" w:rsidRDefault="00B00817" w:rsidP="00B00817"/>
    <w:p w14:paraId="552DD5DE" w14:textId="77777777" w:rsidR="00B00817" w:rsidRPr="00B00817" w:rsidRDefault="00B00817" w:rsidP="00B00817">
      <w:pPr>
        <w:pStyle w:val="Heading4"/>
      </w:pPr>
      <w:r w:rsidRPr="00B00817">
        <w:t xml:space="preserve">Plan </w:t>
      </w:r>
      <w:r w:rsidRPr="00B00817">
        <w:rPr>
          <w:u w:val="single"/>
        </w:rPr>
        <w:t>requires</w:t>
      </w:r>
      <w:r w:rsidRPr="00B00817">
        <w:t xml:space="preserve"> TRIPs negotiations.</w:t>
      </w:r>
    </w:p>
    <w:p w14:paraId="5A728DA6" w14:textId="77777777" w:rsidR="00B00817" w:rsidRPr="00B00817" w:rsidRDefault="00B00817" w:rsidP="00B00817">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10" w:history="1">
        <w:r w:rsidRPr="00B00817">
          <w:rPr>
            <w:rStyle w:val="Hyperlink"/>
          </w:rPr>
          <w:t>https://www.ip-watch.org/2018/09/21/follow-pharmaceutical-innovations-eligible-patent-protection/</w:t>
        </w:r>
      </w:hyperlink>
      <w:r w:rsidRPr="00B00817">
        <w:t>] Justin</w:t>
      </w:r>
    </w:p>
    <w:p w14:paraId="77B0F7A3" w14:textId="77777777" w:rsidR="00B00817" w:rsidRPr="00B00817" w:rsidRDefault="00B00817" w:rsidP="00B00817">
      <w:pPr>
        <w:rPr>
          <w:u w:val="single"/>
        </w:rPr>
      </w:pPr>
      <w:r w:rsidRPr="00B00817">
        <w:rPr>
          <w:u w:val="single"/>
        </w:rPr>
        <w:t xml:space="preserve">Compatibility with </w:t>
      </w:r>
      <w:r w:rsidRPr="00B00817">
        <w:rPr>
          <w:highlight w:val="green"/>
          <w:u w:val="single"/>
        </w:rPr>
        <w:t>TRIPS</w:t>
      </w:r>
      <w:r w:rsidRPr="00B00817">
        <w:rPr>
          <w:sz w:val="16"/>
        </w:rPr>
        <w:t xml:space="preserve"> The heightened </w:t>
      </w:r>
      <w:r w:rsidRPr="00B00817">
        <w:rPr>
          <w:u w:val="single"/>
        </w:rPr>
        <w:t xml:space="preserve">requirements of </w:t>
      </w:r>
      <w:r w:rsidRPr="00B00817">
        <w:rPr>
          <w:highlight w:val="green"/>
          <w:u w:val="single"/>
        </w:rPr>
        <w:t>patentability</w:t>
      </w:r>
      <w:r w:rsidRPr="00B00817">
        <w:rPr>
          <w:u w:val="single"/>
        </w:rPr>
        <w:t xml:space="preserve"> proposed in the Guidelines not only pose a threat to important follow-on pharmaceutical innovation</w:t>
      </w:r>
      <w:r w:rsidRPr="00B00817">
        <w:rPr>
          <w:sz w:val="16"/>
        </w:rPr>
        <w:t xml:space="preserve">, but if they were to be adopted could constitute </w:t>
      </w:r>
      <w:r w:rsidRPr="00B00817">
        <w:rPr>
          <w:highlight w:val="green"/>
          <w:u w:val="single"/>
        </w:rPr>
        <w:t>noncompliance with</w:t>
      </w:r>
      <w:r w:rsidRPr="00B00817">
        <w:rPr>
          <w:u w:val="single"/>
        </w:rPr>
        <w:t xml:space="preserve"> certain international </w:t>
      </w:r>
      <w:r w:rsidRPr="00B00817">
        <w:rPr>
          <w:highlight w:val="green"/>
          <w:u w:val="single"/>
        </w:rPr>
        <w:t>treaties</w:t>
      </w:r>
      <w:r w:rsidRPr="00B00817">
        <w:rPr>
          <w:u w:val="single"/>
        </w:rPr>
        <w:t>, including in particular the Agreement on Trade-Related Aspects of Intellectual Property Rights</w:t>
      </w:r>
      <w:r w:rsidRPr="00B00817">
        <w:rPr>
          <w:sz w:val="16"/>
        </w:rPr>
        <w:t xml:space="preserve"> (“TRIPS Agreement”), which the 164 Members of the World Trade Organization (WTO) have agreed to abide by. </w:t>
      </w:r>
      <w:r w:rsidRPr="00B00817">
        <w:rPr>
          <w:u w:val="single"/>
        </w:rPr>
        <w:t xml:space="preserve">The TRIPS Agreement </w:t>
      </w:r>
      <w:r w:rsidRPr="00B00817">
        <w:rPr>
          <w:highlight w:val="green"/>
          <w:u w:val="single"/>
        </w:rPr>
        <w:t>requires</w:t>
      </w:r>
      <w:r w:rsidRPr="00B00817">
        <w:rPr>
          <w:u w:val="single"/>
        </w:rPr>
        <w:t xml:space="preserve"> WTO Members to provide certain minimum levels of </w:t>
      </w:r>
      <w:r w:rsidRPr="00B00817">
        <w:rPr>
          <w:highlight w:val="green"/>
          <w:u w:val="single"/>
        </w:rPr>
        <w:t>protection for patentable inventions</w:t>
      </w:r>
      <w:r w:rsidRPr="00B00817">
        <w:rPr>
          <w:sz w:val="16"/>
        </w:rPr>
        <w:t xml:space="preserve">, thus </w:t>
      </w:r>
      <w:r w:rsidRPr="00B00817">
        <w:rPr>
          <w:u w:val="single"/>
        </w:rPr>
        <w:t>placing substantive limitations on the ability of WTO Members to raise the bar for patentability</w:t>
      </w:r>
      <w:r w:rsidRPr="00B00817">
        <w:rPr>
          <w:sz w:val="16"/>
        </w:rPr>
        <w:t xml:space="preserve">. The TRIPS Agreement in no way sanctions subject matter-specific heightened requirements of patentability; to the contrary, the antidiscrimination provision in the TRIPS Agreement affirmatively precludes such measures. Unfortunately, </w:t>
      </w:r>
      <w:r w:rsidRPr="00B00817">
        <w:rPr>
          <w:u w:val="single"/>
        </w:rPr>
        <w:t>this point is all too often lost in discussions of international and domestic patent policy.</w:t>
      </w:r>
    </w:p>
    <w:p w14:paraId="5B191C5A" w14:textId="77777777" w:rsidR="00B00817" w:rsidRPr="00B00817" w:rsidRDefault="00B00817" w:rsidP="00B00817">
      <w:pPr>
        <w:pStyle w:val="Heading4"/>
        <w:rPr>
          <w:rFonts w:cs="Calibri"/>
        </w:rPr>
      </w:pPr>
      <w:r w:rsidRPr="00B00817">
        <w:rPr>
          <w:rFonts w:cs="Calibri"/>
        </w:rPr>
        <w:t xml:space="preserve">Negotiations on </w:t>
      </w:r>
      <w:r w:rsidRPr="00B00817">
        <w:rPr>
          <w:rFonts w:cs="Calibri"/>
          <w:u w:val="single"/>
        </w:rPr>
        <w:t>IPR</w:t>
      </w:r>
      <w:r w:rsidRPr="00B00817">
        <w:rPr>
          <w:rFonts w:cs="Calibri"/>
        </w:rPr>
        <w:t xml:space="preserve"> require </w:t>
      </w:r>
      <w:r w:rsidRPr="00B00817">
        <w:rPr>
          <w:rFonts w:cs="Calibri"/>
          <w:u w:val="single"/>
        </w:rPr>
        <w:t>tradeoffs</w:t>
      </w:r>
      <w:r w:rsidRPr="00B00817">
        <w:rPr>
          <w:rFonts w:cs="Calibri"/>
        </w:rPr>
        <w:t xml:space="preserve">- empirics </w:t>
      </w:r>
      <w:r w:rsidRPr="00B00817">
        <w:rPr>
          <w:rFonts w:cs="Calibri"/>
          <w:u w:val="single"/>
        </w:rPr>
        <w:t>prove</w:t>
      </w:r>
      <w:r w:rsidRPr="00B00817">
        <w:rPr>
          <w:rFonts w:cs="Calibri"/>
        </w:rPr>
        <w:t>.</w:t>
      </w:r>
    </w:p>
    <w:p w14:paraId="6D619783" w14:textId="77777777" w:rsidR="00B00817" w:rsidRPr="00B00817" w:rsidRDefault="00B00817" w:rsidP="00B00817">
      <w:pPr>
        <w:rPr>
          <w:sz w:val="16"/>
          <w:szCs w:val="16"/>
        </w:rPr>
      </w:pPr>
      <w:r w:rsidRPr="00B00817">
        <w:rPr>
          <w:sz w:val="16"/>
          <w:szCs w:val="16"/>
        </w:rPr>
        <w:t>DC = DEVELOPING COUNTRY</w:t>
      </w:r>
    </w:p>
    <w:p w14:paraId="53FE6F3B" w14:textId="77777777" w:rsidR="00B00817" w:rsidRPr="00B00817" w:rsidRDefault="00B00817" w:rsidP="00B00817">
      <w:pPr>
        <w:rPr>
          <w:sz w:val="16"/>
          <w:szCs w:val="16"/>
        </w:rPr>
      </w:pPr>
      <w:r w:rsidRPr="00B00817">
        <w:rPr>
          <w:sz w:val="16"/>
          <w:szCs w:val="16"/>
        </w:rPr>
        <w:t>NET = NET EXPORTER OF TECH (advanced countries)</w:t>
      </w:r>
    </w:p>
    <w:p w14:paraId="62FE00F9" w14:textId="77777777" w:rsidR="00B00817" w:rsidRPr="00B00817" w:rsidRDefault="00B00817" w:rsidP="00B00817">
      <w:pPr>
        <w:rPr>
          <w:sz w:val="16"/>
          <w:szCs w:val="16"/>
        </w:rPr>
      </w:pPr>
      <w:r w:rsidRPr="00B00817">
        <w:rPr>
          <w:sz w:val="16"/>
          <w:szCs w:val="16"/>
        </w:rPr>
        <w:t>TNC = Trade Negotiations Committee</w:t>
      </w:r>
    </w:p>
    <w:p w14:paraId="457848CB" w14:textId="77777777" w:rsidR="00B00817" w:rsidRPr="00B00817" w:rsidRDefault="00B00817" w:rsidP="00B00817">
      <w:pPr>
        <w:rPr>
          <w:sz w:val="16"/>
          <w:szCs w:val="16"/>
        </w:rPr>
      </w:pPr>
      <w:r w:rsidRPr="00B00817">
        <w:rPr>
          <w:sz w:val="16"/>
          <w:szCs w:val="16"/>
        </w:rPr>
        <w:t xml:space="preserve">Anell = Lars Anell the Chair of the TRIPS negotiations </w:t>
      </w:r>
    </w:p>
    <w:p w14:paraId="328D62A6" w14:textId="77777777" w:rsidR="00B00817" w:rsidRPr="00B00817" w:rsidRDefault="00B00817" w:rsidP="00B00817">
      <w:r w:rsidRPr="00B00817">
        <w:rPr>
          <w:rStyle w:val="Style13ptBold"/>
        </w:rPr>
        <w:t>Marcellin 16</w:t>
      </w:r>
      <w:r w:rsidRPr="00B00817">
        <w:t xml:space="preserve"> Marcellin, Sherry (Professor, London School of Economics). The political economy of pharmaceutical patents: US sectional interests and the African Group at the WTO. Routledge, 2016. SJMS</w:t>
      </w:r>
    </w:p>
    <w:p w14:paraId="750E380B" w14:textId="77777777" w:rsidR="00B00817" w:rsidRPr="00B00817" w:rsidRDefault="00B00817" w:rsidP="00B00817">
      <w:pPr>
        <w:rPr>
          <w:sz w:val="16"/>
        </w:rPr>
      </w:pPr>
      <w:r w:rsidRPr="00392B0F">
        <w:rPr>
          <w:rStyle w:val="Emphasis"/>
        </w:rPr>
        <w:t>Regarding the provisions in the section on patents, including that on exclusions from patentability, another DC negotiator maintained that the stipulations should reflect ‘a well-balanced system’</w:t>
      </w:r>
      <w:r w:rsidRPr="00392B0F">
        <w:rPr>
          <w:sz w:val="16"/>
        </w:rPr>
        <w:t xml:space="preserve"> (ibid: 3). </w:t>
      </w:r>
      <w:r w:rsidRPr="00392B0F">
        <w:rPr>
          <w:rStyle w:val="Emphasis"/>
        </w:rPr>
        <w:t xml:space="preserve">Ironically however, he proceeded to categorise the texts as ‘reasonably satisfactory’, contending that a positive </w:t>
      </w:r>
      <w:r w:rsidRPr="00B00817">
        <w:rPr>
          <w:rStyle w:val="Emphasis"/>
          <w:highlight w:val="green"/>
        </w:rPr>
        <w:t>attitude of</w:t>
      </w:r>
      <w:r w:rsidRPr="00B00817">
        <w:rPr>
          <w:rStyle w:val="Emphasis"/>
        </w:rPr>
        <w:t xml:space="preserve"> his </w:t>
      </w:r>
      <w:r w:rsidRPr="00B00817">
        <w:rPr>
          <w:rStyle w:val="Emphasis"/>
          <w:highlight w:val="green"/>
        </w:rPr>
        <w:t>delegation</w:t>
      </w:r>
      <w:r w:rsidRPr="00B00817">
        <w:rPr>
          <w:rStyle w:val="Emphasis"/>
        </w:rPr>
        <w:t xml:space="preserve"> towards them </w:t>
      </w:r>
      <w:r w:rsidRPr="00B00817">
        <w:rPr>
          <w:rStyle w:val="Emphasis"/>
          <w:highlight w:val="green"/>
        </w:rPr>
        <w:t>would depend</w:t>
      </w:r>
      <w:r w:rsidRPr="00B00817">
        <w:rPr>
          <w:rStyle w:val="Emphasis"/>
        </w:rPr>
        <w:t xml:space="preserve"> to a large extent </w:t>
      </w:r>
      <w:r w:rsidRPr="00B00817">
        <w:rPr>
          <w:rStyle w:val="Emphasis"/>
          <w:highlight w:val="green"/>
        </w:rPr>
        <w:t>on</w:t>
      </w:r>
      <w:r w:rsidRPr="00B00817">
        <w:rPr>
          <w:rStyle w:val="Emphasis"/>
        </w:rPr>
        <w:t xml:space="preserve"> progress in </w:t>
      </w:r>
      <w:r w:rsidRPr="00392B0F">
        <w:rPr>
          <w:rStyle w:val="Emphasis"/>
        </w:rPr>
        <w:t>other</w:t>
      </w:r>
      <w:r w:rsidRPr="00B00817">
        <w:rPr>
          <w:rStyle w:val="Emphasis"/>
        </w:rPr>
        <w:t xml:space="preserve"> areas of the </w:t>
      </w:r>
      <w:r w:rsidRPr="00B00817">
        <w:rPr>
          <w:rStyle w:val="Emphasis"/>
          <w:highlight w:val="green"/>
        </w:rPr>
        <w:t>negotiation</w:t>
      </w:r>
      <w:r w:rsidRPr="00B00817">
        <w:rPr>
          <w:sz w:val="16"/>
        </w:rPr>
        <w:t xml:space="preserve"> (ibid). </w:t>
      </w:r>
      <w:r w:rsidRPr="00392B0F">
        <w:rPr>
          <w:rStyle w:val="Emphasis"/>
        </w:rPr>
        <w:t xml:space="preserve">This was the </w:t>
      </w:r>
      <w:r w:rsidRPr="00B00817">
        <w:rPr>
          <w:rStyle w:val="Emphasis"/>
          <w:highlight w:val="green"/>
        </w:rPr>
        <w:t>second time</w:t>
      </w:r>
      <w:r w:rsidRPr="00B00817">
        <w:rPr>
          <w:rStyle w:val="Emphasis"/>
        </w:rPr>
        <w:t xml:space="preserve"> in the negotiations </w:t>
      </w:r>
      <w:r w:rsidRPr="00392B0F">
        <w:rPr>
          <w:rStyle w:val="Emphasis"/>
        </w:rPr>
        <w:t xml:space="preserve">that a </w:t>
      </w:r>
      <w:r w:rsidRPr="00B00817">
        <w:rPr>
          <w:rStyle w:val="Emphasis"/>
          <w:highlight w:val="green"/>
        </w:rPr>
        <w:t xml:space="preserve">DC delegate </w:t>
      </w:r>
      <w:r w:rsidRPr="00392B0F">
        <w:rPr>
          <w:rStyle w:val="Emphasis"/>
        </w:rPr>
        <w:t>made such an obvious attempt to concede in TRIPS while</w:t>
      </w:r>
      <w:r w:rsidRPr="00B00817">
        <w:rPr>
          <w:rStyle w:val="Emphasis"/>
        </w:rPr>
        <w:t xml:space="preserve"> seeking </w:t>
      </w:r>
      <w:r w:rsidRPr="00B00817">
        <w:rPr>
          <w:rStyle w:val="Emphasis"/>
          <w:highlight w:val="green"/>
        </w:rPr>
        <w:t>bargain</w:t>
      </w:r>
      <w:r w:rsidRPr="00B00817">
        <w:rPr>
          <w:rStyle w:val="Emphasis"/>
        </w:rPr>
        <w:t xml:space="preserve">s </w:t>
      </w:r>
      <w:r w:rsidRPr="00B00817">
        <w:rPr>
          <w:rStyle w:val="Emphasis"/>
          <w:highlight w:val="green"/>
        </w:rPr>
        <w:t>in other</w:t>
      </w:r>
      <w:r w:rsidRPr="00B00817">
        <w:rPr>
          <w:rStyle w:val="Emphasis"/>
        </w:rPr>
        <w:t xml:space="preserve"> negotiating </w:t>
      </w:r>
      <w:r w:rsidRPr="00B00817">
        <w:rPr>
          <w:rStyle w:val="Emphasis"/>
          <w:highlight w:val="green"/>
        </w:rPr>
        <w:t>areas</w:t>
      </w:r>
      <w:r w:rsidRPr="00B00817">
        <w:rPr>
          <w:rStyle w:val="Emphasis"/>
        </w:rPr>
        <w:t>, suggesting that the real access-to-medicines implications of patents were not fully appreciated by all such participants</w:t>
      </w:r>
      <w:r w:rsidRPr="00B00817">
        <w:rPr>
          <w:sz w:val="16"/>
        </w:rPr>
        <w:t xml:space="preserve"> (Abbott 2002: 43–4); and that such participants may have understood that the negotiations would not have culminated in their favour. </w:t>
      </w:r>
      <w:r w:rsidRPr="00B00817">
        <w:rPr>
          <w:rStyle w:val="Emphasis"/>
        </w:rPr>
        <w:t xml:space="preserve">Immediately after the April TNC of </w:t>
      </w:r>
      <w:r w:rsidRPr="00392B0F">
        <w:rPr>
          <w:rStyle w:val="Emphasis"/>
        </w:rPr>
        <w:t xml:space="preserve">1989 a similarly affiliated participant had also affirmed that </w:t>
      </w:r>
      <w:r w:rsidRPr="00B00817">
        <w:rPr>
          <w:rStyle w:val="Emphasis"/>
          <w:highlight w:val="green"/>
        </w:rPr>
        <w:t>if some</w:t>
      </w:r>
      <w:r w:rsidRPr="00B00817">
        <w:rPr>
          <w:rStyle w:val="Emphasis"/>
        </w:rPr>
        <w:t xml:space="preserve"> participants were to be required to </w:t>
      </w:r>
      <w:r w:rsidRPr="00392B0F">
        <w:rPr>
          <w:rStyle w:val="Emphasis"/>
        </w:rPr>
        <w:t xml:space="preserve">make </w:t>
      </w:r>
      <w:r w:rsidRPr="00B00817">
        <w:rPr>
          <w:rStyle w:val="Emphasis"/>
          <w:highlight w:val="green"/>
        </w:rPr>
        <w:t>sacrifices in</w:t>
      </w:r>
      <w:r w:rsidRPr="00B00817">
        <w:rPr>
          <w:rStyle w:val="Emphasis"/>
        </w:rPr>
        <w:t xml:space="preserve"> the area of </w:t>
      </w:r>
      <w:r w:rsidRPr="00B00817">
        <w:rPr>
          <w:rStyle w:val="Emphasis"/>
          <w:highlight w:val="green"/>
        </w:rPr>
        <w:t>IPR</w:t>
      </w:r>
      <w:r w:rsidRPr="00B00817">
        <w:rPr>
          <w:rStyle w:val="Emphasis"/>
        </w:rPr>
        <w:t xml:space="preserve">s, </w:t>
      </w:r>
      <w:r w:rsidRPr="00B00817">
        <w:rPr>
          <w:rStyle w:val="Emphasis"/>
          <w:highlight w:val="green"/>
        </w:rPr>
        <w:t>there should be</w:t>
      </w:r>
      <w:r w:rsidRPr="00B00817">
        <w:rPr>
          <w:rStyle w:val="Emphasis"/>
        </w:rPr>
        <w:t xml:space="preserve"> a readiness to make such </w:t>
      </w:r>
      <w:r w:rsidRPr="00B00817">
        <w:rPr>
          <w:rStyle w:val="Emphasis"/>
          <w:highlight w:val="green"/>
        </w:rPr>
        <w:t xml:space="preserve">sacrifices for </w:t>
      </w:r>
      <w:r w:rsidRPr="00392B0F">
        <w:rPr>
          <w:rStyle w:val="Emphasis"/>
        </w:rPr>
        <w:t>their benefit in agriculture, natural resources</w:t>
      </w:r>
      <w:r w:rsidRPr="00B00817">
        <w:rPr>
          <w:rStyle w:val="Emphasis"/>
        </w:rPr>
        <w:t xml:space="preserve"> or </w:t>
      </w:r>
      <w:r w:rsidRPr="00B00817">
        <w:rPr>
          <w:rStyle w:val="Emphasis"/>
          <w:highlight w:val="green"/>
        </w:rPr>
        <w:t>other negotiating groups</w:t>
      </w:r>
      <w:r w:rsidRPr="00B00817">
        <w:rPr>
          <w:sz w:val="16"/>
        </w:rPr>
        <w:t xml:space="preserve"> (MTN.GNG/NG11/13: 5).10 </w:t>
      </w:r>
      <w:r w:rsidRPr="00B00817">
        <w:rPr>
          <w:rStyle w:val="Emphasis"/>
        </w:rPr>
        <w:t xml:space="preserve">This first declaration could be construed as a signal of a prejudged outcome that disfavoured DCs. </w:t>
      </w:r>
      <w:r w:rsidRPr="00B00817">
        <w:rPr>
          <w:sz w:val="16"/>
        </w:rPr>
        <w:t xml:space="preserve">Towards the end of this session </w:t>
      </w:r>
      <w:r w:rsidRPr="00B00817">
        <w:rPr>
          <w:rStyle w:val="Emphasis"/>
        </w:rPr>
        <w:t>another DC participant, supported by several others, pointed out that some other delegations had very high ambitions in the area of TRIPS</w:t>
      </w:r>
      <w:r w:rsidRPr="00B00817">
        <w:rPr>
          <w:sz w:val="16"/>
        </w:rPr>
        <w:t xml:space="preserve"> and that the time had come </w:t>
      </w:r>
      <w:r w:rsidRPr="00B00817">
        <w:rPr>
          <w:rStyle w:val="Emphasis"/>
        </w:rPr>
        <w:t>to review the subject matter in the context of the Uruguay Round negotiations as a whole</w:t>
      </w:r>
      <w:r w:rsidRPr="00B00817">
        <w:rPr>
          <w:sz w:val="16"/>
        </w:rPr>
        <w:t xml:space="preserve">, particularly </w:t>
      </w:r>
      <w:r w:rsidRPr="00B00817">
        <w:rPr>
          <w:rStyle w:val="Emphasis"/>
        </w:rPr>
        <w:t>in relation to what was being offered in the more traditional areas of the GATT</w:t>
      </w:r>
      <w:r w:rsidRPr="00B00817">
        <w:rPr>
          <w:sz w:val="16"/>
        </w:rPr>
        <w:t xml:space="preserve"> (ibid: 12). </w:t>
      </w:r>
      <w:r w:rsidRPr="00B00817">
        <w:rPr>
          <w:rStyle w:val="Emphasis"/>
          <w:highlight w:val="green"/>
        </w:rPr>
        <w:t>At</w:t>
      </w:r>
      <w:r w:rsidRPr="00B00817">
        <w:rPr>
          <w:rStyle w:val="Emphasis"/>
        </w:rPr>
        <w:t xml:space="preserve"> these </w:t>
      </w:r>
      <w:r w:rsidRPr="00B00817">
        <w:rPr>
          <w:rStyle w:val="Emphasis"/>
          <w:highlight w:val="green"/>
        </w:rPr>
        <w:t>final stages in</w:t>
      </w:r>
      <w:r w:rsidRPr="00B00817">
        <w:rPr>
          <w:rStyle w:val="Emphasis"/>
        </w:rPr>
        <w:t xml:space="preserve"> the </w:t>
      </w:r>
      <w:r w:rsidRPr="00B00817">
        <w:rPr>
          <w:rStyle w:val="Emphasis"/>
          <w:highlight w:val="green"/>
        </w:rPr>
        <w:t>negotiations, DCs were</w:t>
      </w:r>
      <w:r w:rsidRPr="00B00817">
        <w:rPr>
          <w:rStyle w:val="Emphasis"/>
        </w:rPr>
        <w:t xml:space="preserve"> actively </w:t>
      </w:r>
      <w:r w:rsidRPr="00B00817">
        <w:rPr>
          <w:rStyle w:val="Emphasis"/>
          <w:highlight w:val="green"/>
        </w:rPr>
        <w:t>seeking trade-offs in other areas</w:t>
      </w:r>
      <w:r w:rsidRPr="00B00817">
        <w:rPr>
          <w:rStyle w:val="Emphasis"/>
        </w:rPr>
        <w:t xml:space="preserve"> in return </w:t>
      </w:r>
      <w:r w:rsidRPr="00B00817">
        <w:rPr>
          <w:rStyle w:val="Emphasis"/>
          <w:highlight w:val="green"/>
        </w:rPr>
        <w:t>for</w:t>
      </w:r>
      <w:r w:rsidRPr="00B00817">
        <w:rPr>
          <w:rStyle w:val="Emphasis"/>
        </w:rPr>
        <w:t xml:space="preserve"> agreeing to </w:t>
      </w:r>
      <w:r w:rsidRPr="00B00817">
        <w:rPr>
          <w:rStyle w:val="Emphasis"/>
          <w:highlight w:val="green"/>
        </w:rPr>
        <w:t>IPRs</w:t>
      </w:r>
      <w:r w:rsidRPr="00B00817">
        <w:rPr>
          <w:rStyle w:val="Emphasis"/>
        </w:rPr>
        <w:t xml:space="preserve"> in the manner in which the NETs had anticipated</w:t>
      </w:r>
      <w:r w:rsidRPr="00B00817">
        <w:rPr>
          <w:sz w:val="16"/>
        </w:rPr>
        <w:t xml:space="preserve"> (Adede 2003: 30 and Matthews 2002: 109). </w:t>
      </w:r>
      <w:r w:rsidRPr="00B00817">
        <w:rPr>
          <w:rStyle w:val="Emphasis"/>
        </w:rPr>
        <w:t>Anell’s informal consultations</w:t>
      </w:r>
      <w:r w:rsidRPr="00B00817">
        <w:rPr>
          <w:sz w:val="16"/>
        </w:rPr>
        <w:t xml:space="preserve"> and his proposed bilateral bargaining strategies </w:t>
      </w:r>
      <w:r w:rsidRPr="00B00817">
        <w:rPr>
          <w:rStyle w:val="Emphasis"/>
        </w:rPr>
        <w:t>worked in tandem to consolidate the weakening position of DCs propagated during the April TNC meeting</w:t>
      </w:r>
      <w:r w:rsidRPr="00B00817">
        <w:rPr>
          <w:sz w:val="16"/>
        </w:rPr>
        <w:t xml:space="preserve"> in 1989. </w:t>
      </w:r>
      <w:r w:rsidRPr="00B00817">
        <w:rPr>
          <w:rStyle w:val="Emphasis"/>
          <w:highlight w:val="green"/>
        </w:rPr>
        <w:t>Anell</w:t>
      </w:r>
      <w:r w:rsidRPr="00B00817">
        <w:rPr>
          <w:rStyle w:val="Emphasis"/>
        </w:rPr>
        <w:t xml:space="preserve"> ended this final session by sharing concerns expressed about the need for results in all areas of the UR, </w:t>
      </w:r>
      <w:r w:rsidRPr="00B00817">
        <w:rPr>
          <w:rStyle w:val="Emphasis"/>
          <w:highlight w:val="green"/>
        </w:rPr>
        <w:t>explicitly urging</w:t>
      </w:r>
      <w:r w:rsidRPr="00B00817">
        <w:rPr>
          <w:rStyle w:val="Emphasis"/>
        </w:rPr>
        <w:t xml:space="preserve"> delegations to manufacture consensus through </w:t>
      </w:r>
      <w:r w:rsidRPr="00B00817">
        <w:rPr>
          <w:rStyle w:val="Emphasis"/>
          <w:highlight w:val="green"/>
        </w:rPr>
        <w:t>concessionary bargaining</w:t>
      </w:r>
      <w:r w:rsidRPr="00B00817">
        <w:rPr>
          <w:rStyle w:val="Emphasis"/>
        </w:rPr>
        <w:t>. The effects would later be seen in Dunkel’s ‘Draft Final Acts Embodying the Results of the Uruguay Round of Multilateral Trade Negotiations’.</w:t>
      </w:r>
      <w:r w:rsidRPr="00B00817">
        <w:rPr>
          <w:sz w:val="16"/>
        </w:rPr>
        <w:t>11</w:t>
      </w:r>
    </w:p>
    <w:p w14:paraId="3D88F19C" w14:textId="77777777" w:rsidR="00B00817" w:rsidRPr="00B00817" w:rsidRDefault="00B00817" w:rsidP="00B00817">
      <w:pPr>
        <w:rPr>
          <w:sz w:val="16"/>
        </w:rPr>
      </w:pPr>
    </w:p>
    <w:p w14:paraId="49A9D200" w14:textId="77777777" w:rsidR="00B00817" w:rsidRPr="00B00817" w:rsidRDefault="00B00817" w:rsidP="00B00817">
      <w:pPr>
        <w:pStyle w:val="Heading4"/>
        <w:rPr>
          <w:rFonts w:cs="Calibri"/>
        </w:rPr>
      </w:pPr>
      <w:r w:rsidRPr="00B00817">
        <w:rPr>
          <w:rFonts w:cs="Calibri"/>
        </w:rPr>
        <w:t xml:space="preserve">That </w:t>
      </w:r>
      <w:r w:rsidRPr="00B00817">
        <w:rPr>
          <w:rFonts w:cs="Calibri"/>
          <w:u w:val="single"/>
        </w:rPr>
        <w:t>collapses biodiversity</w:t>
      </w:r>
      <w:r w:rsidRPr="00B00817">
        <w:rPr>
          <w:rFonts w:cs="Calibri"/>
        </w:rPr>
        <w:t>.</w:t>
      </w:r>
    </w:p>
    <w:p w14:paraId="12EA2C29" w14:textId="77777777" w:rsidR="00B00817" w:rsidRPr="00B00817" w:rsidRDefault="00B00817" w:rsidP="00B00817">
      <w:r w:rsidRPr="00B00817">
        <w:rPr>
          <w:rStyle w:val="Style13ptBold"/>
        </w:rPr>
        <w:t>Osmanski 20</w:t>
      </w:r>
      <w:r w:rsidRPr="00B00817">
        <w:t xml:space="preserve"> [Stephanie; Freelance Journaler, Writer at GreenMatters; “How Does Overfishing Affect Biodiversity? Let's Do a Deep Dive,” GreenMatters; 12/29/20; </w:t>
      </w:r>
      <w:hyperlink r:id="rId11" w:history="1">
        <w:r w:rsidRPr="00B00817">
          <w:rPr>
            <w:rStyle w:val="Hyperlink"/>
          </w:rPr>
          <w:t>https://www.greenmatters.com/p/how-overfishing-affects-biodiversity</w:t>
        </w:r>
      </w:hyperlink>
      <w:r w:rsidRPr="00B00817">
        <w:t>] Justin</w:t>
      </w:r>
    </w:p>
    <w:p w14:paraId="3CACD26C" w14:textId="77777777" w:rsidR="00B00817" w:rsidRPr="00B00817" w:rsidRDefault="00B00817" w:rsidP="00B00817">
      <w:pPr>
        <w:rPr>
          <w:sz w:val="16"/>
        </w:rPr>
      </w:pPr>
      <w:r w:rsidRPr="00B00817">
        <w:rPr>
          <w:sz w:val="16"/>
        </w:rPr>
        <w:t xml:space="preserve">Three out of seven people — about 260 million worldwide — rely on seafood as their primary source of protein, which means </w:t>
      </w:r>
      <w:r w:rsidRPr="00B00817">
        <w:rPr>
          <w:u w:val="single"/>
        </w:rPr>
        <w:t xml:space="preserve">the environmental and health impacts of fishing are more </w:t>
      </w:r>
      <w:r w:rsidRPr="00B00817">
        <w:rPr>
          <w:rStyle w:val="Emphasis"/>
        </w:rPr>
        <w:t>relevant than ever</w:t>
      </w:r>
      <w:r w:rsidRPr="00B00817">
        <w:rPr>
          <w:u w:val="single"/>
        </w:rPr>
        <w:t xml:space="preserve">. In fact, overfishing is becoming a </w:t>
      </w:r>
      <w:r w:rsidRPr="00B00817">
        <w:rPr>
          <w:rStyle w:val="Emphasis"/>
        </w:rPr>
        <w:t>huge problem</w:t>
      </w:r>
      <w:r w:rsidRPr="00B00817">
        <w:rPr>
          <w:sz w:val="16"/>
        </w:rPr>
        <w:t xml:space="preserve">; Conservation.org reports that </w:t>
      </w:r>
      <w:r w:rsidRPr="00B00817">
        <w:rPr>
          <w:highlight w:val="green"/>
          <w:u w:val="single"/>
        </w:rPr>
        <w:t xml:space="preserve">one-third of </w:t>
      </w:r>
      <w:r w:rsidRPr="00B00817">
        <w:rPr>
          <w:u w:val="single"/>
        </w:rPr>
        <w:t xml:space="preserve">the world’s wild-caught </w:t>
      </w:r>
      <w:r w:rsidRPr="00B00817">
        <w:rPr>
          <w:highlight w:val="green"/>
          <w:u w:val="single"/>
        </w:rPr>
        <w:t>fisheries</w:t>
      </w:r>
      <w:r w:rsidRPr="00B00817">
        <w:rPr>
          <w:u w:val="single"/>
        </w:rPr>
        <w:t xml:space="preserve"> are </w:t>
      </w:r>
      <w:r w:rsidRPr="00B00817">
        <w:rPr>
          <w:rStyle w:val="Emphasis"/>
          <w:highlight w:val="green"/>
        </w:rPr>
        <w:t>depleted as</w:t>
      </w:r>
      <w:r w:rsidRPr="00B00817">
        <w:rPr>
          <w:rStyle w:val="Emphasis"/>
        </w:rPr>
        <w:t xml:space="preserve"> a direct </w:t>
      </w:r>
      <w:r w:rsidRPr="00B00817">
        <w:rPr>
          <w:rStyle w:val="Emphasis"/>
          <w:highlight w:val="green"/>
        </w:rPr>
        <w:t>result of overfishing</w:t>
      </w:r>
      <w:r w:rsidRPr="00B00817">
        <w:rPr>
          <w:rStyle w:val="Emphasis"/>
        </w:rPr>
        <w:t>, pollution, and climate change</w:t>
      </w:r>
      <w:r w:rsidRPr="00B00817">
        <w:rPr>
          <w:sz w:val="16"/>
        </w:rPr>
        <w:t xml:space="preserve">. As fish populations decline, farmed fisheries have started supplying most of our seafood, which is often plagued with additives, growth hormones, genetically modified organisms, and even food dye. However, </w:t>
      </w:r>
      <w:r w:rsidRPr="00B00817">
        <w:rPr>
          <w:u w:val="single"/>
        </w:rPr>
        <w:t xml:space="preserve">overfishing results in other issues, too — mainly, </w:t>
      </w:r>
      <w:r w:rsidRPr="00B00817">
        <w:rPr>
          <w:rStyle w:val="Emphasis"/>
        </w:rPr>
        <w:t xml:space="preserve">environmental issues. </w:t>
      </w:r>
      <w:r w:rsidRPr="00B00817">
        <w:rPr>
          <w:rStyle w:val="Emphasis"/>
          <w:highlight w:val="green"/>
        </w:rPr>
        <w:t>Overfishing</w:t>
      </w:r>
      <w:r w:rsidRPr="00B00817">
        <w:rPr>
          <w:rStyle w:val="Emphasis"/>
        </w:rPr>
        <w:t xml:space="preserve"> significantly</w:t>
      </w:r>
      <w:r w:rsidRPr="00B00817">
        <w:rPr>
          <w:u w:val="single"/>
        </w:rPr>
        <w:t xml:space="preserve"> </w:t>
      </w:r>
      <w:r w:rsidRPr="00B00817">
        <w:rPr>
          <w:rStyle w:val="Emphasis"/>
          <w:highlight w:val="green"/>
        </w:rPr>
        <w:t>affects biodiversity</w:t>
      </w:r>
      <w:r w:rsidRPr="00B00817">
        <w:rPr>
          <w:sz w:val="16"/>
        </w:rPr>
        <w:t xml:space="preserve">, which in turn, changes the ecosystem. Keep reading to find out more on how overfishing contributes to biodiversity. What is overfishing? </w:t>
      </w:r>
      <w:r w:rsidRPr="00B00817">
        <w:rPr>
          <w:u w:val="single"/>
        </w:rPr>
        <w:t xml:space="preserve">Overfishing refers to </w:t>
      </w:r>
      <w:r w:rsidRPr="00B00817">
        <w:rPr>
          <w:rStyle w:val="Emphasis"/>
          <w:highlight w:val="green"/>
        </w:rPr>
        <w:t>non-sustainable practices</w:t>
      </w:r>
      <w:r w:rsidRPr="00B00817">
        <w:rPr>
          <w:rStyle w:val="Emphasis"/>
        </w:rPr>
        <w:t xml:space="preserve"> of fishing</w:t>
      </w:r>
      <w:r w:rsidRPr="00B00817">
        <w:rPr>
          <w:u w:val="single"/>
        </w:rPr>
        <w:t xml:space="preserve"> that result in the depletion of fish species</w:t>
      </w:r>
      <w:r w:rsidRPr="00B00817">
        <w:rPr>
          <w:sz w:val="16"/>
        </w:rPr>
        <w:t xml:space="preserve">. In layman’s terms, overfishing happens when </w:t>
      </w:r>
      <w:r w:rsidRPr="00B00817">
        <w:rPr>
          <w:u w:val="single"/>
        </w:rPr>
        <w:t xml:space="preserve">fishermen </w:t>
      </w:r>
      <w:r w:rsidRPr="00B00817">
        <w:rPr>
          <w:highlight w:val="green"/>
          <w:u w:val="single"/>
        </w:rPr>
        <w:t xml:space="preserve">catch </w:t>
      </w:r>
      <w:r w:rsidRPr="00B00817">
        <w:rPr>
          <w:rStyle w:val="Emphasis"/>
          <w:highlight w:val="green"/>
        </w:rPr>
        <w:t>fish faster than the fish</w:t>
      </w:r>
      <w:r w:rsidRPr="00B00817">
        <w:rPr>
          <w:rStyle w:val="Emphasis"/>
        </w:rPr>
        <w:t xml:space="preserve"> can </w:t>
      </w:r>
      <w:r w:rsidRPr="00B00817">
        <w:rPr>
          <w:rStyle w:val="Emphasis"/>
          <w:highlight w:val="green"/>
        </w:rPr>
        <w:t>reproduce</w:t>
      </w:r>
      <w:r w:rsidRPr="00B00817">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B00817">
        <w:rPr>
          <w:u w:val="single"/>
        </w:rPr>
        <w:t xml:space="preserve">over 70 percent of the world’s fisheries are </w:t>
      </w:r>
      <w:r w:rsidRPr="00B00817">
        <w:rPr>
          <w:rStyle w:val="Emphasis"/>
        </w:rPr>
        <w:t>“fully exploited,” “over exploited,” or “significantly depleted” as a direct result of overfishing</w:t>
      </w:r>
      <w:r w:rsidRPr="00B00817">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B00817">
        <w:rPr>
          <w:highlight w:val="green"/>
          <w:u w:val="single"/>
        </w:rPr>
        <w:t>Overfishing</w:t>
      </w:r>
      <w:r w:rsidRPr="00B00817">
        <w:rPr>
          <w:u w:val="single"/>
        </w:rPr>
        <w:t xml:space="preserve"> impacts biodiversity in more ways than one</w:t>
      </w:r>
      <w:r w:rsidRPr="00B00817">
        <w:rPr>
          <w:sz w:val="16"/>
        </w:rPr>
        <w:t xml:space="preserve"> — per Marine Science Today, </w:t>
      </w:r>
      <w:r w:rsidRPr="00B00817">
        <w:rPr>
          <w:u w:val="single"/>
        </w:rPr>
        <w:t xml:space="preserve">overfishing </w:t>
      </w:r>
      <w:r w:rsidRPr="00B00817">
        <w:rPr>
          <w:rStyle w:val="Emphasis"/>
          <w:highlight w:val="green"/>
        </w:rPr>
        <w:t>alters</w:t>
      </w:r>
      <w:r w:rsidRPr="00B00817">
        <w:rPr>
          <w:highlight w:val="green"/>
          <w:u w:val="single"/>
        </w:rPr>
        <w:t xml:space="preserve"> the food chain</w:t>
      </w:r>
      <w:r w:rsidRPr="00B00817">
        <w:rPr>
          <w:u w:val="single"/>
        </w:rPr>
        <w:t xml:space="preserve">. If a </w:t>
      </w:r>
      <w:r w:rsidRPr="00B00817">
        <w:rPr>
          <w:rStyle w:val="Emphasis"/>
        </w:rPr>
        <w:t xml:space="preserve">certain </w:t>
      </w:r>
      <w:r w:rsidRPr="00B00817">
        <w:rPr>
          <w:rStyle w:val="Emphasis"/>
          <w:highlight w:val="green"/>
        </w:rPr>
        <w:t>species is wiped out</w:t>
      </w:r>
      <w:r w:rsidRPr="00B00817">
        <w:rPr>
          <w:rStyle w:val="Emphasis"/>
        </w:rPr>
        <w:t xml:space="preserve"> due to overfishing, the </w:t>
      </w:r>
      <w:r w:rsidRPr="00B00817">
        <w:rPr>
          <w:rStyle w:val="Emphasis"/>
          <w:highlight w:val="green"/>
        </w:rPr>
        <w:t>animals</w:t>
      </w:r>
      <w:r w:rsidRPr="00B00817">
        <w:rPr>
          <w:rStyle w:val="Emphasis"/>
        </w:rPr>
        <w:t xml:space="preserve"> that </w:t>
      </w:r>
      <w:r w:rsidRPr="00B00817">
        <w:rPr>
          <w:rStyle w:val="Emphasis"/>
          <w:highlight w:val="green"/>
        </w:rPr>
        <w:t>rely on that species</w:t>
      </w:r>
      <w:r w:rsidRPr="00B00817">
        <w:rPr>
          <w:rStyle w:val="Emphasis"/>
        </w:rPr>
        <w:t xml:space="preserve"> as a food source </w:t>
      </w:r>
      <w:r w:rsidRPr="00B00817">
        <w:rPr>
          <w:rStyle w:val="Emphasis"/>
          <w:highlight w:val="green"/>
        </w:rPr>
        <w:t>could starve</w:t>
      </w:r>
      <w:r w:rsidRPr="00B00817">
        <w:rPr>
          <w:highlight w:val="green"/>
          <w:u w:val="single"/>
        </w:rPr>
        <w:t>, or</w:t>
      </w:r>
      <w:r w:rsidRPr="00B00817">
        <w:rPr>
          <w:u w:val="single"/>
        </w:rPr>
        <w:t xml:space="preserve"> might resort to </w:t>
      </w:r>
      <w:r w:rsidRPr="00B00817">
        <w:rPr>
          <w:highlight w:val="green"/>
          <w:u w:val="single"/>
        </w:rPr>
        <w:t>eat</w:t>
      </w:r>
      <w:r w:rsidRPr="00B00817">
        <w:rPr>
          <w:u w:val="single"/>
        </w:rPr>
        <w:t xml:space="preserve">ing </w:t>
      </w:r>
      <w:r w:rsidRPr="00B00817">
        <w:rPr>
          <w:highlight w:val="green"/>
          <w:u w:val="single"/>
        </w:rPr>
        <w:t>other</w:t>
      </w:r>
      <w:r w:rsidRPr="00B00817">
        <w:rPr>
          <w:u w:val="single"/>
        </w:rPr>
        <w:t xml:space="preserve"> species of </w:t>
      </w:r>
      <w:r w:rsidRPr="00B00817">
        <w:rPr>
          <w:highlight w:val="green"/>
          <w:u w:val="single"/>
        </w:rPr>
        <w:t>fish</w:t>
      </w:r>
      <w:r w:rsidRPr="00B00817">
        <w:rPr>
          <w:u w:val="single"/>
        </w:rPr>
        <w:t>, thus altering the ecosystem and food chain as a whole</w:t>
      </w:r>
      <w:r w:rsidRPr="00B00817">
        <w:rPr>
          <w:sz w:val="16"/>
        </w:rPr>
        <w:t xml:space="preserve">. On the other end of the spectrum, </w:t>
      </w:r>
      <w:r w:rsidRPr="00B00817">
        <w:rPr>
          <w:u w:val="single"/>
        </w:rPr>
        <w:t xml:space="preserve">the </w:t>
      </w:r>
      <w:r w:rsidRPr="00B00817">
        <w:rPr>
          <w:highlight w:val="green"/>
          <w:u w:val="single"/>
        </w:rPr>
        <w:t xml:space="preserve">population generally </w:t>
      </w:r>
      <w:r w:rsidRPr="00B00817">
        <w:rPr>
          <w:rStyle w:val="Emphasis"/>
          <w:highlight w:val="green"/>
        </w:rPr>
        <w:t>consumed</w:t>
      </w:r>
      <w:r w:rsidRPr="00B00817">
        <w:rPr>
          <w:rStyle w:val="Emphasis"/>
        </w:rPr>
        <w:t xml:space="preserve"> by the extinct species would </w:t>
      </w:r>
      <w:r w:rsidRPr="00B00817">
        <w:rPr>
          <w:rStyle w:val="Emphasis"/>
          <w:highlight w:val="green"/>
        </w:rPr>
        <w:t>grow disproportionately</w:t>
      </w:r>
      <w:r w:rsidRPr="00B00817">
        <w:rPr>
          <w:sz w:val="16"/>
        </w:rPr>
        <w:t xml:space="preserve">, often </w:t>
      </w:r>
      <w:r w:rsidRPr="00B00817">
        <w:rPr>
          <w:u w:val="single"/>
        </w:rPr>
        <w:t xml:space="preserve">making way for an influx of pests. Overfishing </w:t>
      </w:r>
      <w:r w:rsidRPr="00B00817">
        <w:rPr>
          <w:highlight w:val="green"/>
          <w:u w:val="single"/>
        </w:rPr>
        <w:t xml:space="preserve">creates a </w:t>
      </w:r>
      <w:r w:rsidRPr="00B00817">
        <w:rPr>
          <w:rStyle w:val="Emphasis"/>
          <w:highlight w:val="green"/>
        </w:rPr>
        <w:t>domino effect</w:t>
      </w:r>
      <w:r w:rsidRPr="00B00817">
        <w:rPr>
          <w:rStyle w:val="Emphasis"/>
        </w:rPr>
        <w:t xml:space="preserve"> that impacts all living organisms</w:t>
      </w:r>
      <w:r w:rsidRPr="00B00817">
        <w:rPr>
          <w:sz w:val="16"/>
        </w:rPr>
        <w:t xml:space="preserve">, therefore significantly affecting biodiversity. Why is biodiversity important? Biodiversity is necessary, because every organism plays a role in the eco-system. </w:t>
      </w:r>
      <w:r w:rsidRPr="00B00817">
        <w:rPr>
          <w:u w:val="single"/>
        </w:rPr>
        <w:t xml:space="preserve">If one species is </w:t>
      </w:r>
      <w:r w:rsidRPr="00B00817">
        <w:rPr>
          <w:rStyle w:val="Emphasis"/>
        </w:rPr>
        <w:t>compromised</w:t>
      </w:r>
      <w:r w:rsidRPr="00B00817">
        <w:rPr>
          <w:u w:val="single"/>
        </w:rPr>
        <w:t xml:space="preserve">, biodiversity becomes compromised as a whole: the food </w:t>
      </w:r>
      <w:r w:rsidRPr="00B00817">
        <w:rPr>
          <w:rStyle w:val="Emphasis"/>
        </w:rPr>
        <w:t>chain, ecosystems, and more</w:t>
      </w:r>
      <w:r w:rsidRPr="00B00817">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4D11558C" w14:textId="77777777" w:rsidR="00B00817" w:rsidRPr="00B00817" w:rsidRDefault="00B00817" w:rsidP="00B00817"/>
    <w:p w14:paraId="2D0BAD4F" w14:textId="77777777" w:rsidR="00B00817" w:rsidRPr="00B00817" w:rsidRDefault="00B00817" w:rsidP="00B00817">
      <w:pPr>
        <w:pStyle w:val="Heading4"/>
        <w:rPr>
          <w:rFonts w:cs="Calibri"/>
        </w:rPr>
      </w:pPr>
      <w:r w:rsidRPr="00B00817">
        <w:rPr>
          <w:rFonts w:cs="Calibri"/>
        </w:rPr>
        <w:t xml:space="preserve">Biodiversity loss causes </w:t>
      </w:r>
      <w:r w:rsidRPr="00B00817">
        <w:rPr>
          <w:rFonts w:cs="Calibri"/>
          <w:u w:val="single"/>
        </w:rPr>
        <w:t>extinction</w:t>
      </w:r>
      <w:r w:rsidRPr="00B00817">
        <w:rPr>
          <w:rFonts w:cs="Calibri"/>
        </w:rPr>
        <w:t>.</w:t>
      </w:r>
    </w:p>
    <w:p w14:paraId="3404742F" w14:textId="77777777" w:rsidR="00B00817" w:rsidRPr="00B00817" w:rsidRDefault="00B00817" w:rsidP="00B00817">
      <w:r w:rsidRPr="00B00817">
        <w:rPr>
          <w:rStyle w:val="Style13ptBold"/>
        </w:rPr>
        <w:t>Torres 19</w:t>
      </w:r>
      <w:r w:rsidRPr="00B00817">
        <w:rPr>
          <w:b/>
          <w:bCs/>
        </w:rPr>
        <w:t xml:space="preserve"> </w:t>
      </w:r>
      <w:r w:rsidRPr="00B00817">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2" w:history="1">
        <w:r w:rsidRPr="00B00817">
          <w:rPr>
            <w:rStyle w:val="Hyperlink"/>
          </w:rPr>
          <w:t>https://thebulletin.org/2016/04/biodiversity-loss-an-existential-risk-comparable-to-climate-change/</w:t>
        </w:r>
      </w:hyperlink>
      <w:r w:rsidRPr="00B00817">
        <w:t>] Justin</w:t>
      </w:r>
    </w:p>
    <w:p w14:paraId="29EA09AA" w14:textId="77777777" w:rsidR="00B00817" w:rsidRPr="00B00817" w:rsidRDefault="00B00817" w:rsidP="00B00817">
      <w:pPr>
        <w:rPr>
          <w:sz w:val="16"/>
        </w:rPr>
      </w:pPr>
      <w:r w:rsidRPr="00B00817">
        <w:rPr>
          <w:sz w:val="16"/>
        </w:rPr>
        <w:t xml:space="preserve">Catastrophic consequences for civilization. </w:t>
      </w:r>
      <w:r w:rsidRPr="00B00817">
        <w:rPr>
          <w:u w:val="single"/>
        </w:rPr>
        <w:t>The consequences of</w:t>
      </w:r>
      <w:r w:rsidRPr="00B00817">
        <w:rPr>
          <w:sz w:val="16"/>
        </w:rPr>
        <w:t xml:space="preserve"> this </w:t>
      </w:r>
      <w:r w:rsidRPr="00B00817">
        <w:rPr>
          <w:u w:val="single"/>
        </w:rPr>
        <w:t>rapid pruning of the evolutionary tree of life extend beyond the obvious</w:t>
      </w:r>
      <w:r w:rsidRPr="00B00817">
        <w:rPr>
          <w:sz w:val="16"/>
        </w:rPr>
        <w:t xml:space="preserve">. There could be surprising effects of biodiversity loss that scientists are unable to fully anticipate in advance. For example, prior research has shown that </w:t>
      </w:r>
      <w:r w:rsidRPr="00B00817">
        <w:rPr>
          <w:u w:val="single"/>
        </w:rPr>
        <w:t xml:space="preserve">localized </w:t>
      </w:r>
      <w:r w:rsidRPr="00B00817">
        <w:rPr>
          <w:highlight w:val="green"/>
          <w:u w:val="single"/>
        </w:rPr>
        <w:t xml:space="preserve">ecosystems </w:t>
      </w:r>
      <w:r w:rsidRPr="00B00817">
        <w:rPr>
          <w:u w:val="single"/>
        </w:rPr>
        <w:t xml:space="preserve">can </w:t>
      </w:r>
      <w:r w:rsidRPr="00B00817">
        <w:rPr>
          <w:highlight w:val="green"/>
          <w:u w:val="single"/>
        </w:rPr>
        <w:t xml:space="preserve">undergo </w:t>
      </w:r>
      <w:r w:rsidRPr="00B00817">
        <w:rPr>
          <w:rStyle w:val="Emphasis"/>
        </w:rPr>
        <w:t>abrupt</w:t>
      </w:r>
      <w:r w:rsidRPr="00B00817">
        <w:rPr>
          <w:u w:val="single"/>
        </w:rPr>
        <w:t xml:space="preserve"> and </w:t>
      </w:r>
      <w:r w:rsidRPr="00B00817">
        <w:rPr>
          <w:rStyle w:val="Emphasis"/>
          <w:highlight w:val="green"/>
        </w:rPr>
        <w:t>irreversible</w:t>
      </w:r>
      <w:r w:rsidRPr="00B00817">
        <w:rPr>
          <w:highlight w:val="green"/>
          <w:u w:val="single"/>
        </w:rPr>
        <w:t xml:space="preserve"> shifts</w:t>
      </w:r>
      <w:r w:rsidRPr="00B00817">
        <w:rPr>
          <w:u w:val="single"/>
        </w:rPr>
        <w:t xml:space="preserve"> when they reach a </w:t>
      </w:r>
      <w:r w:rsidRPr="00B00817">
        <w:rPr>
          <w:rStyle w:val="Emphasis"/>
        </w:rPr>
        <w:t>tipping point</w:t>
      </w:r>
      <w:r w:rsidRPr="00B00817">
        <w:rPr>
          <w:sz w:val="16"/>
        </w:rPr>
        <w:t xml:space="preserve">. According to a 2012 paper published in Nature, there are reasons for thinking that </w:t>
      </w:r>
      <w:r w:rsidRPr="00B00817">
        <w:rPr>
          <w:u w:val="single"/>
        </w:rPr>
        <w:t xml:space="preserve">we may be </w:t>
      </w:r>
      <w:r w:rsidRPr="00B00817">
        <w:rPr>
          <w:rStyle w:val="Emphasis"/>
          <w:highlight w:val="green"/>
        </w:rPr>
        <w:t>approach</w:t>
      </w:r>
      <w:r w:rsidRPr="00B00817">
        <w:rPr>
          <w:u w:val="single"/>
        </w:rPr>
        <w:t xml:space="preserve">ing </w:t>
      </w:r>
      <w:r w:rsidRPr="00B00817">
        <w:rPr>
          <w:highlight w:val="green"/>
          <w:u w:val="single"/>
        </w:rPr>
        <w:t xml:space="preserve">a </w:t>
      </w:r>
      <w:r w:rsidRPr="00B00817">
        <w:rPr>
          <w:rStyle w:val="Emphasis"/>
          <w:highlight w:val="green"/>
        </w:rPr>
        <w:t>tipping point</w:t>
      </w:r>
      <w:r w:rsidRPr="00B00817">
        <w:rPr>
          <w:sz w:val="16"/>
        </w:rPr>
        <w:t xml:space="preserve"> of this sort </w:t>
      </w:r>
      <w:r w:rsidRPr="00B00817">
        <w:rPr>
          <w:u w:val="single"/>
        </w:rPr>
        <w:t xml:space="preserve">in the </w:t>
      </w:r>
      <w:r w:rsidRPr="00B00817">
        <w:rPr>
          <w:rStyle w:val="Emphasis"/>
        </w:rPr>
        <w:t>global</w:t>
      </w:r>
      <w:r w:rsidRPr="00B00817">
        <w:rPr>
          <w:u w:val="single"/>
        </w:rPr>
        <w:t xml:space="preserve"> ecosystem, beyond which the consequences could be </w:t>
      </w:r>
      <w:r w:rsidRPr="00B00817">
        <w:rPr>
          <w:rStyle w:val="Emphasis"/>
          <w:highlight w:val="green"/>
        </w:rPr>
        <w:t>catastrophic for civilization</w:t>
      </w:r>
      <w:r w:rsidRPr="00B00817">
        <w:rPr>
          <w:sz w:val="16"/>
        </w:rPr>
        <w:t>.</w:t>
      </w:r>
    </w:p>
    <w:p w14:paraId="12818964" w14:textId="77777777" w:rsidR="00B00817" w:rsidRPr="00B00817" w:rsidRDefault="00B00817" w:rsidP="00B00817">
      <w:pPr>
        <w:rPr>
          <w:sz w:val="16"/>
        </w:rPr>
      </w:pPr>
      <w:r w:rsidRPr="00B00817">
        <w:rPr>
          <w:sz w:val="16"/>
        </w:rPr>
        <w:t xml:space="preserve">As the authors write, </w:t>
      </w:r>
      <w:r w:rsidRPr="00B00817">
        <w:rPr>
          <w:u w:val="single"/>
        </w:rPr>
        <w:t xml:space="preserve">a </w:t>
      </w:r>
      <w:r w:rsidRPr="00B00817">
        <w:rPr>
          <w:rStyle w:val="Emphasis"/>
        </w:rPr>
        <w:t>planetary-scale transition</w:t>
      </w:r>
      <w:r w:rsidRPr="00B00817">
        <w:rPr>
          <w:u w:val="single"/>
        </w:rPr>
        <w:t xml:space="preserve"> could precipitate “</w:t>
      </w:r>
      <w:r w:rsidRPr="00B00817">
        <w:rPr>
          <w:rStyle w:val="Emphasis"/>
        </w:rPr>
        <w:t>substantial losses</w:t>
      </w:r>
      <w:r w:rsidRPr="00B00817">
        <w:rPr>
          <w:u w:val="single"/>
        </w:rPr>
        <w:t xml:space="preserve"> of ecosystem services </w:t>
      </w:r>
      <w:r w:rsidRPr="00B00817">
        <w:rPr>
          <w:rStyle w:val="Emphasis"/>
        </w:rPr>
        <w:t>required to sustain the human population</w:t>
      </w:r>
      <w:r w:rsidRPr="00B00817">
        <w:rPr>
          <w:u w:val="single"/>
        </w:rPr>
        <w:t>.”</w:t>
      </w:r>
      <w:r w:rsidRPr="00B00817">
        <w:rPr>
          <w:sz w:val="16"/>
        </w:rPr>
        <w:t xml:space="preserve"> An ecosystem service is any ecological process that benefits humanity, such as food production and crop pollination. If the global ecosystem were to cross a tipping point and substantial ecosystem services were lost, </w:t>
      </w:r>
      <w:r w:rsidRPr="00B00817">
        <w:rPr>
          <w:u w:val="single"/>
        </w:rPr>
        <w:t xml:space="preserve">the </w:t>
      </w:r>
      <w:r w:rsidRPr="00B00817">
        <w:rPr>
          <w:highlight w:val="green"/>
          <w:u w:val="single"/>
        </w:rPr>
        <w:t>results could be</w:t>
      </w:r>
      <w:r w:rsidRPr="00B00817">
        <w:rPr>
          <w:u w:val="single"/>
        </w:rPr>
        <w:t xml:space="preserve"> “</w:t>
      </w:r>
      <w:r w:rsidRPr="00B00817">
        <w:rPr>
          <w:rStyle w:val="Emphasis"/>
        </w:rPr>
        <w:t xml:space="preserve">widespread social </w:t>
      </w:r>
      <w:r w:rsidRPr="00B00817">
        <w:rPr>
          <w:rStyle w:val="Emphasis"/>
          <w:highlight w:val="green"/>
        </w:rPr>
        <w:t>unrest</w:t>
      </w:r>
      <w:r w:rsidRPr="00B00817">
        <w:rPr>
          <w:u w:val="single"/>
        </w:rPr>
        <w:t xml:space="preserve">, </w:t>
      </w:r>
      <w:r w:rsidRPr="00B00817">
        <w:rPr>
          <w:rStyle w:val="Emphasis"/>
        </w:rPr>
        <w:t xml:space="preserve">economic </w:t>
      </w:r>
      <w:r w:rsidRPr="00B00817">
        <w:rPr>
          <w:rStyle w:val="Emphasis"/>
          <w:highlight w:val="green"/>
        </w:rPr>
        <w:t>instability</w:t>
      </w:r>
      <w:r w:rsidRPr="00B00817">
        <w:rPr>
          <w:u w:val="single"/>
        </w:rPr>
        <w:t xml:space="preserve">, and </w:t>
      </w:r>
      <w:r w:rsidRPr="00B00817">
        <w:rPr>
          <w:rStyle w:val="Emphasis"/>
        </w:rPr>
        <w:t>loss of human life</w:t>
      </w:r>
      <w:r w:rsidRPr="00B00817">
        <w:rPr>
          <w:u w:val="single"/>
        </w:rPr>
        <w:t>.”</w:t>
      </w:r>
      <w:r w:rsidRPr="00B00817">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0E807183" w14:textId="77777777" w:rsidR="00B00817" w:rsidRPr="00B00817" w:rsidRDefault="00B00817" w:rsidP="00B00817">
      <w:pPr>
        <w:rPr>
          <w:sz w:val="16"/>
        </w:rPr>
      </w:pPr>
      <w:r w:rsidRPr="00B00817">
        <w:rPr>
          <w:rStyle w:val="Emphasis"/>
          <w:highlight w:val="green"/>
        </w:rPr>
        <w:t>Biod</w:t>
      </w:r>
      <w:r w:rsidRPr="00B00817">
        <w:rPr>
          <w:u w:val="single"/>
        </w:rPr>
        <w:t xml:space="preserve">iversity loss is a </w:t>
      </w:r>
      <w:r w:rsidRPr="00B00817">
        <w:rPr>
          <w:rStyle w:val="Emphasis"/>
          <w:highlight w:val="green"/>
        </w:rPr>
        <w:t>“threat multiplier”</w:t>
      </w:r>
      <w:r w:rsidRPr="00B00817">
        <w:rPr>
          <w:u w:val="single"/>
        </w:rPr>
        <w:t xml:space="preserve"> that, by </w:t>
      </w:r>
      <w:r w:rsidRPr="00B00817">
        <w:rPr>
          <w:highlight w:val="green"/>
          <w:u w:val="single"/>
        </w:rPr>
        <w:t>pushing societies to</w:t>
      </w:r>
      <w:r w:rsidRPr="00B00817">
        <w:rPr>
          <w:u w:val="single"/>
        </w:rPr>
        <w:t xml:space="preserve"> the brink of </w:t>
      </w:r>
      <w:r w:rsidRPr="00B00817">
        <w:rPr>
          <w:highlight w:val="green"/>
          <w:u w:val="single"/>
        </w:rPr>
        <w:t xml:space="preserve">collapse, will </w:t>
      </w:r>
      <w:r w:rsidRPr="00B00817">
        <w:rPr>
          <w:rStyle w:val="Emphasis"/>
          <w:highlight w:val="green"/>
        </w:rPr>
        <w:t>exacerbate</w:t>
      </w:r>
      <w:r w:rsidRPr="00B00817">
        <w:rPr>
          <w:rStyle w:val="Emphasis"/>
        </w:rPr>
        <w:t xml:space="preserve"> existing </w:t>
      </w:r>
      <w:r w:rsidRPr="00B00817">
        <w:rPr>
          <w:rStyle w:val="Emphasis"/>
          <w:highlight w:val="green"/>
        </w:rPr>
        <w:t>conflicts</w:t>
      </w:r>
      <w:r w:rsidRPr="00B00817">
        <w:rPr>
          <w:highlight w:val="green"/>
          <w:u w:val="single"/>
        </w:rPr>
        <w:t xml:space="preserve"> and</w:t>
      </w:r>
      <w:r w:rsidRPr="00B00817">
        <w:rPr>
          <w:u w:val="single"/>
        </w:rPr>
        <w:t xml:space="preserve"> introduce entirely new struggles between state and non-state actors. Indeed, it could even </w:t>
      </w:r>
      <w:r w:rsidRPr="00B00817">
        <w:rPr>
          <w:highlight w:val="green"/>
          <w:u w:val="single"/>
        </w:rPr>
        <w:t>fuel</w:t>
      </w:r>
      <w:r w:rsidRPr="00B00817">
        <w:rPr>
          <w:u w:val="single"/>
        </w:rPr>
        <w:t xml:space="preserve"> the rise of </w:t>
      </w:r>
      <w:r w:rsidRPr="00B00817">
        <w:rPr>
          <w:rStyle w:val="Emphasis"/>
          <w:highlight w:val="green"/>
        </w:rPr>
        <w:t>terrorism</w:t>
      </w:r>
      <w:r w:rsidRPr="00B00817">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708F5A32" w14:textId="77777777" w:rsidR="00B00817" w:rsidRPr="00B00817" w:rsidRDefault="00B00817" w:rsidP="00B00817">
      <w:pPr>
        <w:rPr>
          <w:sz w:val="16"/>
        </w:rPr>
      </w:pPr>
      <w:r w:rsidRPr="00B00817">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4684256D" w14:textId="77777777" w:rsidR="00B00817" w:rsidRPr="00B00817" w:rsidRDefault="00B00817" w:rsidP="00B00817">
      <w:pPr>
        <w:rPr>
          <w:sz w:val="16"/>
        </w:rPr>
      </w:pPr>
      <w:r w:rsidRPr="00B00817">
        <w:rPr>
          <w:sz w:val="16"/>
        </w:rPr>
        <w:t xml:space="preserve">The unavoidable conclusion is that </w:t>
      </w:r>
      <w:r w:rsidRPr="00B00817">
        <w:rPr>
          <w:rStyle w:val="Emphasis"/>
        </w:rPr>
        <w:t>biod</w:t>
      </w:r>
      <w:r w:rsidRPr="00B00817">
        <w:rPr>
          <w:u w:val="single"/>
        </w:rPr>
        <w:t xml:space="preserve">iversity loss constitutes </w:t>
      </w:r>
      <w:r w:rsidRPr="00B00817">
        <w:rPr>
          <w:highlight w:val="green"/>
          <w:u w:val="single"/>
        </w:rPr>
        <w:t xml:space="preserve">an </w:t>
      </w:r>
      <w:r w:rsidRPr="00B00817">
        <w:rPr>
          <w:rStyle w:val="Emphasis"/>
          <w:highlight w:val="green"/>
        </w:rPr>
        <w:t>existential threat</w:t>
      </w:r>
      <w:r w:rsidRPr="00B00817">
        <w:rPr>
          <w:sz w:val="16"/>
        </w:rPr>
        <w:t xml:space="preserve"> in its own right. As such, </w:t>
      </w:r>
      <w:r w:rsidRPr="00B00817">
        <w:rPr>
          <w:u w:val="single"/>
        </w:rPr>
        <w:t xml:space="preserve">it ought to be considered </w:t>
      </w:r>
      <w:r w:rsidRPr="00B00817">
        <w:rPr>
          <w:rStyle w:val="Emphasis"/>
        </w:rPr>
        <w:t>along</w:t>
      </w:r>
      <w:r w:rsidRPr="00B00817">
        <w:rPr>
          <w:u w:val="single"/>
        </w:rPr>
        <w:t>side</w:t>
      </w:r>
      <w:r w:rsidRPr="00B00817">
        <w:rPr>
          <w:sz w:val="16"/>
        </w:rPr>
        <w:t xml:space="preserve"> </w:t>
      </w:r>
      <w:r w:rsidRPr="00B00817">
        <w:rPr>
          <w:rStyle w:val="Emphasis"/>
        </w:rPr>
        <w:t>climate change</w:t>
      </w:r>
      <w:r w:rsidRPr="00B00817">
        <w:rPr>
          <w:sz w:val="16"/>
        </w:rPr>
        <w:t xml:space="preserve"> and </w:t>
      </w:r>
      <w:r w:rsidRPr="00B00817">
        <w:rPr>
          <w:sz w:val="16"/>
          <w:szCs w:val="16"/>
        </w:rPr>
        <w:t>nuclear weapons</w:t>
      </w:r>
      <w:r w:rsidRPr="00B00817">
        <w:rPr>
          <w:u w:val="single"/>
        </w:rPr>
        <w:t xml:space="preserve"> as one of the </w:t>
      </w:r>
      <w:r w:rsidRPr="00B00817">
        <w:rPr>
          <w:rStyle w:val="Emphasis"/>
        </w:rPr>
        <w:t xml:space="preserve">most </w:t>
      </w:r>
      <w:r w:rsidRPr="00B00817">
        <w:rPr>
          <w:rStyle w:val="Emphasis"/>
          <w:highlight w:val="green"/>
        </w:rPr>
        <w:t>significant</w:t>
      </w:r>
      <w:r w:rsidRPr="00B00817">
        <w:rPr>
          <w:rStyle w:val="Emphasis"/>
        </w:rPr>
        <w:t xml:space="preserve"> contemporary </w:t>
      </w:r>
      <w:r w:rsidRPr="00B00817">
        <w:rPr>
          <w:rStyle w:val="Emphasis"/>
          <w:highlight w:val="green"/>
        </w:rPr>
        <w:t>risks</w:t>
      </w:r>
      <w:r w:rsidRPr="00B00817">
        <w:rPr>
          <w:highlight w:val="green"/>
          <w:u w:val="single"/>
        </w:rPr>
        <w:t xml:space="preserve"> to </w:t>
      </w:r>
      <w:r w:rsidRPr="00B00817">
        <w:rPr>
          <w:rStyle w:val="Emphasis"/>
        </w:rPr>
        <w:t xml:space="preserve">human prosperity and </w:t>
      </w:r>
      <w:r w:rsidRPr="00B00817">
        <w:rPr>
          <w:rStyle w:val="Emphasis"/>
          <w:highlight w:val="green"/>
        </w:rPr>
        <w:t>survival</w:t>
      </w:r>
      <w:r w:rsidRPr="00B00817">
        <w:rPr>
          <w:sz w:val="16"/>
        </w:rPr>
        <w:t>.</w:t>
      </w:r>
    </w:p>
    <w:p w14:paraId="3492BB5A" w14:textId="54F4FD6E" w:rsidR="00B00817" w:rsidRDefault="00B00817" w:rsidP="00B00817"/>
    <w:p w14:paraId="55AB39C7" w14:textId="062B7E29" w:rsidR="00B00817" w:rsidRDefault="00B00817" w:rsidP="00B00817">
      <w:pPr>
        <w:pStyle w:val="Heading2"/>
      </w:pPr>
      <w:r>
        <w:t>6</w:t>
      </w:r>
    </w:p>
    <w:p w14:paraId="4D93A005" w14:textId="72A56FEA" w:rsidR="00B00817" w:rsidRDefault="00B00817" w:rsidP="00B00817">
      <w:pPr>
        <w:pStyle w:val="Heading3"/>
      </w:pPr>
      <w:r>
        <w:t>DA</w:t>
      </w:r>
    </w:p>
    <w:p w14:paraId="13AF16F9" w14:textId="77777777" w:rsidR="00B00817" w:rsidRDefault="00B00817" w:rsidP="00B00817">
      <w:pPr>
        <w:pStyle w:val="Heading4"/>
      </w:pPr>
      <w:r>
        <w:t xml:space="preserve">Liquidity stays </w:t>
      </w:r>
      <w:r w:rsidRPr="00CE1C85">
        <w:rPr>
          <w:u w:val="single"/>
        </w:rPr>
        <w:t>robust</w:t>
      </w:r>
      <w:r w:rsidRPr="00CE1C85">
        <w:t xml:space="preserve"> in 2021</w:t>
      </w:r>
      <w:r>
        <w:t xml:space="preserve"> despite challenges – status-quo ensures </w:t>
      </w:r>
      <w:r w:rsidRPr="00CE1C85">
        <w:rPr>
          <w:u w:val="single"/>
        </w:rPr>
        <w:t>declines are controlled</w:t>
      </w:r>
      <w:r>
        <w:t>.</w:t>
      </w:r>
    </w:p>
    <w:p w14:paraId="3F1112CB" w14:textId="77777777" w:rsidR="00B00817" w:rsidRPr="0041744C" w:rsidRDefault="00B00817" w:rsidP="00B00817">
      <w:r w:rsidRPr="00CE1C85">
        <w:rPr>
          <w:rStyle w:val="Style13ptBold"/>
        </w:rPr>
        <w:t>Lokeshwarri 21</w:t>
      </w:r>
      <w:r>
        <w:t xml:space="preserve"> [SK; </w:t>
      </w:r>
      <w:r w:rsidRPr="0041744C">
        <w:t>Chief of Research Bureau</w:t>
      </w:r>
      <w:r>
        <w:t>; “</w:t>
      </w:r>
      <w:r w:rsidRPr="005D288D">
        <w:rPr>
          <w:rStyle w:val="Emphasis"/>
        </w:rPr>
        <w:t xml:space="preserve">3 reasons why market </w:t>
      </w:r>
      <w:r w:rsidRPr="005D288D">
        <w:rPr>
          <w:rStyle w:val="Emphasis"/>
          <w:highlight w:val="green"/>
        </w:rPr>
        <w:t xml:space="preserve">liquidity </w:t>
      </w:r>
      <w:r w:rsidRPr="00392B0F">
        <w:rPr>
          <w:rStyle w:val="Emphasis"/>
        </w:rPr>
        <w:t xml:space="preserve">will stay </w:t>
      </w:r>
      <w:r w:rsidRPr="005D288D">
        <w:rPr>
          <w:rStyle w:val="Emphasis"/>
          <w:highlight w:val="green"/>
        </w:rPr>
        <w:t>robust in 2021</w:t>
      </w:r>
      <w:r>
        <w:t xml:space="preserve">,” </w:t>
      </w:r>
      <w:proofErr w:type="spellStart"/>
      <w:r>
        <w:t>BusinessLine</w:t>
      </w:r>
      <w:proofErr w:type="spellEnd"/>
      <w:r>
        <w:t xml:space="preserve">; 1/3/21; </w:t>
      </w:r>
      <w:hyperlink r:id="rId13" w:history="1">
        <w:r w:rsidRPr="00C944A1">
          <w:rPr>
            <w:rStyle w:val="Hyperlink"/>
          </w:rPr>
          <w:t>https://www.thehindubusinessline.com/data-stories/deep-dive/3-reasons-why-market-liquidity-will-stay-robust-in-2021/article33487346.ece</w:t>
        </w:r>
      </w:hyperlink>
      <w:r>
        <w:t>] Justin</w:t>
      </w:r>
    </w:p>
    <w:p w14:paraId="0D0AC267" w14:textId="77777777" w:rsidR="00B00817" w:rsidRPr="00CE1C85" w:rsidRDefault="00B00817" w:rsidP="00B00817">
      <w:pPr>
        <w:rPr>
          <w:sz w:val="16"/>
        </w:rPr>
      </w:pPr>
      <w:r w:rsidRPr="00CE1C85">
        <w:rPr>
          <w:sz w:val="16"/>
        </w:rPr>
        <w:t xml:space="preserve">As we step into 2021, </w:t>
      </w:r>
      <w:r w:rsidRPr="005D288D">
        <w:rPr>
          <w:sz w:val="16"/>
        </w:rPr>
        <w:t>investors in Indian equity market have much to be thankful for</w:t>
      </w:r>
      <w:r w:rsidRPr="00CE1C85">
        <w:rPr>
          <w:sz w:val="16"/>
        </w:rPr>
        <w:t>. While the deep cut in March 2020 — that made the Nifty50 and the Sensex lose almost 40 per cent from the January peak — had everyone losing their head in worry, all the losses were recouped in the following months. The benchmark indices have gained a whopping 79 per cent from the March lows and ended the year with gains of over 15 per cent.</w:t>
      </w:r>
    </w:p>
    <w:p w14:paraId="70D095EC" w14:textId="77777777" w:rsidR="00B00817" w:rsidRPr="00392B0F" w:rsidRDefault="00B00817" w:rsidP="00B00817">
      <w:pPr>
        <w:rPr>
          <w:rStyle w:val="Emphasis"/>
        </w:rPr>
      </w:pPr>
      <w:r w:rsidRPr="00CE1C85">
        <w:rPr>
          <w:sz w:val="16"/>
        </w:rPr>
        <w:t xml:space="preserve">It’s clear that </w:t>
      </w:r>
      <w:r w:rsidRPr="000B3479">
        <w:rPr>
          <w:u w:val="single"/>
        </w:rPr>
        <w:t>investors</w:t>
      </w:r>
      <w:r w:rsidRPr="00CE1C85">
        <w:rPr>
          <w:u w:val="single"/>
        </w:rPr>
        <w:t xml:space="preserve"> are </w:t>
      </w:r>
      <w:r w:rsidRPr="005D288D">
        <w:rPr>
          <w:rStyle w:val="Emphasis"/>
        </w:rPr>
        <w:t>chasing growth, making valuation pricey in select pockets, even as value continues to exist in cyclical stocks</w:t>
      </w:r>
      <w:r w:rsidRPr="00CE1C85">
        <w:rPr>
          <w:sz w:val="16"/>
        </w:rPr>
        <w:t xml:space="preserve">. The question that begs an answer now is: </w:t>
      </w:r>
      <w:r w:rsidRPr="00CE1C85">
        <w:rPr>
          <w:u w:val="single"/>
        </w:rPr>
        <w:t xml:space="preserve">will this rally continue in 2021? That depends, to a large extent, on the demand for stocks, </w:t>
      </w:r>
      <w:r w:rsidRPr="00392B0F">
        <w:rPr>
          <w:u w:val="single"/>
        </w:rPr>
        <w:t xml:space="preserve">also called market liquidity. There are three main reasons why </w:t>
      </w:r>
      <w:r w:rsidRPr="00392B0F">
        <w:rPr>
          <w:rStyle w:val="Emphasis"/>
        </w:rPr>
        <w:t>liquidity will remain robust in 2021</w:t>
      </w:r>
      <w:r w:rsidRPr="00392B0F">
        <w:rPr>
          <w:sz w:val="16"/>
        </w:rPr>
        <w:t xml:space="preserve"> as well. While market corrections and sporadic volatility cannot be ruled out, these </w:t>
      </w:r>
      <w:r w:rsidRPr="00392B0F">
        <w:rPr>
          <w:u w:val="single"/>
        </w:rPr>
        <w:t xml:space="preserve">factors will ensure that the </w:t>
      </w:r>
      <w:r w:rsidRPr="00392B0F">
        <w:rPr>
          <w:rStyle w:val="Emphasis"/>
        </w:rPr>
        <w:t>declines do not get too serious.</w:t>
      </w:r>
    </w:p>
    <w:p w14:paraId="0D147AE5" w14:textId="77777777" w:rsidR="00B00817" w:rsidRPr="005D288D" w:rsidRDefault="00B00817" w:rsidP="00B00817">
      <w:pPr>
        <w:rPr>
          <w:rStyle w:val="Emphasis"/>
        </w:rPr>
      </w:pPr>
      <w:r w:rsidRPr="00392B0F">
        <w:rPr>
          <w:u w:val="single"/>
        </w:rPr>
        <w:t xml:space="preserve">Interest rates at </w:t>
      </w:r>
      <w:r w:rsidRPr="00392B0F">
        <w:rPr>
          <w:rStyle w:val="Emphasis"/>
        </w:rPr>
        <w:t>rock bottom</w:t>
      </w:r>
    </w:p>
    <w:p w14:paraId="65BB55EA" w14:textId="77777777" w:rsidR="00B00817" w:rsidRPr="00CE1C85" w:rsidRDefault="00B00817" w:rsidP="00B00817">
      <w:pPr>
        <w:rPr>
          <w:sz w:val="16"/>
        </w:rPr>
      </w:pPr>
      <w:r w:rsidRPr="00CE1C85">
        <w:rPr>
          <w:sz w:val="16"/>
        </w:rPr>
        <w:t xml:space="preserve">One of the principal reasons why </w:t>
      </w:r>
      <w:r w:rsidRPr="000B3479">
        <w:rPr>
          <w:highlight w:val="green"/>
          <w:u w:val="single"/>
        </w:rPr>
        <w:t>investors flocked to</w:t>
      </w:r>
      <w:r w:rsidRPr="00CE1C85">
        <w:rPr>
          <w:u w:val="single"/>
        </w:rPr>
        <w:t xml:space="preserve"> </w:t>
      </w:r>
      <w:r w:rsidRPr="005D288D">
        <w:rPr>
          <w:rStyle w:val="Emphasis"/>
        </w:rPr>
        <w:t xml:space="preserve">equity </w:t>
      </w:r>
      <w:r w:rsidRPr="005D288D">
        <w:rPr>
          <w:rStyle w:val="Emphasis"/>
          <w:highlight w:val="green"/>
        </w:rPr>
        <w:t>markets</w:t>
      </w:r>
      <w:r w:rsidRPr="005D288D">
        <w:rPr>
          <w:rStyle w:val="Emphasis"/>
        </w:rPr>
        <w:t xml:space="preserve"> after March 2020 was due to the </w:t>
      </w:r>
      <w:r w:rsidRPr="005D288D">
        <w:rPr>
          <w:rStyle w:val="Emphasis"/>
          <w:highlight w:val="green"/>
        </w:rPr>
        <w:t>large interest rate cuts by</w:t>
      </w:r>
      <w:r w:rsidRPr="005D288D">
        <w:rPr>
          <w:rStyle w:val="Emphasis"/>
        </w:rPr>
        <w:t xml:space="preserve"> all central</w:t>
      </w:r>
      <w:r w:rsidRPr="00CE1C85">
        <w:rPr>
          <w:u w:val="single"/>
        </w:rPr>
        <w:t xml:space="preserve"> </w:t>
      </w:r>
      <w:r w:rsidRPr="005D288D">
        <w:rPr>
          <w:rStyle w:val="Emphasis"/>
        </w:rPr>
        <w:t>banks</w:t>
      </w:r>
      <w:r w:rsidRPr="00CE1C85">
        <w:rPr>
          <w:sz w:val="16"/>
        </w:rPr>
        <w:t xml:space="preserve"> including the RBI to stimulate the economy. The RBI slashed the repo rate from 5.15 per cent towards the beginning of 2020 to 4 per cent by May; the lowest level in two decades. </w:t>
      </w:r>
      <w:r w:rsidRPr="00CE1C85">
        <w:rPr>
          <w:u w:val="single"/>
        </w:rPr>
        <w:t xml:space="preserve">This made banks lower their deposit rates making </w:t>
      </w:r>
      <w:r w:rsidRPr="005D288D">
        <w:rPr>
          <w:rStyle w:val="Emphasis"/>
        </w:rPr>
        <w:t>fixed income investments unattractive</w:t>
      </w:r>
      <w:r w:rsidRPr="00CE1C85">
        <w:rPr>
          <w:sz w:val="16"/>
        </w:rPr>
        <w:t>. It needs to be noted the Indian central bank has been consistently lowering rates since 2012, when the repo rate was 8.5 per cent, in a bid to boost growth. This has been one of the drivers of the structural bull-run since 2013.</w:t>
      </w:r>
    </w:p>
    <w:p w14:paraId="5EDBF116" w14:textId="77777777" w:rsidR="00B00817" w:rsidRPr="005D288D" w:rsidRDefault="00B00817" w:rsidP="00B00817">
      <w:pPr>
        <w:rPr>
          <w:rStyle w:val="Emphasis"/>
        </w:rPr>
      </w:pPr>
      <w:r w:rsidRPr="00CE1C85">
        <w:rPr>
          <w:u w:val="single"/>
        </w:rPr>
        <w:t>Other central banks including the US Federal Reserve also similarly slashed rates in March and April</w:t>
      </w:r>
      <w:r w:rsidRPr="00CE1C85">
        <w:rPr>
          <w:sz w:val="16"/>
        </w:rPr>
        <w:t xml:space="preserve">. As the accompanying table shows, </w:t>
      </w:r>
      <w:r w:rsidRPr="00CE1C85">
        <w:rPr>
          <w:u w:val="single"/>
        </w:rPr>
        <w:t xml:space="preserve">policy rates of </w:t>
      </w:r>
      <w:r w:rsidRPr="005D288D">
        <w:rPr>
          <w:rStyle w:val="Emphasis"/>
          <w:highlight w:val="green"/>
        </w:rPr>
        <w:t>countries</w:t>
      </w:r>
      <w:r w:rsidRPr="005D288D">
        <w:rPr>
          <w:rStyle w:val="Emphasis"/>
        </w:rPr>
        <w:t xml:space="preserve"> such as the US, UK, Canada, Australia, Norway, etc are close to zero</w:t>
      </w:r>
      <w:r w:rsidRPr="00CE1C85">
        <w:rPr>
          <w:sz w:val="16"/>
        </w:rPr>
        <w:t xml:space="preserve">; while countries such as Switzerland, Denmark, Japan and the Euro zone have negative policy rates. Maximum global wealth lies in the US and Europe with most FPIs originating from these regions. It is, </w:t>
      </w:r>
      <w:r w:rsidRPr="00CE1C85">
        <w:rPr>
          <w:u w:val="single"/>
        </w:rPr>
        <w:t xml:space="preserve">therefore, not surprising that </w:t>
      </w:r>
      <w:r w:rsidRPr="000B3479">
        <w:rPr>
          <w:highlight w:val="green"/>
          <w:u w:val="single"/>
        </w:rPr>
        <w:t>the hunt</w:t>
      </w:r>
      <w:r w:rsidRPr="00CE1C85">
        <w:rPr>
          <w:u w:val="single"/>
        </w:rPr>
        <w:t xml:space="preserve"> for higher returns </w:t>
      </w:r>
      <w:r w:rsidRPr="005D288D">
        <w:rPr>
          <w:rStyle w:val="Emphasis"/>
          <w:highlight w:val="green"/>
        </w:rPr>
        <w:t>attracted</w:t>
      </w:r>
      <w:r w:rsidRPr="005D288D">
        <w:rPr>
          <w:rStyle w:val="Emphasis"/>
        </w:rPr>
        <w:t xml:space="preserve"> these </w:t>
      </w:r>
      <w:r w:rsidRPr="005D288D">
        <w:rPr>
          <w:rStyle w:val="Emphasis"/>
          <w:highlight w:val="green"/>
        </w:rPr>
        <w:t>investors to</w:t>
      </w:r>
      <w:r w:rsidRPr="005D288D">
        <w:rPr>
          <w:rStyle w:val="Emphasis"/>
        </w:rPr>
        <w:t xml:space="preserve"> Indian </w:t>
      </w:r>
      <w:r w:rsidRPr="005D288D">
        <w:rPr>
          <w:rStyle w:val="Emphasis"/>
          <w:highlight w:val="green"/>
        </w:rPr>
        <w:t>stocks</w:t>
      </w:r>
      <w:r w:rsidRPr="005D288D">
        <w:rPr>
          <w:rStyle w:val="Emphasis"/>
        </w:rPr>
        <w:t>.</w:t>
      </w:r>
    </w:p>
    <w:p w14:paraId="36BCB53B" w14:textId="77777777" w:rsidR="00B00817" w:rsidRPr="00CE1C85" w:rsidRDefault="00B00817" w:rsidP="00B00817">
      <w:pPr>
        <w:rPr>
          <w:sz w:val="16"/>
        </w:rPr>
      </w:pPr>
      <w:r w:rsidRPr="00CE1C85">
        <w:rPr>
          <w:sz w:val="16"/>
        </w:rPr>
        <w:t xml:space="preserve">With global monetary policy expected to be dovish through 2021, the FPI flows </w:t>
      </w:r>
      <w:proofErr w:type="gramStart"/>
      <w:r w:rsidRPr="00CE1C85">
        <w:rPr>
          <w:sz w:val="16"/>
        </w:rPr>
        <w:t>in to</w:t>
      </w:r>
      <w:proofErr w:type="gramEnd"/>
      <w:r w:rsidRPr="00CE1C85">
        <w:rPr>
          <w:sz w:val="16"/>
        </w:rPr>
        <w:t xml:space="preserve"> India equity is likely to be supportive this year.</w:t>
      </w:r>
    </w:p>
    <w:p w14:paraId="008162EB" w14:textId="77777777" w:rsidR="00B00817" w:rsidRPr="005D288D" w:rsidRDefault="00B00817" w:rsidP="00B00817">
      <w:pPr>
        <w:rPr>
          <w:rStyle w:val="Emphasis"/>
        </w:rPr>
      </w:pPr>
      <w:r w:rsidRPr="005D288D">
        <w:rPr>
          <w:rStyle w:val="Emphasis"/>
        </w:rPr>
        <w:t xml:space="preserve">Dollar movement and global central bank </w:t>
      </w:r>
      <w:r w:rsidRPr="005D288D">
        <w:rPr>
          <w:rStyle w:val="Emphasis"/>
          <w:highlight w:val="green"/>
        </w:rPr>
        <w:t>stimulus</w:t>
      </w:r>
    </w:p>
    <w:p w14:paraId="7EBC739C" w14:textId="77777777" w:rsidR="00B00817" w:rsidRPr="00CE1C85" w:rsidRDefault="00B00817" w:rsidP="00B00817">
      <w:pPr>
        <w:rPr>
          <w:sz w:val="16"/>
        </w:rPr>
      </w:pPr>
      <w:r w:rsidRPr="00CE1C85">
        <w:rPr>
          <w:u w:val="single"/>
        </w:rPr>
        <w:t xml:space="preserve">Another factor that needs to be tracked closely to </w:t>
      </w:r>
      <w:r w:rsidRPr="005D288D">
        <w:rPr>
          <w:rStyle w:val="Emphasis"/>
        </w:rPr>
        <w:t>gauge liquidity in stock market is the movement of the US dollar</w:t>
      </w:r>
      <w:r w:rsidRPr="00CE1C85">
        <w:rPr>
          <w:sz w:val="16"/>
        </w:rPr>
        <w:t xml:space="preserve">. Dollar along with gold is a safe haven with value increasing in times of extreme risk-off sentiments, due to money flowing </w:t>
      </w:r>
      <w:proofErr w:type="gramStart"/>
      <w:r w:rsidRPr="00CE1C85">
        <w:rPr>
          <w:sz w:val="16"/>
        </w:rPr>
        <w:t>in to</w:t>
      </w:r>
      <w:proofErr w:type="gramEnd"/>
      <w:r w:rsidRPr="00CE1C85">
        <w:rPr>
          <w:sz w:val="16"/>
        </w:rPr>
        <w:t xml:space="preserve"> US treasury instruments.</w:t>
      </w:r>
    </w:p>
    <w:p w14:paraId="1EAC2841" w14:textId="77777777" w:rsidR="00B00817" w:rsidRPr="00CE1C85" w:rsidRDefault="00B00817" w:rsidP="00B00817">
      <w:pPr>
        <w:rPr>
          <w:sz w:val="16"/>
        </w:rPr>
      </w:pPr>
      <w:r w:rsidRPr="00CE1C85">
        <w:rPr>
          <w:u w:val="single"/>
        </w:rPr>
        <w:t xml:space="preserve">If we track the long-term movement of </w:t>
      </w:r>
      <w:r w:rsidRPr="000B3479">
        <w:rPr>
          <w:highlight w:val="green"/>
          <w:u w:val="single"/>
        </w:rPr>
        <w:t>the dollar</w:t>
      </w:r>
      <w:r w:rsidRPr="00CE1C85">
        <w:rPr>
          <w:u w:val="single"/>
        </w:rPr>
        <w:t xml:space="preserve"> index, it can be noted that the </w:t>
      </w:r>
      <w:r w:rsidRPr="005D288D">
        <w:rPr>
          <w:rStyle w:val="Emphasis"/>
        </w:rPr>
        <w:t xml:space="preserve">index </w:t>
      </w:r>
      <w:r w:rsidRPr="005D288D">
        <w:rPr>
          <w:rStyle w:val="Emphasis"/>
          <w:highlight w:val="green"/>
        </w:rPr>
        <w:t>consistently moved lower</w:t>
      </w:r>
      <w:r w:rsidRPr="005D288D">
        <w:rPr>
          <w:rStyle w:val="Emphasis"/>
        </w:rPr>
        <w:t xml:space="preserve"> from 116 in 2002 to 73 in 2008</w:t>
      </w:r>
      <w:r w:rsidRPr="00CE1C85">
        <w:rPr>
          <w:sz w:val="16"/>
        </w:rPr>
        <w:t>. This was the period of an unbridled bull-run in most equity markets. The period from 2014 to 2016, when the dollar index rallied was accompanied by volatility in global stocks.</w:t>
      </w:r>
    </w:p>
    <w:p w14:paraId="4D90F8F0" w14:textId="77777777" w:rsidR="00B00817" w:rsidRPr="005D288D" w:rsidRDefault="00B00817" w:rsidP="00B00817">
      <w:pPr>
        <w:rPr>
          <w:rStyle w:val="Emphasis"/>
        </w:rPr>
      </w:pPr>
      <w:r w:rsidRPr="00CE1C85">
        <w:rPr>
          <w:sz w:val="16"/>
        </w:rPr>
        <w:t xml:space="preserve">The </w:t>
      </w:r>
      <w:r w:rsidRPr="00CE1C85">
        <w:rPr>
          <w:u w:val="single"/>
        </w:rPr>
        <w:t xml:space="preserve">dollar index is once again weak. The weakness is </w:t>
      </w:r>
      <w:r w:rsidRPr="005D288D">
        <w:rPr>
          <w:rStyle w:val="Emphasis"/>
        </w:rPr>
        <w:t>partly on account of the Federal Reserve’s next tranche of stimulus</w:t>
      </w:r>
      <w:r w:rsidRPr="00CE1C85">
        <w:rPr>
          <w:u w:val="single"/>
        </w:rPr>
        <w:t xml:space="preserve"> announced recently and the unlimited dollar printing. But it also signifies that there is certain degree of </w:t>
      </w:r>
      <w:r w:rsidRPr="005D288D">
        <w:rPr>
          <w:rStyle w:val="Emphasis"/>
        </w:rPr>
        <w:t>complacency in financial markets</w:t>
      </w:r>
      <w:r w:rsidRPr="00CE1C85">
        <w:rPr>
          <w:sz w:val="16"/>
        </w:rPr>
        <w:t xml:space="preserve"> regarding the ability of the central banks to keep economies afloat. This is making money move out of the haven of dollar-denominated securities. </w:t>
      </w:r>
      <w:r w:rsidRPr="000B3479">
        <w:rPr>
          <w:u w:val="single"/>
        </w:rPr>
        <w:t xml:space="preserve">Continued </w:t>
      </w:r>
      <w:r w:rsidRPr="005D288D">
        <w:rPr>
          <w:rStyle w:val="Emphasis"/>
          <w:highlight w:val="green"/>
        </w:rPr>
        <w:t>dollar weakness</w:t>
      </w:r>
      <w:r w:rsidRPr="005D288D">
        <w:rPr>
          <w:rStyle w:val="Emphasis"/>
        </w:rPr>
        <w:t xml:space="preserve"> in 2021 will keep the bias of FPIs </w:t>
      </w:r>
      <w:r w:rsidRPr="005D288D">
        <w:rPr>
          <w:rStyle w:val="Emphasis"/>
          <w:highlight w:val="green"/>
        </w:rPr>
        <w:t>tilted</w:t>
      </w:r>
      <w:r w:rsidRPr="005D288D">
        <w:rPr>
          <w:rStyle w:val="Emphasis"/>
        </w:rPr>
        <w:t xml:space="preserve"> towards </w:t>
      </w:r>
      <w:r w:rsidRPr="005D288D">
        <w:rPr>
          <w:rStyle w:val="Emphasis"/>
          <w:highlight w:val="green"/>
        </w:rPr>
        <w:t>equities in emerging markets</w:t>
      </w:r>
      <w:r w:rsidRPr="005D288D">
        <w:rPr>
          <w:rStyle w:val="Emphasis"/>
        </w:rPr>
        <w:t xml:space="preserve"> such as India.</w:t>
      </w:r>
    </w:p>
    <w:p w14:paraId="4DAAF949" w14:textId="77777777" w:rsidR="00B00817" w:rsidRPr="00CE1C85" w:rsidRDefault="00B00817" w:rsidP="00B00817">
      <w:pPr>
        <w:rPr>
          <w:u w:val="single"/>
        </w:rPr>
      </w:pPr>
      <w:r w:rsidRPr="00CE1C85">
        <w:rPr>
          <w:u w:val="single"/>
        </w:rPr>
        <w:t xml:space="preserve">The other factor that is </w:t>
      </w:r>
      <w:r w:rsidRPr="000B3479">
        <w:rPr>
          <w:highlight w:val="green"/>
          <w:u w:val="single"/>
        </w:rPr>
        <w:t xml:space="preserve">supplying </w:t>
      </w:r>
      <w:r w:rsidRPr="005D288D">
        <w:rPr>
          <w:rStyle w:val="Emphasis"/>
          <w:highlight w:val="green"/>
        </w:rPr>
        <w:t>liquidity to markets is</w:t>
      </w:r>
      <w:r w:rsidRPr="005D288D">
        <w:rPr>
          <w:rStyle w:val="Emphasis"/>
        </w:rPr>
        <w:t xml:space="preserve"> the </w:t>
      </w:r>
      <w:r w:rsidRPr="005D288D">
        <w:rPr>
          <w:rStyle w:val="Emphasis"/>
          <w:highlight w:val="green"/>
        </w:rPr>
        <w:t>stimulus</w:t>
      </w:r>
      <w:r w:rsidRPr="005D288D">
        <w:rPr>
          <w:rStyle w:val="Emphasis"/>
        </w:rPr>
        <w:t xml:space="preserve"> funding being unleashed by Advanced Economies</w:t>
      </w:r>
      <w:r w:rsidRPr="00CE1C85">
        <w:rPr>
          <w:u w:val="single"/>
        </w:rPr>
        <w:t xml:space="preserve">. Some of this </w:t>
      </w:r>
      <w:r w:rsidRPr="005D288D">
        <w:rPr>
          <w:rStyle w:val="Emphasis"/>
          <w:highlight w:val="green"/>
        </w:rPr>
        <w:t xml:space="preserve">money tends to move </w:t>
      </w:r>
      <w:proofErr w:type="gramStart"/>
      <w:r w:rsidRPr="005D288D">
        <w:rPr>
          <w:rStyle w:val="Emphasis"/>
          <w:highlight w:val="green"/>
        </w:rPr>
        <w:t>in</w:t>
      </w:r>
      <w:r w:rsidRPr="005D288D">
        <w:rPr>
          <w:rStyle w:val="Emphasis"/>
        </w:rPr>
        <w:t xml:space="preserve"> to</w:t>
      </w:r>
      <w:proofErr w:type="gramEnd"/>
      <w:r w:rsidRPr="005D288D">
        <w:rPr>
          <w:rStyle w:val="Emphasis"/>
        </w:rPr>
        <w:t xml:space="preserve"> </w:t>
      </w:r>
      <w:r w:rsidRPr="005D288D">
        <w:rPr>
          <w:rStyle w:val="Emphasis"/>
          <w:highlight w:val="green"/>
        </w:rPr>
        <w:t>risky assets</w:t>
      </w:r>
      <w:r w:rsidRPr="005D288D">
        <w:rPr>
          <w:rStyle w:val="Emphasis"/>
        </w:rPr>
        <w:t xml:space="preserve"> as the flood of money</w:t>
      </w:r>
      <w:r w:rsidRPr="00CE1C85">
        <w:rPr>
          <w:u w:val="single"/>
        </w:rPr>
        <w:t xml:space="preserve"> coupled with lows interest rates in these economies boosts currency carry trades.</w:t>
      </w:r>
    </w:p>
    <w:p w14:paraId="332A4727" w14:textId="77777777" w:rsidR="00B00817" w:rsidRPr="005D288D" w:rsidRDefault="00B00817" w:rsidP="00B00817">
      <w:pPr>
        <w:rPr>
          <w:rStyle w:val="Emphasis"/>
        </w:rPr>
      </w:pPr>
      <w:r w:rsidRPr="005D288D">
        <w:rPr>
          <w:rStyle w:val="Emphasis"/>
          <w:highlight w:val="green"/>
        </w:rPr>
        <w:t>Vaccine</w:t>
      </w:r>
      <w:r w:rsidRPr="005D288D">
        <w:rPr>
          <w:rStyle w:val="Emphasis"/>
        </w:rPr>
        <w:t xml:space="preserve"> roll-out, normalisation of </w:t>
      </w:r>
      <w:r w:rsidRPr="005D288D">
        <w:rPr>
          <w:rStyle w:val="Emphasis"/>
          <w:highlight w:val="green"/>
        </w:rPr>
        <w:t>economic activity</w:t>
      </w:r>
    </w:p>
    <w:p w14:paraId="77F870A4" w14:textId="77777777" w:rsidR="00B00817" w:rsidRPr="00CE1C85" w:rsidRDefault="00B00817" w:rsidP="00B00817">
      <w:pPr>
        <w:rPr>
          <w:u w:val="single"/>
        </w:rPr>
      </w:pPr>
      <w:r w:rsidRPr="00CE1C85">
        <w:rPr>
          <w:sz w:val="16"/>
        </w:rPr>
        <w:t xml:space="preserve">As far as domestic liquidity goes, there isn’t much to worry about. Though equity oriented mutual funds have witnessed outflows over the last five months, there are other indications that domestic investors have enough liquidity on their hands. One, </w:t>
      </w:r>
      <w:r w:rsidRPr="00CE1C85">
        <w:rPr>
          <w:u w:val="single"/>
        </w:rPr>
        <w:t xml:space="preserve">turnover on domestic </w:t>
      </w:r>
      <w:r w:rsidRPr="005D288D">
        <w:rPr>
          <w:highlight w:val="green"/>
          <w:u w:val="single"/>
        </w:rPr>
        <w:t xml:space="preserve">stock exchanges has been </w:t>
      </w:r>
      <w:r w:rsidRPr="005D288D">
        <w:rPr>
          <w:rStyle w:val="Emphasis"/>
          <w:highlight w:val="green"/>
        </w:rPr>
        <w:t>booming</w:t>
      </w:r>
      <w:r w:rsidRPr="005D288D">
        <w:rPr>
          <w:rStyle w:val="Emphasis"/>
        </w:rPr>
        <w:t xml:space="preserve"> with cash volumes almost doubling since April 2020</w:t>
      </w:r>
      <w:r w:rsidRPr="00CE1C85">
        <w:rPr>
          <w:sz w:val="16"/>
        </w:rPr>
        <w:t xml:space="preserve">. Two, </w:t>
      </w:r>
      <w:r w:rsidRPr="00CE1C85">
        <w:rPr>
          <w:u w:val="single"/>
        </w:rPr>
        <w:t xml:space="preserve">the </w:t>
      </w:r>
      <w:r w:rsidRPr="005D288D">
        <w:rPr>
          <w:highlight w:val="green"/>
          <w:u w:val="single"/>
        </w:rPr>
        <w:t xml:space="preserve">massive </w:t>
      </w:r>
      <w:r w:rsidRPr="005D288D">
        <w:rPr>
          <w:rStyle w:val="Emphasis"/>
          <w:highlight w:val="green"/>
        </w:rPr>
        <w:t>over-subscription</w:t>
      </w:r>
      <w:r w:rsidRPr="005D288D">
        <w:rPr>
          <w:rStyle w:val="Emphasis"/>
        </w:rPr>
        <w:t xml:space="preserve"> in IPOs </w:t>
      </w:r>
      <w:r w:rsidRPr="005D288D">
        <w:rPr>
          <w:rStyle w:val="Emphasis"/>
          <w:highlight w:val="green"/>
        </w:rPr>
        <w:t>shows</w:t>
      </w:r>
      <w:r w:rsidRPr="005D288D">
        <w:rPr>
          <w:rStyle w:val="Emphasis"/>
        </w:rPr>
        <w:t xml:space="preserve"> that </w:t>
      </w:r>
      <w:r w:rsidRPr="005D288D">
        <w:rPr>
          <w:rStyle w:val="Emphasis"/>
          <w:highlight w:val="green"/>
        </w:rPr>
        <w:t>people have surplus</w:t>
      </w:r>
      <w:r w:rsidRPr="005D288D">
        <w:rPr>
          <w:rStyle w:val="Emphasis"/>
        </w:rPr>
        <w:t xml:space="preserve"> on their hands</w:t>
      </w:r>
      <w:r w:rsidRPr="00CE1C85">
        <w:rPr>
          <w:u w:val="single"/>
        </w:rPr>
        <w:t xml:space="preserve"> which they are willing to deploy </w:t>
      </w:r>
      <w:proofErr w:type="gramStart"/>
      <w:r w:rsidRPr="00CE1C85">
        <w:rPr>
          <w:u w:val="single"/>
        </w:rPr>
        <w:t>in to</w:t>
      </w:r>
      <w:proofErr w:type="gramEnd"/>
      <w:r w:rsidRPr="00CE1C85">
        <w:rPr>
          <w:u w:val="single"/>
        </w:rPr>
        <w:t xml:space="preserve"> stocks.</w:t>
      </w:r>
    </w:p>
    <w:p w14:paraId="11063CBE" w14:textId="77777777" w:rsidR="00B00817" w:rsidRPr="00CE1C85" w:rsidRDefault="00B00817" w:rsidP="00B00817">
      <w:pPr>
        <w:rPr>
          <w:sz w:val="16"/>
        </w:rPr>
      </w:pPr>
      <w:r w:rsidRPr="00CE1C85">
        <w:rPr>
          <w:sz w:val="16"/>
        </w:rPr>
        <w:t xml:space="preserve">Also, the </w:t>
      </w:r>
      <w:r w:rsidRPr="00CE1C85">
        <w:rPr>
          <w:u w:val="single"/>
        </w:rPr>
        <w:t>Covid-led job losses has not really affected the upper and upper-middle class much</w:t>
      </w:r>
      <w:r w:rsidRPr="00CE1C85">
        <w:rPr>
          <w:sz w:val="16"/>
        </w:rPr>
        <w:t>. A survey by UBS of 1,508 consumers aged between 18 and 54 found that while 47 per cent of the respondents saw a decline in income in 2020, 49 per cent witnessed stable income or an increase. Also, close to two-thirds of respondents expect income to increase in 2021.</w:t>
      </w:r>
    </w:p>
    <w:p w14:paraId="3754ED8F" w14:textId="77777777" w:rsidR="00B00817" w:rsidRPr="00CE1C85" w:rsidRDefault="00B00817" w:rsidP="00B00817">
      <w:pPr>
        <w:rPr>
          <w:sz w:val="16"/>
        </w:rPr>
      </w:pPr>
      <w:r w:rsidRPr="00CE1C85">
        <w:rPr>
          <w:u w:val="single"/>
        </w:rPr>
        <w:t>While economic growth is largely expected to contract in the 8-10 per cent range in FY21, most research houses think</w:t>
      </w:r>
      <w:r w:rsidRPr="00CE1C85">
        <w:rPr>
          <w:sz w:val="16"/>
        </w:rPr>
        <w:t xml:space="preserve"> that growth in FY22 in India will be the fastest globally, around 8 per cent. Revival in activity, of course, hinges on the </w:t>
      </w:r>
      <w:r w:rsidRPr="005D288D">
        <w:rPr>
          <w:rStyle w:val="Emphasis"/>
          <w:highlight w:val="green"/>
        </w:rPr>
        <w:t>vaccine roll-out and</w:t>
      </w:r>
      <w:r w:rsidRPr="005D288D">
        <w:rPr>
          <w:rStyle w:val="Emphasis"/>
        </w:rPr>
        <w:t xml:space="preserve"> people getting the </w:t>
      </w:r>
      <w:r w:rsidRPr="005D288D">
        <w:rPr>
          <w:rStyle w:val="Emphasis"/>
          <w:highlight w:val="green"/>
        </w:rPr>
        <w:t>confidence</w:t>
      </w:r>
      <w:r w:rsidRPr="005D288D">
        <w:rPr>
          <w:rStyle w:val="Emphasis"/>
        </w:rPr>
        <w:t xml:space="preserve"> to </w:t>
      </w:r>
      <w:r w:rsidRPr="005D288D">
        <w:rPr>
          <w:rStyle w:val="Emphasis"/>
          <w:highlight w:val="green"/>
        </w:rPr>
        <w:t>resume activities</w:t>
      </w:r>
      <w:r w:rsidRPr="00CE1C85">
        <w:rPr>
          <w:sz w:val="16"/>
        </w:rPr>
        <w:t xml:space="preserve"> at pre-Covid levels. With over 56 per cent of the country’s GDP being derived by consumption, success of the vaccine and elimination of the Covid virus would be the key to sustained earnings growth in companies.</w:t>
      </w:r>
    </w:p>
    <w:p w14:paraId="502A6B0E" w14:textId="77777777" w:rsidR="00B00817" w:rsidRPr="00CE1C85" w:rsidRDefault="00B00817" w:rsidP="00B00817">
      <w:pPr>
        <w:rPr>
          <w:sz w:val="16"/>
        </w:rPr>
      </w:pPr>
      <w:r w:rsidRPr="00CE1C85">
        <w:rPr>
          <w:sz w:val="16"/>
        </w:rPr>
        <w:t xml:space="preserve">One negative fall-out of easing of movement restriction and end of work-from-home would be the inability of the people to trade from offices due to the restrictions in office Wi-Fi and other protocols. This could dampen trading turnover to some extent, though it won’t have a material </w:t>
      </w:r>
      <w:proofErr w:type="spellStart"/>
      <w:r w:rsidRPr="00CE1C85">
        <w:rPr>
          <w:sz w:val="16"/>
        </w:rPr>
        <w:t>affect</w:t>
      </w:r>
      <w:proofErr w:type="spellEnd"/>
      <w:r w:rsidRPr="00CE1C85">
        <w:rPr>
          <w:sz w:val="16"/>
        </w:rPr>
        <w:t xml:space="preserve"> on investing behaviour.</w:t>
      </w:r>
    </w:p>
    <w:p w14:paraId="0659C557" w14:textId="77777777" w:rsidR="00B00817" w:rsidRDefault="00B00817" w:rsidP="00B00817"/>
    <w:p w14:paraId="3CF4587F" w14:textId="77777777" w:rsidR="00B00817" w:rsidRDefault="00B00817" w:rsidP="00B00817">
      <w:pPr>
        <w:pStyle w:val="Heading4"/>
        <w:rPr>
          <w:u w:val="single"/>
        </w:rPr>
      </w:pPr>
      <w:r>
        <w:t xml:space="preserve">The plan </w:t>
      </w:r>
      <w:r w:rsidRPr="006117CD">
        <w:rPr>
          <w:u w:val="single"/>
        </w:rPr>
        <w:t>collapses market liquidity</w:t>
      </w:r>
      <w:r>
        <w:t xml:space="preserve"> – our evidence is </w:t>
      </w:r>
      <w:r w:rsidRPr="006117CD">
        <w:rPr>
          <w:u w:val="single"/>
        </w:rPr>
        <w:t>super recent</w:t>
      </w:r>
      <w:r>
        <w:t xml:space="preserve"> and </w:t>
      </w:r>
      <w:r w:rsidRPr="006117CD">
        <w:rPr>
          <w:u w:val="single"/>
        </w:rPr>
        <w:t>really good.</w:t>
      </w:r>
    </w:p>
    <w:p w14:paraId="04F3DB54" w14:textId="77777777" w:rsidR="00B00817" w:rsidRPr="006117CD" w:rsidRDefault="00B00817" w:rsidP="00B00817">
      <w:pPr>
        <w:pStyle w:val="ListParagraph"/>
        <w:numPr>
          <w:ilvl w:val="0"/>
          <w:numId w:val="12"/>
        </w:numPr>
      </w:pPr>
      <w:proofErr w:type="spellStart"/>
      <w:r>
        <w:t>DiD</w:t>
      </w:r>
      <w:proofErr w:type="spellEnd"/>
      <w:r>
        <w:t>- Difference in Difference</w:t>
      </w:r>
    </w:p>
    <w:p w14:paraId="1A31DB2B" w14:textId="77777777" w:rsidR="00B00817" w:rsidRPr="003F2675" w:rsidRDefault="00B00817" w:rsidP="00B00817">
      <w:proofErr w:type="spellStart"/>
      <w:r w:rsidRPr="003F2675">
        <w:rPr>
          <w:rStyle w:val="Style13ptBold"/>
        </w:rPr>
        <w:t>Dass</w:t>
      </w:r>
      <w:proofErr w:type="spellEnd"/>
      <w:r w:rsidRPr="003F2675">
        <w:rPr>
          <w:rStyle w:val="Style13ptBold"/>
        </w:rPr>
        <w:t xml:space="preserve"> et al 21</w:t>
      </w:r>
      <w:r>
        <w:t xml:space="preserve"> [Nishant </w:t>
      </w:r>
      <w:proofErr w:type="spellStart"/>
      <w:r>
        <w:t>Dass</w:t>
      </w:r>
      <w:proofErr w:type="spellEnd"/>
      <w:r>
        <w:t xml:space="preserve">, Vikram Nanda, Steven Xiao; </w:t>
      </w:r>
      <w:proofErr w:type="spellStart"/>
      <w:r w:rsidRPr="00CF2816">
        <w:t>Scheller</w:t>
      </w:r>
      <w:proofErr w:type="spellEnd"/>
      <w:r w:rsidRPr="00CF2816">
        <w:t xml:space="preserve"> College of Business, Georgia Institute of Technology</w:t>
      </w:r>
      <w:r>
        <w:t xml:space="preserve"> Rutgers Business School; “</w:t>
      </w:r>
      <w:r w:rsidRPr="003F2675">
        <w:t>Intellectual Property Protection and Financial Markets: Patenting versus Secrecy</w:t>
      </w:r>
      <w:r>
        <w:t>,” 4/22/21 (</w:t>
      </w:r>
      <w:r w:rsidRPr="003F2675">
        <w:rPr>
          <w:b/>
          <w:bCs/>
        </w:rPr>
        <w:t>The download site says 4/22/21 but the pdf says 11/20/20 so I just put the former – correct if wrong</w:t>
      </w:r>
      <w:r>
        <w:t xml:space="preserve">); </w:t>
      </w:r>
      <w:hyperlink r:id="rId14" w:history="1">
        <w:r w:rsidRPr="007D579E">
          <w:rPr>
            <w:rStyle w:val="Hyperlink"/>
          </w:rPr>
          <w:t>https://papers.ssrn.com/sol3/papers.cfm?abstract_id=2648770&amp;download=yes</w:t>
        </w:r>
      </w:hyperlink>
      <w:r>
        <w:t>] Justin</w:t>
      </w:r>
    </w:p>
    <w:p w14:paraId="05B1B633" w14:textId="77777777" w:rsidR="00B00817" w:rsidRPr="006117CD" w:rsidRDefault="00B00817" w:rsidP="00B00817">
      <w:pPr>
        <w:rPr>
          <w:rStyle w:val="Emphasis"/>
        </w:rPr>
      </w:pPr>
      <w:r w:rsidRPr="006117CD">
        <w:rPr>
          <w:sz w:val="16"/>
        </w:rPr>
        <w:t xml:space="preserve">5.2.1 </w:t>
      </w:r>
      <w:r w:rsidRPr="006117CD">
        <w:rPr>
          <w:rStyle w:val="Emphasis"/>
          <w:highlight w:val="green"/>
        </w:rPr>
        <w:t>TRIPS and Patents</w:t>
      </w:r>
    </w:p>
    <w:p w14:paraId="0DA77123" w14:textId="77777777" w:rsidR="00B00817" w:rsidRPr="006117CD" w:rsidRDefault="00B00817" w:rsidP="00B00817">
      <w:pPr>
        <w:rPr>
          <w:rStyle w:val="Emphasis"/>
        </w:rPr>
      </w:pPr>
      <w:r w:rsidRPr="006117CD">
        <w:rPr>
          <w:sz w:val="16"/>
        </w:rPr>
        <w:t xml:space="preserve">First, we test Hypothesis H1 for the effect of TRIPS on patenting. Our prediction is that stronger international patent protection will encourage firms in patent–reliant industries to use patents over trade secrecy to protect their IPs. </w:t>
      </w:r>
      <w:r w:rsidRPr="003F2675">
        <w:rPr>
          <w:u w:val="single"/>
        </w:rPr>
        <w:t xml:space="preserve">We formally </w:t>
      </w:r>
      <w:r w:rsidRPr="006117CD">
        <w:rPr>
          <w:rStyle w:val="Emphasis"/>
          <w:highlight w:val="green"/>
        </w:rPr>
        <w:t>test</w:t>
      </w:r>
      <w:r w:rsidRPr="006117CD">
        <w:rPr>
          <w:rStyle w:val="Emphasis"/>
        </w:rPr>
        <w:t xml:space="preserve"> the effect of </w:t>
      </w:r>
      <w:r w:rsidRPr="006117CD">
        <w:rPr>
          <w:rStyle w:val="Emphasis"/>
          <w:highlight w:val="green"/>
        </w:rPr>
        <w:t>TRIPS on</w:t>
      </w:r>
      <w:r w:rsidRPr="006117CD">
        <w:rPr>
          <w:rStyle w:val="Emphasis"/>
        </w:rPr>
        <w:t xml:space="preserve"> patenting and stock </w:t>
      </w:r>
      <w:r w:rsidRPr="006117CD">
        <w:rPr>
          <w:rStyle w:val="Emphasis"/>
          <w:highlight w:val="green"/>
        </w:rPr>
        <w:t>liquidity</w:t>
      </w:r>
      <w:r w:rsidRPr="006117CD">
        <w:rPr>
          <w:rStyle w:val="Emphasis"/>
        </w:rPr>
        <w:t xml:space="preserve"> (H1) </w:t>
      </w:r>
      <w:r w:rsidRPr="006117CD">
        <w:rPr>
          <w:rStyle w:val="Emphasis"/>
          <w:highlight w:val="green"/>
        </w:rPr>
        <w:t>using</w:t>
      </w:r>
      <w:r w:rsidRPr="006117CD">
        <w:rPr>
          <w:rStyle w:val="Emphasis"/>
        </w:rPr>
        <w:t xml:space="preserve"> the following </w:t>
      </w:r>
      <w:proofErr w:type="spellStart"/>
      <w:r w:rsidRPr="006117CD">
        <w:rPr>
          <w:rStyle w:val="Emphasis"/>
          <w:highlight w:val="green"/>
        </w:rPr>
        <w:t>DiD</w:t>
      </w:r>
      <w:proofErr w:type="spellEnd"/>
      <w:r w:rsidRPr="006117CD">
        <w:rPr>
          <w:rStyle w:val="Emphasis"/>
          <w:highlight w:val="green"/>
        </w:rPr>
        <w:t xml:space="preserve"> model</w:t>
      </w:r>
      <w:r w:rsidRPr="006117CD">
        <w:rPr>
          <w:rStyle w:val="Emphasis"/>
        </w:rPr>
        <w:t>:</w:t>
      </w:r>
    </w:p>
    <w:p w14:paraId="6BABFE70" w14:textId="77777777" w:rsidR="00B00817" w:rsidRPr="006117CD" w:rsidRDefault="00B00817" w:rsidP="00B00817">
      <w:pPr>
        <w:rPr>
          <w:sz w:val="16"/>
        </w:rPr>
      </w:pPr>
      <w:proofErr w:type="spellStart"/>
      <w:r w:rsidRPr="006117CD">
        <w:rPr>
          <w:sz w:val="16"/>
        </w:rPr>
        <w:t>Patentsi,t</w:t>
      </w:r>
      <w:proofErr w:type="spellEnd"/>
      <w:r w:rsidRPr="006117CD">
        <w:rPr>
          <w:sz w:val="16"/>
        </w:rPr>
        <w:t xml:space="preserve"> = α1 + β1Post–</w:t>
      </w:r>
      <w:proofErr w:type="spellStart"/>
      <w:r w:rsidRPr="006117CD">
        <w:rPr>
          <w:sz w:val="16"/>
        </w:rPr>
        <w:t>TRIPSi,t</w:t>
      </w:r>
      <w:proofErr w:type="spellEnd"/>
      <w:r w:rsidRPr="006117CD">
        <w:rPr>
          <w:sz w:val="16"/>
        </w:rPr>
        <w:t xml:space="preserve">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(4)</w:t>
      </w:r>
    </w:p>
    <w:p w14:paraId="404D0DC4" w14:textId="77777777" w:rsidR="00B00817" w:rsidRPr="006117CD" w:rsidRDefault="00B00817" w:rsidP="00B00817">
      <w:pPr>
        <w:rPr>
          <w:sz w:val="16"/>
        </w:rPr>
      </w:pPr>
      <w:r w:rsidRPr="003F2675">
        <w:rPr>
          <w:u w:val="single"/>
        </w:rPr>
        <w:t xml:space="preserve">We estimate Model (4) over a </w:t>
      </w:r>
      <w:r w:rsidRPr="006117CD">
        <w:rPr>
          <w:rStyle w:val="Emphasis"/>
        </w:rPr>
        <w:t>five–year window</w:t>
      </w:r>
      <w:r w:rsidRPr="003F2675">
        <w:rPr>
          <w:u w:val="single"/>
        </w:rPr>
        <w:t xml:space="preserve">, [t−2, t+ 2], around the </w:t>
      </w:r>
      <w:r w:rsidRPr="006117CD">
        <w:rPr>
          <w:rStyle w:val="Emphasis"/>
        </w:rPr>
        <w:t>implementation of TRIPS</w:t>
      </w:r>
      <w:r w:rsidRPr="003F2675">
        <w:rPr>
          <w:u w:val="single"/>
        </w:rPr>
        <w:t xml:space="preserve">. Patents are counted based on the </w:t>
      </w:r>
      <w:r w:rsidRPr="006117CD">
        <w:rPr>
          <w:rStyle w:val="Emphasis"/>
        </w:rPr>
        <w:t>timing of either applications or issuances</w:t>
      </w:r>
      <w:r w:rsidRPr="003F2675">
        <w:rPr>
          <w:u w:val="single"/>
        </w:rPr>
        <w:t>. Since the implementation of TRIPS</w:t>
      </w:r>
      <w:r w:rsidRPr="006117CD">
        <w:rPr>
          <w:sz w:val="16"/>
        </w:rPr>
        <w:t xml:space="preserve"> in the United States was enforced by the passage of URAA on December 8, 1994, and it became effective on January 1, 1995, we define 1995 as the event year and test the </w:t>
      </w:r>
      <w:proofErr w:type="spellStart"/>
      <w:r w:rsidRPr="006117CD">
        <w:rPr>
          <w:sz w:val="16"/>
        </w:rPr>
        <w:t>DiD</w:t>
      </w:r>
      <w:proofErr w:type="spellEnd"/>
      <w:r w:rsidRPr="006117CD">
        <w:rPr>
          <w:sz w:val="16"/>
        </w:rPr>
        <w:t xml:space="preserve"> model in a five–year window centered on 1995.20 Post–</w:t>
      </w:r>
      <w:proofErr w:type="spellStart"/>
      <w:r w:rsidRPr="006117CD">
        <w:rPr>
          <w:sz w:val="16"/>
        </w:rPr>
        <w:t>TRIPSi,t</w:t>
      </w:r>
      <w:proofErr w:type="spellEnd"/>
      <w:r w:rsidRPr="006117CD">
        <w:rPr>
          <w:sz w:val="16"/>
        </w:rPr>
        <w:t xml:space="preserve"> is a binary variable that equals one if the observation is in or after 1995, and equals zero otherwise. We consider industries that are reliant on patents as the treated group. Following Delgado, Kyle, and </w:t>
      </w:r>
      <w:proofErr w:type="spellStart"/>
      <w:r w:rsidRPr="006117CD">
        <w:rPr>
          <w:sz w:val="16"/>
        </w:rPr>
        <w:t>McGahan</w:t>
      </w:r>
      <w:proofErr w:type="spellEnd"/>
      <w:r w:rsidRPr="006117CD">
        <w:rPr>
          <w:sz w:val="16"/>
        </w:rPr>
        <w:t xml:space="preserve"> (2013), we categorize four–digit NAICS industries as patent–reliant or not based on a 2012 report by the Economics and Statistics Administration (ESA) and the USPTO. Our prediction based on H1 is that the estimate of β1 on the interaction term should be significantly positive.</w:t>
      </w:r>
    </w:p>
    <w:p w14:paraId="6715F470" w14:textId="77777777" w:rsidR="00B00817" w:rsidRPr="006117CD" w:rsidRDefault="00B00817" w:rsidP="00B00817">
      <w:pPr>
        <w:rPr>
          <w:sz w:val="16"/>
        </w:rPr>
      </w:pPr>
      <w:r w:rsidRPr="006117CD">
        <w:rPr>
          <w:sz w:val="16"/>
        </w:rPr>
        <w:t xml:space="preserve">Since </w:t>
      </w:r>
      <w:r w:rsidRPr="003F2675">
        <w:rPr>
          <w:u w:val="single"/>
        </w:rPr>
        <w:t xml:space="preserve">our analysis focuses on firms’ patenting decisions and stock liquidity, we follow the </w:t>
      </w:r>
      <w:r w:rsidRPr="006117CD">
        <w:rPr>
          <w:rStyle w:val="Emphasis"/>
        </w:rPr>
        <w:t>literature and control for a set of firm and industry characteristics that are likely related to firms’ patenting activities and/or stock liquidity</w:t>
      </w:r>
      <w:r w:rsidRPr="006117CD">
        <w:rPr>
          <w:sz w:val="16"/>
        </w:rPr>
        <w:t>. We include firm size and age because older and larger firms tend to generate more patents (</w:t>
      </w:r>
      <w:proofErr w:type="spellStart"/>
      <w:r w:rsidRPr="006117CD">
        <w:rPr>
          <w:sz w:val="16"/>
        </w:rPr>
        <w:t>Atanassov</w:t>
      </w:r>
      <w:proofErr w:type="spellEnd"/>
      <w:r w:rsidRPr="006117CD">
        <w:rPr>
          <w:sz w:val="16"/>
        </w:rPr>
        <w:t xml:space="preserve">, 2015). We include asset characteristics for cash holding and tangibility, because asset liquidity is correlated with stock liquidity (Gopalan, </w:t>
      </w:r>
      <w:proofErr w:type="spellStart"/>
      <w:r w:rsidRPr="006117CD">
        <w:rPr>
          <w:sz w:val="16"/>
        </w:rPr>
        <w:t>Kadan</w:t>
      </w:r>
      <w:proofErr w:type="spellEnd"/>
      <w:r w:rsidRPr="006117CD">
        <w:rPr>
          <w:sz w:val="16"/>
        </w:rPr>
        <w:t xml:space="preserve">, and </w:t>
      </w:r>
      <w:proofErr w:type="spellStart"/>
      <w:r w:rsidRPr="006117CD">
        <w:rPr>
          <w:sz w:val="16"/>
        </w:rPr>
        <w:t>Pevzner</w:t>
      </w:r>
      <w:proofErr w:type="spellEnd"/>
      <w:r w:rsidRPr="006117CD">
        <w:rPr>
          <w:sz w:val="16"/>
        </w:rPr>
        <w:t>, 2012). We include firm performance using Tobin’s Q and return on assets (ROA) because firms with better performance tend to be more innovative and have higher stock liquidity. We include industry concentration using the Herfindahl–Hirschman index at four–digit NAICS industry level because corporate innovation is related to the level of product market competition (Aghion et al., 2005). We include the number of analysts following the stock, which is related to higher stock liquidity (Balakrishnan et al., 2014). Standard errors are estimated with clustering at the four–digit NAICS industry level to account for within–industry correlation in patenting activity.21</w:t>
      </w:r>
    </w:p>
    <w:p w14:paraId="504F5D87" w14:textId="77777777" w:rsidR="00B00817" w:rsidRPr="006117CD" w:rsidRDefault="00B00817" w:rsidP="00B00817">
      <w:pPr>
        <w:rPr>
          <w:sz w:val="16"/>
        </w:rPr>
      </w:pPr>
      <w:r w:rsidRPr="006117CD">
        <w:rPr>
          <w:sz w:val="16"/>
        </w:rPr>
        <w:t>We estimate this model in four different forms to account for the fact that the number of patent applications and the number of patent grants are count variables with high skewness (see Table 1). The first one is a linear regression with log one plus the number of patent applications or patent grants as the dependent variable. The second one is a negative binomial regression with the number of patent applications or patent grants as the dependent variable. The third one is a Poisson regression with the number of patent applications or patent grants as the dependent variable. The fourth one is a logit regression in which the dependent variable is a binary variable that equals one if a firm has any patent applications or patent grants in a year. Across all forms of regressions, we control for firm fixed effects and year fixed effects, and, thus, the stand–alone variables Post–TRIPS and Treated are absorbed by the fixed effects and cannot be estimated.22</w:t>
      </w:r>
    </w:p>
    <w:p w14:paraId="0FC3F304" w14:textId="77777777" w:rsidR="00B00817" w:rsidRPr="006117CD" w:rsidRDefault="00B00817" w:rsidP="00B00817">
      <w:pPr>
        <w:rPr>
          <w:sz w:val="16"/>
        </w:rPr>
      </w:pPr>
      <w:r w:rsidRPr="006117CD">
        <w:rPr>
          <w:sz w:val="16"/>
        </w:rPr>
        <w:t xml:space="preserve">Table 3 reports the coefficient estimates of Model (4). The estimates in columns 1 to 3 and 5 to 7 show that the number of both </w:t>
      </w:r>
      <w:r w:rsidRPr="006117CD">
        <w:rPr>
          <w:rStyle w:val="Emphasis"/>
          <w:highlight w:val="green"/>
        </w:rPr>
        <w:t>patent applications</w:t>
      </w:r>
      <w:r w:rsidRPr="006117CD">
        <w:rPr>
          <w:rStyle w:val="Emphasis"/>
        </w:rPr>
        <w:t xml:space="preserve"> and patent grants</w:t>
      </w:r>
      <w:r w:rsidRPr="00B760B8">
        <w:rPr>
          <w:u w:val="single"/>
        </w:rPr>
        <w:t xml:space="preserve"> for firms in patent– reliant industries </w:t>
      </w:r>
      <w:r w:rsidRPr="006117CD">
        <w:rPr>
          <w:rStyle w:val="Emphasis"/>
        </w:rPr>
        <w:t xml:space="preserve">significantly </w:t>
      </w:r>
      <w:r w:rsidRPr="006117CD">
        <w:rPr>
          <w:rStyle w:val="Emphasis"/>
          <w:highlight w:val="green"/>
        </w:rPr>
        <w:t>increased after</w:t>
      </w:r>
      <w:r w:rsidRPr="006117CD">
        <w:rPr>
          <w:rStyle w:val="Emphasis"/>
        </w:rPr>
        <w:t xml:space="preserve"> the implementation of </w:t>
      </w:r>
      <w:r w:rsidRPr="006117CD">
        <w:rPr>
          <w:rStyle w:val="Emphasis"/>
          <w:highlight w:val="green"/>
        </w:rPr>
        <w:t>TRIPS</w:t>
      </w:r>
      <w:r w:rsidRPr="00B760B8">
        <w:rPr>
          <w:u w:val="single"/>
        </w:rPr>
        <w:t xml:space="preserve">. These </w:t>
      </w:r>
      <w:r w:rsidRPr="006117CD">
        <w:rPr>
          <w:rStyle w:val="Emphasis"/>
          <w:highlight w:val="green"/>
        </w:rPr>
        <w:t>increases</w:t>
      </w:r>
      <w:r w:rsidRPr="006117CD">
        <w:rPr>
          <w:rStyle w:val="Emphasis"/>
        </w:rPr>
        <w:t xml:space="preserve"> are also </w:t>
      </w:r>
      <w:r w:rsidRPr="006117CD">
        <w:rPr>
          <w:rStyle w:val="Emphasis"/>
          <w:highlight w:val="green"/>
        </w:rPr>
        <w:t>economically significant</w:t>
      </w:r>
      <w:r w:rsidRPr="006117CD">
        <w:rPr>
          <w:sz w:val="16"/>
        </w:rPr>
        <w:t xml:space="preserve">. For example, the linear regression estimates in column 1 (5) suggest that the number of patent applications (patent grants) increased by 10.2% (7.7%) in the post–TRIPS period. Based on Lemley’s (1994) estimate that the average patentee received 253 additional days of protection with the new term conferred by the URAA, our estimates suggest that firms in patent– reliant industries increase the number of patent applications (patent grants) by 0.04% (0.03%) for every additional day of patent protection. In columns 2, 3, 6, and 7, where we present estimates of negative binomial regressions and Poisson regressions, the sample size falls by more than half. This is because firms with zero patents throughout the sample period are dropped from the regression as the outcome variables are perfectly explained by firm fixed effects. Nevertheless, the </w:t>
      </w:r>
      <w:proofErr w:type="spellStart"/>
      <w:r w:rsidRPr="006117CD">
        <w:rPr>
          <w:sz w:val="16"/>
        </w:rPr>
        <w:t>DiD</w:t>
      </w:r>
      <w:proofErr w:type="spellEnd"/>
      <w:r w:rsidRPr="006117CD">
        <w:rPr>
          <w:sz w:val="16"/>
        </w:rPr>
        <w:t xml:space="preserve"> estimates remain robustly positive in these regressions.23</w:t>
      </w:r>
    </w:p>
    <w:p w14:paraId="6B4E944D" w14:textId="77777777" w:rsidR="00B00817" w:rsidRPr="006117CD" w:rsidRDefault="00B00817" w:rsidP="00B00817">
      <w:pPr>
        <w:rPr>
          <w:sz w:val="16"/>
        </w:rPr>
      </w:pPr>
      <w:r w:rsidRPr="006117CD">
        <w:rPr>
          <w:sz w:val="16"/>
        </w:rPr>
        <w:t xml:space="preserve">In columns 4 and 8, where we present estimates of logit regressions, the sample size is even smaller because firms that have non–zero patents every year in the sample period are also dropped from the regression. In the logit regressions, the </w:t>
      </w:r>
      <w:proofErr w:type="spellStart"/>
      <w:r w:rsidRPr="006117CD">
        <w:rPr>
          <w:sz w:val="16"/>
        </w:rPr>
        <w:t>DiD</w:t>
      </w:r>
      <w:proofErr w:type="spellEnd"/>
      <w:r w:rsidRPr="006117CD">
        <w:rPr>
          <w:sz w:val="16"/>
        </w:rPr>
        <w:t xml:space="preserve"> estimates are insignificant. These results suggest that the increase in the number of patents is not driven by the extensive margin, which would be the case if firms that did not patents prior to TRIPS started patenting afterward. Instead, the results are driven by the intensive margin, whereby firms that patented prior to TRIPS increased their patenting activity after TRIPS. A plausible explanation is that the marginal benefits of a longer patent term and the international enforcement of patent protection conferred by TRIPS may not be sufficient to offset the fixed costs of starting to patent, such as the cost of hiring legal experts and developing the institutional knowledge about the patenting procedure. In our sample, 69% of firms in patent–reliant industries (i.e., the treated group) had at least one patent application in the pre–TRIPS period, whereas only 21% of firms in the control group did so. Hence, the treated group is more likely to increase patenting along the intensive margin. This is consistent with our assumption that firms in patent–reliant industries benefit more from a marginal improvement in the strength of patent protection.</w:t>
      </w:r>
    </w:p>
    <w:p w14:paraId="409C427D" w14:textId="77777777" w:rsidR="00B00817" w:rsidRPr="006117CD" w:rsidRDefault="00B00817" w:rsidP="00B00817">
      <w:pPr>
        <w:rPr>
          <w:sz w:val="16"/>
        </w:rPr>
      </w:pPr>
      <w:r w:rsidRPr="006117CD">
        <w:rPr>
          <w:sz w:val="16"/>
        </w:rPr>
        <w:t xml:space="preserve">We test the parallel–trend assumption for Model (4) by estimating a dynamic version of the model. We estimate the dynamic </w:t>
      </w:r>
      <w:proofErr w:type="spellStart"/>
      <w:r w:rsidRPr="006117CD">
        <w:rPr>
          <w:sz w:val="16"/>
        </w:rPr>
        <w:t>DiD</w:t>
      </w:r>
      <w:proofErr w:type="spellEnd"/>
      <w:r w:rsidRPr="006117CD">
        <w:rPr>
          <w:sz w:val="16"/>
        </w:rPr>
        <w:t xml:space="preserve"> model using the quarterly number of patents so that we have more data points when observing the pre–trends. Figure 4 reports the estimates of the dynamic </w:t>
      </w:r>
      <w:proofErr w:type="spellStart"/>
      <w:r w:rsidRPr="006117CD">
        <w:rPr>
          <w:sz w:val="16"/>
        </w:rPr>
        <w:t>DiD</w:t>
      </w:r>
      <w:proofErr w:type="spellEnd"/>
      <w:r w:rsidRPr="006117CD">
        <w:rPr>
          <w:sz w:val="16"/>
        </w:rPr>
        <w:t xml:space="preserve"> model. The sample includes 20 quarters for the same five–year period used in Table 3, with 1993Q1 as the base level (and hence not estimated) and 1995Q1 as quarter 0. The figure shows that the pre–trends appear parallel until quarter 0, after which the number of patent applications by the treated group sharply spikes in quarter 1 (1995Q2). As Abrams (2008) points out, the enforcement of the patent term extension of the URAA likely drives this spike. The new patent term, which is 20 years from the application date, applies to patents that are filed on and after June 8, 1995. However, subsection (c)(1) of URAA (1994) implicitly allows patents that were filed before June 8, 1995, to receive the longer of the old term and the new term. This provision incentivizes firms to rush their patent applications before June 8 to maximize the patent term. After the spike in patent filings in quarter 1, the number of patent applications by the treated group gradually but significantly increase. Overall, the parallel trend in patenting activity appears to hold in the pre–TRIPS period, supporting the validity of our </w:t>
      </w:r>
      <w:proofErr w:type="spellStart"/>
      <w:r w:rsidRPr="006117CD">
        <w:rPr>
          <w:sz w:val="16"/>
        </w:rPr>
        <w:t>DiD</w:t>
      </w:r>
      <w:proofErr w:type="spellEnd"/>
      <w:r w:rsidRPr="006117CD">
        <w:rPr>
          <w:sz w:val="16"/>
        </w:rPr>
        <w:t xml:space="preserve"> design.</w:t>
      </w:r>
    </w:p>
    <w:p w14:paraId="45AF7A45" w14:textId="77777777" w:rsidR="00B00817" w:rsidRPr="006117CD" w:rsidRDefault="00B00817" w:rsidP="00B00817">
      <w:pPr>
        <w:rPr>
          <w:sz w:val="16"/>
        </w:rPr>
      </w:pPr>
      <w:r w:rsidRPr="006117CD">
        <w:rPr>
          <w:sz w:val="16"/>
        </w:rPr>
        <w:t>5.2.2 TRIPS and Stock Liquidity</w:t>
      </w:r>
    </w:p>
    <w:p w14:paraId="77F28021" w14:textId="77777777" w:rsidR="00B00817" w:rsidRPr="006117CD" w:rsidRDefault="00B00817" w:rsidP="00B00817">
      <w:pPr>
        <w:rPr>
          <w:sz w:val="16"/>
        </w:rPr>
      </w:pPr>
      <w:r w:rsidRPr="006117CD">
        <w:rPr>
          <w:sz w:val="16"/>
        </w:rPr>
        <w:t xml:space="preserve">Given the results that firms in patent–reliant industries increase patenting more than other firms after the implementation of TRIPS, </w:t>
      </w:r>
      <w:r w:rsidRPr="006117CD">
        <w:rPr>
          <w:u w:val="single"/>
        </w:rPr>
        <w:t xml:space="preserve">we expect these firms to also </w:t>
      </w:r>
      <w:r w:rsidRPr="006117CD">
        <w:rPr>
          <w:rStyle w:val="Emphasis"/>
        </w:rPr>
        <w:t xml:space="preserve">experience a greater </w:t>
      </w:r>
      <w:r w:rsidRPr="006117CD">
        <w:rPr>
          <w:rStyle w:val="Emphasis"/>
          <w:highlight w:val="green"/>
        </w:rPr>
        <w:t xml:space="preserve">improvement in </w:t>
      </w:r>
      <w:r w:rsidRPr="006117CD">
        <w:rPr>
          <w:rStyle w:val="Emphasis"/>
        </w:rPr>
        <w:t xml:space="preserve">stock </w:t>
      </w:r>
      <w:r w:rsidRPr="006117CD">
        <w:rPr>
          <w:rStyle w:val="Emphasis"/>
          <w:highlight w:val="green"/>
        </w:rPr>
        <w:t>liquidity post–TRIPS</w:t>
      </w:r>
      <w:r w:rsidRPr="006117CD">
        <w:rPr>
          <w:u w:val="single"/>
        </w:rPr>
        <w:t>.</w:t>
      </w:r>
      <w:r w:rsidRPr="006117CD">
        <w:rPr>
          <w:sz w:val="16"/>
        </w:rPr>
        <w:t xml:space="preserve"> We test our prediction using the following model:</w:t>
      </w:r>
    </w:p>
    <w:p w14:paraId="2D2A74BD" w14:textId="77777777" w:rsidR="00B00817" w:rsidRPr="006117CD" w:rsidRDefault="00B00817" w:rsidP="00B00817">
      <w:pPr>
        <w:rPr>
          <w:sz w:val="16"/>
        </w:rPr>
      </w:pPr>
      <w:r w:rsidRPr="006117CD">
        <w:rPr>
          <w:sz w:val="16"/>
        </w:rPr>
        <w:t xml:space="preserve">Stock </w:t>
      </w:r>
      <w:proofErr w:type="spellStart"/>
      <w:r w:rsidRPr="006117CD">
        <w:rPr>
          <w:sz w:val="16"/>
        </w:rPr>
        <w:t>Illiquidityi,t</w:t>
      </w:r>
      <w:proofErr w:type="spellEnd"/>
      <w:r w:rsidRPr="006117CD">
        <w:rPr>
          <w:sz w:val="16"/>
        </w:rPr>
        <w:t xml:space="preserve"> = α1 + β1Post-TRIPSi,t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(5)</w:t>
      </w:r>
    </w:p>
    <w:p w14:paraId="50CD4F26" w14:textId="77777777" w:rsidR="00B00817" w:rsidRPr="006117CD" w:rsidRDefault="00B00817" w:rsidP="00B00817">
      <w:pPr>
        <w:rPr>
          <w:sz w:val="16"/>
        </w:rPr>
      </w:pPr>
      <w:r w:rsidRPr="006117CD">
        <w:rPr>
          <w:u w:val="single"/>
        </w:rPr>
        <w:t xml:space="preserve">We measure </w:t>
      </w:r>
      <w:r w:rsidRPr="006117CD">
        <w:rPr>
          <w:rStyle w:val="Emphasis"/>
        </w:rPr>
        <w:t xml:space="preserve">stock illiquidity using </w:t>
      </w:r>
      <w:proofErr w:type="spellStart"/>
      <w:r w:rsidRPr="006117CD">
        <w:rPr>
          <w:rStyle w:val="Emphasis"/>
        </w:rPr>
        <w:t>Amihud’s</w:t>
      </w:r>
      <w:proofErr w:type="spellEnd"/>
      <w:r w:rsidRPr="006117CD">
        <w:rPr>
          <w:rStyle w:val="Emphasis"/>
        </w:rPr>
        <w:t xml:space="preserve"> measure and the annual average of daily closing bid</w:t>
      </w:r>
      <w:r w:rsidRPr="006117CD">
        <w:rPr>
          <w:u w:val="single"/>
        </w:rPr>
        <w:t>– ask spread, because the high–frequency data used for relative effective spread are not available before 1993 and have limited coverage for the first few years</w:t>
      </w:r>
      <w:r w:rsidRPr="006117CD">
        <w:rPr>
          <w:sz w:val="16"/>
        </w:rPr>
        <w:t>. We control for the same set of control variables used in Model (4) and include firm and year fixed effects to account for time–invariant unobservable firm characteristics and the macroeconomic conditions, respectively. Standard errors are estimated with clustering at the four–digit NAICS industry level to account for within–industry correlation in stock liquidity. Based on H1, we predict the estimated β1 on the interaction term to be significantly negative, since we expect firms in patent–reliant industries to experience a greater reduction in stock illiquidity after the implementation of TRIPS relative to other firms.</w:t>
      </w:r>
    </w:p>
    <w:p w14:paraId="6F62527F" w14:textId="77777777" w:rsidR="00B00817" w:rsidRPr="006117CD" w:rsidRDefault="00B00817" w:rsidP="00B00817">
      <w:pPr>
        <w:rPr>
          <w:sz w:val="16"/>
        </w:rPr>
      </w:pPr>
      <w:r w:rsidRPr="006117CD">
        <w:rPr>
          <w:sz w:val="16"/>
        </w:rPr>
        <w:t xml:space="preserve">Table 4 presents the estimates of Model (5). </w:t>
      </w:r>
      <w:r w:rsidRPr="006117CD">
        <w:rPr>
          <w:u w:val="single"/>
        </w:rPr>
        <w:t xml:space="preserve">The results show that the </w:t>
      </w:r>
      <w:proofErr w:type="spellStart"/>
      <w:r w:rsidRPr="006117CD">
        <w:rPr>
          <w:highlight w:val="green"/>
          <w:u w:val="single"/>
        </w:rPr>
        <w:t>DiD</w:t>
      </w:r>
      <w:proofErr w:type="spellEnd"/>
      <w:r w:rsidRPr="006117CD">
        <w:rPr>
          <w:highlight w:val="green"/>
          <w:u w:val="single"/>
        </w:rPr>
        <w:t xml:space="preserve"> estimator is </w:t>
      </w:r>
      <w:r w:rsidRPr="006117CD">
        <w:rPr>
          <w:rStyle w:val="Emphasis"/>
          <w:highlight w:val="green"/>
        </w:rPr>
        <w:t>significantly negative for</w:t>
      </w:r>
      <w:r w:rsidRPr="006117CD">
        <w:rPr>
          <w:rStyle w:val="Emphasis"/>
        </w:rPr>
        <w:t xml:space="preserve"> both measures of </w:t>
      </w:r>
      <w:r w:rsidRPr="006117CD">
        <w:rPr>
          <w:rStyle w:val="Emphasis"/>
          <w:highlight w:val="green"/>
        </w:rPr>
        <w:t>stock illiquidity</w:t>
      </w:r>
      <w:r w:rsidRPr="006117CD">
        <w:rPr>
          <w:u w:val="single"/>
        </w:rPr>
        <w:t xml:space="preserve">. The </w:t>
      </w:r>
      <w:r w:rsidRPr="006117CD">
        <w:rPr>
          <w:highlight w:val="green"/>
          <w:u w:val="single"/>
        </w:rPr>
        <w:t>effect is</w:t>
      </w:r>
      <w:r w:rsidRPr="006117CD">
        <w:rPr>
          <w:u w:val="single"/>
        </w:rPr>
        <w:t xml:space="preserve"> also economic</w:t>
      </w:r>
      <w:r w:rsidRPr="006117CD">
        <w:rPr>
          <w:rStyle w:val="Emphasis"/>
        </w:rPr>
        <w:t xml:space="preserve">ally </w:t>
      </w:r>
      <w:r w:rsidRPr="006117CD">
        <w:rPr>
          <w:rStyle w:val="Emphasis"/>
          <w:highlight w:val="green"/>
        </w:rPr>
        <w:t>significant</w:t>
      </w:r>
      <w:r w:rsidRPr="006117CD">
        <w:rPr>
          <w:rStyle w:val="Emphasis"/>
        </w:rPr>
        <w:t xml:space="preserve">: in the five–year period surrounding the </w:t>
      </w:r>
      <w:r w:rsidRPr="006117CD">
        <w:rPr>
          <w:rStyle w:val="Emphasis"/>
          <w:highlight w:val="green"/>
        </w:rPr>
        <w:t>implementation of TRIPS</w:t>
      </w:r>
      <w:r w:rsidRPr="006117CD">
        <w:rPr>
          <w:rStyle w:val="Emphasis"/>
        </w:rPr>
        <w:t xml:space="preserve"> in the United States, the bid</w:t>
      </w:r>
      <w:r w:rsidRPr="006117CD">
        <w:rPr>
          <w:sz w:val="16"/>
        </w:rPr>
        <w:t>– ask spread (</w:t>
      </w:r>
      <w:proofErr w:type="spellStart"/>
      <w:r w:rsidRPr="006117CD">
        <w:rPr>
          <w:sz w:val="16"/>
        </w:rPr>
        <w:t>Amihud’s</w:t>
      </w:r>
      <w:proofErr w:type="spellEnd"/>
      <w:r w:rsidRPr="006117CD">
        <w:rPr>
          <w:sz w:val="16"/>
        </w:rPr>
        <w:t xml:space="preserve"> illiquidity) </w:t>
      </w:r>
      <w:r w:rsidRPr="006117CD">
        <w:rPr>
          <w:u w:val="single"/>
        </w:rPr>
        <w:t xml:space="preserve">of treated firms </w:t>
      </w:r>
      <w:r w:rsidRPr="006117CD">
        <w:rPr>
          <w:rStyle w:val="Emphasis"/>
        </w:rPr>
        <w:t>decreased by 14.0%</w:t>
      </w:r>
      <w:r w:rsidRPr="006117CD">
        <w:rPr>
          <w:sz w:val="16"/>
        </w:rPr>
        <w:t xml:space="preserve"> (27.1%) more than that of the control firms. Based on Lemley’s (1994) estimate of the average number of additional days of patent protection with the new term conferred by the URAA, </w:t>
      </w:r>
      <w:r w:rsidRPr="006117CD">
        <w:rPr>
          <w:u w:val="single"/>
        </w:rPr>
        <w:t xml:space="preserve">our estimates </w:t>
      </w:r>
      <w:r w:rsidRPr="006117CD">
        <w:rPr>
          <w:rStyle w:val="Emphasis"/>
          <w:highlight w:val="green"/>
        </w:rPr>
        <w:t>suggest</w:t>
      </w:r>
      <w:r w:rsidRPr="006117CD">
        <w:rPr>
          <w:u w:val="single"/>
        </w:rPr>
        <w:t xml:space="preserve"> that the bid– ask spread (</w:t>
      </w:r>
      <w:proofErr w:type="spellStart"/>
      <w:r w:rsidRPr="006117CD">
        <w:rPr>
          <w:u w:val="single"/>
        </w:rPr>
        <w:t>Amihud’s</w:t>
      </w:r>
      <w:proofErr w:type="spellEnd"/>
      <w:r w:rsidRPr="006117CD">
        <w:rPr>
          <w:u w:val="single"/>
        </w:rPr>
        <w:t xml:space="preserve"> </w:t>
      </w:r>
      <w:r w:rsidRPr="006117CD">
        <w:rPr>
          <w:rStyle w:val="Emphasis"/>
          <w:highlight w:val="green"/>
        </w:rPr>
        <w:t>illiquidity</w:t>
      </w:r>
      <w:r w:rsidRPr="006117CD">
        <w:rPr>
          <w:u w:val="single"/>
        </w:rPr>
        <w:t xml:space="preserve">) of firms in patent–reliant industries </w:t>
      </w:r>
      <w:r w:rsidRPr="006117CD">
        <w:rPr>
          <w:rStyle w:val="Emphasis"/>
          <w:highlight w:val="green"/>
        </w:rPr>
        <w:t>decreases by</w:t>
      </w:r>
      <w:r w:rsidRPr="006117CD">
        <w:rPr>
          <w:rStyle w:val="Emphasis"/>
        </w:rPr>
        <w:t xml:space="preserve"> 0.06% </w:t>
      </w:r>
      <w:r w:rsidRPr="006117CD">
        <w:rPr>
          <w:rStyle w:val="Emphasis"/>
          <w:highlight w:val="green"/>
        </w:rPr>
        <w:t>(0.11%) for every additional day</w:t>
      </w:r>
      <w:r w:rsidRPr="006117CD">
        <w:rPr>
          <w:rStyle w:val="Emphasis"/>
        </w:rPr>
        <w:t xml:space="preserve"> of patent protection</w:t>
      </w:r>
      <w:r w:rsidRPr="006117CD">
        <w:rPr>
          <w:u w:val="single"/>
        </w:rPr>
        <w:t xml:space="preserve">. This is consistent with our prediction that the </w:t>
      </w:r>
      <w:r w:rsidRPr="006117CD">
        <w:rPr>
          <w:rStyle w:val="Emphasis"/>
        </w:rPr>
        <w:t>stock liquidity of firms in patent</w:t>
      </w:r>
      <w:r w:rsidRPr="006117CD">
        <w:rPr>
          <w:sz w:val="16"/>
        </w:rPr>
        <w:t>–reliant industries significantly improved more than that of other firms after the implementation of TRIPS.</w:t>
      </w:r>
    </w:p>
    <w:p w14:paraId="2A03CF58" w14:textId="77777777" w:rsidR="00B00817" w:rsidRPr="006117CD" w:rsidRDefault="00B00817" w:rsidP="00B00817">
      <w:pPr>
        <w:rPr>
          <w:sz w:val="16"/>
        </w:rPr>
      </w:pPr>
      <w:r w:rsidRPr="006117CD">
        <w:rPr>
          <w:sz w:val="16"/>
        </w:rPr>
        <w:t xml:space="preserve">Similar to Figure 4, </w:t>
      </w:r>
      <w:r w:rsidRPr="006117CD">
        <w:rPr>
          <w:u w:val="single"/>
        </w:rPr>
        <w:t xml:space="preserve">here we also examine the pre–trends in stock illiquidity by estimating a dynamic version of Model (5) using quarterly data. Figures 5 and 6 present the estimates of the dynamic </w:t>
      </w:r>
      <w:proofErr w:type="spellStart"/>
      <w:r w:rsidRPr="006117CD">
        <w:rPr>
          <w:u w:val="single"/>
        </w:rPr>
        <w:t>DiD</w:t>
      </w:r>
      <w:proofErr w:type="spellEnd"/>
      <w:r w:rsidRPr="006117CD">
        <w:rPr>
          <w:u w:val="single"/>
        </w:rPr>
        <w:t xml:space="preserve"> models for the two measures of stock illiquidity</w:t>
      </w:r>
      <w:r w:rsidRPr="006117CD">
        <w:rPr>
          <w:sz w:val="16"/>
        </w:rPr>
        <w:t xml:space="preserve">. The figures show that the stock illiquidity of the treated firms does not exhibit a significant downward trend relative to the control firms until quarter 0, when TRIPS became effective. These results again support the parallel trends assumption of our </w:t>
      </w:r>
      <w:proofErr w:type="spellStart"/>
      <w:r w:rsidRPr="006117CD">
        <w:rPr>
          <w:sz w:val="16"/>
        </w:rPr>
        <w:t>DiD</w:t>
      </w:r>
      <w:proofErr w:type="spellEnd"/>
      <w:r w:rsidRPr="006117CD">
        <w:rPr>
          <w:sz w:val="16"/>
        </w:rPr>
        <w:t xml:space="preserve"> models.</w:t>
      </w:r>
    </w:p>
    <w:p w14:paraId="6F362A86" w14:textId="77777777" w:rsidR="00B00817" w:rsidRDefault="00B00817" w:rsidP="00B00817"/>
    <w:p w14:paraId="0C0A426E" w14:textId="77777777" w:rsidR="00B00817" w:rsidRDefault="00B00817" w:rsidP="00B00817">
      <w:pPr>
        <w:pStyle w:val="Heading4"/>
      </w:pPr>
      <w:r>
        <w:t xml:space="preserve">Statistics prove liquidity is key to </w:t>
      </w:r>
      <w:r w:rsidRPr="0041744C">
        <w:rPr>
          <w:u w:val="single"/>
        </w:rPr>
        <w:t>long-term growth</w:t>
      </w:r>
      <w:r>
        <w:t>.</w:t>
      </w:r>
    </w:p>
    <w:p w14:paraId="00A3313C" w14:textId="77777777" w:rsidR="00B00817" w:rsidRPr="0041744C" w:rsidRDefault="00B00817" w:rsidP="00B00817">
      <w:r w:rsidRPr="0041744C">
        <w:rPr>
          <w:rStyle w:val="Style13ptBold"/>
        </w:rPr>
        <w:t>Abdul-Khaliq 13</w:t>
      </w:r>
      <w:r w:rsidRPr="0041744C">
        <w:t xml:space="preserve"> </w:t>
      </w:r>
      <w:r>
        <w:t>[</w:t>
      </w:r>
      <w:proofErr w:type="spellStart"/>
      <w:r>
        <w:t>Shatha</w:t>
      </w:r>
      <w:proofErr w:type="spellEnd"/>
      <w:r>
        <w:t xml:space="preserve">; </w:t>
      </w:r>
      <w:r w:rsidRPr="0041744C">
        <w:t>Assistant Professor</w:t>
      </w:r>
      <w:r>
        <w:t xml:space="preserve">, </w:t>
      </w:r>
      <w:proofErr w:type="spellStart"/>
      <w:r w:rsidRPr="0041744C">
        <w:t>AlBlqa</w:t>
      </w:r>
      <w:proofErr w:type="spellEnd"/>
      <w:r w:rsidRPr="0041744C">
        <w:t xml:space="preserve"> Applied University, Jordan</w:t>
      </w:r>
      <w:r>
        <w:t xml:space="preserve">; “The Impact of Stock Market Liquidity on Economic Growth in Jordan,” </w:t>
      </w:r>
      <w:r w:rsidRPr="0041744C">
        <w:t xml:space="preserve">European Journal of Business and Management </w:t>
      </w:r>
      <w:hyperlink r:id="rId15" w:history="1">
        <w:r w:rsidRPr="00C944A1">
          <w:rPr>
            <w:rStyle w:val="Hyperlink"/>
          </w:rPr>
          <w:t>www.iiste.org</w:t>
        </w:r>
      </w:hyperlink>
      <w:r>
        <w:t xml:space="preserve">; 2013; </w:t>
      </w:r>
      <w:hyperlink r:id="rId16" w:anchor=":~:text=Focusing%20on%20liquidity%2C%20Bencivenga%2C%20et,key%20role%20in%20economic%20growth.&amp;text=By%20facilitating%20longer%20term%2C%20more,for%20long%20term%20economic%20growth" w:history="1">
        <w:r w:rsidRPr="00C944A1">
          <w:rPr>
            <w:rStyle w:val="Hyperlink"/>
          </w:rPr>
          <w:t>https://iiste.org/Journals/index.php/EJBM/article/viewFile/9456/9661#:~:text=Focusing%20on%20liquidity%2C%20Bencivenga%2C%20et,key%20role%20in%20economic%20growth.&amp;text=By%20facilitating%20longer%20term%2C%20more,for%20long%20term%20economic%20growth</w:t>
        </w:r>
      </w:hyperlink>
      <w:r w:rsidRPr="0041744C">
        <w:t>.</w:t>
      </w:r>
      <w:r>
        <w:t>] Justin</w:t>
      </w:r>
    </w:p>
    <w:p w14:paraId="0FA471EA" w14:textId="77777777" w:rsidR="00B00817" w:rsidRPr="008709C9" w:rsidRDefault="00B00817" w:rsidP="00B00817">
      <w:pPr>
        <w:rPr>
          <w:sz w:val="16"/>
        </w:rPr>
      </w:pPr>
      <w:r w:rsidRPr="008709C9">
        <w:rPr>
          <w:sz w:val="16"/>
        </w:rPr>
        <w:t>5. Data and Methodology</w:t>
      </w:r>
    </w:p>
    <w:p w14:paraId="32B2CA71" w14:textId="77777777" w:rsidR="00B00817" w:rsidRPr="008709C9" w:rsidRDefault="00B00817" w:rsidP="00B00817">
      <w:pPr>
        <w:rPr>
          <w:sz w:val="16"/>
        </w:rPr>
      </w:pPr>
      <w:r w:rsidRPr="00BE0AE0">
        <w:rPr>
          <w:u w:val="single"/>
        </w:rPr>
        <w:t xml:space="preserve">Generally, </w:t>
      </w:r>
      <w:r w:rsidRPr="0041744C">
        <w:rPr>
          <w:rStyle w:val="Emphasis"/>
        </w:rPr>
        <w:t xml:space="preserve">previous </w:t>
      </w:r>
      <w:r w:rsidRPr="0041744C">
        <w:rPr>
          <w:rStyle w:val="Emphasis"/>
          <w:highlight w:val="green"/>
        </w:rPr>
        <w:t>research</w:t>
      </w:r>
      <w:r w:rsidRPr="0041744C">
        <w:rPr>
          <w:rStyle w:val="Emphasis"/>
        </w:rPr>
        <w:t xml:space="preserve"> using cross-country data </w:t>
      </w:r>
      <w:r w:rsidRPr="0041744C">
        <w:rPr>
          <w:rStyle w:val="Emphasis"/>
          <w:highlight w:val="green"/>
        </w:rPr>
        <w:t>supports</w:t>
      </w:r>
      <w:r w:rsidRPr="0041744C">
        <w:rPr>
          <w:rStyle w:val="Emphasis"/>
        </w:rPr>
        <w:t xml:space="preserve"> the hypothesis</w:t>
      </w:r>
      <w:r w:rsidRPr="00BE0AE0">
        <w:rPr>
          <w:u w:val="single"/>
        </w:rPr>
        <w:t xml:space="preserve"> that financial </w:t>
      </w:r>
      <w:r w:rsidRPr="0041744C">
        <w:rPr>
          <w:highlight w:val="green"/>
          <w:u w:val="single"/>
        </w:rPr>
        <w:t>development leads to</w:t>
      </w:r>
      <w:r w:rsidRPr="00BE0AE0">
        <w:rPr>
          <w:u w:val="single"/>
        </w:rPr>
        <w:t xml:space="preserve"> </w:t>
      </w:r>
      <w:r w:rsidRPr="0041744C">
        <w:rPr>
          <w:rStyle w:val="Emphasis"/>
        </w:rPr>
        <w:t xml:space="preserve">economic </w:t>
      </w:r>
      <w:r w:rsidRPr="0041744C">
        <w:rPr>
          <w:rStyle w:val="Emphasis"/>
          <w:highlight w:val="green"/>
        </w:rPr>
        <w:t>growth</w:t>
      </w:r>
      <w:r w:rsidRPr="008709C9">
        <w:rPr>
          <w:sz w:val="16"/>
        </w:rPr>
        <w:t xml:space="preserve">. Levine and </w:t>
      </w:r>
      <w:proofErr w:type="spellStart"/>
      <w:r w:rsidRPr="008709C9">
        <w:rPr>
          <w:sz w:val="16"/>
        </w:rPr>
        <w:t>Zervos</w:t>
      </w:r>
      <w:proofErr w:type="spellEnd"/>
      <w:r w:rsidRPr="008709C9">
        <w:rPr>
          <w:sz w:val="16"/>
        </w:rPr>
        <w:t xml:space="preserve"> (1996), use the regression equation: where X is a set of control variables, GROWTH is the real GDP growth rate and STOCK represents measurements of the stock market. So relationship of the form is :</w:t>
      </w:r>
    </w:p>
    <w:p w14:paraId="100D2B61" w14:textId="77777777" w:rsidR="00B00817" w:rsidRPr="008709C9" w:rsidRDefault="00B00817" w:rsidP="00B00817">
      <w:pPr>
        <w:rPr>
          <w:sz w:val="16"/>
        </w:rPr>
      </w:pPr>
      <w:r w:rsidRPr="008709C9">
        <w:rPr>
          <w:sz w:val="16"/>
        </w:rPr>
        <w:t>GROWTH = β0 + β1 MC + β2MTR + e3</w:t>
      </w:r>
    </w:p>
    <w:p w14:paraId="6445EDA8" w14:textId="77777777" w:rsidR="00B00817" w:rsidRPr="008709C9" w:rsidRDefault="00B00817" w:rsidP="00B00817">
      <w:pPr>
        <w:rPr>
          <w:sz w:val="16"/>
        </w:rPr>
      </w:pPr>
      <w:r w:rsidRPr="008709C9">
        <w:rPr>
          <w:sz w:val="16"/>
        </w:rPr>
        <w:t>Where</w:t>
      </w:r>
    </w:p>
    <w:p w14:paraId="69BB3E2D" w14:textId="77777777" w:rsidR="00B00817" w:rsidRPr="008709C9" w:rsidRDefault="00B00817" w:rsidP="00B00817">
      <w:pPr>
        <w:rPr>
          <w:sz w:val="16"/>
        </w:rPr>
      </w:pPr>
      <w:r w:rsidRPr="008709C9">
        <w:rPr>
          <w:sz w:val="16"/>
        </w:rPr>
        <w:t>MC = market capitalization as percentage of GDP</w:t>
      </w:r>
    </w:p>
    <w:p w14:paraId="4F4D3B55" w14:textId="77777777" w:rsidR="00B00817" w:rsidRPr="0041744C" w:rsidRDefault="00B00817" w:rsidP="00B00817">
      <w:pPr>
        <w:rPr>
          <w:rStyle w:val="Emphasis"/>
        </w:rPr>
      </w:pPr>
      <w:r w:rsidRPr="00BE0AE0">
        <w:rPr>
          <w:u w:val="single"/>
        </w:rPr>
        <w:t xml:space="preserve">MTR = </w:t>
      </w:r>
      <w:r w:rsidRPr="0041744C">
        <w:rPr>
          <w:highlight w:val="green"/>
          <w:u w:val="single"/>
        </w:rPr>
        <w:t>market turnover</w:t>
      </w:r>
      <w:r w:rsidRPr="00BE0AE0">
        <w:rPr>
          <w:u w:val="single"/>
        </w:rPr>
        <w:t xml:space="preserve"> ratio as </w:t>
      </w:r>
      <w:r w:rsidRPr="0041744C">
        <w:rPr>
          <w:rStyle w:val="Emphasis"/>
          <w:highlight w:val="green"/>
        </w:rPr>
        <w:t>measure of</w:t>
      </w:r>
      <w:r w:rsidRPr="0041744C">
        <w:rPr>
          <w:rStyle w:val="Emphasis"/>
        </w:rPr>
        <w:t xml:space="preserve"> stock market </w:t>
      </w:r>
      <w:r w:rsidRPr="0041744C">
        <w:rPr>
          <w:rStyle w:val="Emphasis"/>
          <w:highlight w:val="green"/>
        </w:rPr>
        <w:t>liquidity</w:t>
      </w:r>
    </w:p>
    <w:p w14:paraId="60EA16CD" w14:textId="77777777" w:rsidR="00B00817" w:rsidRPr="008709C9" w:rsidRDefault="00B00817" w:rsidP="00B00817">
      <w:pPr>
        <w:rPr>
          <w:sz w:val="16"/>
        </w:rPr>
      </w:pPr>
      <w:r w:rsidRPr="00BE0AE0">
        <w:rPr>
          <w:u w:val="single"/>
        </w:rPr>
        <w:t xml:space="preserve">The </w:t>
      </w:r>
      <w:r w:rsidRPr="0041744C">
        <w:rPr>
          <w:highlight w:val="green"/>
          <w:u w:val="single"/>
        </w:rPr>
        <w:t>20-year</w:t>
      </w:r>
      <w:r w:rsidRPr="00BE0AE0">
        <w:rPr>
          <w:u w:val="single"/>
        </w:rPr>
        <w:t xml:space="preserve"> time-</w:t>
      </w:r>
      <w:r w:rsidRPr="0041744C">
        <w:rPr>
          <w:highlight w:val="green"/>
          <w:u w:val="single"/>
        </w:rPr>
        <w:t>series</w:t>
      </w:r>
      <w:r w:rsidRPr="00BE0AE0">
        <w:rPr>
          <w:u w:val="single"/>
        </w:rPr>
        <w:t xml:space="preserve"> (1991-2011) </w:t>
      </w:r>
      <w:r w:rsidRPr="0041744C">
        <w:rPr>
          <w:highlight w:val="green"/>
          <w:u w:val="single"/>
        </w:rPr>
        <w:t>data</w:t>
      </w:r>
      <w:r w:rsidRPr="00BE0AE0">
        <w:rPr>
          <w:u w:val="single"/>
        </w:rPr>
        <w:t xml:space="preserve"> used for this study was </w:t>
      </w:r>
      <w:r w:rsidRPr="0041744C">
        <w:rPr>
          <w:rStyle w:val="Emphasis"/>
          <w:highlight w:val="green"/>
        </w:rPr>
        <w:t>collected</w:t>
      </w:r>
      <w:r w:rsidRPr="0041744C">
        <w:rPr>
          <w:rStyle w:val="Emphasis"/>
        </w:rPr>
        <w:t xml:space="preserve"> from Amman Stock Exchange Annual Reports and Accounts</w:t>
      </w:r>
      <w:r w:rsidRPr="00BE0AE0">
        <w:rPr>
          <w:u w:val="single"/>
        </w:rPr>
        <w:t>, Central Bank of Jordan Statistical Bulletin</w:t>
      </w:r>
      <w:r w:rsidRPr="008709C9">
        <w:rPr>
          <w:sz w:val="16"/>
        </w:rPr>
        <w:t>, various issues.</w:t>
      </w:r>
    </w:p>
    <w:p w14:paraId="0F799808" w14:textId="77777777" w:rsidR="00B00817" w:rsidRPr="008709C9" w:rsidRDefault="00B00817" w:rsidP="00B00817">
      <w:pPr>
        <w:rPr>
          <w:sz w:val="16"/>
        </w:rPr>
      </w:pPr>
      <w:r w:rsidRPr="008709C9">
        <w:rPr>
          <w:sz w:val="16"/>
        </w:rPr>
        <w:t>The summary descriptive statistics of the variables used (Table 1) show the mean, standard deviation and minimum and maximum value of the data. It is obvious from the table that GDP growth in Jordan ranges from 2% to 14% with an average of 5%. The average market capitalization as percentage of GDP has remained on 1.47 and its ranking continuously rise from 0.49 to 3.6 in the year 2005. The market turnover ratio is averaged at 51.9 starting from its minimum value of 11.59 in year 2000 to 102.1 in 2010.</w:t>
      </w:r>
    </w:p>
    <w:p w14:paraId="46CA316A" w14:textId="77777777" w:rsidR="00B00817" w:rsidRPr="008709C9" w:rsidRDefault="00B00817" w:rsidP="00B00817">
      <w:pPr>
        <w:rPr>
          <w:sz w:val="16"/>
        </w:rPr>
      </w:pPr>
      <w:r w:rsidRPr="008709C9">
        <w:rPr>
          <w:sz w:val="16"/>
        </w:rPr>
        <w:t>5.1 Stationary Test: table 2 shows the unit root test using the augmented Dickey - Fuller (ADF). The objective of the unit root test is to empirically examine whether series contains a unit root or not. If the series contains a unit root, this means that the series is non-stationary. Otherwise, the series will be categorized as stationary. The unit root tests show that Economic growth, market capitalization as percentage of GDP and market turnover ratio are not stationary at the zero order both with constant and constant and trend terms. Hence, we move ahead to conduct the ADF test at first difference to further ascertain the stationary of the series. The unit root results at first difference rejects the null hypothesis of non-stationary at both 1 and 5 percent levels for Economic growth, market capitalization as percentage of GDP and market turnover ratio.</w:t>
      </w:r>
    </w:p>
    <w:p w14:paraId="55D6866C" w14:textId="77777777" w:rsidR="00B00817" w:rsidRPr="008709C9" w:rsidRDefault="00B00817" w:rsidP="00B00817">
      <w:pPr>
        <w:rPr>
          <w:sz w:val="16"/>
        </w:rPr>
      </w:pPr>
      <w:r w:rsidRPr="008709C9">
        <w:rPr>
          <w:sz w:val="16"/>
        </w:rPr>
        <w:t xml:space="preserve">6.Results and discussions: </w:t>
      </w:r>
    </w:p>
    <w:p w14:paraId="21EFD20D" w14:textId="77777777" w:rsidR="00B00817" w:rsidRPr="008709C9" w:rsidRDefault="00B00817" w:rsidP="00B00817">
      <w:pPr>
        <w:rPr>
          <w:sz w:val="16"/>
        </w:rPr>
      </w:pPr>
      <w:r w:rsidRPr="008709C9">
        <w:rPr>
          <w:u w:val="single"/>
        </w:rPr>
        <w:t xml:space="preserve">The </w:t>
      </w:r>
      <w:r w:rsidRPr="0041744C">
        <w:rPr>
          <w:highlight w:val="green"/>
          <w:u w:val="single"/>
        </w:rPr>
        <w:t>methodology</w:t>
      </w:r>
      <w:r w:rsidRPr="008709C9">
        <w:rPr>
          <w:u w:val="single"/>
        </w:rPr>
        <w:t xml:space="preserve"> of the series of the regression using the Ordinary Least Squares (OLS) model to </w:t>
      </w:r>
      <w:r w:rsidRPr="0041744C">
        <w:rPr>
          <w:highlight w:val="green"/>
          <w:u w:val="single"/>
        </w:rPr>
        <w:t>prove</w:t>
      </w:r>
      <w:r w:rsidRPr="008709C9">
        <w:rPr>
          <w:u w:val="single"/>
        </w:rPr>
        <w:t xml:space="preserve"> a </w:t>
      </w:r>
      <w:r w:rsidRPr="0041744C">
        <w:rPr>
          <w:rStyle w:val="Emphasis"/>
          <w:highlight w:val="green"/>
        </w:rPr>
        <w:t>significant correlation between</w:t>
      </w:r>
      <w:r w:rsidRPr="0041744C">
        <w:rPr>
          <w:rStyle w:val="Emphasis"/>
        </w:rPr>
        <w:t xml:space="preserve">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8709C9">
        <w:rPr>
          <w:sz w:val="16"/>
        </w:rPr>
        <w:t xml:space="preserve">. The Table 3 shows the </w:t>
      </w:r>
      <w:r w:rsidRPr="0041744C">
        <w:rPr>
          <w:highlight w:val="green"/>
          <w:u w:val="single"/>
        </w:rPr>
        <w:t>regression results for</w:t>
      </w:r>
      <w:r w:rsidRPr="008709C9">
        <w:rPr>
          <w:u w:val="single"/>
        </w:rPr>
        <w:t xml:space="preserve"> the impact of </w:t>
      </w:r>
      <w:r w:rsidRPr="0041744C">
        <w:rPr>
          <w:rStyle w:val="Emphasis"/>
        </w:rPr>
        <w:t xml:space="preserve">Stock Market </w:t>
      </w:r>
      <w:r w:rsidRPr="0041744C">
        <w:rPr>
          <w:rStyle w:val="Emphasis"/>
          <w:highlight w:val="green"/>
        </w:rPr>
        <w:t>Liquidity on</w:t>
      </w:r>
      <w:r w:rsidRPr="0041744C">
        <w:rPr>
          <w:rStyle w:val="Emphasis"/>
        </w:rPr>
        <w:t xml:space="preserve"> Economic </w:t>
      </w:r>
      <w:r w:rsidRPr="0041744C">
        <w:rPr>
          <w:rStyle w:val="Emphasis"/>
          <w:highlight w:val="green"/>
        </w:rPr>
        <w:t>Growth in Jordan</w:t>
      </w:r>
      <w:r w:rsidRPr="008709C9">
        <w:rPr>
          <w:sz w:val="16"/>
        </w:rPr>
        <w:t xml:space="preserve">. It shows that </w:t>
      </w:r>
      <w:r w:rsidRPr="008709C9">
        <w:rPr>
          <w:u w:val="single"/>
        </w:rPr>
        <w:t xml:space="preserve">over </w:t>
      </w:r>
      <w:r w:rsidRPr="0041744C">
        <w:rPr>
          <w:highlight w:val="green"/>
          <w:u w:val="single"/>
        </w:rPr>
        <w:t>28 percent of</w:t>
      </w:r>
      <w:r w:rsidRPr="008709C9">
        <w:rPr>
          <w:u w:val="single"/>
        </w:rPr>
        <w:t xml:space="preserve"> the total </w:t>
      </w:r>
      <w:r w:rsidRPr="0041744C">
        <w:rPr>
          <w:highlight w:val="green"/>
          <w:u w:val="single"/>
        </w:rPr>
        <w:t>changes in</w:t>
      </w:r>
      <w:r w:rsidRPr="008709C9">
        <w:rPr>
          <w:u w:val="single"/>
        </w:rPr>
        <w:t xml:space="preserve"> economic </w:t>
      </w:r>
      <w:r w:rsidRPr="0041744C">
        <w:rPr>
          <w:highlight w:val="green"/>
          <w:u w:val="single"/>
        </w:rPr>
        <w:t xml:space="preserve">growth rate are </w:t>
      </w:r>
      <w:r w:rsidRPr="0041744C">
        <w:rPr>
          <w:rStyle w:val="Emphasis"/>
          <w:highlight w:val="green"/>
        </w:rPr>
        <w:t>explained</w:t>
      </w:r>
      <w:r w:rsidRPr="008709C9">
        <w:rPr>
          <w:sz w:val="16"/>
        </w:rPr>
        <w:t xml:space="preserve"> by the included exogenous variables. The adjusted R-square result explains over 20 systemic changes in the model. The Durbin Watson Statistics indicates insignificant autocorrelation in the model represented above. The F-statistics is statistically significant at the 5 percent level The coefficient of market capitalization as percentage of GDP (MC) is negative but it is statistically insignificant. The coefficient of market turnover ratio (MTR) is significant at the 5% level and the sign is positive indicating that 1% increase in market turnover ratio will increase the growth rate of GDP by 0.06%. This means that market turnover ratio has more positive influence on economic growth in Jordan.</w:t>
      </w:r>
    </w:p>
    <w:p w14:paraId="0859F705" w14:textId="77777777" w:rsidR="00B00817" w:rsidRPr="008709C9" w:rsidRDefault="00B00817" w:rsidP="00B00817">
      <w:pPr>
        <w:rPr>
          <w:sz w:val="16"/>
        </w:rPr>
      </w:pPr>
      <w:r w:rsidRPr="008709C9">
        <w:rPr>
          <w:sz w:val="16"/>
        </w:rPr>
        <w:t>7. Conclusion</w:t>
      </w:r>
    </w:p>
    <w:p w14:paraId="7E663A6D" w14:textId="77777777" w:rsidR="00B00817" w:rsidRPr="008709C9" w:rsidRDefault="00B00817" w:rsidP="00B00817">
      <w:pPr>
        <w:rPr>
          <w:u w:val="single"/>
        </w:rPr>
      </w:pPr>
      <w:r w:rsidRPr="008709C9">
        <w:rPr>
          <w:u w:val="single"/>
        </w:rPr>
        <w:t xml:space="preserve">This </w:t>
      </w:r>
      <w:r w:rsidRPr="0041744C">
        <w:rPr>
          <w:highlight w:val="green"/>
          <w:u w:val="single"/>
        </w:rPr>
        <w:t>study investigates</w:t>
      </w:r>
      <w:r w:rsidRPr="008709C9">
        <w:rPr>
          <w:u w:val="single"/>
        </w:rPr>
        <w:t xml:space="preserve"> the relationship of stock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41744C">
        <w:rPr>
          <w:rStyle w:val="Emphasis"/>
        </w:rPr>
        <w:t xml:space="preserve"> by taking market capitalization to GDP and turnover ratio as independent variables</w:t>
      </w:r>
      <w:r w:rsidRPr="008709C9">
        <w:rPr>
          <w:sz w:val="16"/>
        </w:rPr>
        <w:t xml:space="preserve">. The impact of these variables is empirically tested on economic growth as a </w:t>
      </w:r>
      <w:proofErr w:type="spellStart"/>
      <w:r w:rsidRPr="008709C9">
        <w:rPr>
          <w:sz w:val="16"/>
        </w:rPr>
        <w:t>dependant</w:t>
      </w:r>
      <w:proofErr w:type="spellEnd"/>
      <w:r w:rsidRPr="008709C9">
        <w:rPr>
          <w:sz w:val="16"/>
        </w:rPr>
        <w:t xml:space="preserve"> variable for the period of 1991 to 2011 using ADF unit root testing methodology and OLS regression. We find that </w:t>
      </w:r>
      <w:r w:rsidRPr="008709C9">
        <w:rPr>
          <w:u w:val="single"/>
        </w:rPr>
        <w:t>the market turnover ratio has a stronger influence on economic growth than the of market capitalization to GDP</w:t>
      </w:r>
    </w:p>
    <w:p w14:paraId="32DC6FF8" w14:textId="77777777" w:rsidR="00B00817" w:rsidRPr="0041744C" w:rsidRDefault="00B00817" w:rsidP="00B00817">
      <w:pPr>
        <w:rPr>
          <w:rStyle w:val="Emphasis"/>
        </w:rPr>
      </w:pPr>
      <w:r w:rsidRPr="008709C9">
        <w:rPr>
          <w:sz w:val="16"/>
        </w:rPr>
        <w:t xml:space="preserve">Finally,, governments should </w:t>
      </w:r>
      <w:r w:rsidRPr="008709C9">
        <w:rPr>
          <w:u w:val="single"/>
        </w:rPr>
        <w:t>promote stock market liquidit</w:t>
      </w:r>
      <w:r w:rsidRPr="008709C9">
        <w:rPr>
          <w:sz w:val="16"/>
        </w:rPr>
        <w:t xml:space="preserve">y by for instance propagating knowledge to the public of the benefits of investing in stock markets and to ensure higher liquidity on stock markets. These incentives </w:t>
      </w:r>
      <w:r w:rsidRPr="008709C9">
        <w:rPr>
          <w:u w:val="single"/>
        </w:rPr>
        <w:t xml:space="preserve">would promote both domestic and foreign investments to penetrate the domestic economies, and thus help to </w:t>
      </w:r>
      <w:r w:rsidRPr="0041744C">
        <w:rPr>
          <w:rStyle w:val="Emphasis"/>
        </w:rPr>
        <w:t>increase economic growth.</w:t>
      </w:r>
    </w:p>
    <w:p w14:paraId="4DC0470C" w14:textId="77777777" w:rsidR="00B00817" w:rsidRPr="00596A9B" w:rsidRDefault="00B00817" w:rsidP="00B00817"/>
    <w:p w14:paraId="64727BE9" w14:textId="77777777" w:rsidR="00B00817" w:rsidRPr="00534271" w:rsidRDefault="00B00817" w:rsidP="00B00817">
      <w:pPr>
        <w:pStyle w:val="Heading4"/>
      </w:pPr>
      <w:r>
        <w:t xml:space="preserve">Growth solves </w:t>
      </w:r>
      <w:r w:rsidRPr="0041744C">
        <w:rPr>
          <w:u w:val="single"/>
        </w:rPr>
        <w:t>extinction</w:t>
      </w:r>
      <w:r>
        <w:t>.</w:t>
      </w:r>
    </w:p>
    <w:p w14:paraId="170890B5" w14:textId="77777777" w:rsidR="00B00817" w:rsidRPr="00534271" w:rsidRDefault="00B00817" w:rsidP="00B00817">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7" w:history="1">
        <w:r w:rsidRPr="00534271">
          <w:rPr>
            <w:rStyle w:val="Hyperlink"/>
          </w:rPr>
          <w:t>https://worksinprogress.co/issue/securing-posterity/</w:t>
        </w:r>
      </w:hyperlink>
      <w:r w:rsidRPr="00534271">
        <w:t xml:space="preserve">] </w:t>
      </w:r>
      <w:r>
        <w:t>julian // Re-Cut Justin</w:t>
      </w:r>
    </w:p>
    <w:p w14:paraId="3EA43B48" w14:textId="77777777" w:rsidR="00B00817" w:rsidRDefault="00B00817" w:rsidP="00B00817">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4FC35560" w14:textId="77777777" w:rsidR="00B00817" w:rsidRPr="00B00817" w:rsidRDefault="00B00817" w:rsidP="00B00817"/>
    <w:p w14:paraId="12BF2BEE" w14:textId="2CF94C0E" w:rsidR="00B00817" w:rsidRPr="00B00817" w:rsidRDefault="00B00817" w:rsidP="00B00817">
      <w:pPr>
        <w:pStyle w:val="Heading1"/>
      </w:pPr>
      <w:r w:rsidRPr="00B00817">
        <w:t>Case</w:t>
      </w:r>
    </w:p>
    <w:p w14:paraId="72E780D6" w14:textId="11CE94D4" w:rsidR="00B00817" w:rsidRPr="00B00817" w:rsidRDefault="00B00817" w:rsidP="00B00817">
      <w:pPr>
        <w:pStyle w:val="Heading2"/>
      </w:pPr>
      <w:r w:rsidRPr="00B00817">
        <w:t>1NC – Solvency</w:t>
      </w:r>
    </w:p>
    <w:p w14:paraId="3D304449" w14:textId="539E7F8C" w:rsidR="00B00817" w:rsidRPr="00B00817" w:rsidRDefault="00B00817" w:rsidP="00B00817">
      <w:pPr>
        <w:pStyle w:val="Heading3"/>
      </w:pPr>
      <w:r w:rsidRPr="00B00817">
        <w:t xml:space="preserve">1NC – AT: </w:t>
      </w:r>
      <w:r>
        <w:t>WTO Jurisdiction</w:t>
      </w:r>
    </w:p>
    <w:p w14:paraId="028FF6F4" w14:textId="77777777" w:rsidR="00B00817" w:rsidRPr="00550EB1" w:rsidRDefault="00B00817" w:rsidP="00B00817">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6801A0FE" w14:textId="77777777" w:rsidR="00B00817" w:rsidRPr="00550EB1" w:rsidRDefault="00B00817" w:rsidP="00B00817">
      <w:r w:rsidRPr="00550EB1">
        <w:rPr>
          <w:rStyle w:val="Style13ptBold"/>
        </w:rPr>
        <w:t>Lamp 19</w:t>
      </w:r>
      <w:r w:rsidRPr="00550EB1">
        <w:t xml:space="preserve"> [Nicholas; Assistant Professor of Law at Queen’s University; “What Just Happened at the WTO? Everything You Need to Know, Brink News,” 12/16/19; </w:t>
      </w:r>
      <w:hyperlink r:id="rId18" w:history="1">
        <w:r w:rsidRPr="00550EB1">
          <w:rPr>
            <w:rStyle w:val="Hyperlink"/>
          </w:rPr>
          <w:t>https://www.brinknews.com/what-just-happened-at-the-wto-everything-you-need-to-know/</w:t>
        </w:r>
      </w:hyperlink>
      <w:r w:rsidRPr="00550EB1">
        <w:t>] Justin</w:t>
      </w:r>
    </w:p>
    <w:p w14:paraId="218A0C84" w14:textId="77777777" w:rsidR="00B00817" w:rsidRPr="00550EB1" w:rsidRDefault="00B00817" w:rsidP="00B00817">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480EDF12" w14:textId="77777777" w:rsidR="00B00817" w:rsidRPr="00550EB1" w:rsidRDefault="00B00817" w:rsidP="00B00817">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D909B70" w14:textId="77777777" w:rsidR="00B00817" w:rsidRPr="00550EB1" w:rsidRDefault="00B00817" w:rsidP="00B00817">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13E74F44" w14:textId="23833306" w:rsidR="00B00817" w:rsidRDefault="00B00817" w:rsidP="00B00817"/>
    <w:p w14:paraId="7B493DF3" w14:textId="45885C8D" w:rsidR="00B00817" w:rsidRDefault="00B00817" w:rsidP="00B00817">
      <w:pPr>
        <w:pStyle w:val="Heading3"/>
      </w:pPr>
      <w:r>
        <w:t>1NC – Diff Sectors</w:t>
      </w:r>
    </w:p>
    <w:p w14:paraId="6A71B94D" w14:textId="77777777" w:rsidR="00B00817" w:rsidRPr="00550EB1" w:rsidRDefault="00B00817" w:rsidP="00B00817">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27DEA6AD" w14:textId="77777777" w:rsidR="00B00817" w:rsidRPr="00550EB1" w:rsidRDefault="00B00817" w:rsidP="00B00817">
      <w:r w:rsidRPr="00550EB1">
        <w:rPr>
          <w:rStyle w:val="Style13ptBold"/>
        </w:rPr>
        <w:t>Thomas 15</w:t>
      </w:r>
      <w:r w:rsidRPr="00550EB1">
        <w:t xml:space="preserve"> [John R; Visiting Scholar, CRS; “Tailoring the Patent System for Specific Industries, Congressional Research Service,” CRS; 2015; </w:t>
      </w:r>
      <w:hyperlink r:id="rId19" w:history="1">
        <w:r w:rsidRPr="00550EB1">
          <w:rPr>
            <w:rStyle w:val="Hyperlink"/>
          </w:rPr>
          <w:t>https://crsreports.congress.gov/product/pdf/R/R43264/7</w:t>
        </w:r>
      </w:hyperlink>
      <w:r w:rsidRPr="00550EB1">
        <w:t>] Justin</w:t>
      </w:r>
    </w:p>
    <w:p w14:paraId="23ACFD50" w14:textId="77777777" w:rsidR="00B00817" w:rsidRPr="00550EB1" w:rsidRDefault="00B00817" w:rsidP="00B00817">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3E7E9DF6" w14:textId="77777777" w:rsidR="00B00817" w:rsidRPr="00550EB1" w:rsidRDefault="00B00817" w:rsidP="00B00817">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1A7EAD2D" w14:textId="77777777" w:rsidR="00B00817" w:rsidRPr="00550EB1" w:rsidRDefault="00B00817" w:rsidP="00B00817">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08C663C7" w14:textId="77777777" w:rsidR="00B00817" w:rsidRPr="00550EB1" w:rsidRDefault="00B00817" w:rsidP="00B00817">
      <w:pPr>
        <w:rPr>
          <w:sz w:val="16"/>
        </w:rPr>
      </w:pPr>
      <w:r w:rsidRPr="00550EB1">
        <w:rPr>
          <w:sz w:val="16"/>
        </w:rPr>
        <w:t xml:space="preserve">80 </w:t>
      </w:r>
      <w:r w:rsidRPr="00550EB1">
        <w:rPr>
          <w:sz w:val="16"/>
        </w:rPr>
        <w:sym w:font="Symbol" w:char="F0B7"/>
      </w:r>
      <w:r w:rsidRPr="00550EB1">
        <w:rPr>
          <w:sz w:val="16"/>
        </w:rPr>
        <w:t xml:space="preserve"> Over time, new industries may emerge and old industries may consolidate. The dynamic nature of the U.S. economy suggests greater need for legislative oversight within a differentiated patent regime.</w:t>
      </w:r>
    </w:p>
    <w:p w14:paraId="3DEE8742" w14:textId="77777777" w:rsidR="00B00817" w:rsidRPr="00550EB1" w:rsidRDefault="00B00817" w:rsidP="00B00817">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w:t>
      </w:r>
      <w:r w:rsidRPr="00131D98">
        <w:rPr>
          <w:u w:val="single"/>
        </w:rPr>
        <w:t xml:space="preserve">stable, the </w:t>
      </w:r>
      <w:r w:rsidRPr="00131D98">
        <w:rPr>
          <w:rStyle w:val="Emphasis"/>
        </w:rPr>
        <w:t>innovation environment within it might change. For example</w:t>
      </w:r>
      <w:r w:rsidRPr="00550EB1">
        <w:rPr>
          <w:rStyle w:val="Emphasis"/>
        </w:rPr>
        <w:t xml:space="preserve">, technological or scientific </w:t>
      </w:r>
      <w:r w:rsidRPr="00550EB1">
        <w:rPr>
          <w:rStyle w:val="Emphasis"/>
          <w:highlight w:val="green"/>
        </w:rPr>
        <w:t xml:space="preserve">advances </w:t>
      </w:r>
      <w:r w:rsidRPr="00550EB1">
        <w:rPr>
          <w:rStyle w:val="Emphasis"/>
        </w:rPr>
        <w:t xml:space="preserve">might </w:t>
      </w:r>
      <w:r w:rsidRPr="00131D98">
        <w:rPr>
          <w:rStyle w:val="Emphasis"/>
        </w:rPr>
        <w:t>open new possibilities for</w:t>
      </w:r>
      <w:r w:rsidRPr="00550EB1">
        <w:rPr>
          <w:rStyle w:val="Emphasis"/>
        </w:rPr>
        <w:t xml:space="preserve"> research and development </w:t>
      </w:r>
      <w:r w:rsidRPr="00550EB1">
        <w:rPr>
          <w:rStyle w:val="Emphasis"/>
          <w:highlight w:val="green"/>
        </w:rPr>
        <w:t xml:space="preserve">within </w:t>
      </w:r>
      <w:r w:rsidRPr="00131D98">
        <w:rPr>
          <w:rStyle w:val="Emphasis"/>
        </w:rPr>
        <w:t xml:space="preserve">hidebound </w:t>
      </w:r>
      <w:r w:rsidRPr="00550EB1">
        <w:rPr>
          <w:rStyle w:val="Emphasis"/>
          <w:highlight w:val="green"/>
        </w:rPr>
        <w:t>industries</w:t>
      </w:r>
      <w:r w:rsidRPr="00550EB1">
        <w:rPr>
          <w:rStyle w:val="Emphasis"/>
        </w:rPr>
        <w:t>—but also increase expense and risk for those firms.</w:t>
      </w:r>
    </w:p>
    <w:p w14:paraId="02C7D123" w14:textId="77777777" w:rsidR="00B00817" w:rsidRPr="00550EB1" w:rsidRDefault="00B00817" w:rsidP="00B00817">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w:t>
      </w:r>
      <w:r w:rsidRPr="00131D98">
        <w:rPr>
          <w:rStyle w:val="Emphasis"/>
        </w:rPr>
        <w:t>-related or</w:t>
      </w:r>
      <w:r w:rsidRPr="00550EB1">
        <w:rPr>
          <w:rStyle w:val="Emphasis"/>
        </w:rPr>
        <w:t xml:space="preserve"> a computer-related invention.</w:t>
      </w:r>
    </w:p>
    <w:p w14:paraId="46AEDD3E" w14:textId="77777777" w:rsidR="00B00817" w:rsidRPr="00550EB1" w:rsidRDefault="00B00817" w:rsidP="00B00817">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 xml:space="preserve">sector-specific patent </w:t>
      </w:r>
      <w:r w:rsidRPr="00131D98">
        <w:rPr>
          <w:u w:val="single"/>
        </w:rPr>
        <w:t>laws</w:t>
      </w:r>
      <w:r w:rsidRPr="00550EB1">
        <w:rPr>
          <w:u w:val="single"/>
        </w:rPr>
        <w:t xml:space="preserve"> </w:t>
      </w:r>
      <w:r w:rsidRPr="00131D98">
        <w:rPr>
          <w:u w:val="single"/>
        </w:rPr>
        <w:t xml:space="preserve">may provide an opportunity for </w:t>
      </w:r>
      <w:r w:rsidRPr="00131D98">
        <w:rPr>
          <w:rStyle w:val="Emphasis"/>
        </w:rPr>
        <w:t>politically savvy firms to exert more lobbying and political power</w:t>
      </w:r>
      <w:r w:rsidRPr="00131D98">
        <w:rPr>
          <w:u w:val="single"/>
        </w:rPr>
        <w:t>, at the possible</w:t>
      </w:r>
      <w:r w:rsidRPr="00550EB1">
        <w:rPr>
          <w:u w:val="single"/>
        </w:rPr>
        <w:t xml:space="preserve"> expense of less sophisticated firms.  </w:t>
      </w:r>
    </w:p>
    <w:p w14:paraId="1B536C62" w14:textId="77777777" w:rsidR="00B00817" w:rsidRPr="00B00817" w:rsidRDefault="00B00817" w:rsidP="00B00817"/>
    <w:p w14:paraId="1D58CB91" w14:textId="08C51488" w:rsidR="00B00817" w:rsidRDefault="00B00817" w:rsidP="00B00817">
      <w:pPr>
        <w:pStyle w:val="Heading2"/>
      </w:pPr>
      <w:r>
        <w:t>1NC – Advantage</w:t>
      </w:r>
    </w:p>
    <w:p w14:paraId="0BB16AB8" w14:textId="35BE620A" w:rsidR="00B00817" w:rsidRDefault="00B00817" w:rsidP="00B00817">
      <w:pPr>
        <w:pStyle w:val="Heading3"/>
      </w:pPr>
      <w:r>
        <w:t>1NC – AT: Evergreening</w:t>
      </w:r>
    </w:p>
    <w:p w14:paraId="6C0A8109" w14:textId="77777777" w:rsidR="00B00817" w:rsidRDefault="00B00817" w:rsidP="00B00817">
      <w:pPr>
        <w:pStyle w:val="Heading4"/>
      </w:pPr>
      <w:r>
        <w:t xml:space="preserve">Prefer </w:t>
      </w:r>
      <w:r w:rsidRPr="0092683C">
        <w:rPr>
          <w:u w:val="single"/>
        </w:rPr>
        <w:t>legal studies</w:t>
      </w:r>
      <w:r>
        <w:t>.</w:t>
      </w:r>
    </w:p>
    <w:p w14:paraId="6A053259" w14:textId="77777777" w:rsidR="00B00817" w:rsidRPr="00013845" w:rsidRDefault="00B00817" w:rsidP="00B00817">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20" w:history="1">
        <w:r w:rsidRPr="0042271F">
          <w:rPr>
            <w:rStyle w:val="Hyperlink"/>
          </w:rPr>
          <w:t>https://link.springer.com/article/10.1057/palgrave.jcb.3050066</w:t>
        </w:r>
      </w:hyperlink>
      <w:r>
        <w:t>] Justin</w:t>
      </w:r>
    </w:p>
    <w:p w14:paraId="646978BD" w14:textId="77777777" w:rsidR="00B00817" w:rsidRPr="00B7205E" w:rsidRDefault="00B00817" w:rsidP="00B00817">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xml:space="preserve">.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(ie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before assuming that any new development relating to a known compound can be patented, we have to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That is to say the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Thus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w:t>
      </w:r>
      <w:proofErr w:type="gramStart"/>
      <w:r w:rsidRPr="005F7328">
        <w:rPr>
          <w:u w:val="single"/>
        </w:rPr>
        <w:t>taking into account</w:t>
      </w:r>
      <w:proofErr w:type="gramEnd"/>
      <w:r w:rsidRPr="005F7328">
        <w:rPr>
          <w:u w:val="single"/>
        </w:rPr>
        <w:t xml:space="preserve"> the earlier product and all that is known about it in the </w:t>
      </w:r>
      <w:r w:rsidRPr="00B7205E">
        <w:rPr>
          <w:rStyle w:val="Emphasis"/>
        </w:rPr>
        <w:t>public domain at the time that the second patent is applied for</w:t>
      </w:r>
      <w:r w:rsidRPr="005F7328">
        <w:rPr>
          <w:u w:val="single"/>
        </w:rPr>
        <w:t>. If a patent is granted in respect of this improvement it will only cover the improvement to which it relates and will not extend to the originator product</w:t>
      </w:r>
      <w:r w:rsidRPr="00B7205E">
        <w:rPr>
          <w:sz w:val="8"/>
        </w:rPr>
        <w:t xml:space="preserve">. That is to say </w:t>
      </w:r>
      <w:r w:rsidRPr="005F7328">
        <w:rPr>
          <w:u w:val="single"/>
        </w:rPr>
        <w:t>a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r w:rsidRPr="00EA3700">
        <w:rPr>
          <w:rStyle w:val="Emphasis"/>
          <w:highlight w:val="green"/>
        </w:rPr>
        <w:t>colour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‘developments’</w:t>
      </w:r>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colour of pharmaceutical products.</w:t>
      </w:r>
      <w:r w:rsidRPr="00B7205E">
        <w:rPr>
          <w:sz w:val="8"/>
        </w:rPr>
        <w:t xml:space="preserve"> In fact, since UK patent law (and most others) expressly excludes the patenting of ‘aesthetic creations’ the colour of a pharmaceutical product could only ever be patentable if either: (a) it could be established that the colour itself produces a technical effect, such as a therapeutic benefit caused by increased compliance, that is novel and not obvious; or (b) that the means of obtaining that colour,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(eg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(eg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proofErr w:type="gramStart"/>
      <w:r w:rsidRPr="00EA3700">
        <w:rPr>
          <w:highlight w:val="green"/>
          <w:u w:val="single"/>
        </w:rPr>
        <w:t xml:space="preserve">more </w:t>
      </w:r>
      <w:r w:rsidRPr="00EA3700">
        <w:rPr>
          <w:rStyle w:val="Emphasis"/>
          <w:highlight w:val="green"/>
        </w:rPr>
        <w:t>narrow</w:t>
      </w:r>
      <w:proofErr w:type="gramEnd"/>
      <w:r w:rsidRPr="00EA3700">
        <w:rPr>
          <w:rStyle w:val="Emphasis"/>
          <w:highlight w:val="green"/>
        </w:rPr>
        <w:t xml:space="preserve">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covers a particular colour of tablet or a particular means</w:t>
      </w:r>
      <w:r w:rsidRPr="00931796">
        <w:rPr>
          <w:u w:val="single"/>
        </w:rPr>
        <w:t xml:space="preserve"> of scoring such tablet then such a patent would not stop a competitor from </w:t>
      </w:r>
      <w:r w:rsidRPr="00B7205E">
        <w:rPr>
          <w:rStyle w:val="Emphasis"/>
        </w:rPr>
        <w:t>marketing (respectively) a different colour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 xml:space="preserve">Another factor to be </w:t>
      </w:r>
      <w:proofErr w:type="gramStart"/>
      <w:r w:rsidRPr="00931796">
        <w:rPr>
          <w:u w:val="single"/>
        </w:rPr>
        <w:t>taken into account</w:t>
      </w:r>
      <w:proofErr w:type="gramEnd"/>
      <w:r w:rsidRPr="00931796">
        <w:rPr>
          <w:u w:val="single"/>
        </w:rPr>
        <w:t xml:space="preserve">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Mr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(ie that inventions are made in overcoming the various technical challenges faced during drug development). Nevertheless, some innovations are made at a later stage. For example, it may be that it is only after the product has been prescribed to a population of patients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in particular patient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3D49E6E4" w14:textId="77777777" w:rsidR="00B00817" w:rsidRPr="00AE30B1" w:rsidRDefault="00B00817" w:rsidP="00B00817"/>
    <w:p w14:paraId="572B98CF" w14:textId="77777777" w:rsidR="00B00817" w:rsidRDefault="00B00817" w:rsidP="00B00817">
      <w:pPr>
        <w:pStyle w:val="Heading4"/>
      </w:pPr>
      <w:r>
        <w:t xml:space="preserve">Evergreening is </w:t>
      </w:r>
      <w:r w:rsidRPr="0092683C">
        <w:rPr>
          <w:u w:val="single"/>
        </w:rPr>
        <w:t>good</w:t>
      </w:r>
      <w:r>
        <w:t xml:space="preserve">---your authors </w:t>
      </w:r>
      <w:r w:rsidRPr="0092683C">
        <w:rPr>
          <w:u w:val="single"/>
        </w:rPr>
        <w:t>misunderstand it</w:t>
      </w:r>
      <w:r>
        <w:t>.</w:t>
      </w:r>
    </w:p>
    <w:p w14:paraId="3E923130" w14:textId="77777777" w:rsidR="00B00817" w:rsidRPr="0092683C" w:rsidRDefault="00B00817" w:rsidP="00B00817">
      <w:r w:rsidRPr="0092683C">
        <w:rPr>
          <w:rStyle w:val="Style13ptBold"/>
        </w:rPr>
        <w:t>Banana 19</w:t>
      </w:r>
      <w:r>
        <w:t xml:space="preserve"> [BananaIP; “</w:t>
      </w:r>
      <w:r w:rsidRPr="0092683C">
        <w:t>DEMYSTIFYING THE EVERGREEN MYTH</w:t>
      </w:r>
      <w:r>
        <w:t xml:space="preserve">,” Executive Office of the President of the United States; 7/19/19—originally appeared 5/19/14; </w:t>
      </w:r>
      <w:hyperlink r:id="rId21" w:history="1">
        <w:r w:rsidRPr="0042271F">
          <w:rPr>
            <w:rStyle w:val="Hyperlink"/>
          </w:rPr>
          <w:t>https://www.bananaip.com/ip-news-center/chapter-iii-demystifying-evergreen-myth-comprehending-apprehension-apprehending-comprehension/]</w:t>
        </w:r>
      </w:hyperlink>
      <w:r>
        <w:t xml:space="preserve"> Justin</w:t>
      </w:r>
    </w:p>
    <w:p w14:paraId="0975DF2C" w14:textId="77777777" w:rsidR="00B00817" w:rsidRPr="00B33446" w:rsidRDefault="00B00817" w:rsidP="00B00817">
      <w:pPr>
        <w:rPr>
          <w:sz w:val="16"/>
        </w:rPr>
      </w:pPr>
      <w:r w:rsidRPr="00EA3700">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EA3700">
        <w:rPr>
          <w:highlight w:val="green"/>
          <w:u w:val="single"/>
        </w:rPr>
        <w:t xml:space="preserve">doesn’t stop </w:t>
      </w:r>
      <w:r w:rsidRPr="00B33446">
        <w:rPr>
          <w:u w:val="single"/>
        </w:rPr>
        <w:t>anyone from</w:t>
      </w:r>
      <w:r w:rsidRPr="0092683C">
        <w:rPr>
          <w:u w:val="single"/>
        </w:rPr>
        <w:t xml:space="preserve"> making the </w:t>
      </w:r>
      <w:r w:rsidRPr="00EA3700">
        <w:rPr>
          <w:highlight w:val="green"/>
          <w:u w:val="single"/>
        </w:rPr>
        <w:t>product</w:t>
      </w:r>
      <w:r w:rsidRPr="0092683C">
        <w:rPr>
          <w:u w:val="single"/>
        </w:rPr>
        <w:t xml:space="preserve"> claimed </w:t>
      </w:r>
      <w:r w:rsidRPr="00EA3700">
        <w:rPr>
          <w:highlight w:val="green"/>
          <w:u w:val="single"/>
        </w:rPr>
        <w:t>in</w:t>
      </w:r>
      <w:r w:rsidRPr="0092683C">
        <w:rPr>
          <w:u w:val="single"/>
        </w:rPr>
        <w:t xml:space="preserve"> the </w:t>
      </w:r>
      <w:r w:rsidRPr="00EA3700">
        <w:rPr>
          <w:highlight w:val="green"/>
          <w:u w:val="single"/>
        </w:rPr>
        <w:t>expired patent</w:t>
      </w:r>
      <w:r w:rsidRPr="0092683C">
        <w:rPr>
          <w:u w:val="single"/>
        </w:rPr>
        <w:t xml:space="preserve">, but only </w:t>
      </w:r>
      <w:r w:rsidRPr="00EA3700">
        <w:rPr>
          <w:highlight w:val="green"/>
          <w:u w:val="single"/>
        </w:rPr>
        <w:t>makes sure</w:t>
      </w:r>
      <w:r w:rsidRPr="0092683C">
        <w:rPr>
          <w:u w:val="single"/>
        </w:rPr>
        <w:t xml:space="preserve"> that </w:t>
      </w:r>
      <w:r w:rsidRPr="00EA3700">
        <w:rPr>
          <w:highlight w:val="green"/>
          <w:u w:val="single"/>
        </w:rPr>
        <w:t>they</w:t>
      </w:r>
      <w:r w:rsidRPr="0092683C">
        <w:rPr>
          <w:u w:val="single"/>
        </w:rPr>
        <w:t xml:space="preserve"> can </w:t>
      </w:r>
      <w:r w:rsidRPr="00EA3700">
        <w:rPr>
          <w:highlight w:val="green"/>
          <w:u w:val="single"/>
        </w:rPr>
        <w:t>differentiate themselves</w:t>
      </w:r>
      <w:r w:rsidRPr="00B33446">
        <w:rPr>
          <w:sz w:val="16"/>
        </w:rPr>
        <w:t xml:space="preserve"> from the other generic products through incremental inventions. More often than not, </w:t>
      </w:r>
      <w:r w:rsidRPr="0092683C">
        <w:rPr>
          <w:u w:val="single"/>
        </w:rPr>
        <w:t xml:space="preserve">the </w:t>
      </w:r>
      <w:r w:rsidRPr="00EA3700">
        <w:rPr>
          <w:highlight w:val="green"/>
          <w:u w:val="single"/>
        </w:rPr>
        <w:t>R&amp;D</w:t>
      </w:r>
      <w:r w:rsidRPr="00B33446">
        <w:rPr>
          <w:u w:val="single"/>
        </w:rPr>
        <w:t xml:space="preserve"> </w:t>
      </w:r>
      <w:r w:rsidRPr="00EA3700">
        <w:rPr>
          <w:highlight w:val="green"/>
          <w:u w:val="single"/>
        </w:rPr>
        <w:t>efforts and investments</w:t>
      </w:r>
      <w:r w:rsidRPr="0092683C">
        <w:rPr>
          <w:u w:val="single"/>
        </w:rPr>
        <w:t xml:space="preserve"> that go into the making of these incremental inventions can be </w:t>
      </w:r>
      <w:r w:rsidRPr="00EA3700">
        <w:rPr>
          <w:highlight w:val="green"/>
          <w:u w:val="single"/>
        </w:rPr>
        <w:t>very high</w:t>
      </w:r>
      <w:r w:rsidRPr="00B33446">
        <w:rPr>
          <w:sz w:val="16"/>
        </w:rPr>
        <w:t xml:space="preserve"> and their results invaluable for treatment.</w:t>
      </w:r>
    </w:p>
    <w:p w14:paraId="09FF6192" w14:textId="77777777" w:rsidR="00B00817" w:rsidRPr="0092683C" w:rsidRDefault="00B00817" w:rsidP="00B00817">
      <w:pPr>
        <w:rPr>
          <w:u w:val="single"/>
        </w:rPr>
      </w:pPr>
      <w:r w:rsidRPr="00B33446">
        <w:rPr>
          <w:sz w:val="16"/>
        </w:rPr>
        <w:t xml:space="preserve">One of the rationales of the patent system is to </w:t>
      </w:r>
      <w:r w:rsidRPr="00EA3700">
        <w:rPr>
          <w:highlight w:val="green"/>
          <w:u w:val="single"/>
        </w:rPr>
        <w:t>incentivize innovation</w:t>
      </w:r>
      <w:r w:rsidRPr="0092683C">
        <w:rPr>
          <w:u w:val="single"/>
        </w:rPr>
        <w:t xml:space="preserve"> which is believed to </w:t>
      </w:r>
      <w:r w:rsidRPr="00EA3700">
        <w:rPr>
          <w:highlight w:val="green"/>
          <w:u w:val="single"/>
        </w:rPr>
        <w:t>lead to</w:t>
      </w:r>
      <w:r w:rsidRPr="0092683C">
        <w:rPr>
          <w:u w:val="single"/>
        </w:rPr>
        <w:t xml:space="preserve"> the </w:t>
      </w:r>
      <w:r w:rsidRPr="00EA3700">
        <w:rPr>
          <w:highlight w:val="green"/>
          <w:u w:val="single"/>
        </w:rPr>
        <w:t>progress</w:t>
      </w:r>
      <w:r w:rsidRPr="0092683C">
        <w:rPr>
          <w:u w:val="single"/>
        </w:rPr>
        <w:t xml:space="preserve"> in technology</w:t>
      </w:r>
      <w:r w:rsidRPr="00B33446">
        <w:rPr>
          <w:sz w:val="16"/>
        </w:rPr>
        <w:t xml:space="preserve">. A patent application is published 18 months after it is filed so as to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If a competitor files for an incremental patent, it is branded as innovation, but when a patent holder files for an incremental patent, it is looked upon as innovation leading to life cycle management or Evergreening.</w:t>
      </w:r>
    </w:p>
    <w:p w14:paraId="254ED590" w14:textId="77777777" w:rsidR="00B00817" w:rsidRPr="0092683C" w:rsidRDefault="00B00817" w:rsidP="00B00817">
      <w:pPr>
        <w:rPr>
          <w:u w:val="single"/>
        </w:rPr>
      </w:pPr>
      <w:r w:rsidRPr="00B33446">
        <w:rPr>
          <w:sz w:val="16"/>
        </w:rPr>
        <w:t xml:space="preserve">In most parts of the world, </w:t>
      </w:r>
      <w:r w:rsidRPr="00EA3700">
        <w:rPr>
          <w:highlight w:val="green"/>
          <w:u w:val="single"/>
        </w:rPr>
        <w:t>life cycle management is</w:t>
      </w:r>
      <w:r w:rsidRPr="0092683C">
        <w:rPr>
          <w:u w:val="single"/>
        </w:rPr>
        <w:t xml:space="preserve"> considered as </w:t>
      </w:r>
      <w:r w:rsidRPr="00EA3700">
        <w:rPr>
          <w:highlight w:val="green"/>
          <w:u w:val="single"/>
        </w:rPr>
        <w:t>positive</w:t>
      </w:r>
      <w:r w:rsidRPr="0092683C">
        <w:rPr>
          <w:u w:val="single"/>
        </w:rPr>
        <w:t xml:space="preserve"> development</w:t>
      </w:r>
      <w:r w:rsidRPr="00B33446">
        <w:rPr>
          <w:sz w:val="16"/>
        </w:rPr>
        <w:t xml:space="preserve">. However, to the frustration of many pharmaceutical companies, symbolically represented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EA3700">
        <w:rPr>
          <w:highlight w:val="green"/>
          <w:u w:val="single"/>
        </w:rPr>
        <w:t>discovery</w:t>
      </w:r>
      <w:r w:rsidRPr="0092683C">
        <w:rPr>
          <w:u w:val="single"/>
        </w:rPr>
        <w:t xml:space="preserve"> of a new form of a known substance </w:t>
      </w:r>
      <w:r w:rsidRPr="00EA3700">
        <w:rPr>
          <w:highlight w:val="green"/>
          <w:u w:val="single"/>
        </w:rPr>
        <w:t>which does not result in</w:t>
      </w:r>
      <w:r w:rsidRPr="0092683C">
        <w:rPr>
          <w:u w:val="single"/>
        </w:rPr>
        <w:t xml:space="preserve"> the </w:t>
      </w:r>
      <w:r w:rsidRPr="00EA3700">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EA3700">
        <w:rPr>
          <w:highlight w:val="green"/>
          <w:u w:val="single"/>
        </w:rPr>
        <w:t>is not patentable</w:t>
      </w:r>
      <w:r w:rsidRPr="0092683C">
        <w:rPr>
          <w:u w:val="single"/>
        </w:rPr>
        <w:t>.</w:t>
      </w:r>
    </w:p>
    <w:p w14:paraId="63C3DD37" w14:textId="696B6666" w:rsidR="00B00817" w:rsidRDefault="00B00817" w:rsidP="00B00817"/>
    <w:p w14:paraId="58443ADC" w14:textId="1170F345" w:rsidR="00392B0F" w:rsidRDefault="00392B0F" w:rsidP="00392B0F">
      <w:pPr>
        <w:pStyle w:val="Heading3"/>
      </w:pPr>
      <w:r>
        <w:t>1NC – AT: Pandemics</w:t>
      </w:r>
    </w:p>
    <w:p w14:paraId="4211BC26" w14:textId="77777777" w:rsidR="00392B0F" w:rsidRDefault="00392B0F" w:rsidP="00392B0F">
      <w:pPr>
        <w:pStyle w:val="Heading4"/>
      </w:pPr>
      <w:r>
        <w:t>Disease doesn’t cause extinction</w:t>
      </w:r>
    </w:p>
    <w:p w14:paraId="3D6BD28D" w14:textId="77777777" w:rsidR="00392B0F" w:rsidRPr="002A2828" w:rsidRDefault="00392B0F" w:rsidP="00392B0F">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6C792F68" w14:textId="77777777" w:rsidR="00392B0F" w:rsidRPr="00392B0F" w:rsidRDefault="00392B0F" w:rsidP="00392B0F">
      <w:pPr>
        <w:rPr>
          <w:sz w:val="16"/>
        </w:rPr>
      </w:pPr>
      <w:r w:rsidRPr="002A2828">
        <w:rPr>
          <w:sz w:val="16"/>
        </w:rPr>
        <w:t xml:space="preserve">But when people ask me if I’m worried about infectious diseases, they’re often not asking about the threat to human lives; they’re asking about the </w:t>
      </w:r>
      <w:r w:rsidRPr="00392B0F">
        <w:rPr>
          <w:sz w:val="16"/>
        </w:rPr>
        <w:t xml:space="preserve">threat to human life. </w:t>
      </w:r>
      <w:r w:rsidRPr="00392B0F">
        <w:rPr>
          <w:u w:val="single"/>
        </w:rPr>
        <w:t>With each outbreak</w:t>
      </w:r>
      <w:r w:rsidRPr="00392B0F">
        <w:rPr>
          <w:sz w:val="16"/>
        </w:rPr>
        <w:t xml:space="preserve"> of a headline-grabbing emerging infectious disease </w:t>
      </w:r>
      <w:r w:rsidRPr="00392B0F">
        <w:rPr>
          <w:u w:val="single"/>
        </w:rPr>
        <w:t>comes</w:t>
      </w:r>
      <w:r w:rsidRPr="00392B0F">
        <w:rPr>
          <w:sz w:val="16"/>
        </w:rPr>
        <w:t xml:space="preserve"> a </w:t>
      </w:r>
      <w:r w:rsidRPr="00392B0F">
        <w:rPr>
          <w:u w:val="single"/>
        </w:rPr>
        <w:t>fear of</w:t>
      </w:r>
      <w:r w:rsidRPr="00392B0F">
        <w:rPr>
          <w:sz w:val="16"/>
        </w:rPr>
        <w:t xml:space="preserve"> </w:t>
      </w:r>
      <w:r w:rsidRPr="00392B0F">
        <w:rPr>
          <w:rStyle w:val="Emphasis"/>
        </w:rPr>
        <w:t>extinction</w:t>
      </w:r>
      <w:r w:rsidRPr="00392B0F">
        <w:rPr>
          <w:sz w:val="16"/>
        </w:rPr>
        <w:t xml:space="preserve"> itself. The fear envisions a large proportion of humans succumbing to infection, leaving no survivors or so few that the species can’t be sustained.</w:t>
      </w:r>
    </w:p>
    <w:p w14:paraId="001C8DDD" w14:textId="77777777" w:rsidR="00392B0F" w:rsidRPr="00392B0F" w:rsidRDefault="00392B0F" w:rsidP="00392B0F">
      <w:pPr>
        <w:rPr>
          <w:sz w:val="16"/>
        </w:rPr>
      </w:pPr>
      <w:r w:rsidRPr="00392B0F">
        <w:rPr>
          <w:u w:val="single"/>
        </w:rPr>
        <w:t xml:space="preserve">I’m </w:t>
      </w:r>
      <w:r w:rsidRPr="00392B0F">
        <w:rPr>
          <w:rStyle w:val="Emphasis"/>
        </w:rPr>
        <w:t>not afraid</w:t>
      </w:r>
      <w:r w:rsidRPr="00392B0F">
        <w:rPr>
          <w:u w:val="single"/>
        </w:rPr>
        <w:t xml:space="preserve"> of this </w:t>
      </w:r>
      <w:r w:rsidRPr="00392B0F">
        <w:rPr>
          <w:rStyle w:val="Emphasis"/>
        </w:rPr>
        <w:t>apocalyptic scenario</w:t>
      </w:r>
      <w:r w:rsidRPr="00392B0F">
        <w:rPr>
          <w:sz w:val="16"/>
        </w:rPr>
        <w:t>, but I do understand the impulse. Worry about the end is a quintessentially human trait. Thankfully, so is our resilience.</w:t>
      </w:r>
    </w:p>
    <w:p w14:paraId="627B0C1C" w14:textId="77777777" w:rsidR="00392B0F" w:rsidRPr="00392B0F" w:rsidRDefault="00392B0F" w:rsidP="00392B0F">
      <w:pPr>
        <w:rPr>
          <w:sz w:val="16"/>
        </w:rPr>
      </w:pPr>
      <w:r w:rsidRPr="00392B0F">
        <w:rPr>
          <w:u w:val="single"/>
        </w:rPr>
        <w:t>For most of</w:t>
      </w:r>
      <w:r w:rsidRPr="00392B0F">
        <w:rPr>
          <w:sz w:val="16"/>
        </w:rPr>
        <w:t xml:space="preserve"> mankind’s </w:t>
      </w:r>
      <w:r w:rsidRPr="00392B0F">
        <w:rPr>
          <w:u w:val="single"/>
        </w:rPr>
        <w:t>history</w:t>
      </w:r>
      <w:r w:rsidRPr="00392B0F">
        <w:rPr>
          <w:sz w:val="16"/>
        </w:rPr>
        <w:t xml:space="preserve">, </w:t>
      </w:r>
      <w:r w:rsidRPr="00392B0F">
        <w:rPr>
          <w:u w:val="single"/>
        </w:rPr>
        <w:t>infectious diseases were the existential threat</w:t>
      </w:r>
      <w:r w:rsidRPr="00392B0F">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258C6A30" w14:textId="77777777" w:rsidR="00392B0F" w:rsidRPr="002A2828" w:rsidRDefault="00392B0F" w:rsidP="00392B0F">
      <w:pPr>
        <w:rPr>
          <w:sz w:val="16"/>
        </w:rPr>
      </w:pPr>
      <w:r w:rsidRPr="00392B0F">
        <w:rPr>
          <w:u w:val="single"/>
        </w:rPr>
        <w:t>Any yet</w:t>
      </w:r>
      <w:r w:rsidRPr="00392B0F">
        <w:rPr>
          <w:sz w:val="16"/>
        </w:rPr>
        <w:t xml:space="preserve">, of course, </w:t>
      </w:r>
      <w:r w:rsidRPr="00392B0F">
        <w:rPr>
          <w:u w:val="single"/>
        </w:rPr>
        <w:t xml:space="preserve">humanity </w:t>
      </w:r>
      <w:r w:rsidRPr="00392B0F">
        <w:rPr>
          <w:rStyle w:val="Emphasis"/>
        </w:rPr>
        <w:t>continued to flourish</w:t>
      </w:r>
      <w:r w:rsidRPr="00392B0F">
        <w:rPr>
          <w:sz w:val="16"/>
        </w:rPr>
        <w:t xml:space="preserve">. Our species’ </w:t>
      </w:r>
      <w:r w:rsidRPr="00392B0F">
        <w:rPr>
          <w:u w:val="single"/>
        </w:rPr>
        <w:t>recent explosion in lifespan is</w:t>
      </w:r>
      <w:r w:rsidRPr="00392B0F">
        <w:rPr>
          <w:sz w:val="16"/>
        </w:rPr>
        <w:t xml:space="preserve"> almost exclusively the </w:t>
      </w:r>
      <w:r w:rsidRPr="00392B0F">
        <w:rPr>
          <w:u w:val="single"/>
        </w:rPr>
        <w:t>result of</w:t>
      </w:r>
      <w:r w:rsidRPr="00392B0F">
        <w:rPr>
          <w:sz w:val="16"/>
        </w:rPr>
        <w:t xml:space="preserve"> the </w:t>
      </w:r>
      <w:r w:rsidRPr="00392B0F">
        <w:rPr>
          <w:rStyle w:val="Emphasis"/>
        </w:rPr>
        <w:t>control</w:t>
      </w:r>
      <w:r w:rsidRPr="00392B0F">
        <w:rPr>
          <w:u w:val="single"/>
        </w:rPr>
        <w:t xml:space="preserve"> of infectious </w:t>
      </w:r>
      <w:r w:rsidRPr="00392B0F">
        <w:rPr>
          <w:rStyle w:val="Emphasis"/>
        </w:rPr>
        <w:t>diseases</w:t>
      </w:r>
      <w:r w:rsidRPr="00392B0F">
        <w:rPr>
          <w:sz w:val="16"/>
        </w:rPr>
        <w:t xml:space="preserve"> </w:t>
      </w:r>
      <w:r w:rsidRPr="00392B0F">
        <w:rPr>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w:t>
      </w:r>
      <w:r w:rsidRPr="00392B0F">
        <w:rPr>
          <w:u w:val="single"/>
        </w:rPr>
        <w:t xml:space="preserve">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16D27766" w14:textId="77777777" w:rsidR="00392B0F" w:rsidRPr="002A2828" w:rsidRDefault="00392B0F" w:rsidP="00392B0F">
      <w:pPr>
        <w:rPr>
          <w:sz w:val="16"/>
        </w:rPr>
      </w:pPr>
      <w:r w:rsidRPr="002A2828">
        <w:rPr>
          <w:sz w:val="16"/>
        </w:rPr>
        <w:t>So what would it take for a disease to wipe out humanity now?</w:t>
      </w:r>
    </w:p>
    <w:p w14:paraId="233B543B" w14:textId="77777777" w:rsidR="00392B0F" w:rsidRPr="002A2828" w:rsidRDefault="00392B0F" w:rsidP="00392B0F">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361B1C8C" w14:textId="77777777" w:rsidR="00392B0F" w:rsidRPr="002A2828" w:rsidRDefault="00392B0F" w:rsidP="00392B0F">
      <w:pPr>
        <w:rPr>
          <w:sz w:val="16"/>
        </w:rPr>
      </w:pPr>
      <w:r w:rsidRPr="002A2828">
        <w:rPr>
          <w:u w:val="single"/>
        </w:rPr>
        <w:t>Any apocalyptic pathogen would need to</w:t>
      </w:r>
      <w:r w:rsidRPr="002A2828">
        <w:rPr>
          <w:sz w:val="16"/>
        </w:rPr>
        <w:t xml:space="preserve"> possess a very special combination of two attributes. First, it would </w:t>
      </w:r>
      <w:r w:rsidRPr="00392B0F">
        <w:rPr>
          <w:sz w:val="16"/>
        </w:rPr>
        <w:t xml:space="preserve">have to </w:t>
      </w:r>
      <w:r w:rsidRPr="00392B0F">
        <w:rPr>
          <w:u w:val="single"/>
        </w:rPr>
        <w:t>be</w:t>
      </w:r>
      <w:r w:rsidRPr="00392B0F">
        <w:rPr>
          <w:sz w:val="16"/>
        </w:rPr>
        <w:t xml:space="preserve"> so </w:t>
      </w:r>
      <w:r w:rsidRPr="00392B0F">
        <w:rPr>
          <w:rStyle w:val="Emphasis"/>
        </w:rPr>
        <w:t>unfamiliar</w:t>
      </w:r>
      <w:r w:rsidRPr="00392B0F">
        <w:rPr>
          <w:sz w:val="16"/>
        </w:rPr>
        <w:t xml:space="preserve"> that no existing therapy or vaccine could be applied to it. Second, it would need to have a high </w:t>
      </w:r>
      <w:r w:rsidRPr="00392B0F">
        <w:rPr>
          <w:u w:val="single"/>
        </w:rPr>
        <w:t xml:space="preserve">and surreptitious </w:t>
      </w:r>
      <w:r w:rsidRPr="00392B0F">
        <w:rPr>
          <w:rStyle w:val="Emphasis"/>
        </w:rPr>
        <w:t>transmissibility</w:t>
      </w:r>
      <w:r w:rsidRPr="00392B0F">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4922FAC7" w14:textId="77777777" w:rsidR="00392B0F" w:rsidRPr="002A2828" w:rsidRDefault="00392B0F" w:rsidP="00392B0F">
      <w:pPr>
        <w:rPr>
          <w:sz w:val="16"/>
        </w:rPr>
      </w:pPr>
      <w:r w:rsidRPr="002A2828">
        <w:rPr>
          <w:sz w:val="16"/>
        </w:rPr>
        <w:t xml:space="preserve">The three infectious </w:t>
      </w:r>
      <w:r w:rsidRPr="00F532F6">
        <w:rPr>
          <w:highlight w:val="cyan"/>
          <w:u w:val="single"/>
        </w:rPr>
        <w:t xml:space="preserve">diseases </w:t>
      </w:r>
      <w:r w:rsidRPr="00392B0F">
        <w:rPr>
          <w:u w:val="single"/>
        </w:rPr>
        <w:t>most likely to be</w:t>
      </w:r>
      <w:r w:rsidRPr="00392B0F">
        <w:rPr>
          <w:sz w:val="16"/>
        </w:rPr>
        <w:t xml:space="preserve"> considered </w:t>
      </w:r>
      <w:r w:rsidRPr="00392B0F">
        <w:rPr>
          <w:u w:val="single"/>
        </w:rPr>
        <w:t>extinction-level</w:t>
      </w:r>
      <w:r w:rsidRPr="00392B0F">
        <w:rPr>
          <w:sz w:val="16"/>
        </w:rPr>
        <w:t xml:space="preserve"> threats in</w:t>
      </w:r>
      <w:r w:rsidRPr="002A2828">
        <w:rPr>
          <w:sz w:val="16"/>
        </w:rPr>
        <w:t xml:space="preserve"> the world today—influenza, HIV, and Ebola—</w:t>
      </w:r>
      <w:r w:rsidRPr="00F532F6">
        <w:rPr>
          <w:rStyle w:val="Emphasis"/>
          <w:highlight w:val="cyan"/>
        </w:rPr>
        <w:t>don’t meet</w:t>
      </w:r>
      <w:r w:rsidRPr="00F532F6">
        <w:rPr>
          <w:sz w:val="16"/>
          <w:highlight w:val="cyan"/>
        </w:rPr>
        <w:t xml:space="preserve"> </w:t>
      </w:r>
      <w:r w:rsidRPr="00392B0F">
        <w:rPr>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5DFB8EEA" w14:textId="77777777" w:rsidR="00392B0F" w:rsidRPr="002A2828" w:rsidRDefault="00392B0F" w:rsidP="00392B0F">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w:t>
      </w:r>
      <w:r w:rsidRPr="00392B0F">
        <w:rPr>
          <w:sz w:val="16"/>
        </w:rPr>
        <w:t xml:space="preserve">requires intimate </w:t>
      </w:r>
      <w:r w:rsidRPr="00392B0F">
        <w:rPr>
          <w:rStyle w:val="Emphasis"/>
        </w:rPr>
        <w:t>human-to-human</w:t>
      </w:r>
      <w:r w:rsidRPr="00392B0F">
        <w:rPr>
          <w:u w:val="single"/>
        </w:rPr>
        <w:t xml:space="preserve"> contact</w:t>
      </w:r>
      <w:r w:rsidRPr="00392B0F">
        <w:rPr>
          <w:sz w:val="16"/>
        </w:rPr>
        <w:t xml:space="preserve">, which </w:t>
      </w:r>
      <w:r w:rsidRPr="00392B0F">
        <w:rPr>
          <w:rStyle w:val="Emphasis"/>
        </w:rPr>
        <w:t>limits contagion</w:t>
      </w:r>
      <w:r w:rsidRPr="00392B0F">
        <w:rPr>
          <w:sz w:val="16"/>
        </w:rPr>
        <w:t xml:space="preserve">. Highly potent </w:t>
      </w:r>
      <w:r w:rsidRPr="00392B0F">
        <w:rPr>
          <w:rStyle w:val="Emphasis"/>
        </w:rPr>
        <w:t>antiviral therapy</w:t>
      </w:r>
      <w:r w:rsidRPr="00392B0F">
        <w:rPr>
          <w:sz w:val="16"/>
        </w:rPr>
        <w:t xml:space="preserve"> </w:t>
      </w:r>
      <w:r w:rsidRPr="00392B0F">
        <w:rPr>
          <w:u w:val="single"/>
        </w:rPr>
        <w:t>allows most people to live</w:t>
      </w:r>
      <w:r w:rsidRPr="00392B0F">
        <w:rPr>
          <w:sz w:val="16"/>
        </w:rPr>
        <w:t xml:space="preserve"> normally with the disease, and a substantial group of the population has genetic mutations that render them impervious to infection in the first place. Lastly, </w:t>
      </w:r>
      <w:r w:rsidRPr="00392B0F">
        <w:rPr>
          <w:rStyle w:val="Emphasis"/>
        </w:rPr>
        <w:t xml:space="preserve">simple </w:t>
      </w:r>
      <w:r w:rsidRPr="00F532F6">
        <w:rPr>
          <w:rStyle w:val="Emphasis"/>
          <w:highlight w:val="cyan"/>
        </w:rPr>
        <w:t>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16A6930F" w14:textId="77777777" w:rsidR="00392B0F" w:rsidRPr="002A2828" w:rsidRDefault="00392B0F" w:rsidP="00392B0F">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392B0F">
        <w:rPr>
          <w:rStyle w:val="Emphasis"/>
        </w:rPr>
        <w:t xml:space="preserve">easily </w:t>
      </w:r>
      <w:r w:rsidRPr="00F532F6">
        <w:rPr>
          <w:rStyle w:val="Emphasis"/>
          <w:highlight w:val="cyan"/>
        </w:rPr>
        <w:t>recognizable symptoms</w:t>
      </w:r>
      <w:r w:rsidRPr="002A2828">
        <w:rPr>
          <w:sz w:val="16"/>
        </w:rPr>
        <w:t>, plus the taming of its once unfathomable 90 percent mortality rate by simple supportive care.</w:t>
      </w:r>
    </w:p>
    <w:p w14:paraId="0F645715" w14:textId="77777777" w:rsidR="00392B0F" w:rsidRDefault="00392B0F" w:rsidP="00392B0F">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392B0F">
        <w:rPr>
          <w:u w:val="single"/>
        </w:rPr>
        <w:t xml:space="preserve">our </w:t>
      </w:r>
      <w:r w:rsidRPr="00F532F6">
        <w:rPr>
          <w:highlight w:val="cyan"/>
          <w:u w:val="single"/>
        </w:rPr>
        <w:t>immune system</w:t>
      </w:r>
      <w:r w:rsidRPr="002A2828">
        <w:rPr>
          <w:u w:val="single"/>
        </w:rPr>
        <w:t xml:space="preserve">, </w:t>
      </w:r>
      <w:r w:rsidRPr="00392B0F">
        <w:rPr>
          <w:u w:val="single"/>
        </w:rPr>
        <w:t xml:space="preserve">one of the most </w:t>
      </w:r>
      <w:r w:rsidRPr="00F532F6">
        <w:rPr>
          <w:highlight w:val="cyan"/>
          <w:u w:val="single"/>
        </w:rPr>
        <w:t>complex</w:t>
      </w:r>
      <w:r w:rsidRPr="002A2828">
        <w:rPr>
          <w:u w:val="single"/>
        </w:rPr>
        <w:t xml:space="preserve"> on the planet, </w:t>
      </w:r>
      <w:r w:rsidRPr="00392B0F">
        <w:rPr>
          <w:u w:val="single"/>
        </w:rPr>
        <w:t xml:space="preserve">even </w:t>
      </w:r>
      <w:r w:rsidRPr="00F532F6">
        <w:rPr>
          <w:highlight w:val="cyan"/>
          <w:u w:val="single"/>
        </w:rPr>
        <w:t>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392B0F">
        <w:rPr>
          <w:u w:val="single"/>
        </w:rPr>
        <w:t xml:space="preserve">Coupled to </w:t>
      </w:r>
      <w:r w:rsidRPr="00F532F6">
        <w:rPr>
          <w:rStyle w:val="Emphasis"/>
          <w:highlight w:val="cyan"/>
        </w:rPr>
        <w:t>genetic variations</w:t>
      </w:r>
      <w:r w:rsidRPr="00F532F6">
        <w:rPr>
          <w:highlight w:val="cyan"/>
          <w:u w:val="single"/>
        </w:rPr>
        <w:t xml:space="preserve"> </w:t>
      </w:r>
      <w:r w:rsidRPr="00392B0F">
        <w:rPr>
          <w:u w:val="single"/>
        </w:rPr>
        <w:t>amongst humans</w:t>
      </w:r>
      <w:r w:rsidRPr="00392B0F">
        <w:rPr>
          <w:sz w:val="16"/>
        </w:rPr>
        <w:t xml:space="preserve">—which open up the possibility for a range of advantages, from imperviousness to infection to a tendency for mild symptoms—this </w:t>
      </w:r>
      <w:r w:rsidRPr="00392B0F">
        <w:rPr>
          <w:u w:val="single"/>
        </w:rPr>
        <w:t>adaptability ensures</w:t>
      </w:r>
      <w:r w:rsidRPr="00392B0F">
        <w:rPr>
          <w:sz w:val="16"/>
        </w:rPr>
        <w:t xml:space="preserve"> that almost </w:t>
      </w:r>
      <w:r w:rsidRPr="00392B0F">
        <w:rPr>
          <w:rStyle w:val="Emphasis"/>
        </w:rPr>
        <w:t>any</w:t>
      </w:r>
      <w:r w:rsidRPr="00392B0F">
        <w:rPr>
          <w:sz w:val="16"/>
        </w:rPr>
        <w:t xml:space="preserve"> infectious </w:t>
      </w:r>
      <w:r w:rsidRPr="00392B0F">
        <w:rPr>
          <w:rStyle w:val="Emphasis"/>
        </w:rPr>
        <w:t>disease</w:t>
      </w:r>
      <w:r w:rsidRPr="00392B0F">
        <w:rPr>
          <w:sz w:val="16"/>
        </w:rPr>
        <w:t xml:space="preserve"> onslaught </w:t>
      </w:r>
      <w:r w:rsidRPr="00392B0F">
        <w:rPr>
          <w:u w:val="single"/>
        </w:rPr>
        <w:t xml:space="preserve">will </w:t>
      </w:r>
      <w:r w:rsidRPr="00F532F6">
        <w:rPr>
          <w:highlight w:val="cyan"/>
          <w:u w:val="single"/>
        </w:rPr>
        <w:t>leave</w:t>
      </w:r>
      <w:r w:rsidRPr="00392B0F">
        <w:rPr>
          <w:u w:val="single"/>
        </w:rPr>
        <w:t xml:space="preserve"> a </w:t>
      </w:r>
      <w:r w:rsidRPr="00F532F6">
        <w:rPr>
          <w:highlight w:val="cyan"/>
          <w:u w:val="single"/>
        </w:rPr>
        <w:t>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35315EE1" w14:textId="176D6FB0" w:rsidR="00392B0F" w:rsidRDefault="00392B0F" w:rsidP="00392B0F"/>
    <w:p w14:paraId="5C62691C" w14:textId="6B6FDFF5" w:rsidR="00392B0F" w:rsidRDefault="00392B0F" w:rsidP="00392B0F">
      <w:pPr>
        <w:pStyle w:val="Heading3"/>
      </w:pPr>
      <w:r>
        <w:t>1NC – AT: Econ Decline</w:t>
      </w:r>
    </w:p>
    <w:p w14:paraId="30AA964C" w14:textId="77777777" w:rsidR="00392B0F" w:rsidRPr="00132EB0" w:rsidRDefault="00392B0F" w:rsidP="00392B0F">
      <w:pPr>
        <w:pStyle w:val="Heading4"/>
        <w:rPr>
          <w:rFonts w:cs="Calibri"/>
        </w:rPr>
      </w:pPr>
      <w:r w:rsidRPr="00132EB0">
        <w:rPr>
          <w:rFonts w:cs="Calibri"/>
          <w:u w:val="single"/>
        </w:rPr>
        <w:t>Austerity</w:t>
      </w:r>
      <w:r w:rsidRPr="00132EB0">
        <w:rPr>
          <w:rFonts w:cs="Calibri"/>
        </w:rPr>
        <w:t xml:space="preserve"> – decreased </w:t>
      </w:r>
      <w:r w:rsidRPr="00132EB0">
        <w:rPr>
          <w:rFonts w:cs="Calibri"/>
          <w:u w:val="single"/>
        </w:rPr>
        <w:t>military funding</w:t>
      </w:r>
      <w:r w:rsidRPr="00132EB0">
        <w:rPr>
          <w:rFonts w:cs="Calibri"/>
        </w:rPr>
        <w:t xml:space="preserve"> and </w:t>
      </w:r>
      <w:r w:rsidRPr="00132EB0">
        <w:rPr>
          <w:rFonts w:cs="Calibri"/>
          <w:u w:val="single"/>
        </w:rPr>
        <w:t>conciliatory pressures</w:t>
      </w:r>
    </w:p>
    <w:p w14:paraId="1B549E74" w14:textId="77777777" w:rsidR="00392B0F" w:rsidRPr="00132EB0" w:rsidRDefault="00392B0F" w:rsidP="00392B0F">
      <w:r w:rsidRPr="00132EB0">
        <w:t xml:space="preserve">Christopher </w:t>
      </w:r>
      <w:r w:rsidRPr="00132EB0">
        <w:rPr>
          <w:rStyle w:val="Style13ptBold"/>
        </w:rPr>
        <w:t>Clary 15</w:t>
      </w:r>
      <w:r w:rsidRPr="00132EB0">
        <w:t>. PhD in Political Science from MIT, M.A. in National Security Affairs, Postdoctoral Fellow, Watson Institute for International Studies, Brown University. “Economic Stress and International Cooperation: Evidence from International Rivalries,” April 25</w:t>
      </w:r>
      <w:r w:rsidRPr="00132EB0">
        <w:rPr>
          <w:vertAlign w:val="superscript"/>
        </w:rPr>
        <w:t>th</w:t>
      </w:r>
      <w:r w:rsidRPr="00132EB0">
        <w:t>, Available Online via SSRN Subscription // Re-Cut Justin</w:t>
      </w:r>
    </w:p>
    <w:p w14:paraId="184F8E80" w14:textId="77777777" w:rsidR="00392B0F" w:rsidRPr="00132EB0" w:rsidRDefault="00392B0F" w:rsidP="00392B0F">
      <w:pPr>
        <w:rPr>
          <w:sz w:val="16"/>
        </w:rPr>
      </w:pPr>
      <w:r w:rsidRPr="00132EB0">
        <w:rPr>
          <w:u w:val="single"/>
        </w:rPr>
        <w:t>Do economic downturns generate pressure for diversionary conflict? Or might downturns</w:t>
      </w:r>
      <w:r w:rsidRPr="00132EB0">
        <w:rPr>
          <w:sz w:val="16"/>
        </w:rPr>
        <w:t xml:space="preserve"> </w:t>
      </w:r>
      <w:r w:rsidRPr="00132EB0">
        <w:rPr>
          <w:u w:val="single"/>
        </w:rPr>
        <w:t>encourage</w:t>
      </w:r>
      <w:r w:rsidRPr="00132EB0">
        <w:rPr>
          <w:sz w:val="16"/>
        </w:rPr>
        <w:t xml:space="preserve"> </w:t>
      </w:r>
      <w:r w:rsidRPr="00132EB0">
        <w:rPr>
          <w:u w:val="single"/>
        </w:rPr>
        <w:t>austerity</w:t>
      </w:r>
      <w:r w:rsidRPr="00132EB0">
        <w:rPr>
          <w:sz w:val="16"/>
        </w:rPr>
        <w:t xml:space="preserve"> </w:t>
      </w:r>
      <w:r w:rsidRPr="00132EB0">
        <w:rPr>
          <w:u w:val="single"/>
        </w:rPr>
        <w:t>and economizing behavior in foreign policy</w:t>
      </w:r>
      <w:r w:rsidRPr="00132EB0">
        <w:rPr>
          <w:sz w:val="16"/>
        </w:rPr>
        <w:t xml:space="preserve">? </w:t>
      </w:r>
      <w:r w:rsidRPr="00132EB0">
        <w:rPr>
          <w:u w:val="single"/>
        </w:rPr>
        <w:t>This paper provides</w:t>
      </w:r>
      <w:r w:rsidRPr="00132EB0">
        <w:rPr>
          <w:sz w:val="16"/>
        </w:rPr>
        <w:t xml:space="preserve"> </w:t>
      </w:r>
      <w:r w:rsidRPr="00E81CF7">
        <w:rPr>
          <w:rStyle w:val="Emphasis"/>
          <w:highlight w:val="green"/>
        </w:rPr>
        <w:t>new ev</w:t>
      </w:r>
      <w:r w:rsidRPr="00132EB0">
        <w:rPr>
          <w:rStyle w:val="Emphasis"/>
        </w:rPr>
        <w:t>idence</w:t>
      </w:r>
      <w:r w:rsidRPr="00132EB0">
        <w:rPr>
          <w:sz w:val="16"/>
        </w:rPr>
        <w:t xml:space="preserve"> that </w:t>
      </w:r>
      <w:r w:rsidRPr="00132EB0">
        <w:rPr>
          <w:u w:val="single"/>
        </w:rPr>
        <w:t xml:space="preserve">economic stress is associated with </w:t>
      </w:r>
      <w:r w:rsidRPr="00132EB0">
        <w:rPr>
          <w:rStyle w:val="Emphasis"/>
        </w:rPr>
        <w:t>conciliatory policies</w:t>
      </w:r>
      <w:r w:rsidRPr="00132EB0">
        <w:rPr>
          <w:u w:val="single"/>
        </w:rPr>
        <w:t xml:space="preserve"> between strategic rivals</w:t>
      </w:r>
      <w:r w:rsidRPr="00132EB0">
        <w:rPr>
          <w:sz w:val="16"/>
        </w:rPr>
        <w:t xml:space="preserve">. </w:t>
      </w:r>
      <w:r w:rsidRPr="00132EB0">
        <w:rPr>
          <w:u w:val="single"/>
        </w:rPr>
        <w:t xml:space="preserve">For states that view each other as </w:t>
      </w:r>
      <w:r w:rsidRPr="00132EB0">
        <w:rPr>
          <w:rStyle w:val="Emphasis"/>
        </w:rPr>
        <w:t>military threats</w:t>
      </w:r>
      <w:r w:rsidRPr="00132EB0">
        <w:rPr>
          <w:sz w:val="16"/>
        </w:rPr>
        <w:t xml:space="preserve">, the </w:t>
      </w:r>
      <w:r w:rsidRPr="00132EB0">
        <w:rPr>
          <w:u w:val="single"/>
        </w:rPr>
        <w:t>biggest step</w:t>
      </w:r>
      <w:r w:rsidRPr="00132EB0">
        <w:rPr>
          <w:sz w:val="16"/>
        </w:rPr>
        <w:t xml:space="preserve"> possible </w:t>
      </w:r>
      <w:r w:rsidRPr="00132EB0">
        <w:rPr>
          <w:u w:val="single"/>
        </w:rPr>
        <w:t>toward</w:t>
      </w:r>
      <w:r w:rsidRPr="00132EB0">
        <w:rPr>
          <w:sz w:val="16"/>
        </w:rPr>
        <w:t xml:space="preserve"> bilateral </w:t>
      </w:r>
      <w:r w:rsidRPr="00132EB0">
        <w:rPr>
          <w:u w:val="single"/>
        </w:rPr>
        <w:t>cooperation is to terminate</w:t>
      </w:r>
      <w:r w:rsidRPr="00132EB0">
        <w:rPr>
          <w:sz w:val="16"/>
        </w:rPr>
        <w:t xml:space="preserve"> the </w:t>
      </w:r>
      <w:r w:rsidRPr="00132EB0">
        <w:rPr>
          <w:u w:val="single"/>
        </w:rPr>
        <w:t>rivalry by taking political steps to manage the competition</w:t>
      </w:r>
      <w:r w:rsidRPr="00132EB0">
        <w:rPr>
          <w:sz w:val="16"/>
        </w:rPr>
        <w:t xml:space="preserve">. </w:t>
      </w:r>
      <w:r w:rsidRPr="00132EB0">
        <w:rPr>
          <w:u w:val="single"/>
        </w:rPr>
        <w:t>Drawing on data from</w:t>
      </w:r>
      <w:r w:rsidRPr="00132EB0">
        <w:rPr>
          <w:sz w:val="16"/>
        </w:rPr>
        <w:t xml:space="preserve"> </w:t>
      </w:r>
      <w:r w:rsidRPr="00132EB0">
        <w:rPr>
          <w:rStyle w:val="Emphasis"/>
        </w:rPr>
        <w:t>109 distinct rival dyads</w:t>
      </w:r>
      <w:r w:rsidRPr="00132EB0">
        <w:rPr>
          <w:sz w:val="16"/>
        </w:rPr>
        <w:t xml:space="preserve"> since 19i9 50, </w:t>
      </w:r>
      <w:r w:rsidRPr="00132EB0">
        <w:rPr>
          <w:rStyle w:val="Emphasis"/>
        </w:rPr>
        <w:t>67</w:t>
      </w:r>
      <w:r w:rsidRPr="00132EB0">
        <w:rPr>
          <w:sz w:val="16"/>
        </w:rPr>
        <w:t xml:space="preserve"> </w:t>
      </w:r>
      <w:r w:rsidRPr="00132EB0">
        <w:rPr>
          <w:u w:val="single"/>
        </w:rPr>
        <w:t>of which terminated</w:t>
      </w:r>
      <w:r w:rsidRPr="00132EB0">
        <w:rPr>
          <w:sz w:val="16"/>
        </w:rPr>
        <w:t xml:space="preserve">, the </w:t>
      </w:r>
      <w:r w:rsidRPr="00132EB0">
        <w:rPr>
          <w:u w:val="single"/>
        </w:rPr>
        <w:t>evidence suggests rivalries</w:t>
      </w:r>
      <w:r w:rsidRPr="00132EB0">
        <w:rPr>
          <w:sz w:val="16"/>
        </w:rPr>
        <w:t xml:space="preserve"> were approximately </w:t>
      </w:r>
      <w:r w:rsidRPr="00132EB0">
        <w:rPr>
          <w:rStyle w:val="Emphasis"/>
        </w:rPr>
        <w:t>twice as likely to terminate</w:t>
      </w:r>
      <w:r w:rsidRPr="00132EB0">
        <w:rPr>
          <w:sz w:val="16"/>
        </w:rPr>
        <w:t xml:space="preserve"> </w:t>
      </w:r>
      <w:r w:rsidRPr="00132EB0">
        <w:rPr>
          <w:u w:val="single"/>
        </w:rPr>
        <w:t>during</w:t>
      </w:r>
      <w:r w:rsidRPr="00132EB0">
        <w:rPr>
          <w:sz w:val="16"/>
        </w:rPr>
        <w:t xml:space="preserve"> </w:t>
      </w:r>
      <w:r w:rsidRPr="00132EB0">
        <w:rPr>
          <w:rStyle w:val="Emphasis"/>
        </w:rPr>
        <w:t>economic downturns</w:t>
      </w:r>
      <w:r w:rsidRPr="00132EB0">
        <w:rPr>
          <w:sz w:val="16"/>
        </w:rPr>
        <w:t xml:space="preserve"> </w:t>
      </w:r>
      <w:r w:rsidRPr="00132EB0">
        <w:rPr>
          <w:u w:val="single"/>
        </w:rPr>
        <w:t>than</w:t>
      </w:r>
      <w:r w:rsidRPr="00132EB0">
        <w:rPr>
          <w:sz w:val="16"/>
        </w:rPr>
        <w:t xml:space="preserve"> they were </w:t>
      </w:r>
      <w:r w:rsidRPr="00132EB0">
        <w:rPr>
          <w:u w:val="single"/>
        </w:rPr>
        <w:t xml:space="preserve">during periods of economic </w:t>
      </w:r>
      <w:r w:rsidRPr="00132EB0">
        <w:rPr>
          <w:rStyle w:val="Emphasis"/>
        </w:rPr>
        <w:t>normalcy</w:t>
      </w:r>
      <w:r w:rsidRPr="00132EB0">
        <w:rPr>
          <w:sz w:val="16"/>
        </w:rPr>
        <w:t xml:space="preserve">. </w:t>
      </w:r>
      <w:r w:rsidRPr="00132EB0">
        <w:rPr>
          <w:u w:val="single"/>
        </w:rPr>
        <w:t xml:space="preserve">This is true controlling for </w:t>
      </w:r>
      <w:r w:rsidRPr="00132EB0">
        <w:rPr>
          <w:rStyle w:val="Emphasis"/>
        </w:rPr>
        <w:t>all</w:t>
      </w:r>
      <w:r w:rsidRPr="00132EB0">
        <w:rPr>
          <w:sz w:val="16"/>
        </w:rPr>
        <w:t xml:space="preserve"> of the </w:t>
      </w:r>
      <w:r w:rsidRPr="00132EB0">
        <w:rPr>
          <w:rStyle w:val="Emphasis"/>
        </w:rPr>
        <w:t>main alternative explanations</w:t>
      </w:r>
      <w:r w:rsidRPr="00132EB0">
        <w:rPr>
          <w:sz w:val="16"/>
        </w:rPr>
        <w:t xml:space="preserve"> </w:t>
      </w:r>
      <w:r w:rsidRPr="00132EB0">
        <w:rPr>
          <w:u w:val="single"/>
        </w:rPr>
        <w:t>for</w:t>
      </w:r>
      <w:r w:rsidRPr="00132EB0">
        <w:rPr>
          <w:sz w:val="16"/>
        </w:rPr>
        <w:t xml:space="preserve"> </w:t>
      </w:r>
      <w:r w:rsidRPr="00132EB0">
        <w:rPr>
          <w:u w:val="single"/>
        </w:rPr>
        <w:t>peaceful relations</w:t>
      </w:r>
      <w:r w:rsidRPr="00132EB0">
        <w:rPr>
          <w:sz w:val="16"/>
        </w:rPr>
        <w:t xml:space="preserve"> between foes (</w:t>
      </w:r>
      <w:r w:rsidRPr="00132EB0">
        <w:rPr>
          <w:rStyle w:val="Emphasis"/>
        </w:rPr>
        <w:t>democratic status</w:t>
      </w:r>
      <w:r w:rsidRPr="00132EB0">
        <w:rPr>
          <w:sz w:val="16"/>
        </w:rPr>
        <w:t xml:space="preserve">, </w:t>
      </w:r>
      <w:r w:rsidRPr="00132EB0">
        <w:rPr>
          <w:rStyle w:val="Emphasis"/>
        </w:rPr>
        <w:t>nuclear weapons possession</w:t>
      </w:r>
      <w:r w:rsidRPr="00132EB0">
        <w:rPr>
          <w:sz w:val="16"/>
        </w:rPr>
        <w:t xml:space="preserve">, </w:t>
      </w:r>
      <w:r w:rsidRPr="00132EB0">
        <w:rPr>
          <w:rStyle w:val="Emphasis"/>
        </w:rPr>
        <w:t>capability imbalance</w:t>
      </w:r>
      <w:r w:rsidRPr="00132EB0">
        <w:rPr>
          <w:sz w:val="16"/>
        </w:rPr>
        <w:t xml:space="preserve">, </w:t>
      </w:r>
      <w:r w:rsidRPr="00132EB0">
        <w:rPr>
          <w:rStyle w:val="Emphasis"/>
        </w:rPr>
        <w:t>common enemies</w:t>
      </w:r>
      <w:r w:rsidRPr="00132EB0">
        <w:rPr>
          <w:sz w:val="16"/>
        </w:rPr>
        <w:t xml:space="preserve">, and </w:t>
      </w:r>
      <w:r w:rsidRPr="00132EB0">
        <w:rPr>
          <w:rStyle w:val="Emphasis"/>
        </w:rPr>
        <w:t>international systemic changes</w:t>
      </w:r>
      <w:r w:rsidRPr="00132EB0">
        <w:rPr>
          <w:sz w:val="16"/>
        </w:rPr>
        <w:t xml:space="preserve">), as well as many other possible confounding variables. </w:t>
      </w:r>
      <w:r w:rsidRPr="00132EB0">
        <w:rPr>
          <w:u w:val="single"/>
        </w:rPr>
        <w:t>This</w:t>
      </w:r>
      <w:r w:rsidRPr="00132EB0">
        <w:rPr>
          <w:sz w:val="16"/>
        </w:rPr>
        <w:t xml:space="preserve"> </w:t>
      </w:r>
      <w:r w:rsidRPr="00132EB0">
        <w:rPr>
          <w:u w:val="single"/>
        </w:rPr>
        <w:t xml:space="preserve">research </w:t>
      </w:r>
      <w:r w:rsidRPr="00E81CF7">
        <w:rPr>
          <w:highlight w:val="green"/>
          <w:u w:val="single"/>
        </w:rPr>
        <w:t>questions</w:t>
      </w:r>
      <w:r w:rsidRPr="00132EB0">
        <w:rPr>
          <w:sz w:val="16"/>
        </w:rPr>
        <w:t xml:space="preserve"> existing </w:t>
      </w:r>
      <w:r w:rsidRPr="00132EB0">
        <w:rPr>
          <w:u w:val="single"/>
        </w:rPr>
        <w:t xml:space="preserve">theories claiming that economic downturns are associated with </w:t>
      </w:r>
      <w:r w:rsidRPr="00E81CF7">
        <w:rPr>
          <w:rStyle w:val="Emphasis"/>
          <w:highlight w:val="green"/>
        </w:rPr>
        <w:t>diversionary war</w:t>
      </w:r>
      <w:r w:rsidRPr="00132EB0">
        <w:rPr>
          <w:sz w:val="16"/>
        </w:rPr>
        <w:t xml:space="preserve">, </w:t>
      </w:r>
      <w:r w:rsidRPr="00132EB0">
        <w:rPr>
          <w:u w:val="single"/>
        </w:rPr>
        <w:t>and</w:t>
      </w:r>
      <w:r w:rsidRPr="00132EB0">
        <w:rPr>
          <w:sz w:val="16"/>
        </w:rPr>
        <w:t xml:space="preserve"> </w:t>
      </w:r>
      <w:r w:rsidRPr="00132EB0">
        <w:rPr>
          <w:u w:val="single"/>
        </w:rPr>
        <w:t xml:space="preserve">instead argues that in certain circumstances </w:t>
      </w:r>
      <w:r w:rsidRPr="00132EB0">
        <w:rPr>
          <w:rStyle w:val="Emphasis"/>
        </w:rPr>
        <w:t>peace</w:t>
      </w:r>
      <w:r w:rsidRPr="00132EB0">
        <w:rPr>
          <w:u w:val="single"/>
        </w:rPr>
        <w:t xml:space="preserve"> may </w:t>
      </w:r>
      <w:r w:rsidRPr="00132EB0">
        <w:rPr>
          <w:rStyle w:val="Emphasis"/>
        </w:rPr>
        <w:t>result from economic troubles</w:t>
      </w:r>
      <w:r w:rsidRPr="00132EB0">
        <w:rPr>
          <w:sz w:val="16"/>
        </w:rPr>
        <w:t>.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132EB0">
        <w:rPr>
          <w:sz w:val="16"/>
        </w:rPr>
        <w:t>oth</w:t>
      </w:r>
      <w:proofErr w:type="spellEnd"/>
      <w:r w:rsidRPr="00132EB0">
        <w:rPr>
          <w:sz w:val="16"/>
        </w:rPr>
        <w:t xml:space="preserve"> actors view each other as a significant political-military threat and, therefore, an enemy.”2 In other work, Thompson writing with Michael </w:t>
      </w:r>
      <w:proofErr w:type="spellStart"/>
      <w:r w:rsidRPr="00132EB0">
        <w:rPr>
          <w:sz w:val="16"/>
        </w:rPr>
        <w:t>Colaresi</w:t>
      </w:r>
      <w:proofErr w:type="spellEnd"/>
      <w:r w:rsidRPr="00132EB0">
        <w:rPr>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132EB0">
        <w:rPr>
          <w:u w:val="single"/>
        </w:rPr>
        <w:t>Economic crises lead to conciliatory behavior</w:t>
      </w:r>
      <w:r w:rsidRPr="00132EB0">
        <w:rPr>
          <w:sz w:val="16"/>
        </w:rPr>
        <w:t xml:space="preserve"> </w:t>
      </w:r>
      <w:r w:rsidRPr="00132EB0">
        <w:rPr>
          <w:u w:val="single"/>
        </w:rPr>
        <w:t>through</w:t>
      </w:r>
      <w:r w:rsidRPr="00132EB0">
        <w:rPr>
          <w:sz w:val="16"/>
        </w:rPr>
        <w:t xml:space="preserve"> </w:t>
      </w:r>
      <w:r w:rsidRPr="00132EB0">
        <w:rPr>
          <w:u w:val="single"/>
        </w:rPr>
        <w:t>five</w:t>
      </w:r>
      <w:r w:rsidRPr="00132EB0">
        <w:rPr>
          <w:sz w:val="16"/>
        </w:rPr>
        <w:t xml:space="preserve"> primary </w:t>
      </w:r>
      <w:r w:rsidRPr="00132EB0">
        <w:rPr>
          <w:u w:val="single"/>
        </w:rPr>
        <w:t>channels</w:t>
      </w:r>
      <w:r w:rsidRPr="00132EB0">
        <w:rPr>
          <w:sz w:val="16"/>
        </w:rPr>
        <w:t xml:space="preserve">. (1) </w:t>
      </w:r>
      <w:r w:rsidRPr="00132EB0">
        <w:rPr>
          <w:u w:val="single"/>
        </w:rPr>
        <w:t xml:space="preserve">Economic crises lead to </w:t>
      </w:r>
      <w:r w:rsidRPr="00E81CF7">
        <w:rPr>
          <w:rStyle w:val="Emphasis"/>
          <w:highlight w:val="green"/>
        </w:rPr>
        <w:t>austerity pressures</w:t>
      </w:r>
      <w:r w:rsidRPr="00132EB0">
        <w:rPr>
          <w:sz w:val="16"/>
        </w:rPr>
        <w:t xml:space="preserve">, </w:t>
      </w:r>
      <w:r w:rsidRPr="00132EB0">
        <w:rPr>
          <w:u w:val="single"/>
        </w:rPr>
        <w:t>which</w:t>
      </w:r>
      <w:r w:rsidRPr="00132EB0">
        <w:rPr>
          <w:sz w:val="16"/>
        </w:rPr>
        <w:t xml:space="preserve"> in turn </w:t>
      </w:r>
      <w:r w:rsidRPr="00132EB0">
        <w:rPr>
          <w:u w:val="single"/>
        </w:rPr>
        <w:t xml:space="preserve">incent leaders to search for ways to </w:t>
      </w:r>
      <w:r w:rsidRPr="00E81CF7">
        <w:rPr>
          <w:rStyle w:val="Emphasis"/>
          <w:highlight w:val="green"/>
        </w:rPr>
        <w:t>cut defense expenditures</w:t>
      </w:r>
      <w:r w:rsidRPr="00132EB0">
        <w:rPr>
          <w:sz w:val="16"/>
        </w:rPr>
        <w:t xml:space="preserve">. (2) </w:t>
      </w:r>
      <w:r w:rsidRPr="00132EB0">
        <w:rPr>
          <w:u w:val="single"/>
        </w:rPr>
        <w:t xml:space="preserve">Economic crises also encourage </w:t>
      </w:r>
      <w:r w:rsidRPr="00E81CF7">
        <w:rPr>
          <w:rStyle w:val="Emphasis"/>
          <w:highlight w:val="green"/>
        </w:rPr>
        <w:t>strategic reassessment</w:t>
      </w:r>
      <w:r w:rsidRPr="00132EB0">
        <w:rPr>
          <w:sz w:val="16"/>
        </w:rPr>
        <w:t xml:space="preserve">, </w:t>
      </w:r>
      <w:r w:rsidRPr="00132EB0">
        <w:rPr>
          <w:u w:val="single"/>
        </w:rPr>
        <w:t>so</w:t>
      </w:r>
      <w:r w:rsidRPr="00132EB0">
        <w:rPr>
          <w:sz w:val="16"/>
        </w:rPr>
        <w:t xml:space="preserve"> that </w:t>
      </w:r>
      <w:r w:rsidRPr="00132EB0">
        <w:rPr>
          <w:u w:val="single"/>
        </w:rPr>
        <w:t>leaders can argue to</w:t>
      </w:r>
      <w:r w:rsidRPr="00132EB0">
        <w:rPr>
          <w:sz w:val="16"/>
        </w:rPr>
        <w:t xml:space="preserve"> </w:t>
      </w:r>
      <w:r w:rsidRPr="00132EB0">
        <w:rPr>
          <w:u w:val="single"/>
        </w:rPr>
        <w:t>their</w:t>
      </w:r>
      <w:r w:rsidRPr="00132EB0">
        <w:rPr>
          <w:sz w:val="16"/>
        </w:rPr>
        <w:t xml:space="preserve"> peers and their </w:t>
      </w:r>
      <w:r w:rsidRPr="00132EB0">
        <w:rPr>
          <w:u w:val="single"/>
        </w:rPr>
        <w:t>publics</w:t>
      </w:r>
      <w:r w:rsidRPr="00132EB0">
        <w:rPr>
          <w:sz w:val="16"/>
        </w:rPr>
        <w:t xml:space="preserve"> </w:t>
      </w:r>
      <w:r w:rsidRPr="00132EB0">
        <w:rPr>
          <w:u w:val="single"/>
        </w:rPr>
        <w:t xml:space="preserve">that </w:t>
      </w:r>
      <w:r w:rsidRPr="00132EB0">
        <w:rPr>
          <w:rStyle w:val="Emphasis"/>
        </w:rPr>
        <w:t>defense spending can be arrested</w:t>
      </w:r>
      <w:r w:rsidRPr="00132EB0">
        <w:rPr>
          <w:sz w:val="16"/>
        </w:rPr>
        <w:t xml:space="preserve"> </w:t>
      </w:r>
      <w:r w:rsidRPr="00132EB0">
        <w:rPr>
          <w:rStyle w:val="Emphasis"/>
        </w:rPr>
        <w:t>without endangering the state</w:t>
      </w:r>
      <w:r w:rsidRPr="00132EB0">
        <w:rPr>
          <w:sz w:val="16"/>
        </w:rPr>
        <w:t xml:space="preserve">. </w:t>
      </w:r>
      <w:r w:rsidRPr="00132EB0">
        <w:rPr>
          <w:u w:val="single"/>
        </w:rPr>
        <w:t>This</w:t>
      </w:r>
      <w:r w:rsidRPr="00132EB0">
        <w:rPr>
          <w:sz w:val="16"/>
        </w:rPr>
        <w:t xml:space="preserve"> can </w:t>
      </w:r>
      <w:r w:rsidRPr="00E81CF7">
        <w:rPr>
          <w:highlight w:val="green"/>
          <w:u w:val="single"/>
        </w:rPr>
        <w:t xml:space="preserve">lead to </w:t>
      </w:r>
      <w:r w:rsidRPr="00E81CF7">
        <w:rPr>
          <w:rStyle w:val="Emphasis"/>
          <w:highlight w:val="green"/>
        </w:rPr>
        <w:t>threat deflation</w:t>
      </w:r>
      <w:r w:rsidRPr="00132EB0">
        <w:rPr>
          <w:sz w:val="16"/>
        </w:rPr>
        <w:t xml:space="preserve">, </w:t>
      </w:r>
      <w:r w:rsidRPr="00132EB0">
        <w:rPr>
          <w:u w:val="single"/>
        </w:rPr>
        <w:t>where</w:t>
      </w:r>
      <w:r w:rsidRPr="00132EB0">
        <w:rPr>
          <w:sz w:val="16"/>
        </w:rPr>
        <w:t xml:space="preserve"> </w:t>
      </w:r>
      <w:r w:rsidRPr="00132EB0">
        <w:rPr>
          <w:u w:val="single"/>
        </w:rPr>
        <w:t>elites</w:t>
      </w:r>
      <w:r w:rsidRPr="00132EB0">
        <w:rPr>
          <w:sz w:val="16"/>
        </w:rPr>
        <w:t xml:space="preserve"> attempt to </w:t>
      </w:r>
      <w:r w:rsidRPr="00E81CF7">
        <w:rPr>
          <w:rStyle w:val="Emphasis"/>
          <w:highlight w:val="green"/>
        </w:rPr>
        <w:t>downplay</w:t>
      </w:r>
      <w:r w:rsidRPr="00132EB0">
        <w:rPr>
          <w:rStyle w:val="Emphasis"/>
        </w:rPr>
        <w:t xml:space="preserve"> the </w:t>
      </w:r>
      <w:r w:rsidRPr="00E81CF7">
        <w:rPr>
          <w:rStyle w:val="Emphasis"/>
          <w:highlight w:val="green"/>
        </w:rPr>
        <w:t xml:space="preserve">seriousness </w:t>
      </w:r>
      <w:r w:rsidRPr="00132EB0">
        <w:rPr>
          <w:rStyle w:val="Emphasis"/>
        </w:rPr>
        <w:t>of the threat</w:t>
      </w:r>
      <w:r w:rsidRPr="00132EB0">
        <w:rPr>
          <w:sz w:val="16"/>
        </w:rPr>
        <w:t xml:space="preserve"> </w:t>
      </w:r>
      <w:r w:rsidRPr="00132EB0">
        <w:rPr>
          <w:u w:val="single"/>
        </w:rPr>
        <w:t>posed by a former rival</w:t>
      </w:r>
      <w:r w:rsidRPr="00132EB0">
        <w:rPr>
          <w:sz w:val="16"/>
        </w:rPr>
        <w:t xml:space="preserve">. (3) If a state faces multiple threats, economic crises provoke elites to consider threat prioritization, a process that is postponed during periods of economic normalcy. (4) Economic </w:t>
      </w:r>
      <w:r w:rsidRPr="00E81CF7">
        <w:rPr>
          <w:highlight w:val="green"/>
          <w:u w:val="single"/>
        </w:rPr>
        <w:t>crises increase</w:t>
      </w:r>
      <w:r w:rsidRPr="00132EB0">
        <w:rPr>
          <w:u w:val="single"/>
        </w:rPr>
        <w:t xml:space="preserve"> the </w:t>
      </w:r>
      <w:r w:rsidRPr="00132EB0">
        <w:rPr>
          <w:rStyle w:val="Emphasis"/>
        </w:rPr>
        <w:t>political</w:t>
      </w:r>
      <w:r w:rsidRPr="00132EB0">
        <w:rPr>
          <w:u w:val="single"/>
        </w:rPr>
        <w:t xml:space="preserve"> and </w:t>
      </w:r>
      <w:r w:rsidRPr="00132EB0">
        <w:rPr>
          <w:rStyle w:val="Emphasis"/>
        </w:rPr>
        <w:t>economic benefit</w:t>
      </w:r>
      <w:r w:rsidRPr="00132EB0">
        <w:rPr>
          <w:u w:val="single"/>
        </w:rPr>
        <w:t xml:space="preserve"> from </w:t>
      </w:r>
      <w:r w:rsidRPr="00132EB0">
        <w:rPr>
          <w:rStyle w:val="Emphasis"/>
        </w:rPr>
        <w:t xml:space="preserve">international economic </w:t>
      </w:r>
      <w:r w:rsidRPr="00E81CF7">
        <w:rPr>
          <w:rStyle w:val="Emphasis"/>
          <w:highlight w:val="green"/>
        </w:rPr>
        <w:t>cooperation</w:t>
      </w:r>
      <w:r w:rsidRPr="00132EB0">
        <w:rPr>
          <w:sz w:val="16"/>
        </w:rPr>
        <w:t xml:space="preserve">. </w:t>
      </w:r>
      <w:r w:rsidRPr="00E81CF7">
        <w:rPr>
          <w:highlight w:val="green"/>
          <w:u w:val="single"/>
        </w:rPr>
        <w:t xml:space="preserve">Leaders seek </w:t>
      </w:r>
      <w:r w:rsidRPr="00132EB0">
        <w:rPr>
          <w:rStyle w:val="Emphasis"/>
        </w:rPr>
        <w:t xml:space="preserve">foreign </w:t>
      </w:r>
      <w:r w:rsidRPr="00E81CF7">
        <w:rPr>
          <w:rStyle w:val="Emphasis"/>
          <w:highlight w:val="green"/>
        </w:rPr>
        <w:t>aid</w:t>
      </w:r>
      <w:r w:rsidRPr="00132EB0">
        <w:rPr>
          <w:sz w:val="16"/>
        </w:rPr>
        <w:t xml:space="preserve">, </w:t>
      </w:r>
      <w:r w:rsidRPr="00132EB0">
        <w:rPr>
          <w:rStyle w:val="Emphasis"/>
        </w:rPr>
        <w:t>enhanced trade</w:t>
      </w:r>
      <w:r w:rsidRPr="00132EB0">
        <w:rPr>
          <w:sz w:val="16"/>
        </w:rPr>
        <w:t xml:space="preserve">, </w:t>
      </w:r>
      <w:r w:rsidRPr="00132EB0">
        <w:rPr>
          <w:u w:val="single"/>
        </w:rPr>
        <w:t>and</w:t>
      </w:r>
      <w:r w:rsidRPr="00132EB0">
        <w:rPr>
          <w:sz w:val="16"/>
        </w:rPr>
        <w:t xml:space="preserve"> </w:t>
      </w:r>
      <w:r w:rsidRPr="00132EB0">
        <w:rPr>
          <w:rStyle w:val="Emphasis"/>
        </w:rPr>
        <w:t>increased investment</w:t>
      </w:r>
      <w:r w:rsidRPr="00132EB0">
        <w:rPr>
          <w:sz w:val="16"/>
        </w:rPr>
        <w:t xml:space="preserve"> </w:t>
      </w:r>
      <w:r w:rsidRPr="00132EB0">
        <w:rPr>
          <w:u w:val="single"/>
        </w:rPr>
        <w:t>from</w:t>
      </w:r>
      <w:r w:rsidRPr="00132EB0">
        <w:rPr>
          <w:sz w:val="16"/>
        </w:rPr>
        <w:t xml:space="preserve"> </w:t>
      </w:r>
      <w:r w:rsidRPr="00132EB0">
        <w:rPr>
          <w:u w:val="single"/>
        </w:rPr>
        <w:t>abroad</w:t>
      </w:r>
      <w:r w:rsidRPr="00132EB0">
        <w:rPr>
          <w:sz w:val="16"/>
        </w:rPr>
        <w:t xml:space="preserve"> during periods of economic trouble. This </w:t>
      </w:r>
      <w:r w:rsidRPr="00132EB0">
        <w:rPr>
          <w:u w:val="single"/>
        </w:rPr>
        <w:t xml:space="preserve">search is </w:t>
      </w:r>
      <w:r w:rsidRPr="00132EB0">
        <w:rPr>
          <w:rStyle w:val="Emphasis"/>
        </w:rPr>
        <w:t>made easier if tensions are reduced</w:t>
      </w:r>
      <w:r w:rsidRPr="00132EB0">
        <w:rPr>
          <w:sz w:val="16"/>
        </w:rPr>
        <w:t xml:space="preserve"> with historic rivals. (5) Finally, </w:t>
      </w:r>
      <w:r w:rsidRPr="00132EB0">
        <w:rPr>
          <w:u w:val="single"/>
        </w:rPr>
        <w:t>during crises</w:t>
      </w:r>
      <w:r w:rsidRPr="00132EB0">
        <w:rPr>
          <w:sz w:val="16"/>
        </w:rPr>
        <w:t xml:space="preserve">, </w:t>
      </w:r>
      <w:r w:rsidRPr="00E81CF7">
        <w:rPr>
          <w:highlight w:val="green"/>
          <w:u w:val="single"/>
        </w:rPr>
        <w:t>elites</w:t>
      </w:r>
      <w:r w:rsidRPr="00132EB0">
        <w:rPr>
          <w:sz w:val="16"/>
        </w:rPr>
        <w:t xml:space="preserve"> are </w:t>
      </w:r>
      <w:r w:rsidRPr="00132EB0">
        <w:rPr>
          <w:u w:val="single"/>
        </w:rPr>
        <w:t xml:space="preserve">more prone to </w:t>
      </w:r>
      <w:r w:rsidRPr="00E81CF7">
        <w:rPr>
          <w:rStyle w:val="Emphasis"/>
          <w:highlight w:val="green"/>
        </w:rPr>
        <w:t>select leaders</w:t>
      </w:r>
      <w:r w:rsidRPr="00132EB0">
        <w:rPr>
          <w:sz w:val="16"/>
        </w:rPr>
        <w:t xml:space="preserve"> who are </w:t>
      </w:r>
      <w:r w:rsidRPr="00132EB0">
        <w:rPr>
          <w:u w:val="single"/>
        </w:rPr>
        <w:t xml:space="preserve">perceived as </w:t>
      </w:r>
      <w:r w:rsidRPr="00E81CF7">
        <w:rPr>
          <w:highlight w:val="green"/>
          <w:u w:val="single"/>
        </w:rPr>
        <w:t xml:space="preserve">capable of </w:t>
      </w:r>
      <w:r w:rsidRPr="00E81CF7">
        <w:rPr>
          <w:rStyle w:val="Emphasis"/>
          <w:highlight w:val="green"/>
        </w:rPr>
        <w:t>resolving</w:t>
      </w:r>
      <w:r w:rsidRPr="00132EB0">
        <w:rPr>
          <w:rStyle w:val="Emphasis"/>
        </w:rPr>
        <w:t xml:space="preserve"> economic </w:t>
      </w:r>
      <w:r w:rsidRPr="00E81CF7">
        <w:rPr>
          <w:rStyle w:val="Emphasis"/>
          <w:highlight w:val="green"/>
        </w:rPr>
        <w:t>difficulties</w:t>
      </w:r>
      <w:r w:rsidRPr="00132EB0">
        <w:rPr>
          <w:sz w:val="16"/>
        </w:rPr>
        <w:t xml:space="preserve">, </w:t>
      </w:r>
      <w:r w:rsidRPr="00E81CF7">
        <w:rPr>
          <w:highlight w:val="green"/>
          <w:u w:val="single"/>
        </w:rPr>
        <w:t>permitting</w:t>
      </w:r>
      <w:r w:rsidRPr="00132EB0">
        <w:rPr>
          <w:sz w:val="16"/>
        </w:rPr>
        <w:t xml:space="preserve"> the </w:t>
      </w:r>
      <w:r w:rsidRPr="00132EB0">
        <w:rPr>
          <w:u w:val="single"/>
        </w:rPr>
        <w:t xml:space="preserve">emergence of </w:t>
      </w:r>
      <w:r w:rsidRPr="00E81CF7">
        <w:rPr>
          <w:highlight w:val="green"/>
          <w:u w:val="single"/>
        </w:rPr>
        <w:t xml:space="preserve">leaders who hold </w:t>
      </w:r>
      <w:r w:rsidRPr="00E81CF7">
        <w:rPr>
          <w:rStyle w:val="Emphasis"/>
          <w:highlight w:val="green"/>
        </w:rPr>
        <w:t>heterodox</w:t>
      </w:r>
      <w:r w:rsidRPr="00132EB0">
        <w:rPr>
          <w:rStyle w:val="Emphasis"/>
        </w:rPr>
        <w:t xml:space="preserve"> </w:t>
      </w:r>
      <w:r w:rsidRPr="00E81CF7">
        <w:rPr>
          <w:rStyle w:val="Emphasis"/>
          <w:highlight w:val="green"/>
        </w:rPr>
        <w:t>fo</w:t>
      </w:r>
      <w:r w:rsidRPr="00132EB0">
        <w:rPr>
          <w:rStyle w:val="Emphasis"/>
        </w:rPr>
        <w:t xml:space="preserve">reign </w:t>
      </w:r>
      <w:r w:rsidRPr="00E81CF7">
        <w:rPr>
          <w:rStyle w:val="Emphasis"/>
          <w:highlight w:val="green"/>
        </w:rPr>
        <w:t>po</w:t>
      </w:r>
      <w:r w:rsidRPr="00132EB0">
        <w:rPr>
          <w:rStyle w:val="Emphasis"/>
        </w:rPr>
        <w:t xml:space="preserve">licy </w:t>
      </w:r>
      <w:r w:rsidRPr="00E81CF7">
        <w:rPr>
          <w:rStyle w:val="Emphasis"/>
          <w:highlight w:val="green"/>
        </w:rPr>
        <w:t>views</w:t>
      </w:r>
      <w:r w:rsidRPr="00132EB0">
        <w:rPr>
          <w:sz w:val="16"/>
        </w:rPr>
        <w:t xml:space="preserve">. Collectively, </w:t>
      </w:r>
      <w:r w:rsidRPr="00132EB0">
        <w:rPr>
          <w:u w:val="single"/>
        </w:rPr>
        <w:t>these</w:t>
      </w:r>
      <w:r w:rsidRPr="00132EB0">
        <w:rPr>
          <w:sz w:val="16"/>
        </w:rPr>
        <w:t xml:space="preserve"> mechanisms </w:t>
      </w:r>
      <w:r w:rsidRPr="00132EB0">
        <w:rPr>
          <w:u w:val="single"/>
        </w:rPr>
        <w:t>make it much more likely that a leader will prefer conciliatory policies</w:t>
      </w:r>
      <w:r w:rsidRPr="00132EB0">
        <w:rPr>
          <w:sz w:val="16"/>
        </w:rPr>
        <w:t xml:space="preserve"> compared to during periods of economic normalcy. This section reviews this causal logic in greater detail, while also providing historical examples that these mechanisms recur in practice.</w:t>
      </w:r>
    </w:p>
    <w:p w14:paraId="3DEFB975" w14:textId="0D08CDAE" w:rsidR="00392B0F" w:rsidRDefault="00392B0F" w:rsidP="00392B0F"/>
    <w:p w14:paraId="25C74AC7" w14:textId="77057896" w:rsidR="00392B0F" w:rsidRDefault="00392B0F" w:rsidP="00392B0F">
      <w:pPr>
        <w:pStyle w:val="Heading3"/>
      </w:pPr>
      <w:r>
        <w:t>1NC – AT: Famine</w:t>
      </w:r>
    </w:p>
    <w:p w14:paraId="7C4B649C" w14:textId="3EF437FC" w:rsidR="00131D98" w:rsidRDefault="00131D98" w:rsidP="00131D98">
      <w:pPr>
        <w:pStyle w:val="Heading4"/>
      </w:pPr>
      <w:r>
        <w:t>No internal link—</w:t>
      </w:r>
    </w:p>
    <w:p w14:paraId="3A14959D" w14:textId="77777777" w:rsidR="00131D98" w:rsidRPr="00131D98" w:rsidRDefault="00131D98" w:rsidP="00131D98"/>
    <w:p w14:paraId="4B0EE262" w14:textId="77777777" w:rsidR="00131D98" w:rsidRPr="00C12D61" w:rsidRDefault="00131D98" w:rsidP="00131D98">
      <w:pPr>
        <w:pStyle w:val="Heading4"/>
      </w:pPr>
      <w:r>
        <w:rPr>
          <w:u w:val="single"/>
        </w:rPr>
        <w:t>No</w:t>
      </w:r>
      <w:r>
        <w:t xml:space="preserve"> food wars – the countries that </w:t>
      </w:r>
      <w:r>
        <w:rPr>
          <w:u w:val="single"/>
        </w:rPr>
        <w:t>matter</w:t>
      </w:r>
      <w:r>
        <w:t xml:space="preserve"> their impact are </w:t>
      </w:r>
      <w:r>
        <w:rPr>
          <w:u w:val="single"/>
        </w:rPr>
        <w:t>resilient</w:t>
      </w:r>
      <w:r>
        <w:t xml:space="preserve"> and </w:t>
      </w:r>
      <w:r>
        <w:rPr>
          <w:u w:val="single"/>
        </w:rPr>
        <w:t>institutional responses</w:t>
      </w:r>
      <w:r>
        <w:t xml:space="preserve"> prevent escalation </w:t>
      </w:r>
    </w:p>
    <w:p w14:paraId="150FB5F3" w14:textId="77777777" w:rsidR="00131D98" w:rsidRDefault="00131D98" w:rsidP="00131D98">
      <w:r w:rsidRPr="00C12D61">
        <w:rPr>
          <w:rStyle w:val="Style13ptBold"/>
        </w:rPr>
        <w:t>Cliffe 16</w:t>
      </w:r>
      <w:r>
        <w:t xml:space="preserve"> [</w:t>
      </w:r>
      <w:r w:rsidRPr="004951F8">
        <w:t>Sarah Cliffe, Director of</w:t>
      </w:r>
      <w:r>
        <w:t xml:space="preserve"> the Center on International Cooperation at New York University, 3/29/16, “Food Security, Nutrition, and Peace,” http://cic.nyu.edu/news_commentary/food-security-nutrition-and-peace</w:t>
      </w:r>
    </w:p>
    <w:p w14:paraId="16C3F7C8" w14:textId="77777777" w:rsidR="00131D98" w:rsidRPr="00A901CA" w:rsidRDefault="00131D98" w:rsidP="00131D98">
      <w:pPr>
        <w:rPr>
          <w:sz w:val="16"/>
        </w:rPr>
      </w:pPr>
      <w:r w:rsidRPr="00C12D61">
        <w:rPr>
          <w:sz w:val="16"/>
        </w:rPr>
        <w:t xml:space="preserve">However, </w:t>
      </w:r>
      <w:r w:rsidRPr="00131D98">
        <w:rPr>
          <w:rStyle w:val="StyleUnderline"/>
        </w:rPr>
        <w:t xml:space="preserve">current </w:t>
      </w:r>
      <w:r w:rsidRPr="00F532F6">
        <w:rPr>
          <w:rStyle w:val="StyleUnderline"/>
          <w:highlight w:val="cyan"/>
        </w:rPr>
        <w:t xml:space="preserve">research </w:t>
      </w:r>
      <w:r w:rsidRPr="00F532F6">
        <w:rPr>
          <w:rStyle w:val="Emphasis"/>
          <w:highlight w:val="cyan"/>
        </w:rPr>
        <w:t>does not</w:t>
      </w:r>
      <w:r w:rsidRPr="00C12D61">
        <w:rPr>
          <w:sz w:val="16"/>
        </w:rPr>
        <w:t xml:space="preserve"> yet </w:t>
      </w:r>
      <w:r w:rsidRPr="00F532F6">
        <w:rPr>
          <w:rStyle w:val="StyleUnderline"/>
          <w:highlight w:val="cyan"/>
        </w:rPr>
        <w:t>indicate a</w:t>
      </w:r>
      <w:r w:rsidRPr="00C12D61">
        <w:rPr>
          <w:rStyle w:val="StyleUnderline"/>
        </w:rPr>
        <w:t xml:space="preserve"> clear </w:t>
      </w:r>
      <w:r w:rsidRPr="00F532F6">
        <w:rPr>
          <w:rStyle w:val="StyleUnderline"/>
          <w:highlight w:val="cyan"/>
        </w:rPr>
        <w:t>link between</w:t>
      </w:r>
      <w:r w:rsidRPr="00C12D61">
        <w:rPr>
          <w:sz w:val="16"/>
        </w:rPr>
        <w:t xml:space="preserve"> climate change, </w:t>
      </w:r>
      <w:r w:rsidRPr="00131D98">
        <w:rPr>
          <w:rStyle w:val="StyleUnderline"/>
        </w:rPr>
        <w:t xml:space="preserve">food </w:t>
      </w:r>
      <w:r w:rsidRPr="00F532F6">
        <w:rPr>
          <w:rStyle w:val="StyleUnderline"/>
          <w:highlight w:val="cyan"/>
        </w:rPr>
        <w:t>insecurity and conflict</w:t>
      </w:r>
      <w:r w:rsidRPr="00C12D61">
        <w:rPr>
          <w:sz w:val="16"/>
        </w:rPr>
        <w:t>, except perhaps where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r>
        <w:rPr>
          <w:sz w:val="16"/>
        </w:rPr>
        <w:t xml:space="preserve"> </w:t>
      </w:r>
      <w:r w:rsidRPr="00C12D61">
        <w:rPr>
          <w:rStyle w:val="StyleUnderline"/>
        </w:rPr>
        <w:t>Food security – and food prices – are a highly political issue</w:t>
      </w:r>
      <w:r w:rsidRPr="00C12D61">
        <w:rPr>
          <w:sz w:val="16"/>
        </w:rPr>
        <w:t xml:space="preserve">, being a very immediate and visible source of popular welfare or popular uncertainty. </w:t>
      </w:r>
      <w:r w:rsidRPr="00C12D61">
        <w:rPr>
          <w:rStyle w:val="StyleUnderline"/>
        </w:rPr>
        <w:t xml:space="preserve">But their </w:t>
      </w:r>
      <w:r w:rsidRPr="00C12D61">
        <w:rPr>
          <w:rStyle w:val="Emphasis"/>
        </w:rPr>
        <w:t>link to conflict</w:t>
      </w:r>
      <w:r w:rsidRPr="00C12D61">
        <w:rPr>
          <w:sz w:val="16"/>
        </w:rPr>
        <w:t xml:space="preserve"> (and the wider links between climate change and conflict) </w:t>
      </w:r>
      <w:r w:rsidRPr="00C12D61">
        <w:rPr>
          <w:rStyle w:val="StyleUnderline"/>
        </w:rPr>
        <w:t>is indirect</w:t>
      </w:r>
      <w:r w:rsidRPr="00C12D61">
        <w:rPr>
          <w:sz w:val="16"/>
        </w:rPr>
        <w:t xml:space="preserve"> rather than direct.</w:t>
      </w:r>
      <w:r>
        <w:rPr>
          <w:sz w:val="16"/>
        </w:rPr>
        <w:t xml:space="preserve"> </w:t>
      </w:r>
      <w:r w:rsidRPr="00C12D61">
        <w:rPr>
          <w:sz w:val="16"/>
        </w:rPr>
        <w:t>What makes some countries more resilient than others?</w:t>
      </w:r>
      <w:r>
        <w:rPr>
          <w:sz w:val="16"/>
        </w:rPr>
        <w:t xml:space="preserve"> </w:t>
      </w:r>
      <w:r w:rsidRPr="00131D98">
        <w:rPr>
          <w:rStyle w:val="Emphasis"/>
        </w:rPr>
        <w:t>Many</w:t>
      </w:r>
      <w:r w:rsidRPr="00131D98">
        <w:rPr>
          <w:rStyle w:val="StyleUnderline"/>
        </w:rPr>
        <w:t xml:space="preserve"> </w:t>
      </w:r>
      <w:r w:rsidRPr="00F532F6">
        <w:rPr>
          <w:rStyle w:val="StyleUnderline"/>
          <w:highlight w:val="cyan"/>
        </w:rPr>
        <w:t xml:space="preserve">countries face </w:t>
      </w:r>
      <w:r w:rsidRPr="00131D98">
        <w:rPr>
          <w:rStyle w:val="StyleUnderline"/>
        </w:rPr>
        <w:t xml:space="preserve">food price or natural resource </w:t>
      </w:r>
      <w:r w:rsidRPr="00F532F6">
        <w:rPr>
          <w:rStyle w:val="StyleUnderline"/>
          <w:highlight w:val="cyan"/>
        </w:rPr>
        <w:t xml:space="preserve">shocks </w:t>
      </w:r>
      <w:r w:rsidRPr="00F532F6">
        <w:rPr>
          <w:rStyle w:val="Emphasis"/>
          <w:highlight w:val="cyan"/>
        </w:rPr>
        <w:t>without</w:t>
      </w:r>
      <w:r w:rsidRPr="00C12D61">
        <w:rPr>
          <w:rStyle w:val="Emphasis"/>
        </w:rPr>
        <w:t xml:space="preserve"> falling into </w:t>
      </w:r>
      <w:r w:rsidRPr="00F532F6">
        <w:rPr>
          <w:rStyle w:val="Emphasis"/>
          <w:highlight w:val="cyan"/>
        </w:rPr>
        <w:t>conflict</w:t>
      </w:r>
      <w:r w:rsidRPr="00C12D61">
        <w:rPr>
          <w:sz w:val="16"/>
        </w:rPr>
        <w:t xml:space="preserve">. Essentially, the two </w:t>
      </w:r>
      <w:r w:rsidRPr="00131D98">
        <w:rPr>
          <w:sz w:val="16"/>
        </w:rPr>
        <w:t xml:space="preserve">important </w:t>
      </w:r>
      <w:r w:rsidRPr="00131D98">
        <w:rPr>
          <w:rStyle w:val="StyleUnderline"/>
        </w:rPr>
        <w:t>factors</w:t>
      </w:r>
      <w:r w:rsidRPr="00131D98">
        <w:rPr>
          <w:sz w:val="16"/>
        </w:rPr>
        <w:t xml:space="preserve"> in </w:t>
      </w:r>
      <w:r w:rsidRPr="00131D98">
        <w:rPr>
          <w:rStyle w:val="StyleUnderline"/>
        </w:rPr>
        <w:t>determining their resilience are</w:t>
      </w:r>
      <w:r w:rsidRPr="00131D98">
        <w:rPr>
          <w:sz w:val="16"/>
        </w:rPr>
        <w:t xml:space="preserve">: First, </w:t>
      </w:r>
      <w:r w:rsidRPr="00131D98">
        <w:rPr>
          <w:rStyle w:val="StyleUnderline"/>
        </w:rPr>
        <w:t xml:space="preserve">whether food insecurity is combined with </w:t>
      </w:r>
      <w:r w:rsidRPr="00131D98">
        <w:rPr>
          <w:rStyle w:val="Emphasis"/>
        </w:rPr>
        <w:t>other stresses</w:t>
      </w:r>
      <w:r w:rsidRPr="00131D98">
        <w:rPr>
          <w:sz w:val="16"/>
        </w:rPr>
        <w:t xml:space="preserve"> – issues such as unemployment, but most fundamentally issues such as political exclusion or human rights abuses. </w:t>
      </w:r>
      <w:r w:rsidRPr="00131D98">
        <w:rPr>
          <w:rStyle w:val="StyleUnderline"/>
        </w:rPr>
        <w:t>We sometimes</w:t>
      </w:r>
      <w:r w:rsidRPr="00C12D61">
        <w:rPr>
          <w:rStyle w:val="StyleUnderline"/>
        </w:rPr>
        <w:t xml:space="preserve"> read</w:t>
      </w:r>
      <w:r w:rsidRPr="00C12D61">
        <w:rPr>
          <w:sz w:val="16"/>
        </w:rPr>
        <w:t xml:space="preserve"> nowadays that the 2006-2009 </w:t>
      </w:r>
      <w:r w:rsidRPr="00C12D61">
        <w:rPr>
          <w:rStyle w:val="StyleUnderline"/>
        </w:rPr>
        <w:t>drought was a factor in the Syrian conflict,</w:t>
      </w:r>
      <w:r w:rsidRPr="00C12D61">
        <w:rPr>
          <w:sz w:val="16"/>
        </w:rPr>
        <w:t xml:space="preserve"> by driving rural-urban migration that caused societal stresses. It may of course have been one factor amongst many </w:t>
      </w:r>
      <w:r w:rsidRPr="00131D98">
        <w:rPr>
          <w:sz w:val="16"/>
        </w:rPr>
        <w:t xml:space="preserve">but </w:t>
      </w:r>
      <w:r w:rsidRPr="00131D98">
        <w:rPr>
          <w:rStyle w:val="StyleUnderline"/>
        </w:rPr>
        <w:t xml:space="preserve">it would be </w:t>
      </w:r>
      <w:r w:rsidRPr="00F532F6">
        <w:rPr>
          <w:rStyle w:val="Emphasis"/>
          <w:highlight w:val="cyan"/>
        </w:rPr>
        <w:t>too simplistic</w:t>
      </w:r>
      <w:r w:rsidRPr="00F532F6">
        <w:rPr>
          <w:rStyle w:val="StyleUnderline"/>
          <w:highlight w:val="cyan"/>
        </w:rPr>
        <w:t xml:space="preserve"> to suggest</w:t>
      </w:r>
      <w:r w:rsidRPr="00C12D61">
        <w:rPr>
          <w:sz w:val="16"/>
        </w:rPr>
        <w:t xml:space="preserve"> that </w:t>
      </w:r>
      <w:r w:rsidRPr="00131D98">
        <w:rPr>
          <w:rStyle w:val="StyleUnderline"/>
        </w:rPr>
        <w:t xml:space="preserve">it was the </w:t>
      </w:r>
      <w:r w:rsidRPr="00F532F6">
        <w:rPr>
          <w:rStyle w:val="StyleUnderline"/>
          <w:highlight w:val="cyan"/>
        </w:rPr>
        <w:t>primary driver</w:t>
      </w:r>
      <w:r w:rsidRPr="00C12D61">
        <w:rPr>
          <w:sz w:val="16"/>
        </w:rPr>
        <w:t xml:space="preserve"> of the Syrian conflict.</w:t>
      </w:r>
      <w:r>
        <w:rPr>
          <w:sz w:val="16"/>
        </w:rPr>
        <w:t xml:space="preserve"> </w:t>
      </w:r>
      <w:r w:rsidRPr="00C12D61">
        <w:rPr>
          <w:sz w:val="16"/>
        </w:rPr>
        <w:t xml:space="preserve">Second, </w:t>
      </w:r>
      <w:r w:rsidRPr="00131D98">
        <w:rPr>
          <w:rStyle w:val="StyleUnderline"/>
        </w:rPr>
        <w:t>whether countries have strong</w:t>
      </w:r>
      <w:r w:rsidRPr="00C12D61">
        <w:rPr>
          <w:rStyle w:val="StyleUnderline"/>
        </w:rPr>
        <w:t xml:space="preserve"> enough </w:t>
      </w:r>
      <w:r w:rsidRPr="00F532F6">
        <w:rPr>
          <w:rStyle w:val="StyleUnderline"/>
          <w:highlight w:val="cyan"/>
        </w:rPr>
        <w:t>institutions</w:t>
      </w:r>
      <w:r w:rsidRPr="00C12D61">
        <w:rPr>
          <w:sz w:val="16"/>
        </w:rPr>
        <w:t xml:space="preserve"> to fulfill a social compact with their citizens, </w:t>
      </w:r>
      <w:r w:rsidRPr="00131D98">
        <w:rPr>
          <w:rStyle w:val="StyleUnderline"/>
        </w:rPr>
        <w:t xml:space="preserve">providing </w:t>
      </w:r>
      <w:r w:rsidRPr="00F532F6">
        <w:rPr>
          <w:rStyle w:val="StyleUnderline"/>
          <w:highlight w:val="cyan"/>
        </w:rPr>
        <w:t>help</w:t>
      </w:r>
      <w:r w:rsidRPr="00C12D61">
        <w:rPr>
          <w:rStyle w:val="StyleUnderline"/>
        </w:rPr>
        <w:t xml:space="preserve"> quickly </w:t>
      </w:r>
      <w:r w:rsidRPr="00131D98">
        <w:rPr>
          <w:rStyle w:val="StyleUnderline"/>
        </w:rPr>
        <w:t xml:space="preserve">to </w:t>
      </w:r>
      <w:r w:rsidRPr="00F532F6">
        <w:rPr>
          <w:rStyle w:val="StyleUnderline"/>
          <w:highlight w:val="cyan"/>
        </w:rPr>
        <w:t xml:space="preserve">citizens </w:t>
      </w:r>
      <w:r w:rsidRPr="00131D98">
        <w:rPr>
          <w:rStyle w:val="StyleUnderline"/>
        </w:rPr>
        <w:t>affected</w:t>
      </w:r>
      <w:r w:rsidRPr="00C12D61">
        <w:rPr>
          <w:rStyle w:val="StyleUnderline"/>
        </w:rPr>
        <w:t xml:space="preserve"> by food insecurity</w:t>
      </w:r>
      <w:r w:rsidRPr="00C12D61">
        <w:rPr>
          <w:sz w:val="16"/>
        </w:rPr>
        <w:t>, with o</w:t>
      </w:r>
      <w:r w:rsidRPr="00131D98">
        <w:rPr>
          <w:sz w:val="16"/>
        </w:rPr>
        <w:t xml:space="preserve">r without international assistance. </w:t>
      </w:r>
      <w:r w:rsidRPr="00131D98">
        <w:rPr>
          <w:rStyle w:val="StyleUnderline"/>
        </w:rPr>
        <w:t>During the</w:t>
      </w:r>
      <w:r w:rsidRPr="00131D98">
        <w:rPr>
          <w:sz w:val="16"/>
        </w:rPr>
        <w:t xml:space="preserve"> 2007-20</w:t>
      </w:r>
      <w:r w:rsidRPr="00131D98">
        <w:rPr>
          <w:rStyle w:val="StyleUnderline"/>
        </w:rPr>
        <w:t>08 food crisis, developing countries with low institutional strength experienced more food price protests</w:t>
      </w:r>
      <w:r w:rsidRPr="00131D98">
        <w:rPr>
          <w:sz w:val="16"/>
        </w:rPr>
        <w:t xml:space="preserve"> than those with higher institutional strengths, and more than half these</w:t>
      </w:r>
      <w:r w:rsidRPr="00C12D61">
        <w:rPr>
          <w:sz w:val="16"/>
        </w:rPr>
        <w:t xml:space="preserve"> protests turned </w:t>
      </w:r>
      <w:r w:rsidRPr="00131D98">
        <w:rPr>
          <w:sz w:val="16"/>
        </w:rPr>
        <w:t xml:space="preserve">violent. </w:t>
      </w:r>
      <w:r w:rsidRPr="00131D98">
        <w:rPr>
          <w:rStyle w:val="StyleUnderline"/>
        </w:rPr>
        <w:t>This</w:t>
      </w:r>
      <w:r w:rsidRPr="00131D98">
        <w:rPr>
          <w:sz w:val="16"/>
        </w:rPr>
        <w:t xml:space="preserve"> for example, </w:t>
      </w:r>
      <w:r w:rsidRPr="00131D98">
        <w:rPr>
          <w:rStyle w:val="StyleUnderline"/>
        </w:rPr>
        <w:t>is the difference in the events in Haiti versus</w:t>
      </w:r>
      <w:r w:rsidRPr="00131D98">
        <w:rPr>
          <w:sz w:val="16"/>
        </w:rPr>
        <w:t xml:space="preserve"> those in </w:t>
      </w:r>
      <w:r w:rsidRPr="00131D98">
        <w:rPr>
          <w:rStyle w:val="Emphasis"/>
        </w:rPr>
        <w:t>Mexico or the Philippines</w:t>
      </w:r>
      <w:r w:rsidRPr="00131D98">
        <w:rPr>
          <w:rStyle w:val="StyleUnderline"/>
        </w:rPr>
        <w:t xml:space="preserve"> where far gre</w:t>
      </w:r>
      <w:r w:rsidRPr="00C12D61">
        <w:rPr>
          <w:rStyle w:val="StyleUnderline"/>
        </w:rPr>
        <w:t xml:space="preserve">ater </w:t>
      </w:r>
      <w:r w:rsidRPr="00F532F6">
        <w:rPr>
          <w:rStyle w:val="StyleUnderline"/>
          <w:highlight w:val="cyan"/>
        </w:rPr>
        <w:t>institutional strength existed</w:t>
      </w:r>
      <w:r w:rsidRPr="00C12D61">
        <w:rPr>
          <w:rStyle w:val="StyleUnderline"/>
        </w:rPr>
        <w:t xml:space="preserve"> to deal with the </w:t>
      </w:r>
      <w:r w:rsidRPr="00F532F6">
        <w:rPr>
          <w:rStyle w:val="StyleUnderline"/>
          <w:highlight w:val="cyan"/>
        </w:rPr>
        <w:t>food</w:t>
      </w:r>
      <w:r w:rsidRPr="00C12D61">
        <w:rPr>
          <w:rStyle w:val="StyleUnderline"/>
        </w:rPr>
        <w:t xml:space="preserve"> price </w:t>
      </w:r>
      <w:r w:rsidRPr="00F532F6">
        <w:rPr>
          <w:rStyle w:val="StyleUnderline"/>
          <w:highlight w:val="cyan"/>
        </w:rPr>
        <w:t>shocks</w:t>
      </w:r>
      <w:r w:rsidRPr="00C12D61">
        <w:rPr>
          <w:rStyle w:val="StyleUnderline"/>
        </w:rPr>
        <w:t xml:space="preserve"> and </w:t>
      </w:r>
      <w:r w:rsidRPr="00C12D61">
        <w:rPr>
          <w:rStyle w:val="Emphasis"/>
        </w:rPr>
        <w:t xml:space="preserve">protests </w:t>
      </w:r>
      <w:r w:rsidRPr="00F532F6">
        <w:rPr>
          <w:rStyle w:val="Emphasis"/>
          <w:highlight w:val="cyan"/>
        </w:rPr>
        <w:t>did not spur deteriorating national security</w:t>
      </w:r>
      <w:r w:rsidRPr="0042298F">
        <w:rPr>
          <w:rStyle w:val="StyleUnderline"/>
        </w:rPr>
        <w:t xml:space="preserve"> or widespread violence</w:t>
      </w:r>
      <w:r w:rsidRPr="00C12D61">
        <w:rPr>
          <w:sz w:val="16"/>
        </w:rPr>
        <w:t>.</w:t>
      </w:r>
    </w:p>
    <w:p w14:paraId="44BCF5C0" w14:textId="77777777" w:rsidR="00392B0F" w:rsidRPr="00392B0F" w:rsidRDefault="00392B0F" w:rsidP="00392B0F"/>
    <w:sectPr w:rsidR="00392B0F" w:rsidRPr="00392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817"/>
    <w:rsid w:val="00131D98"/>
    <w:rsid w:val="00392B0F"/>
    <w:rsid w:val="00425AB6"/>
    <w:rsid w:val="00B00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D5EB"/>
  <w15:chartTrackingRefBased/>
  <w15:docId w15:val="{5075925C-673F-433E-89D9-7CEE0906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0817"/>
    <w:rPr>
      <w:rFonts w:ascii="Calibri" w:hAnsi="Calibri" w:cs="Calibri"/>
    </w:rPr>
  </w:style>
  <w:style w:type="paragraph" w:styleId="Heading1">
    <w:name w:val="heading 1"/>
    <w:aliases w:val="Pocket"/>
    <w:basedOn w:val="Normal"/>
    <w:next w:val="Normal"/>
    <w:link w:val="Heading1Char"/>
    <w:qFormat/>
    <w:rsid w:val="00B008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08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08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B00817"/>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00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0817"/>
  </w:style>
  <w:style w:type="character" w:customStyle="1" w:styleId="Heading1Char">
    <w:name w:val="Heading 1 Char"/>
    <w:aliases w:val="Pocket Char"/>
    <w:basedOn w:val="DefaultParagraphFont"/>
    <w:link w:val="Heading1"/>
    <w:rsid w:val="00B008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08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081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0081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7"/>
    <w:qFormat/>
    <w:rsid w:val="00B0081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081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B0081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B00817"/>
    <w:rPr>
      <w:color w:val="auto"/>
      <w:u w:val="none"/>
    </w:rPr>
  </w:style>
  <w:style w:type="character" w:styleId="FollowedHyperlink">
    <w:name w:val="FollowedHyperlink"/>
    <w:basedOn w:val="DefaultParagraphFont"/>
    <w:uiPriority w:val="99"/>
    <w:semiHidden/>
    <w:unhideWhenUsed/>
    <w:rsid w:val="00B00817"/>
    <w:rPr>
      <w:color w:val="auto"/>
      <w:u w:val="none"/>
    </w:rPr>
  </w:style>
  <w:style w:type="paragraph" w:styleId="ListParagraph">
    <w:name w:val="List Paragraph"/>
    <w:basedOn w:val="Normal"/>
    <w:uiPriority w:val="34"/>
    <w:qFormat/>
    <w:rsid w:val="00B00817"/>
    <w:pPr>
      <w:ind w:left="720"/>
      <w:contextualSpacing/>
    </w:pPr>
    <w:rPr>
      <w:rFonts w:asciiTheme="minorHAnsi" w:hAnsiTheme="minorHAnsi" w:cstheme="minorBidi"/>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B00817"/>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0081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Medium Grid 21,Small Text,Note Level 21,Card Format"/>
    <w:basedOn w:val="Heading1"/>
    <w:autoRedefine/>
    <w:uiPriority w:val="99"/>
    <w:qFormat/>
    <w:rsid w:val="00B0081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92B0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18/09/21/follow-pharmaceutical-innovations-eligible-patent-protection/" TargetMode="External"/><Relationship Id="rId13" Type="http://schemas.openxmlformats.org/officeDocument/2006/relationships/hyperlink" Target="https://www.thehindubusinessline.com/data-stories/deep-dive/3-reasons-why-market-liquidity-will-stay-robust-in-2021/article33487346.ece" TargetMode="External"/><Relationship Id="rId18" Type="http://schemas.openxmlformats.org/officeDocument/2006/relationships/hyperlink" Target="https://www.brinknews.com/what-just-happened-at-the-wto-everything-you-need-to-know/" TargetMode="External"/><Relationship Id="rId3" Type="http://schemas.openxmlformats.org/officeDocument/2006/relationships/settings" Target="settings.xml"/><Relationship Id="rId21" Type="http://schemas.openxmlformats.org/officeDocument/2006/relationships/hyperlink" Target="https://www.bananaip.com/ip-news-center/chapter-iii-demystifying-evergreen-myth-comprehending-apprehension-apprehending-comprehension/%5d" TargetMode="External"/><Relationship Id="rId7" Type="http://schemas.openxmlformats.org/officeDocument/2006/relationships/hyperlink" Target="https://www.cbo.goc/publication/57126" TargetMode="External"/><Relationship Id="rId12" Type="http://schemas.openxmlformats.org/officeDocument/2006/relationships/hyperlink" Target="https://thebulletin.org/2016/04/biodiversity-loss-an-existential-risk-comparable-to-climate-change/" TargetMode="External"/><Relationship Id="rId17" Type="http://schemas.openxmlformats.org/officeDocument/2006/relationships/hyperlink" Target="https://worksinprogress.co/issue/securing-posterity/" TargetMode="External"/><Relationship Id="rId2" Type="http://schemas.openxmlformats.org/officeDocument/2006/relationships/styles" Target="styles.xml"/><Relationship Id="rId16" Type="http://schemas.openxmlformats.org/officeDocument/2006/relationships/hyperlink" Target="https://iiste.org/Journals/index.php/EJBM/article/viewFile/9456/9661" TargetMode="External"/><Relationship Id="rId20" Type="http://schemas.openxmlformats.org/officeDocument/2006/relationships/hyperlink" Target="https://link.springer.com/article/10.1057/palgrave.jcb.3050066" TargetMode="External"/><Relationship Id="rId1" Type="http://schemas.openxmlformats.org/officeDocument/2006/relationships/numbering" Target="numbering.xml"/><Relationship Id="rId6" Type="http://schemas.openxmlformats.org/officeDocument/2006/relationships/hyperlink" Target="http://sitn.hms.harvard.edu/flash/2018/science-diplomacy-collaboration-rapidly-changing-world/" TargetMode="External"/><Relationship Id="rId11" Type="http://schemas.openxmlformats.org/officeDocument/2006/relationships/hyperlink" Target="https://www.greenmatters.com/p/how-overfishing-affects-biodiversity" TargetMode="External"/><Relationship Id="rId5" Type="http://schemas.openxmlformats.org/officeDocument/2006/relationships/hyperlink" Target="https://americandiplomacy.web.unc.edu/2018/09/leveraging-diplomacy-for-managing-scientific-challenges-an-opportunity-to-navigate-the-future-of-science/" TargetMode="External"/><Relationship Id="rId15" Type="http://schemas.openxmlformats.org/officeDocument/2006/relationships/hyperlink" Target="http://www.iiste.org" TargetMode="External"/><Relationship Id="rId23" Type="http://schemas.openxmlformats.org/officeDocument/2006/relationships/theme" Target="theme/theme1.xml"/><Relationship Id="rId10" Type="http://schemas.openxmlformats.org/officeDocument/2006/relationships/hyperlink" Target="https://www.ip-watch.org/2018/09/21/follow-pharmaceutical-innovations-eligible-patent-protection/" TargetMode="External"/><Relationship Id="rId19" Type="http://schemas.openxmlformats.org/officeDocument/2006/relationships/hyperlink" Target="https://crsreports.congress.gov/product/pdf/R/R43264/7" TargetMode="External"/><Relationship Id="rId4" Type="http://schemas.openxmlformats.org/officeDocument/2006/relationships/webSettings" Target="webSettings.xml"/><Relationship Id="rId9" Type="http://schemas.openxmlformats.org/officeDocument/2006/relationships/hyperlink" Target="https://www.maritime-executive.com/editorials/wto-inches-towards-a-deal-to-end-harmful-fishing-subsidies" TargetMode="External"/><Relationship Id="rId14" Type="http://schemas.openxmlformats.org/officeDocument/2006/relationships/hyperlink" Target="https://papers.ssrn.com/sol3/papers.cfm?abstract_id=2648770&amp;download=y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Pages>
  <Words>19653</Words>
  <Characters>112023</Characters>
  <Application>Microsoft Office Word</Application>
  <DocSecurity>0</DocSecurity>
  <Lines>933</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2021-09-12T00:14:00Z</dcterms:created>
  <dcterms:modified xsi:type="dcterms:W3CDTF">2021-09-12T00:41:00Z</dcterms:modified>
</cp:coreProperties>
</file>