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BEE7B" w14:textId="51075512" w:rsidR="006E755F" w:rsidRPr="002D44DC" w:rsidRDefault="006E755F" w:rsidP="006E755F">
      <w:pPr>
        <w:pStyle w:val="Heading2"/>
        <w:rPr>
          <w:rFonts w:cs="Calibri"/>
        </w:rPr>
      </w:pPr>
      <w:r w:rsidRPr="002D44DC">
        <w:rPr>
          <w:rFonts w:cs="Calibri"/>
        </w:rPr>
        <w:t>1</w:t>
      </w:r>
    </w:p>
    <w:p w14:paraId="21578668" w14:textId="06C16DE8" w:rsidR="006E755F" w:rsidRPr="002D44DC" w:rsidRDefault="006E755F" w:rsidP="006E755F">
      <w:pPr>
        <w:pStyle w:val="Heading3"/>
        <w:rPr>
          <w:rFonts w:cs="Calibri"/>
        </w:rPr>
      </w:pPr>
      <w:r w:rsidRPr="002D44DC">
        <w:rPr>
          <w:rFonts w:cs="Calibri"/>
        </w:rPr>
        <w:t>FW</w:t>
      </w:r>
    </w:p>
    <w:p w14:paraId="50FE8B48" w14:textId="77777777" w:rsidR="006E755F" w:rsidRPr="002D44DC" w:rsidRDefault="006E755F" w:rsidP="006E755F">
      <w:pPr>
        <w:pStyle w:val="Heading4"/>
        <w:rPr>
          <w:rFonts w:cs="Calibri"/>
        </w:rPr>
      </w:pPr>
      <w:r w:rsidRPr="002D44DC">
        <w:rPr>
          <w:rFonts w:cs="Calibri"/>
        </w:rPr>
        <w:t>Permissibility and presumption negate</w:t>
      </w:r>
    </w:p>
    <w:p w14:paraId="503216DB" w14:textId="77777777" w:rsidR="006E755F" w:rsidRPr="002D44DC" w:rsidRDefault="006E755F" w:rsidP="006E755F">
      <w:pPr>
        <w:pStyle w:val="Heading4"/>
        <w:rPr>
          <w:rFonts w:cs="Calibri"/>
        </w:rPr>
      </w:pPr>
      <w:r w:rsidRPr="002D44DC">
        <w:rPr>
          <w:rFonts w:cs="Calibri"/>
        </w:rPr>
        <w:t xml:space="preserve">1] </w:t>
      </w:r>
      <w:r w:rsidRPr="002D44DC">
        <w:rPr>
          <w:rFonts w:cs="Calibri"/>
          <w:u w:val="single"/>
        </w:rPr>
        <w:t>Obligations</w:t>
      </w:r>
      <w:r w:rsidRPr="002D44DC">
        <w:rPr>
          <w:rFonts w:cs="Calibri"/>
        </w:rPr>
        <w:t xml:space="preserve">- the resolution indicates the affirmative has to prove an obligation, and permissibility would deny the existence of an obligation </w:t>
      </w:r>
    </w:p>
    <w:p w14:paraId="2CA3B743" w14:textId="77777777" w:rsidR="006E755F" w:rsidRPr="002D44DC" w:rsidRDefault="006E755F" w:rsidP="006E755F">
      <w:pPr>
        <w:pStyle w:val="Heading4"/>
        <w:rPr>
          <w:rFonts w:cs="Calibri"/>
        </w:rPr>
      </w:pPr>
      <w:r w:rsidRPr="002D44DC">
        <w:rPr>
          <w:rFonts w:cs="Calibri"/>
        </w:rPr>
        <w:t xml:space="preserve">2] </w:t>
      </w:r>
      <w:r w:rsidRPr="002D44DC">
        <w:rPr>
          <w:rFonts w:cs="Calibri"/>
          <w:u w:val="single"/>
        </w:rPr>
        <w:t>Falsity</w:t>
      </w:r>
      <w:r w:rsidRPr="002D44DC">
        <w:rPr>
          <w:rFonts w:cs="Calibri"/>
        </w:rPr>
        <w:t>- Statements are more often false than true because proving one part of the statement false disproves the entire statement. Presuming all statements are true creates contradictions which would be ethically bankrupt.</w:t>
      </w:r>
    </w:p>
    <w:p w14:paraId="1FBA47CE" w14:textId="77777777" w:rsidR="006E755F" w:rsidRPr="002D44DC" w:rsidRDefault="006E755F" w:rsidP="006E755F">
      <w:pPr>
        <w:pStyle w:val="Heading4"/>
        <w:rPr>
          <w:rFonts w:cs="Calibri"/>
        </w:rPr>
      </w:pPr>
      <w:r w:rsidRPr="002D44DC">
        <w:rPr>
          <w:rFonts w:cs="Calibri"/>
        </w:rPr>
        <w:t xml:space="preserve">3] </w:t>
      </w:r>
      <w:r w:rsidRPr="002D44DC">
        <w:rPr>
          <w:rFonts w:cs="Calibri"/>
          <w:u w:val="single"/>
        </w:rPr>
        <w:t>Negating is harder</w:t>
      </w:r>
      <w:r w:rsidRPr="002D44DC">
        <w:rPr>
          <w:rFonts w:cs="Calibri"/>
        </w:rPr>
        <w:t xml:space="preserve"> – A] Aff gets first and last speech which control the direction of the debate B] Affirmatives can strategically uplayer in the 1ar giving them a </w:t>
      </w:r>
      <w:proofErr w:type="gramStart"/>
      <w:r w:rsidRPr="002D44DC">
        <w:rPr>
          <w:rFonts w:cs="Calibri"/>
        </w:rPr>
        <w:t>7-6 time</w:t>
      </w:r>
      <w:proofErr w:type="gramEnd"/>
      <w:r w:rsidRPr="002D44DC">
        <w:rPr>
          <w:rFonts w:cs="Calibri"/>
        </w:rPr>
        <w:t xml:space="preserve"> skew advantage, splitting the 2nr C] They get infinite prep time</w:t>
      </w:r>
    </w:p>
    <w:p w14:paraId="486161BB" w14:textId="77777777" w:rsidR="006E755F" w:rsidRPr="002D44DC" w:rsidRDefault="006E755F" w:rsidP="006E755F">
      <w:pPr>
        <w:pStyle w:val="Heading4"/>
        <w:rPr>
          <w:rFonts w:cs="Calibri"/>
        </w:rPr>
      </w:pPr>
      <w:r w:rsidRPr="002D44DC">
        <w:rPr>
          <w:rFonts w:cs="Calibri"/>
        </w:rPr>
        <w:t xml:space="preserve">4] </w:t>
      </w:r>
      <w:r w:rsidRPr="002D44DC">
        <w:rPr>
          <w:rFonts w:cs="Calibri"/>
          <w:u w:val="single"/>
        </w:rPr>
        <w:t>Affirmation theory-</w:t>
      </w:r>
      <w:r w:rsidRPr="002D44DC">
        <w:rPr>
          <w:rFonts w:cs="Calibri"/>
        </w:rPr>
        <w:t xml:space="preserve"> Affirming requires unconditionally maintaining an obligation</w:t>
      </w:r>
    </w:p>
    <w:p w14:paraId="5AEF301A" w14:textId="77777777" w:rsidR="006E755F" w:rsidRPr="002D44DC" w:rsidRDefault="006E755F" w:rsidP="006E755F">
      <w:pPr>
        <w:pStyle w:val="Heading4"/>
        <w:rPr>
          <w:rStyle w:val="Emphasis"/>
          <w:b/>
          <w:sz w:val="24"/>
        </w:rPr>
      </w:pPr>
      <w:r w:rsidRPr="002D44DC">
        <w:rPr>
          <w:rStyle w:val="Emphasis"/>
          <w:sz w:val="24"/>
          <w:highlight w:val="green"/>
        </w:rPr>
        <w:t>Affirm [is to]: maintain as true.</w:t>
      </w:r>
    </w:p>
    <w:p w14:paraId="2515483D" w14:textId="77777777" w:rsidR="006E755F" w:rsidRPr="002D44DC" w:rsidRDefault="006E755F" w:rsidP="006E755F">
      <w:r w:rsidRPr="002D44DC">
        <w:rPr>
          <w:rStyle w:val="Style13ptBold"/>
          <w:sz w:val="24"/>
        </w:rPr>
        <w:t>That’s Dictionary.com</w:t>
      </w:r>
      <w:r w:rsidRPr="002D44DC">
        <w:rPr>
          <w:rStyle w:val="Emphasis"/>
        </w:rPr>
        <w:t xml:space="preserve">- “affirm” </w:t>
      </w:r>
      <w:r w:rsidRPr="002D44DC">
        <w:t xml:space="preserve">https://www.dictionary.com/browse/affirm </w:t>
      </w:r>
    </w:p>
    <w:p w14:paraId="72F58BBB" w14:textId="77777777" w:rsidR="006E755F" w:rsidRPr="002D44DC" w:rsidRDefault="006E755F" w:rsidP="006E755F"/>
    <w:p w14:paraId="09A8A004" w14:textId="74D970DE" w:rsidR="006E755F" w:rsidRPr="002D44DC" w:rsidRDefault="006E755F" w:rsidP="006E755F">
      <w:pPr>
        <w:pStyle w:val="Heading4"/>
        <w:rPr>
          <w:rFonts w:cs="Calibri"/>
          <w:b w:val="0"/>
          <w:bCs/>
        </w:rPr>
      </w:pPr>
      <w:bookmarkStart w:id="0" w:name="_Hlk94353641"/>
      <w:r w:rsidRPr="002D44DC">
        <w:rPr>
          <w:rFonts w:cs="Calibri"/>
          <w:bCs/>
        </w:rPr>
        <w:t xml:space="preserve">The meta-ethic is </w:t>
      </w:r>
      <w:r w:rsidRPr="002D44DC">
        <w:rPr>
          <w:rFonts w:cs="Calibri"/>
          <w:bCs/>
          <w:u w:val="single"/>
        </w:rPr>
        <w:t>moral naturalism</w:t>
      </w:r>
      <w:r w:rsidRPr="002D44DC">
        <w:rPr>
          <w:rFonts w:cs="Calibri"/>
          <w:bCs/>
        </w:rPr>
        <w:t>.</w:t>
      </w:r>
      <w:r w:rsidRPr="002D44DC">
        <w:rPr>
          <w:rFonts w:cs="Calibri"/>
          <w:b w:val="0"/>
          <w:bCs/>
        </w:rPr>
        <w:t xml:space="preserve"> </w:t>
      </w:r>
      <w:r w:rsidRPr="002D44DC">
        <w:rPr>
          <w:rFonts w:cs="Calibri"/>
          <w:bCs/>
          <w:shd w:val="clear" w:color="auto" w:fill="FFFFFF"/>
        </w:rPr>
        <w:t xml:space="preserve">Non-natural moral facts are </w:t>
      </w:r>
      <w:r w:rsidRPr="002D44DC">
        <w:rPr>
          <w:rFonts w:cs="Calibri"/>
          <w:bCs/>
          <w:u w:val="single"/>
          <w:shd w:val="clear" w:color="auto" w:fill="FFFFFF"/>
        </w:rPr>
        <w:t>epistemically inaccessible</w:t>
      </w:r>
      <w:r w:rsidRPr="002D44DC">
        <w:rPr>
          <w:rFonts w:eastAsia="Times New Roman" w:cs="Calibri"/>
          <w:bCs/>
          <w:sz w:val="16"/>
          <w:shd w:val="clear" w:color="auto" w:fill="FFFFFF"/>
        </w:rPr>
        <w:t xml:space="preserve"> </w:t>
      </w:r>
    </w:p>
    <w:p w14:paraId="250F79AB" w14:textId="77777777" w:rsidR="006E755F" w:rsidRPr="002D44DC" w:rsidRDefault="006E755F" w:rsidP="006E755F">
      <w:r w:rsidRPr="002D44DC">
        <w:rPr>
          <w:rStyle w:val="Style13ptBold"/>
        </w:rPr>
        <w:t>Papineau 7</w:t>
      </w:r>
      <w:r w:rsidRPr="002D44DC">
        <w:t xml:space="preserve"> [David, Academic philosopher. He works as Professor of Philosophy of Science at King's College London, having previously taught for several years at Cambridge University and been a fellow of Robinson College, Cambridge, “Naturalism”. </w:t>
      </w:r>
      <w:hyperlink r:id="rId8" w:history="1">
        <w:r w:rsidRPr="002D44DC">
          <w:t>http://plato.stanford.edu/entries/naturalism/</w:t>
        </w:r>
      </w:hyperlink>
      <w:r w:rsidRPr="002D44DC">
        <w:t xml:space="preserve">] </w:t>
      </w:r>
    </w:p>
    <w:p w14:paraId="5DBB6225" w14:textId="77777777" w:rsidR="006E755F" w:rsidRPr="002D44DC" w:rsidRDefault="006E755F" w:rsidP="006E755F">
      <w:pPr>
        <w:rPr>
          <w:b/>
          <w:sz w:val="12"/>
        </w:rPr>
      </w:pPr>
      <w:r w:rsidRPr="002D44DC">
        <w:rPr>
          <w:sz w:val="12"/>
        </w:rPr>
        <w:t>Moore took this argument to show that moral facts comprise a distinct species of non-natural fact. However, any such non-naturalist view of morality</w:t>
      </w:r>
      <w:r w:rsidRPr="002D44DC">
        <w:rPr>
          <w:u w:val="single"/>
        </w:rPr>
        <w:t xml:space="preserve"> </w:t>
      </w:r>
      <w:r w:rsidRPr="002D44DC">
        <w:rPr>
          <w:sz w:val="12"/>
        </w:rPr>
        <w:t xml:space="preserve">faces immediate difficulties, deriving ultimately from the kind of causal closure thesis discussed above. If </w:t>
      </w:r>
      <w:r w:rsidRPr="002D44DC">
        <w:rPr>
          <w:b/>
          <w:highlight w:val="green"/>
          <w:u w:val="single"/>
        </w:rPr>
        <w:t>all physical effects are due to</w:t>
      </w:r>
      <w:r w:rsidRPr="002D44DC">
        <w:rPr>
          <w:b/>
          <w:u w:val="single"/>
        </w:rPr>
        <w:t xml:space="preserve"> a limited range of </w:t>
      </w:r>
      <w:r w:rsidRPr="002D44DC">
        <w:rPr>
          <w:b/>
          <w:highlight w:val="green"/>
          <w:u w:val="single"/>
        </w:rPr>
        <w:t>natural causes</w:t>
      </w:r>
      <w:r w:rsidRPr="002D44DC">
        <w:rPr>
          <w:b/>
          <w:u w:val="single"/>
        </w:rPr>
        <w:t xml:space="preserve">, and </w:t>
      </w:r>
      <w:r w:rsidRPr="002D44DC">
        <w:rPr>
          <w:b/>
          <w:highlight w:val="green"/>
          <w:u w:val="single"/>
        </w:rPr>
        <w:t xml:space="preserve">if moral facts lie outside this </w:t>
      </w:r>
      <w:r w:rsidRPr="002D44DC">
        <w:rPr>
          <w:b/>
          <w:u w:val="single"/>
        </w:rPr>
        <w:t xml:space="preserve">range, </w:t>
      </w:r>
      <w:r w:rsidRPr="002D44DC">
        <w:rPr>
          <w:b/>
          <w:highlight w:val="green"/>
          <w:u w:val="single"/>
        </w:rPr>
        <w:t>then</w:t>
      </w:r>
      <w:r w:rsidRPr="002D44DC">
        <w:rPr>
          <w:b/>
          <w:u w:val="single"/>
        </w:rPr>
        <w:t xml:space="preserve"> it follow that </w:t>
      </w:r>
      <w:r w:rsidRPr="002D44DC">
        <w:rPr>
          <w:b/>
          <w:highlight w:val="green"/>
          <w:u w:val="single"/>
        </w:rPr>
        <w:t xml:space="preserve">moral facts can never make any difference </w:t>
      </w:r>
      <w:r w:rsidRPr="002D44DC">
        <w:rPr>
          <w:b/>
          <w:u w:val="single"/>
        </w:rPr>
        <w:t>to what happens in the physical world</w:t>
      </w:r>
      <w:r w:rsidRPr="002D44DC">
        <w:rPr>
          <w:sz w:val="12"/>
        </w:rPr>
        <w:t xml:space="preserve"> (Harman, 1986). At first sight </w:t>
      </w:r>
      <w:r w:rsidRPr="002D44DC">
        <w:rPr>
          <w:b/>
          <w:highlight w:val="green"/>
          <w:u w:val="single"/>
        </w:rPr>
        <w:t>this</w:t>
      </w:r>
      <w:r w:rsidRPr="002D44DC">
        <w:rPr>
          <w:sz w:val="12"/>
        </w:rPr>
        <w:t xml:space="preserve"> may seem tolerable (perhaps moral facts indeed don't have any physical effects). But it </w:t>
      </w:r>
      <w:r w:rsidRPr="002D44DC">
        <w:rPr>
          <w:b/>
          <w:highlight w:val="green"/>
          <w:u w:val="single"/>
        </w:rPr>
        <w:t>has</w:t>
      </w:r>
      <w:r w:rsidRPr="002D44DC">
        <w:rPr>
          <w:sz w:val="12"/>
        </w:rPr>
        <w:t xml:space="preserve"> </w:t>
      </w:r>
      <w:r w:rsidRPr="002D44DC">
        <w:rPr>
          <w:b/>
          <w:u w:val="single"/>
        </w:rPr>
        <w:t xml:space="preserve">very awkward </w:t>
      </w:r>
      <w:r w:rsidRPr="002D44DC">
        <w:rPr>
          <w:b/>
          <w:highlight w:val="green"/>
          <w:u w:val="single"/>
        </w:rPr>
        <w:t>epistemological consequences</w:t>
      </w:r>
      <w:r w:rsidRPr="002D44DC">
        <w:rPr>
          <w:b/>
          <w:u w:val="single"/>
        </w:rPr>
        <w:t>.</w:t>
      </w:r>
      <w:r w:rsidRPr="002D44DC">
        <w:rPr>
          <w:sz w:val="12"/>
        </w:rPr>
        <w:t xml:space="preserve"> For beings like us, </w:t>
      </w:r>
      <w:r w:rsidRPr="002D44DC">
        <w:rPr>
          <w:b/>
          <w:highlight w:val="green"/>
          <w:u w:val="single"/>
        </w:rPr>
        <w:t>knowledge</w:t>
      </w:r>
      <w:r w:rsidRPr="002D44DC">
        <w:rPr>
          <w:b/>
          <w:u w:val="single"/>
        </w:rPr>
        <w:t xml:space="preserve"> of the spatiotemporal world </w:t>
      </w:r>
      <w:r w:rsidRPr="002D44DC">
        <w:rPr>
          <w:b/>
          <w:highlight w:val="green"/>
          <w:u w:val="single"/>
        </w:rPr>
        <w:t xml:space="preserve">is mediated by physical processes involving our </w:t>
      </w:r>
      <w:r w:rsidRPr="002D44DC">
        <w:rPr>
          <w:b/>
          <w:u w:val="single"/>
        </w:rPr>
        <w:t xml:space="preserve">sense organs and </w:t>
      </w:r>
      <w:r w:rsidRPr="002D44DC">
        <w:rPr>
          <w:b/>
          <w:highlight w:val="green"/>
          <w:u w:val="single"/>
        </w:rPr>
        <w:t xml:space="preserve">cognitive systems. If </w:t>
      </w:r>
      <w:r w:rsidRPr="002D44DC">
        <w:rPr>
          <w:b/>
          <w:u w:val="single"/>
        </w:rPr>
        <w:t xml:space="preserve">moral </w:t>
      </w:r>
      <w:r w:rsidRPr="002D44DC">
        <w:rPr>
          <w:b/>
          <w:highlight w:val="green"/>
          <w:u w:val="single"/>
        </w:rPr>
        <w:t>facts cannot influence the physical world, then [we can’t]</w:t>
      </w:r>
      <w:r w:rsidRPr="002D44DC">
        <w:rPr>
          <w:b/>
          <w:u w:val="single"/>
        </w:rPr>
        <w:t xml:space="preserve"> it is hard to see how we can </w:t>
      </w:r>
      <w:r w:rsidRPr="002D44DC">
        <w:rPr>
          <w:b/>
          <w:highlight w:val="green"/>
          <w:u w:val="single"/>
        </w:rPr>
        <w:t>have any knowledge of them</w:t>
      </w:r>
      <w:r w:rsidRPr="002D44DC">
        <w:rPr>
          <w:b/>
          <w:sz w:val="12"/>
        </w:rPr>
        <w:t>.</w:t>
      </w:r>
    </w:p>
    <w:p w14:paraId="78B11B27" w14:textId="0E2F3234" w:rsidR="006E755F" w:rsidRPr="002D44DC" w:rsidRDefault="006E755F" w:rsidP="006E755F"/>
    <w:p w14:paraId="43A961CC" w14:textId="77777777" w:rsidR="002D44DC" w:rsidRPr="002D44DC" w:rsidRDefault="002D44DC" w:rsidP="002D44DC">
      <w:pPr>
        <w:pStyle w:val="Heading4"/>
        <w:spacing w:line="276" w:lineRule="auto"/>
        <w:rPr>
          <w:rFonts w:cs="Calibri"/>
          <w:bCs/>
          <w:color w:val="000000" w:themeColor="text1"/>
        </w:rPr>
      </w:pPr>
      <w:r w:rsidRPr="002D44DC">
        <w:rPr>
          <w:rFonts w:cs="Calibri"/>
          <w:bCs/>
          <w:color w:val="000000" w:themeColor="text1"/>
        </w:rPr>
        <w:t>No a priori reason—evidence proves.</w:t>
      </w:r>
    </w:p>
    <w:p w14:paraId="5419A5E0" w14:textId="77777777" w:rsidR="002D44DC" w:rsidRPr="002D44DC" w:rsidRDefault="002D44DC" w:rsidP="002D44DC">
      <w:pPr>
        <w:spacing w:line="276" w:lineRule="auto"/>
        <w:rPr>
          <w:color w:val="000000" w:themeColor="text1"/>
        </w:rPr>
      </w:pPr>
      <w:r w:rsidRPr="002D44DC">
        <w:rPr>
          <w:b/>
          <w:color w:val="000000" w:themeColor="text1"/>
          <w:sz w:val="26"/>
          <w:szCs w:val="26"/>
        </w:rPr>
        <w:t xml:space="preserve">Schwartz </w:t>
      </w:r>
      <w:r w:rsidRPr="002D44DC">
        <w:rPr>
          <w:color w:val="000000" w:themeColor="text1"/>
        </w:rPr>
        <w:t xml:space="preserve">“A Defense of Naïve Empiricism: It is Neither Self-Refuting Nor Dogmatic.” Stephen P. Schwartz. Ithaca College. pp.1-14.  </w:t>
      </w:r>
    </w:p>
    <w:p w14:paraId="76FD6940" w14:textId="77777777" w:rsidR="002D44DC" w:rsidRPr="002D44DC" w:rsidRDefault="002D44DC" w:rsidP="002D44DC">
      <w:r w:rsidRPr="002D44DC">
        <w:rPr>
          <w:rStyle w:val="LDCut"/>
          <w:rFonts w:ascii="Calibri" w:hAnsi="Calibri" w:cs="Calibri"/>
          <w:color w:val="000000" w:themeColor="text1"/>
          <w:sz w:val="22"/>
        </w:rPr>
        <w:t xml:space="preserve">The empirical support for the fundamental principle of empiricism is diffuse but salient. Our common empirical </w:t>
      </w:r>
      <w:r w:rsidRPr="002D44DC">
        <w:rPr>
          <w:rStyle w:val="LDUnderline"/>
          <w:rFonts w:ascii="Calibri" w:hAnsi="Calibri" w:cs="Calibri"/>
          <w:color w:val="000000" w:themeColor="text1"/>
          <w:sz w:val="22"/>
        </w:rPr>
        <w:t xml:space="preserve">experience and </w:t>
      </w:r>
      <w:r w:rsidRPr="002D44DC">
        <w:rPr>
          <w:rStyle w:val="LDCut"/>
          <w:rFonts w:ascii="Calibri" w:hAnsi="Calibri" w:cs="Calibri"/>
          <w:color w:val="000000" w:themeColor="text1"/>
          <w:sz w:val="22"/>
        </w:rPr>
        <w:t xml:space="preserve">experimental </w:t>
      </w:r>
      <w:r w:rsidRPr="002D44DC">
        <w:rPr>
          <w:rStyle w:val="LDUnderline"/>
          <w:rFonts w:ascii="Calibri" w:hAnsi="Calibri" w:cs="Calibri"/>
          <w:color w:val="000000" w:themeColor="text1"/>
          <w:sz w:val="22"/>
        </w:rPr>
        <w:t xml:space="preserve">psychology offer </w:t>
      </w:r>
      <w:r w:rsidRPr="002D44DC">
        <w:rPr>
          <w:rStyle w:val="LDUnderline"/>
          <w:rFonts w:ascii="Calibri" w:hAnsi="Calibri" w:cs="Calibri"/>
          <w:color w:val="000000" w:themeColor="text1"/>
          <w:sz w:val="22"/>
          <w:highlight w:val="green"/>
        </w:rPr>
        <w:t xml:space="preserve">evidence </w:t>
      </w:r>
      <w:r w:rsidRPr="002D44DC">
        <w:rPr>
          <w:rStyle w:val="LDUnderline"/>
          <w:rFonts w:ascii="Calibri" w:hAnsi="Calibri" w:cs="Calibri"/>
          <w:color w:val="000000" w:themeColor="text1"/>
          <w:sz w:val="22"/>
        </w:rPr>
        <w:t xml:space="preserve">that </w:t>
      </w:r>
      <w:r w:rsidRPr="002D44DC">
        <w:rPr>
          <w:rStyle w:val="LDUnderline"/>
          <w:rFonts w:ascii="Calibri" w:hAnsi="Calibri" w:cs="Calibri"/>
          <w:color w:val="000000" w:themeColor="text1"/>
          <w:sz w:val="22"/>
          <w:highlight w:val="green"/>
        </w:rPr>
        <w:t>humans do not have</w:t>
      </w:r>
      <w:r w:rsidRPr="002D44DC">
        <w:rPr>
          <w:rStyle w:val="LDUnderline"/>
          <w:rFonts w:ascii="Calibri" w:hAnsi="Calibri" w:cs="Calibri"/>
          <w:color w:val="000000" w:themeColor="text1"/>
          <w:sz w:val="22"/>
        </w:rPr>
        <w:t xml:space="preserve"> any capacity to garner </w:t>
      </w:r>
      <w:r w:rsidRPr="002D44DC">
        <w:rPr>
          <w:rStyle w:val="LDUnderline"/>
          <w:rFonts w:ascii="Calibri" w:hAnsi="Calibri" w:cs="Calibri"/>
          <w:color w:val="000000" w:themeColor="text1"/>
          <w:sz w:val="22"/>
          <w:highlight w:val="green"/>
        </w:rPr>
        <w:t xml:space="preserve">knowledge except </w:t>
      </w:r>
      <w:r w:rsidRPr="002D44DC">
        <w:rPr>
          <w:rStyle w:val="LDUnderline"/>
          <w:rFonts w:ascii="Calibri" w:hAnsi="Calibri" w:cs="Calibri"/>
          <w:color w:val="000000" w:themeColor="text1"/>
          <w:sz w:val="22"/>
        </w:rPr>
        <w:t xml:space="preserve">by </w:t>
      </w:r>
      <w:r w:rsidRPr="002D44DC">
        <w:rPr>
          <w:rStyle w:val="LDUnderline"/>
          <w:rFonts w:ascii="Calibri" w:hAnsi="Calibri" w:cs="Calibri"/>
          <w:color w:val="000000" w:themeColor="text1"/>
          <w:sz w:val="22"/>
          <w:highlight w:val="green"/>
        </w:rPr>
        <w:t>empirical sources</w:t>
      </w:r>
      <w:r w:rsidRPr="002D44DC">
        <w:rPr>
          <w:rStyle w:val="LDUnderline"/>
          <w:rFonts w:ascii="Calibri" w:hAnsi="Calibri" w:cs="Calibri"/>
          <w:color w:val="000000" w:themeColor="text1"/>
          <w:sz w:val="22"/>
        </w:rPr>
        <w:t xml:space="preserve">. </w:t>
      </w:r>
      <w:r w:rsidRPr="002D44DC">
        <w:rPr>
          <w:rStyle w:val="LDCut"/>
          <w:rFonts w:ascii="Calibri" w:hAnsi="Calibri" w:cs="Calibri"/>
          <w:color w:val="000000" w:themeColor="text1"/>
          <w:sz w:val="22"/>
        </w:rPr>
        <w:t xml:space="preserve">The fact is that we believe that </w:t>
      </w:r>
      <w:r w:rsidRPr="002D44DC">
        <w:rPr>
          <w:rStyle w:val="LDUnderline"/>
          <w:rFonts w:ascii="Calibri" w:hAnsi="Calibri" w:cs="Calibri"/>
          <w:color w:val="000000" w:themeColor="text1"/>
          <w:sz w:val="22"/>
        </w:rPr>
        <w:t>there is no source of knowledge</w:t>
      </w:r>
      <w:r w:rsidRPr="002D44DC">
        <w:rPr>
          <w:rStyle w:val="LDCut"/>
          <w:rFonts w:ascii="Calibri" w:hAnsi="Calibri" w:cs="Calibri"/>
          <w:color w:val="000000" w:themeColor="text1"/>
          <w:sz w:val="22"/>
        </w:rPr>
        <w:t xml:space="preserve">, information, or evidence </w:t>
      </w:r>
      <w:r w:rsidRPr="002D44DC">
        <w:rPr>
          <w:rStyle w:val="LDUnderline"/>
          <w:rFonts w:ascii="Calibri" w:hAnsi="Calibri" w:cs="Calibri"/>
          <w:color w:val="000000" w:themeColor="text1"/>
          <w:sz w:val="22"/>
        </w:rPr>
        <w:t>apart from observation</w:t>
      </w:r>
      <w:r w:rsidRPr="002D44DC">
        <w:rPr>
          <w:rStyle w:val="LDCut"/>
          <w:rFonts w:ascii="Calibri" w:hAnsi="Calibri" w:cs="Calibri"/>
          <w:color w:val="000000" w:themeColor="text1"/>
          <w:sz w:val="22"/>
        </w:rPr>
        <w:t>, empirical scientific investigations, and our sensory experience of the world, and we believe this on the basis of our empirical a posteriori experiences and our general empirical view of how things work. For example, we believe on empirical evidence that</w:t>
      </w:r>
      <w:r w:rsidRPr="002D44DC">
        <w:rPr>
          <w:rStyle w:val="LDUnderline"/>
          <w:rFonts w:ascii="Calibri" w:hAnsi="Calibri" w:cs="Calibri"/>
          <w:color w:val="000000" w:themeColor="text1"/>
          <w:sz w:val="22"/>
        </w:rPr>
        <w:t xml:space="preserve"> </w:t>
      </w:r>
      <w:r w:rsidRPr="002D44DC">
        <w:rPr>
          <w:rStyle w:val="LDUnderline"/>
          <w:rFonts w:ascii="Calibri" w:hAnsi="Calibri" w:cs="Calibri"/>
          <w:color w:val="000000" w:themeColor="text1"/>
          <w:sz w:val="22"/>
          <w:highlight w:val="green"/>
        </w:rPr>
        <w:t xml:space="preserve">humans </w:t>
      </w:r>
      <w:r w:rsidRPr="002D44DC">
        <w:rPr>
          <w:rStyle w:val="LDUnderline"/>
          <w:rFonts w:ascii="Calibri" w:hAnsi="Calibri" w:cs="Calibri"/>
          <w:color w:val="000000" w:themeColor="text1"/>
          <w:sz w:val="22"/>
        </w:rPr>
        <w:t xml:space="preserve">are </w:t>
      </w:r>
      <w:r w:rsidRPr="002D44DC">
        <w:rPr>
          <w:rStyle w:val="LDUnderline"/>
          <w:rFonts w:ascii="Calibri" w:hAnsi="Calibri" w:cs="Calibri"/>
          <w:color w:val="000000" w:themeColor="text1"/>
          <w:sz w:val="22"/>
          <w:highlight w:val="green"/>
        </w:rPr>
        <w:t xml:space="preserve">continuous with </w:t>
      </w:r>
      <w:r w:rsidRPr="002D44DC">
        <w:rPr>
          <w:rStyle w:val="LDUnderline"/>
          <w:rFonts w:ascii="Calibri" w:hAnsi="Calibri" w:cs="Calibri"/>
          <w:color w:val="000000" w:themeColor="text1"/>
          <w:sz w:val="22"/>
        </w:rPr>
        <w:t xml:space="preserve">the rest of </w:t>
      </w:r>
      <w:r w:rsidRPr="002D44DC">
        <w:rPr>
          <w:rStyle w:val="LDUnderline"/>
          <w:rFonts w:ascii="Calibri" w:hAnsi="Calibri" w:cs="Calibri"/>
          <w:color w:val="000000" w:themeColor="text1"/>
          <w:sz w:val="22"/>
          <w:highlight w:val="green"/>
        </w:rPr>
        <w:t xml:space="preserve">nature </w:t>
      </w:r>
      <w:r w:rsidRPr="002D44DC">
        <w:rPr>
          <w:rStyle w:val="LDUnderline"/>
          <w:rFonts w:ascii="Calibri" w:hAnsi="Calibri" w:cs="Calibri"/>
          <w:color w:val="000000" w:themeColor="text1"/>
          <w:sz w:val="22"/>
        </w:rPr>
        <w:t xml:space="preserve">and </w:t>
      </w:r>
      <w:r w:rsidRPr="002D44DC">
        <w:rPr>
          <w:rStyle w:val="LDCut"/>
          <w:rFonts w:ascii="Calibri" w:hAnsi="Calibri" w:cs="Calibri"/>
          <w:color w:val="000000" w:themeColor="text1"/>
          <w:sz w:val="22"/>
        </w:rPr>
        <w:t xml:space="preserve">that </w:t>
      </w:r>
      <w:r w:rsidRPr="002D44DC">
        <w:rPr>
          <w:rStyle w:val="LDUnderline"/>
          <w:rFonts w:ascii="Calibri" w:hAnsi="Calibri" w:cs="Calibri"/>
          <w:color w:val="000000" w:themeColor="text1"/>
          <w:sz w:val="22"/>
          <w:highlight w:val="green"/>
        </w:rPr>
        <w:t>we rely</w:t>
      </w:r>
      <w:r w:rsidRPr="002D44DC">
        <w:rPr>
          <w:rStyle w:val="LDCut"/>
          <w:rFonts w:ascii="Calibri" w:hAnsi="Calibri" w:cs="Calibri"/>
          <w:color w:val="000000" w:themeColor="text1"/>
          <w:sz w:val="22"/>
        </w:rPr>
        <w:t xml:space="preserve"> like other animals </w:t>
      </w:r>
      <w:r w:rsidRPr="002D44DC">
        <w:rPr>
          <w:rStyle w:val="LDUnderline"/>
          <w:rFonts w:ascii="Calibri" w:hAnsi="Calibri" w:cs="Calibri"/>
          <w:color w:val="000000" w:themeColor="text1"/>
          <w:sz w:val="22"/>
          <w:highlight w:val="green"/>
        </w:rPr>
        <w:t xml:space="preserve">on our senses </w:t>
      </w:r>
      <w:r w:rsidRPr="002D44DC">
        <w:rPr>
          <w:rStyle w:val="LDUnderline"/>
          <w:rFonts w:ascii="Calibri" w:hAnsi="Calibri" w:cs="Calibri"/>
          <w:color w:val="000000" w:themeColor="text1"/>
          <w:sz w:val="22"/>
        </w:rPr>
        <w:t xml:space="preserve">to tell us how things are. </w:t>
      </w:r>
      <w:r w:rsidRPr="002D44DC">
        <w:rPr>
          <w:rStyle w:val="LDCut"/>
          <w:rFonts w:ascii="Calibri" w:hAnsi="Calibri" w:cs="Calibri"/>
          <w:color w:val="000000" w:themeColor="text1"/>
          <w:sz w:val="22"/>
        </w:rPr>
        <w:t>If humans are more successful than other animals, it is not because we possess special non-experiential ways of knowing, but because we are better at cooperating, collating, and inferring. In particular</w:t>
      </w:r>
      <w:r w:rsidRPr="002D44DC">
        <w:rPr>
          <w:rStyle w:val="LDUnderline"/>
          <w:rFonts w:ascii="Calibri" w:hAnsi="Calibri" w:cs="Calibri"/>
          <w:color w:val="000000" w:themeColor="text1"/>
          <w:sz w:val="22"/>
        </w:rPr>
        <w:t xml:space="preserve"> </w:t>
      </w:r>
      <w:r w:rsidRPr="002D44DC">
        <w:rPr>
          <w:rStyle w:val="LDUnderline"/>
          <w:rFonts w:ascii="Calibri" w:hAnsi="Calibri" w:cs="Calibri"/>
          <w:color w:val="000000" w:themeColor="text1"/>
          <w:sz w:val="22"/>
          <w:highlight w:val="green"/>
        </w:rPr>
        <w:t xml:space="preserve">we do not have </w:t>
      </w:r>
      <w:r w:rsidRPr="002D44DC">
        <w:rPr>
          <w:rStyle w:val="LDUnderline"/>
          <w:rFonts w:ascii="Calibri" w:hAnsi="Calibri" w:cs="Calibri"/>
          <w:color w:val="000000" w:themeColor="text1"/>
          <w:sz w:val="22"/>
        </w:rPr>
        <w:t xml:space="preserve">any capacity for substantive </w:t>
      </w:r>
      <w:r w:rsidRPr="002D44DC">
        <w:rPr>
          <w:rStyle w:val="LDUnderline"/>
          <w:rFonts w:ascii="Calibri" w:hAnsi="Calibri" w:cs="Calibri"/>
          <w:color w:val="000000" w:themeColor="text1"/>
          <w:sz w:val="22"/>
          <w:highlight w:val="green"/>
        </w:rPr>
        <w:t>a priori knowledge.</w:t>
      </w:r>
      <w:r w:rsidRPr="002D44DC">
        <w:rPr>
          <w:rStyle w:val="LDUnderline"/>
          <w:rFonts w:ascii="Calibri" w:hAnsi="Calibri" w:cs="Calibri"/>
          <w:color w:val="000000" w:themeColor="text1"/>
          <w:sz w:val="22"/>
        </w:rPr>
        <w:t xml:space="preserve"> There is no known mechanism by which such knowledge would be made possible. </w:t>
      </w:r>
      <w:r w:rsidRPr="002D44DC">
        <w:rPr>
          <w:rStyle w:val="LDCut"/>
          <w:rFonts w:ascii="Calibri" w:hAnsi="Calibri" w:cs="Calibri"/>
          <w:color w:val="000000" w:themeColor="text1"/>
          <w:sz w:val="22"/>
        </w:rPr>
        <w:t>This is an empirical claim.</w:t>
      </w:r>
      <w:r w:rsidRPr="002D44DC">
        <w:t xml:space="preserve"> </w:t>
      </w:r>
    </w:p>
    <w:p w14:paraId="43A59DF4" w14:textId="77777777" w:rsidR="002D44DC" w:rsidRPr="002D44DC" w:rsidRDefault="002D44DC" w:rsidP="006E755F"/>
    <w:p w14:paraId="3D6B8EB8" w14:textId="77777777" w:rsidR="006E755F" w:rsidRPr="002D44DC" w:rsidRDefault="006E755F" w:rsidP="006E755F">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Pleasure and pain </w:t>
      </w:r>
      <w:r w:rsidRPr="002D44DC">
        <w:rPr>
          <w:rFonts w:cs="Calibri"/>
          <w:i/>
          <w:iCs w:val="0"/>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iCs w:val="0"/>
        </w:rPr>
        <w:t>regresses</w:t>
      </w:r>
      <w:r w:rsidRPr="002D44DC">
        <w:rPr>
          <w:rFonts w:cs="Calibri"/>
        </w:rPr>
        <w:t xml:space="preserve"> – </w:t>
      </w:r>
      <w:r w:rsidRPr="002D44DC">
        <w:rPr>
          <w:rFonts w:cs="Calibri"/>
          <w:u w:val="single"/>
        </w:rPr>
        <w:t>robust neuroscience.</w:t>
      </w:r>
    </w:p>
    <w:p w14:paraId="624F03E1" w14:textId="77777777" w:rsidR="006E755F" w:rsidRPr="002D44DC" w:rsidRDefault="006E755F" w:rsidP="006E755F">
      <w:pPr>
        <w:rPr>
          <w:b/>
          <w:bCs/>
          <w:sz w:val="26"/>
        </w:rPr>
      </w:pPr>
      <w:r w:rsidRPr="002D44DC">
        <w:rPr>
          <w:rStyle w:val="Style13ptBold"/>
        </w:rPr>
        <w:t xml:space="preserve">Blum et al. 18 </w:t>
      </w:r>
      <w:r w:rsidRPr="002D44DC">
        <w:t xml:space="preserve">– Kenneth Blum, 1Department of Psychiatry, </w:t>
      </w:r>
      <w:proofErr w:type="spellStart"/>
      <w:r w:rsidRPr="002D44DC">
        <w:t>Boonshoft</w:t>
      </w:r>
      <w:proofErr w:type="spellEnd"/>
      <w:r w:rsidRPr="002D44DC">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D44DC">
        <w:t>Geneus</w:t>
      </w:r>
      <w:proofErr w:type="spellEnd"/>
      <w:r w:rsidRPr="002D44DC">
        <w:t xml:space="preserve"> Health LLC, San Antonio, TX, USA 6Department of Addiction Research &amp; Therapy, </w:t>
      </w:r>
      <w:proofErr w:type="spellStart"/>
      <w:r w:rsidRPr="002D44DC">
        <w:t>Nupathways</w:t>
      </w:r>
      <w:proofErr w:type="spellEnd"/>
      <w:r w:rsidRPr="002D44DC">
        <w:t xml:space="preserve"> Inc., </w:t>
      </w:r>
      <w:proofErr w:type="spellStart"/>
      <w:r w:rsidRPr="002D44DC">
        <w:t>Innsbrook</w:t>
      </w:r>
      <w:proofErr w:type="spellEnd"/>
      <w:r w:rsidRPr="002D44DC">
        <w:t xml:space="preserve">, MO, USA 7Department of Clinical Neurology, Path Foundation, New York, NY, USA 8Division of Neuroscience-Based Addiction Therapy, The Shores Treatment &amp; Recovery Center, Port Saint Lucie, FL, USA 9Institute of Psychology, </w:t>
      </w:r>
      <w:proofErr w:type="spellStart"/>
      <w:r w:rsidRPr="002D44DC">
        <w:t>Eötvös</w:t>
      </w:r>
      <w:proofErr w:type="spellEnd"/>
      <w:r w:rsidRPr="002D44DC">
        <w:t xml:space="preserve"> </w:t>
      </w:r>
      <w:proofErr w:type="spellStart"/>
      <w:r w:rsidRPr="002D44DC">
        <w:t>Loránd</w:t>
      </w:r>
      <w:proofErr w:type="spellEnd"/>
      <w:r w:rsidRPr="002D44DC">
        <w:t xml:space="preserve"> University, Budapest, Hungary 10Division of Addiction Research, Dominion Diagnostics, LLC. North Kingston, RI, USA 11Victory Nutrition International, </w:t>
      </w:r>
      <w:proofErr w:type="spellStart"/>
      <w:r w:rsidRPr="002D44DC">
        <w:t>Lederach</w:t>
      </w:r>
      <w:proofErr w:type="spellEnd"/>
      <w:r w:rsidRPr="002D44DC">
        <w:t xml:space="preserve">, PA., USA 12National Human Genome Center at Howard University, Washington, DC., USA, Marjorie </w:t>
      </w:r>
      <w:proofErr w:type="spellStart"/>
      <w:r w:rsidRPr="002D44DC">
        <w:t>Gondré</w:t>
      </w:r>
      <w:proofErr w:type="spellEnd"/>
      <w:r w:rsidRPr="002D44DC">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D44DC">
        <w:t>Modestino</w:t>
      </w:r>
      <w:proofErr w:type="spellEnd"/>
      <w:r w:rsidRPr="002D44DC">
        <w:t xml:space="preserve">, 14Department of Psychology, Curry College, Milton, MA, USA, Rajendra D </w:t>
      </w:r>
      <w:proofErr w:type="spellStart"/>
      <w:r w:rsidRPr="002D44DC">
        <w:t>Badgaiyan</w:t>
      </w:r>
      <w:proofErr w:type="spellEnd"/>
      <w:r w:rsidRPr="002D44DC">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2D44DC">
          <w:rPr>
            <w:rStyle w:val="Hyperlink"/>
            <w:color w:val="000000"/>
            <w:u w:val="single"/>
          </w:rPr>
          <w:t>https://www.ncbi.nlm.nih.gov/pmc/articles/PMC6446569/</w:t>
        </w:r>
      </w:hyperlink>
      <w:r w:rsidRPr="002D44DC">
        <w:t>, R.S.</w:t>
      </w:r>
    </w:p>
    <w:p w14:paraId="0C54C32E" w14:textId="77777777" w:rsidR="006E755F" w:rsidRPr="002D44DC" w:rsidRDefault="006E755F" w:rsidP="006E755F">
      <w:pPr>
        <w:rPr>
          <w:sz w:val="12"/>
        </w:rPr>
      </w:pPr>
      <w:r w:rsidRPr="002D44DC">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2D44DC">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2D44DC">
        <w:rPr>
          <w:highlight w:val="green"/>
          <w:u w:val="single"/>
        </w:rPr>
        <w:t>reason why</w:t>
      </w:r>
      <w:r w:rsidRPr="002D44DC">
        <w:rPr>
          <w:u w:val="single"/>
        </w:rPr>
        <w:t xml:space="preserve"> particular </w:t>
      </w:r>
      <w:r w:rsidRPr="002D44DC">
        <w:rPr>
          <w:highlight w:val="green"/>
          <w:u w:val="single"/>
        </w:rPr>
        <w:t>stimuli</w:t>
      </w:r>
      <w:r w:rsidRPr="002D44DC">
        <w:rPr>
          <w:u w:val="single"/>
        </w:rPr>
        <w:t xml:space="preserve">, objects, events, situations, and activities </w:t>
      </w:r>
      <w:r w:rsidRPr="002D44DC">
        <w:rPr>
          <w:highlight w:val="green"/>
          <w:u w:val="single"/>
        </w:rPr>
        <w:t>are 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2D44DC">
        <w:rPr>
          <w:highlight w:val="green"/>
          <w:u w:val="single"/>
        </w:rPr>
        <w:t xml:space="preserve">provides the </w:t>
      </w:r>
      <w:r w:rsidRPr="002D44DC">
        <w:rPr>
          <w:b/>
          <w:bCs/>
          <w:highlight w:val="green"/>
          <w:u w:val="single"/>
        </w:rPr>
        <w:t>basis for 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D44DC">
        <w:rPr>
          <w:highlight w:val="green"/>
          <w:u w:val="single"/>
        </w:rPr>
        <w:t>using</w:t>
      </w:r>
      <w:r w:rsidRPr="002D44DC">
        <w:rPr>
          <w:u w:val="single"/>
        </w:rPr>
        <w:t xml:space="preserve"> both humans and </w:t>
      </w:r>
      <w:r w:rsidRPr="002D44DC">
        <w:rPr>
          <w:highlight w:val="green"/>
          <w:u w:val="single"/>
        </w:rPr>
        <w:t>detailed</w:t>
      </w:r>
      <w:r w:rsidRPr="002D44DC">
        <w:rPr>
          <w:u w:val="single"/>
        </w:rPr>
        <w:t xml:space="preserve"> invasive </w:t>
      </w:r>
      <w:r w:rsidRPr="002D44DC">
        <w:rPr>
          <w:highlight w:val="green"/>
          <w:u w:val="single"/>
        </w:rPr>
        <w:t>brain analysis</w:t>
      </w:r>
      <w:r w:rsidRPr="002D44DC">
        <w:rPr>
          <w:u w:val="single"/>
        </w:rPr>
        <w:t xml:space="preserve"> of animals has </w:t>
      </w:r>
      <w:r w:rsidRPr="002D44DC">
        <w:rPr>
          <w:highlight w:val="green"/>
          <w:u w:val="single"/>
        </w:rPr>
        <w:t>discovered</w:t>
      </w:r>
      <w:r w:rsidRPr="002D44DC">
        <w:rPr>
          <w:u w:val="single"/>
        </w:rPr>
        <w:t xml:space="preserve"> some critical ways that the brain processes pleasure</w:t>
      </w:r>
      <w:r w:rsidRPr="002D44DC">
        <w:rPr>
          <w:sz w:val="12"/>
        </w:rPr>
        <w:t xml:space="preserve"> [14]. </w:t>
      </w:r>
      <w:r w:rsidRPr="002D44DC">
        <w:rPr>
          <w:highlight w:val="green"/>
          <w:u w:val="single"/>
        </w:rPr>
        <w:t>Pleasure as a hallmark of reward</w:t>
      </w:r>
      <w:r w:rsidRPr="002D44DC">
        <w:rPr>
          <w:u w:val="single"/>
        </w:rPr>
        <w:t xml:space="preserve"> is sufficient for defining a reward</w:t>
      </w:r>
      <w:r w:rsidRPr="002D44DC">
        <w:rPr>
          <w:sz w:val="12"/>
        </w:rPr>
        <w:t xml:space="preserve">, but it may not be necessary. </w:t>
      </w:r>
      <w:r w:rsidRPr="002D44DC">
        <w:rPr>
          <w:u w:val="single"/>
        </w:rPr>
        <w:t>A reward may generate positive</w:t>
      </w:r>
      <w:r w:rsidRPr="002D44DC">
        <w:rPr>
          <w:sz w:val="12"/>
        </w:rPr>
        <w:t xml:space="preserve"> learning and approach </w:t>
      </w:r>
      <w:r w:rsidRPr="002D44DC">
        <w:rPr>
          <w:u w:val="single"/>
        </w:rPr>
        <w:t>behavior</w:t>
      </w:r>
      <w:r w:rsidRPr="002D44DC">
        <w:rPr>
          <w:sz w:val="12"/>
        </w:rPr>
        <w:t xml:space="preserve"> simply </w:t>
      </w:r>
      <w:r w:rsidRPr="002D44DC">
        <w:rPr>
          <w:u w:val="single"/>
        </w:rPr>
        <w:t>because it contains substances that are essential for body function.</w:t>
      </w:r>
      <w:r w:rsidRPr="002D44DC">
        <w:rPr>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D44DC">
        <w:rPr>
          <w:highlight w:val="green"/>
          <w:u w:val="single"/>
        </w:rPr>
        <w:t>evolution</w:t>
      </w:r>
      <w:r w:rsidRPr="002D44DC">
        <w:rPr>
          <w:u w:val="single"/>
        </w:rPr>
        <w:t xml:space="preserve"> and its basic principles </w:t>
      </w:r>
      <w:r w:rsidRPr="002D44DC">
        <w:rPr>
          <w:highlight w:val="green"/>
          <w:u w:val="single"/>
        </w:rPr>
        <w:t>found</w:t>
      </w:r>
      <w:r w:rsidRPr="002D44DC">
        <w:rPr>
          <w:sz w:val="12"/>
        </w:rPr>
        <w:t xml:space="preserve"> various </w:t>
      </w:r>
      <w:r w:rsidRPr="002D44DC">
        <w:rPr>
          <w:highlight w:val="green"/>
          <w:u w:val="single"/>
        </w:rPr>
        <w:t>mechanisms</w:t>
      </w:r>
      <w:r w:rsidRPr="002D44DC">
        <w:rPr>
          <w:u w:val="single"/>
        </w:rPr>
        <w:t xml:space="preserve"> that </w:t>
      </w:r>
      <w:r w:rsidRPr="002D44DC">
        <w:rPr>
          <w:highlight w:val="green"/>
          <w:u w:val="single"/>
        </w:rPr>
        <w:t>steer</w:t>
      </w:r>
      <w:r w:rsidRPr="002D44DC">
        <w:rPr>
          <w:u w:val="single"/>
        </w:rPr>
        <w:t xml:space="preserve"> behavior and biological </w:t>
      </w:r>
      <w:r w:rsidRPr="002D44DC">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D44DC">
        <w:rPr>
          <w:b/>
          <w:bCs/>
          <w:highlight w:val="green"/>
          <w:u w:val="single"/>
        </w:rPr>
        <w:t>organisms are</w:t>
      </w:r>
      <w:r w:rsidRPr="002D44DC">
        <w:rPr>
          <w:highlight w:val="green"/>
          <w:u w:val="single"/>
        </w:rPr>
        <w:t xml:space="preserve"> the </w:t>
      </w:r>
      <w:r w:rsidRPr="002D44DC">
        <w:rPr>
          <w:b/>
          <w:bCs/>
          <w:highlight w:val="green"/>
          <w:u w:val="single"/>
        </w:rPr>
        <w:t>result of</w:t>
      </w:r>
      <w:r w:rsidRPr="002D44DC">
        <w:rPr>
          <w:b/>
          <w:bCs/>
          <w:u w:val="single"/>
        </w:rPr>
        <w:t xml:space="preserve"> evolutionary </w:t>
      </w:r>
      <w:r w:rsidRPr="002D44DC">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better at it than its competitors. Thus, </w:t>
      </w:r>
      <w:r w:rsidRPr="002D44DC">
        <w:rPr>
          <w:u w:val="single"/>
        </w:rPr>
        <w:t xml:space="preserve">the ultimate, distal function of </w:t>
      </w:r>
      <w:r w:rsidRPr="002D44DC">
        <w:rPr>
          <w:highlight w:val="green"/>
          <w:u w:val="single"/>
        </w:rPr>
        <w:t>rewards</w:t>
      </w:r>
      <w:r w:rsidRPr="002D44DC">
        <w:rPr>
          <w:u w:val="single"/>
        </w:rPr>
        <w:t xml:space="preserve"> is to </w:t>
      </w:r>
      <w:r w:rsidRPr="002D44DC">
        <w:rPr>
          <w:highlight w:val="green"/>
          <w:u w:val="single"/>
        </w:rPr>
        <w:t>increase evolutionary fitness</w:t>
      </w:r>
      <w:r w:rsidRPr="002D44DC">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D44DC">
        <w:rPr>
          <w:u w:val="single"/>
        </w:rPr>
        <w:t>Behavioral reward functions have evolved to help individuals to survive and propagate their genes</w:t>
      </w:r>
      <w:r w:rsidRPr="002D44DC">
        <w:rPr>
          <w:sz w:val="12"/>
        </w:rPr>
        <w:t xml:space="preserve">. Apparently, </w:t>
      </w:r>
      <w:r w:rsidRPr="002D44DC">
        <w:rPr>
          <w:u w:val="single"/>
        </w:rPr>
        <w:t>people need to live well and long enough to reproduce.</w:t>
      </w:r>
      <w:r w:rsidRPr="002D44DC">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D44DC">
        <w:rPr>
          <w:u w:val="single"/>
        </w:rPr>
        <w:t>any small edge will ultimately result in evolutionary advantage</w:t>
      </w:r>
      <w:r w:rsidRPr="002D44DC">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D44DC">
        <w:rPr>
          <w:u w:val="single"/>
        </w:rPr>
        <w:t>Thus the distal reward function in gene propagation and evolutionary fitness defines the proximal reward functions that we see</w:t>
      </w:r>
      <w:r w:rsidRPr="002D44DC">
        <w:rPr>
          <w:sz w:val="12"/>
        </w:rPr>
        <w:t xml:space="preserve"> in everyday behavior. </w:t>
      </w:r>
      <w:r w:rsidRPr="002D44DC">
        <w:rPr>
          <w:u w:val="single"/>
        </w:rPr>
        <w:t xml:space="preserve">That is why </w:t>
      </w:r>
      <w:r w:rsidRPr="002D44DC">
        <w:rPr>
          <w:highlight w:val="green"/>
          <w:u w:val="single"/>
        </w:rPr>
        <w:t>foods, drinks, mates, and offspring are rewarding</w:t>
      </w:r>
      <w:r w:rsidRPr="002D44DC">
        <w:rPr>
          <w:u w:val="single"/>
        </w:rPr>
        <w:t>.</w:t>
      </w:r>
      <w:r w:rsidRPr="002D44DC">
        <w:rPr>
          <w:sz w:val="16"/>
          <w:szCs w:val="16"/>
          <w:u w:val="single"/>
        </w:rPr>
        <w:t xml:space="preserve"> </w:t>
      </w:r>
      <w:r w:rsidRPr="002D44DC">
        <w:rPr>
          <w:sz w:val="12"/>
        </w:rPr>
        <w:t xml:space="preserve">There have been theories linking pleasure as a required component of health benefits </w:t>
      </w:r>
      <w:proofErr w:type="spellStart"/>
      <w:r w:rsidRPr="002D44DC">
        <w:rPr>
          <w:sz w:val="12"/>
        </w:rPr>
        <w:t>salutogenesis</w:t>
      </w:r>
      <w:proofErr w:type="spellEnd"/>
      <w:r w:rsidRPr="002D44DC">
        <w:rPr>
          <w:sz w:val="12"/>
        </w:rPr>
        <w:t>, (</w:t>
      </w:r>
      <w:proofErr w:type="spellStart"/>
      <w:r w:rsidRPr="002D44DC">
        <w:rPr>
          <w:sz w:val="12"/>
        </w:rPr>
        <w:t>salugenesis</w:t>
      </w:r>
      <w:proofErr w:type="spellEnd"/>
      <w:r w:rsidRPr="002D44DC">
        <w:rPr>
          <w:sz w:val="12"/>
        </w:rPr>
        <w:t xml:space="preserve">). In essence, under these terms, </w:t>
      </w:r>
      <w:r w:rsidRPr="002D44DC">
        <w:rPr>
          <w:u w:val="single"/>
        </w:rPr>
        <w:t>pleasure is described as a state or feeling of happiness and satisfaction resulting from an experience that one enjoys.</w:t>
      </w:r>
      <w:r w:rsidRPr="002D44DC">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D44DC">
        <w:rPr>
          <w:sz w:val="12"/>
        </w:rPr>
        <w:t>morphinergic</w:t>
      </w:r>
      <w:proofErr w:type="spellEnd"/>
      <w:r w:rsidRPr="002D44DC">
        <w:rPr>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D44DC">
        <w:rPr>
          <w:sz w:val="12"/>
        </w:rPr>
        <w:t>hypodopaminergia</w:t>
      </w:r>
      <w:proofErr w:type="spellEnd"/>
      <w:r w:rsidRPr="002D44DC">
        <w:rPr>
          <w:sz w:val="12"/>
        </w:rPr>
        <w:t xml:space="preserve"> [24]. Most would agree that pleasurable activities can stimulate personal growth and may help to induce healthy behavioral changes, including stress management [25]. The work of </w:t>
      </w:r>
      <w:proofErr w:type="spellStart"/>
      <w:r w:rsidRPr="002D44DC">
        <w:rPr>
          <w:sz w:val="12"/>
        </w:rPr>
        <w:t>Esch</w:t>
      </w:r>
      <w:proofErr w:type="spellEnd"/>
      <w:r w:rsidRPr="002D44DC">
        <w:rPr>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2D44DC">
        <w:rPr>
          <w:b/>
          <w:bCs/>
          <w:highlight w:val="green"/>
          <w:u w:val="single"/>
        </w:rPr>
        <w:t>many brain regions</w:t>
      </w:r>
      <w:r w:rsidRPr="002D44DC">
        <w:rPr>
          <w:sz w:val="12"/>
        </w:rPr>
        <w:t xml:space="preserve">, often termed hot and cold spots, </w:t>
      </w:r>
      <w:r w:rsidRPr="002D44DC">
        <w:rPr>
          <w:u w:val="single"/>
        </w:rPr>
        <w:t xml:space="preserve">that significantly </w:t>
      </w:r>
      <w:r w:rsidRPr="002D44DC">
        <w:rPr>
          <w:b/>
          <w:bCs/>
          <w:highlight w:val="green"/>
          <w:u w:val="single"/>
        </w:rPr>
        <w:t>modulate</w:t>
      </w:r>
      <w:r w:rsidRPr="002D44DC">
        <w:rPr>
          <w:sz w:val="12"/>
        </w:rPr>
        <w:t xml:space="preserve"> (increase or decrease) </w:t>
      </w:r>
      <w:r w:rsidRPr="002D44DC">
        <w:rPr>
          <w:u w:val="single"/>
        </w:rPr>
        <w:t xml:space="preserve">our </w:t>
      </w:r>
      <w:r w:rsidRPr="002D44DC">
        <w:rPr>
          <w:b/>
          <w:bCs/>
          <w:highlight w:val="green"/>
          <w:u w:val="single"/>
        </w:rPr>
        <w:t>pleasure or</w:t>
      </w:r>
      <w:r w:rsidRPr="002D44DC">
        <w:rPr>
          <w:u w:val="single"/>
        </w:rPr>
        <w:t xml:space="preserve"> even produce</w:t>
      </w:r>
      <w:r w:rsidRPr="002D44DC">
        <w:rPr>
          <w:b/>
          <w:bCs/>
          <w:u w:val="single"/>
        </w:rPr>
        <w:t xml:space="preserve"> </w:t>
      </w:r>
      <w:r w:rsidRPr="002D44DC">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w:t>
      </w:r>
      <w:proofErr w:type="spellStart"/>
      <w:r w:rsidRPr="002D44DC">
        <w:rPr>
          <w:sz w:val="12"/>
        </w:rPr>
        <w:t>accumbens</w:t>
      </w:r>
      <w:proofErr w:type="spellEnd"/>
      <w:r w:rsidRPr="002D44DC">
        <w:rPr>
          <w:sz w:val="12"/>
        </w:rPr>
        <w:t xml:space="preserve">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2D44DC">
        <w:rPr>
          <w:highlight w:val="green"/>
          <w:u w:val="single"/>
        </w:rPr>
        <w:t>cortex</w:t>
      </w:r>
      <w:r w:rsidRPr="002D44DC">
        <w:rPr>
          <w:u w:val="single"/>
        </w:rPr>
        <w:t xml:space="preserve"> has unique roles in the cognitive </w:t>
      </w:r>
      <w:r w:rsidRPr="002D44DC">
        <w:rPr>
          <w:highlight w:val="green"/>
          <w:u w:val="single"/>
        </w:rPr>
        <w:t>evaluation of</w:t>
      </w:r>
      <w:r w:rsidRPr="002D44DC">
        <w:rPr>
          <w:u w:val="single"/>
        </w:rPr>
        <w:t xml:space="preserve"> our feelings of </w:t>
      </w:r>
      <w:r w:rsidRPr="002D44DC">
        <w:rPr>
          <w:highlight w:val="green"/>
          <w:u w:val="single"/>
        </w:rPr>
        <w:t>pleasure</w:t>
      </w:r>
      <w:r w:rsidRPr="002D44DC">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2D44DC">
        <w:rPr>
          <w:sz w:val="12"/>
        </w:rPr>
        <w:t>mesocorticolimbic</w:t>
      </w:r>
      <w:proofErr w:type="spellEnd"/>
      <w:r w:rsidRPr="002D44DC">
        <w:rPr>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D44DC">
        <w:rPr>
          <w:sz w:val="12"/>
        </w:rPr>
        <w:t>accumbens</w:t>
      </w:r>
      <w:proofErr w:type="spellEnd"/>
      <w:r w:rsidRPr="002D44DC">
        <w:rPr>
          <w:sz w:val="12"/>
        </w:rPr>
        <w:t xml:space="preserve"> (Figure 2). It is the cornerstone target to all addictions. The VTA is encompassed with neurons using glutamate, GABA, and dopamine. The nucleus </w:t>
      </w:r>
      <w:proofErr w:type="spellStart"/>
      <w:r w:rsidRPr="002D44DC">
        <w:rPr>
          <w:sz w:val="12"/>
        </w:rPr>
        <w:t>accumbens</w:t>
      </w:r>
      <w:proofErr w:type="spellEnd"/>
      <w:r w:rsidRPr="002D44DC">
        <w:rPr>
          <w:sz w:val="12"/>
        </w:rPr>
        <w:t xml:space="preserve"> (</w:t>
      </w:r>
      <w:proofErr w:type="spellStart"/>
      <w:r w:rsidRPr="002D44DC">
        <w:rPr>
          <w:sz w:val="12"/>
        </w:rPr>
        <w:t>NAc</w:t>
      </w:r>
      <w:proofErr w:type="spellEnd"/>
      <w:r w:rsidRPr="002D44DC">
        <w:rPr>
          <w:sz w:val="12"/>
        </w:rPr>
        <w:t xml:space="preserve">) is located within the ventral striatum and is divided into two sub-regions—the motor and limbic regions associated with its core and shell, respectively. The </w:t>
      </w:r>
      <w:proofErr w:type="spellStart"/>
      <w:r w:rsidRPr="002D44DC">
        <w:rPr>
          <w:sz w:val="12"/>
        </w:rPr>
        <w:t>NAc</w:t>
      </w:r>
      <w:proofErr w:type="spellEnd"/>
      <w:r w:rsidRPr="002D44DC">
        <w:rPr>
          <w:sz w:val="12"/>
        </w:rPr>
        <w:t xml:space="preserve"> has spiny neurons that receive dopamine from the VTA and glutamate (a dopamine driver) from the hippocampus, amygdala and medial prefrontal cortex. Subsequently, the </w:t>
      </w:r>
      <w:proofErr w:type="spellStart"/>
      <w:r w:rsidRPr="002D44DC">
        <w:rPr>
          <w:sz w:val="12"/>
        </w:rPr>
        <w:t>NAc</w:t>
      </w:r>
      <w:proofErr w:type="spellEnd"/>
      <w:r w:rsidRPr="002D44DC">
        <w:rPr>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D44DC">
        <w:rPr>
          <w:sz w:val="12"/>
        </w:rPr>
        <w:t>hypodopaminergia</w:t>
      </w:r>
      <w:proofErr w:type="spellEnd"/>
      <w:r w:rsidRPr="002D44DC">
        <w:rPr>
          <w:sz w:val="12"/>
        </w:rPr>
        <w:t xml:space="preserve"> in the “Brain Reward Cascade” that contribute to addiction and compulsive behaviors [3,6,41]. Furthermore, ordinary </w:t>
      </w:r>
      <w:r w:rsidRPr="002D44DC">
        <w:rPr>
          <w:u w:val="single"/>
        </w:rPr>
        <w:t xml:space="preserve">“liking” of something, or pure pleasure, is </w:t>
      </w:r>
      <w:r w:rsidRPr="002D44DC">
        <w:rPr>
          <w:highlight w:val="green"/>
          <w:u w:val="single"/>
        </w:rPr>
        <w:t>represented by</w:t>
      </w:r>
      <w:r w:rsidRPr="002D44DC">
        <w:rPr>
          <w:sz w:val="12"/>
        </w:rPr>
        <w:t xml:space="preserve"> small </w:t>
      </w:r>
      <w:r w:rsidRPr="002D44DC">
        <w:rPr>
          <w:u w:val="single"/>
        </w:rPr>
        <w:t>regions</w:t>
      </w:r>
      <w:r w:rsidRPr="002D44DC">
        <w:rPr>
          <w:sz w:val="12"/>
        </w:rPr>
        <w:t xml:space="preserve"> mainly </w:t>
      </w:r>
      <w:r w:rsidRPr="002D44DC">
        <w:rPr>
          <w:u w:val="single"/>
        </w:rPr>
        <w:t xml:space="preserve">in </w:t>
      </w:r>
      <w:r w:rsidRPr="002D44DC">
        <w:rPr>
          <w:highlight w:val="green"/>
          <w:u w:val="single"/>
        </w:rPr>
        <w:t>the limbic system</w:t>
      </w:r>
      <w:r w:rsidRPr="002D44DC">
        <w:rPr>
          <w:sz w:val="12"/>
        </w:rPr>
        <w:t xml:space="preserve"> (old reptilian part of the brain). These may be </w:t>
      </w:r>
      <w:r w:rsidRPr="002D44DC">
        <w:rPr>
          <w:highlight w:val="green"/>
          <w:u w:val="single"/>
        </w:rPr>
        <w:t>part of</w:t>
      </w:r>
      <w:r w:rsidRPr="002D44DC">
        <w:rPr>
          <w:u w:val="single"/>
        </w:rPr>
        <w:t xml:space="preserve"> larger </w:t>
      </w:r>
      <w:r w:rsidRPr="002D44DC">
        <w:rPr>
          <w:highlight w:val="green"/>
          <w:u w:val="single"/>
        </w:rPr>
        <w:t>neural circuits.</w:t>
      </w:r>
      <w:r w:rsidRPr="002D44DC">
        <w:rPr>
          <w:sz w:val="12"/>
        </w:rPr>
        <w:t xml:space="preserve"> In Latin, </w:t>
      </w:r>
      <w:proofErr w:type="spellStart"/>
      <w:r w:rsidRPr="002D44DC">
        <w:rPr>
          <w:sz w:val="12"/>
        </w:rPr>
        <w:t>hedus</w:t>
      </w:r>
      <w:proofErr w:type="spellEnd"/>
      <w:r w:rsidRPr="002D44DC">
        <w:rPr>
          <w:sz w:val="12"/>
        </w:rPr>
        <w:t xml:space="preserve"> is the term for “sweet”; and in Greek, </w:t>
      </w:r>
      <w:proofErr w:type="spellStart"/>
      <w:r w:rsidRPr="002D44DC">
        <w:rPr>
          <w:sz w:val="12"/>
        </w:rPr>
        <w:t>hodone</w:t>
      </w:r>
      <w:proofErr w:type="spellEnd"/>
      <w:r w:rsidRPr="002D44DC">
        <w:rPr>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D44DC">
        <w:rPr>
          <w:sz w:val="12"/>
        </w:rPr>
        <w:t>NAc</w:t>
      </w:r>
      <w:proofErr w:type="spellEnd"/>
      <w:r w:rsidRPr="002D44DC">
        <w:rPr>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D44DC">
        <w:rPr>
          <w:sz w:val="12"/>
        </w:rPr>
        <w:t>Vanyukov</w:t>
      </w:r>
      <w:proofErr w:type="spellEnd"/>
      <w:r w:rsidRPr="002D44DC">
        <w:rPr>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2D44DC">
        <w:rPr>
          <w:highlight w:val="green"/>
          <w:u w:val="single"/>
        </w:rPr>
        <w:t>various</w:t>
      </w:r>
      <w:r w:rsidRPr="002D44DC">
        <w:rPr>
          <w:u w:val="single"/>
        </w:rPr>
        <w:t xml:space="preserve"> differentially expressed </w:t>
      </w:r>
      <w:r w:rsidRPr="002D44DC">
        <w:rPr>
          <w:highlight w:val="green"/>
          <w:u w:val="single"/>
        </w:rPr>
        <w:t>genes</w:t>
      </w:r>
      <w:r w:rsidRPr="002D44DC">
        <w:rPr>
          <w:u w:val="single"/>
        </w:rPr>
        <w:t xml:space="preserve">, to </w:t>
      </w:r>
      <w:r w:rsidRPr="002D44DC">
        <w:rPr>
          <w:highlight w:val="green"/>
          <w:u w:val="single"/>
        </w:rPr>
        <w:t>associate with pleasure</w:t>
      </w:r>
      <w:r w:rsidRPr="002D44DC">
        <w:rPr>
          <w:u w:val="single"/>
        </w:rPr>
        <w:t xml:space="preserve"> related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D44DC">
        <w:rPr>
          <w:sz w:val="12"/>
        </w:rPr>
        <w:t>Nenad</w:t>
      </w:r>
      <w:proofErr w:type="spellEnd"/>
      <w:r w:rsidRPr="002D44DC">
        <w:rPr>
          <w:sz w:val="12"/>
        </w:rPr>
        <w:t xml:space="preserve"> </w:t>
      </w:r>
      <w:proofErr w:type="spellStart"/>
      <w:r w:rsidRPr="002D44DC">
        <w:rPr>
          <w:sz w:val="12"/>
        </w:rPr>
        <w:t>Sestan</w:t>
      </w:r>
      <w:proofErr w:type="spellEnd"/>
      <w:r w:rsidRPr="002D44DC">
        <w:rPr>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D44DC">
        <w:rPr>
          <w:sz w:val="12"/>
        </w:rPr>
        <w:t>Sestan</w:t>
      </w:r>
      <w:proofErr w:type="spellEnd"/>
      <w:r w:rsidRPr="002D44DC">
        <w:rPr>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researchers examined 247 specimens of neural tissue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tyrosine hydroxylase (TH) for the enzyme, responsible for the production of 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D44DC">
        <w:rPr>
          <w:sz w:val="12"/>
        </w:rPr>
        <w:t>alterlife</w:t>
      </w:r>
      <w:proofErr w:type="spellEnd"/>
      <w:r w:rsidRPr="002D44DC">
        <w:rPr>
          <w:sz w:val="12"/>
        </w:rPr>
        <w:t xml:space="preserve">. </w:t>
      </w:r>
      <w:r w:rsidRPr="002D44DC">
        <w:rPr>
          <w:u w:val="single"/>
        </w:rPr>
        <w:t>This may explain what often motivates people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D44DC">
        <w:rPr>
          <w:sz w:val="12"/>
        </w:rPr>
        <w:t>shilting</w:t>
      </w:r>
      <w:proofErr w:type="spellEnd"/>
      <w:r w:rsidRPr="002D44DC">
        <w:rPr>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D07987" w14:textId="77777777" w:rsidR="006E755F" w:rsidRPr="002D44DC" w:rsidRDefault="006E755F" w:rsidP="006E755F"/>
    <w:p w14:paraId="1AD30444" w14:textId="77777777" w:rsidR="006E755F" w:rsidRPr="002D44DC" w:rsidRDefault="006E755F" w:rsidP="006E755F">
      <w:pPr>
        <w:pStyle w:val="Heading4"/>
        <w:rPr>
          <w:rFonts w:cs="Calibri"/>
        </w:rPr>
      </w:pPr>
      <w:r w:rsidRPr="002D44DC">
        <w:rPr>
          <w:rFonts w:cs="Calibri"/>
        </w:rPr>
        <w:t>Prefer:</w:t>
      </w:r>
    </w:p>
    <w:p w14:paraId="2C575E79" w14:textId="77777777" w:rsidR="006E755F" w:rsidRPr="002D44DC" w:rsidRDefault="006E755F" w:rsidP="006E755F">
      <w:pPr>
        <w:pStyle w:val="Heading4"/>
        <w:rPr>
          <w:rFonts w:cs="Calibri"/>
          <w:b w:val="0"/>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2ED02385" w14:textId="77777777" w:rsidR="006E755F" w:rsidRPr="002D44DC" w:rsidRDefault="006E755F" w:rsidP="006E755F">
      <w:pPr>
        <w:pStyle w:val="Heading4"/>
        <w:rPr>
          <w:rFonts w:cs="Calibri"/>
          <w:bCs/>
        </w:rPr>
      </w:pPr>
      <w:r w:rsidRPr="002D44DC">
        <w:rPr>
          <w:rFonts w:cs="Calibri"/>
          <w:bCs/>
        </w:rPr>
        <w:t xml:space="preserve">2] No </w:t>
      </w:r>
      <w:r w:rsidRPr="002D44DC">
        <w:rPr>
          <w:rFonts w:cs="Calibri"/>
          <w:bCs/>
          <w:u w:val="single"/>
        </w:rPr>
        <w:t>intent-foresight</w:t>
      </w:r>
      <w:r w:rsidRPr="002D44DC">
        <w:rPr>
          <w:rFonts w:cs="Calibri"/>
          <w:bCs/>
        </w:rPr>
        <w:t xml:space="preserve"> distinction for states.</w:t>
      </w:r>
    </w:p>
    <w:p w14:paraId="01EF7DD0" w14:textId="77777777" w:rsidR="006E755F" w:rsidRPr="002D44DC" w:rsidRDefault="006E755F" w:rsidP="006E755F">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5BBA3588" w14:textId="77777777" w:rsidR="006E755F" w:rsidRPr="002D44DC" w:rsidRDefault="006E755F" w:rsidP="006E755F">
      <w:r w:rsidRPr="002D44DC">
        <w:t xml:space="preserve">The general difficulty of the intending-foreseeing distinction here stemmed, you will recall, from the feeling that </w:t>
      </w:r>
      <w:r w:rsidRPr="002D44DC">
        <w:rPr>
          <w:rStyle w:val="StyleUnderline"/>
        </w:rPr>
        <w:t xml:space="preserve">attempting to </w:t>
      </w:r>
      <w:r w:rsidRPr="002D44DC">
        <w:rPr>
          <w:rStyle w:val="StyleUnderline"/>
          <w:highlight w:val="green"/>
        </w:rPr>
        <w:t>pick and choose among</w:t>
      </w:r>
      <w:r w:rsidRPr="002D44DC">
        <w:rPr>
          <w:rStyle w:val="StyleUnderline"/>
        </w:rPr>
        <w:t xml:space="preserve"> the </w:t>
      </w:r>
      <w:r w:rsidRPr="002D44DC">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2D44DC">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picture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2D44DC">
        <w:rPr>
          <w:rStyle w:val="StyleUnderline"/>
          <w:highlight w:val="green"/>
        </w:rPr>
        <w:t xml:space="preserve">In </w:t>
      </w:r>
      <w:r w:rsidRPr="002D44DC">
        <w:rPr>
          <w:rStyle w:val="StyleUnderline"/>
        </w:rPr>
        <w:t xml:space="preserve">making </w:t>
      </w:r>
      <w:r w:rsidRPr="002D44DC">
        <w:rPr>
          <w:rStyle w:val="StyleUnderline"/>
          <w:highlight w:val="green"/>
        </w:rPr>
        <w:t xml:space="preserve">policy </w:t>
      </w:r>
      <w:r w:rsidRPr="002D44DC">
        <w:rPr>
          <w:rStyle w:val="StyleUnderline"/>
        </w:rPr>
        <w:t xml:space="preserve">decisions, it is precisely </w:t>
      </w:r>
      <w:r w:rsidRPr="002D44DC">
        <w:rPr>
          <w:rStyle w:val="StyleUnderline"/>
          <w:highlight w:val="green"/>
        </w:rPr>
        <w:t>the global</w:t>
      </w:r>
      <w:r w:rsidRPr="002D44DC">
        <w:rPr>
          <w:rStyle w:val="StyleUnderline"/>
        </w:rPr>
        <w:t xml:space="preserve"> (or at least statewide, or nationwide, or something of this sort) perspective that </w:t>
      </w:r>
      <w:r w:rsidRPr="002D44DC">
        <w:rPr>
          <w:rStyle w:val="StyleUnderline"/>
          <w:highlight w:val="gree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2D44DC">
        <w:rPr>
          <w:rStyle w:val="StyleUnderline"/>
          <w:highlight w:val="green"/>
        </w:rPr>
        <w:t>rules for</w:t>
      </w:r>
      <w:r w:rsidRPr="002D44DC">
        <w:rPr>
          <w:rStyle w:val="StyleUnderline"/>
        </w:rPr>
        <w:t xml:space="preserve"> the </w:t>
      </w:r>
      <w:r w:rsidRPr="002D44DC">
        <w:rPr>
          <w:rStyle w:val="StyleUnderline"/>
          <w:highlight w:val="green"/>
        </w:rPr>
        <w:t xml:space="preserve">allocation </w:t>
      </w:r>
      <w:r w:rsidRPr="002D44DC">
        <w:rPr>
          <w:rStyle w:val="StyleUnderline"/>
        </w:rPr>
        <w:t xml:space="preserve">of scarce medical drugs and treatments, it </w:t>
      </w:r>
      <w:r w:rsidRPr="002D44DC">
        <w:rPr>
          <w:rStyle w:val="StyleUnderline"/>
          <w:highlight w:val="green"/>
        </w:rPr>
        <w:t xml:space="preserve">cannot hide behind </w:t>
      </w:r>
      <w:r w:rsidRPr="002D44DC">
        <w:rPr>
          <w:rStyle w:val="StyleUnderline"/>
        </w:rPr>
        <w:t xml:space="preserve">the </w:t>
      </w:r>
      <w:r w:rsidRPr="002D44DC">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2D44DC">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2D44DC">
        <w:rPr>
          <w:rStyle w:val="StyleUnderline"/>
          <w:highlight w:val="green"/>
        </w:rPr>
        <w:t>have</w:t>
      </w:r>
      <w:r w:rsidRPr="002D44DC">
        <w:rPr>
          <w:rStyle w:val="StyleUnderline"/>
        </w:rPr>
        <w:t xml:space="preserve"> much more comprehensive </w:t>
      </w:r>
      <w:r w:rsidRPr="002D44DC">
        <w:rPr>
          <w:rStyle w:val="StyleUnderline"/>
          <w:highlight w:val="green"/>
        </w:rPr>
        <w:t>responsibilities</w:t>
      </w:r>
      <w:r w:rsidRPr="002D44DC">
        <w:rPr>
          <w:rStyle w:val="StyleUnderline"/>
        </w:rPr>
        <w:t xml:space="preserve"> than individuals do. Hiding behind </w:t>
      </w:r>
      <w:r w:rsidRPr="002D44DC">
        <w:rPr>
          <w:rStyle w:val="StyleUnderline"/>
          <w:highlight w:val="green"/>
        </w:rPr>
        <w:t xml:space="preserve">the </w:t>
      </w:r>
      <w:r w:rsidRPr="002D44DC">
        <w:rPr>
          <w:rStyle w:val="StyleUnderline"/>
        </w:rPr>
        <w:t xml:space="preserve">intending-foreseeing </w:t>
      </w:r>
      <w:r w:rsidRPr="002D44DC">
        <w:rPr>
          <w:rStyle w:val="StyleUnderline"/>
          <w:highlight w:val="green"/>
        </w:rPr>
        <w:t>distinction</w:t>
      </w:r>
      <w:r w:rsidRPr="002D44DC">
        <w:rPr>
          <w:rStyle w:val="StyleUnderline"/>
        </w:rPr>
        <w:t xml:space="preserve"> thus more clearly constitutes an </w:t>
      </w:r>
      <w:r w:rsidRPr="002D44DC">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11A47941" w14:textId="77777777" w:rsidR="006E755F" w:rsidRPr="002D44DC" w:rsidRDefault="006E755F" w:rsidP="006E755F">
      <w:pPr>
        <w:pStyle w:val="Heading4"/>
        <w:rPr>
          <w:rFonts w:cs="Calibri"/>
        </w:rPr>
      </w:pPr>
      <w:r w:rsidRPr="002D44DC">
        <w:rPr>
          <w:rFonts w:cs="Calibri"/>
        </w:rPr>
        <w:t xml:space="preserve">3] Only consequentialism explains degrees of wrongness—if I break a promise to meet up for lunch, that is not as bad as breaking a promise to not kill. Only the consequences of breaking the promise explain why the second one is much worse than the first which is the most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even every framework must take some unjustified assumption as a starting point. </w:t>
      </w:r>
    </w:p>
    <w:p w14:paraId="6DCC6ABB" w14:textId="77777777" w:rsidR="006E755F" w:rsidRPr="002D44DC" w:rsidRDefault="006E755F" w:rsidP="006E755F"/>
    <w:p w14:paraId="56278A02" w14:textId="77777777" w:rsidR="006E755F" w:rsidRPr="002D44DC" w:rsidRDefault="006E755F" w:rsidP="006E755F">
      <w:pPr>
        <w:pStyle w:val="Heading4"/>
        <w:rPr>
          <w:rFonts w:cs="Calibri"/>
        </w:rPr>
      </w:pPr>
      <w:r w:rsidRPr="002D44DC">
        <w:rPr>
          <w:rFonts w:cs="Calibri"/>
        </w:rPr>
        <w:t xml:space="preserve">Impact calc – </w:t>
      </w:r>
    </w:p>
    <w:p w14:paraId="45E65527" w14:textId="77777777" w:rsidR="006E755F" w:rsidRPr="002D44DC" w:rsidRDefault="006E755F" w:rsidP="006E755F">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305D9E9F" w14:textId="77777777" w:rsidR="006E755F" w:rsidRPr="002D44DC" w:rsidRDefault="006E755F" w:rsidP="006E755F">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1F39085B" w14:textId="74F99930" w:rsidR="006E755F" w:rsidRPr="002D44DC" w:rsidRDefault="006E755F" w:rsidP="006E755F">
      <w:pPr>
        <w:pStyle w:val="Heading4"/>
        <w:rPr>
          <w:rFonts w:cs="Calibri"/>
        </w:rPr>
      </w:pPr>
      <w:r w:rsidRPr="002D44DC">
        <w:rPr>
          <w:rFonts w:cs="Calibri"/>
        </w:rPr>
        <w:t>B</w:t>
      </w:r>
      <w:r w:rsidRPr="002D44DC">
        <w:rPr>
          <w:rFonts w:cs="Calibri"/>
        </w:rPr>
        <w:t xml:space="preserve">] Mathematically </w:t>
      </w:r>
      <w:r w:rsidRPr="002D44DC">
        <w:rPr>
          <w:rFonts w:cs="Calibri"/>
          <w:u w:val="single"/>
        </w:rPr>
        <w:t>outweighs</w:t>
      </w:r>
      <w:r w:rsidRPr="002D44DC">
        <w:rPr>
          <w:rFonts w:cs="Calibri"/>
        </w:rPr>
        <w:t>.</w:t>
      </w:r>
    </w:p>
    <w:p w14:paraId="6A025B61" w14:textId="77777777" w:rsidR="006E755F" w:rsidRPr="002D44DC" w:rsidRDefault="006E755F" w:rsidP="006E755F">
      <w:r w:rsidRPr="002D44DC">
        <w:rPr>
          <w:rStyle w:val="Heading4Char"/>
          <w:rFonts w:cs="Calibri"/>
        </w:rPr>
        <w:t>MacAskill 14</w:t>
      </w:r>
      <w:r w:rsidRPr="002D44DC">
        <w:t xml:space="preserve"> [William, Oxford Philosopher and youngest tenured philosopher in the world, Normative Uncertainty, 2014]</w:t>
      </w:r>
    </w:p>
    <w:p w14:paraId="77788DA6" w14:textId="2117AD28" w:rsidR="006E755F" w:rsidRPr="002D44DC" w:rsidRDefault="006E755F" w:rsidP="006E755F">
      <w:pPr>
        <w:rPr>
          <w:sz w:val="14"/>
        </w:rPr>
      </w:pPr>
      <w:r w:rsidRPr="002D44DC">
        <w:rPr>
          <w:rStyle w:val="StyleUnderline"/>
        </w:rPr>
        <w:t xml:space="preserve">The human race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2D44DC">
        <w:rPr>
          <w:rStyle w:val="StyleUnderline"/>
          <w:highlight w:val="green"/>
        </w:rPr>
        <w:t xml:space="preserve">we </w:t>
      </w:r>
      <w:r w:rsidRPr="002D44DC">
        <w:rPr>
          <w:rStyle w:val="StyleUnderline"/>
        </w:rPr>
        <w:t xml:space="preserve">still </w:t>
      </w:r>
      <w:r w:rsidRPr="002D44DC">
        <w:rPr>
          <w:rStyle w:val="StyleUnderline"/>
          <w:highlight w:val="green"/>
        </w:rPr>
        <w:t xml:space="preserve">have </w:t>
      </w:r>
      <w:r w:rsidRPr="002D44DC">
        <w:rPr>
          <w:rStyle w:val="Emphasis"/>
        </w:rPr>
        <w:t xml:space="preserve">strong </w:t>
      </w:r>
      <w:r w:rsidRPr="002D44DC">
        <w:rPr>
          <w:rStyle w:val="Emphasis"/>
          <w:highlight w:val="green"/>
        </w:rPr>
        <w:t xml:space="preserve">reason to prevent </w:t>
      </w:r>
      <w:r w:rsidRPr="002D44DC">
        <w:rPr>
          <w:rStyle w:val="Emphasis"/>
        </w:rPr>
        <w:t xml:space="preserve">near-term human </w:t>
      </w:r>
      <w:r w:rsidRPr="002D44DC">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2D44DC">
        <w:rPr>
          <w:rStyle w:val="StyleUnderline"/>
          <w:highlight w:val="green"/>
        </w:rPr>
        <w:t xml:space="preserve">extremely </w:t>
      </w:r>
      <w:r w:rsidRPr="002D44DC">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r w:rsidRPr="002D44DC">
        <w:rPr>
          <w:sz w:val="14"/>
        </w:rPr>
        <w:t>The</w:t>
      </w:r>
      <w:proofErr w:type="spell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2D44DC">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2D44DC">
        <w:rPr>
          <w:rStyle w:val="Emphasis"/>
          <w:highlight w:val="green"/>
        </w:rPr>
        <w:t>extinction is</w:t>
      </w:r>
      <w:r w:rsidRPr="002D44DC">
        <w:rPr>
          <w:rStyle w:val="Emphasis"/>
        </w:rPr>
        <w:t xml:space="preserve"> by its nature an </w:t>
      </w:r>
      <w:r w:rsidRPr="002D44DC">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2D44DC">
        <w:rPr>
          <w:rStyle w:val="StyleUnderline"/>
          <w:highlight w:val="green"/>
        </w:rPr>
        <w:t xml:space="preserve">in </w:t>
      </w:r>
      <w:r w:rsidRPr="002D44DC">
        <w:rPr>
          <w:rStyle w:val="StyleUnderline"/>
        </w:rPr>
        <w:t xml:space="preserve">a few centuries’ </w:t>
      </w:r>
      <w:r w:rsidRPr="002D44DC">
        <w:rPr>
          <w:rStyle w:val="StyleUnderline"/>
          <w:highlight w:val="green"/>
        </w:rPr>
        <w:t xml:space="preserve">time we will have </w:t>
      </w:r>
      <w:r w:rsidRPr="002D44DC">
        <w:rPr>
          <w:rStyle w:val="Emphasis"/>
          <w:highlight w:val="green"/>
        </w:rPr>
        <w:t>better evidence about how to evaluate</w:t>
      </w:r>
      <w:r w:rsidRPr="002D44DC">
        <w:rPr>
          <w:rStyle w:val="Emphasis"/>
        </w:rPr>
        <w:t xml:space="preserve"> human </w:t>
      </w:r>
      <w:r w:rsidRPr="002D44DC">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(.8-.2)×(2×10^14) = 1.2×(10^14). Suppose that,</w:t>
      </w:r>
      <w:r w:rsidRPr="002D44DC">
        <w:rPr>
          <w:rStyle w:val="StyleUnderline"/>
        </w:rPr>
        <w:t xml:space="preserve"> </w:t>
      </w:r>
      <w:r w:rsidRPr="002D44DC">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2D44DC">
        <w:rPr>
          <w:rStyle w:val="StyleUnderline"/>
          <w:highlight w:val="green"/>
        </w:rPr>
        <w:t>did research</w:t>
      </w:r>
      <w:r w:rsidRPr="002D44DC">
        <w:rPr>
          <w:rStyle w:val="StyleUnderline"/>
        </w:rPr>
        <w:t xml:space="preserve"> for 300 years, </w:t>
      </w:r>
      <w:r w:rsidRPr="002D44DC">
        <w:rPr>
          <w:rStyle w:val="StyleUnderline"/>
          <w:highlight w:val="green"/>
        </w:rPr>
        <w:t xml:space="preserve">we would know </w:t>
      </w:r>
      <w:r w:rsidRPr="002D44DC">
        <w:rPr>
          <w:rStyle w:val="Emphasis"/>
          <w:highlight w:val="green"/>
        </w:rPr>
        <w:t>for certain</w:t>
      </w:r>
      <w:r w:rsidRPr="002D44DC">
        <w:rPr>
          <w:rStyle w:val="StyleUnderline"/>
          <w:highlight w:val="green"/>
        </w:rPr>
        <w:t xml:space="preserve"> whether </w:t>
      </w:r>
      <w:r w:rsidRPr="002D44DC">
        <w:rPr>
          <w:rStyle w:val="StyleUnderline"/>
        </w:rPr>
        <w:t xml:space="preserve">or not additional </w:t>
      </w:r>
      <w:r w:rsidRPr="002D44DC">
        <w:rPr>
          <w:rStyle w:val="StyleUnderline"/>
          <w:highlight w:val="green"/>
        </w:rPr>
        <w:t>people</w:t>
      </w:r>
      <w:r w:rsidRPr="002D44DC">
        <w:rPr>
          <w:rStyle w:val="StyleUnderline"/>
        </w:rPr>
        <w:t xml:space="preserve"> are of </w:t>
      </w:r>
      <w:r w:rsidRPr="002D44DC">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2D44DC">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2D44DC">
        <w:rPr>
          <w:rStyle w:val="StyleUnderline"/>
          <w:highlight w:val="green"/>
        </w:rPr>
        <w:t xml:space="preserve">is </w:t>
      </w:r>
      <w:r w:rsidRPr="002D44DC">
        <w:rPr>
          <w:rStyle w:val="Emphasis"/>
        </w:rPr>
        <w:t xml:space="preserve">vanishingly </w:t>
      </w:r>
      <w:r w:rsidRPr="002D44DC">
        <w:rPr>
          <w:rStyle w:val="Emphasis"/>
          <w:highlight w:val="green"/>
        </w:rPr>
        <w:t>small</w:t>
      </w:r>
      <w:r w:rsidRPr="002D44DC">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2D44DC">
        <w:rPr>
          <w:rStyle w:val="Emphasis"/>
          <w:highlight w:val="green"/>
        </w:rPr>
        <w:t xml:space="preserve">keeping </w:t>
      </w:r>
      <w:r w:rsidRPr="002D44DC">
        <w:rPr>
          <w:rStyle w:val="Emphasis"/>
        </w:rPr>
        <w:t xml:space="preserve">one’s </w:t>
      </w:r>
      <w:r w:rsidRPr="002D44DC">
        <w:rPr>
          <w:rStyle w:val="Emphasis"/>
          <w:highlight w:val="green"/>
        </w:rPr>
        <w:t>options open</w:t>
      </w:r>
      <w:r w:rsidRPr="002D44DC">
        <w:rPr>
          <w:rStyle w:val="StyleUnderline"/>
        </w:rPr>
        <w:t xml:space="preserve"> </w:t>
      </w:r>
      <w:r w:rsidRPr="002D44DC">
        <w:rPr>
          <w:sz w:val="14"/>
        </w:rPr>
        <w:t>while one gains new information.</w:t>
      </w:r>
    </w:p>
    <w:p w14:paraId="43EC36DC" w14:textId="5FCDE978" w:rsidR="006E755F" w:rsidRPr="002D44DC" w:rsidRDefault="006E755F" w:rsidP="006E755F">
      <w:pPr>
        <w:pStyle w:val="Heading4"/>
        <w:rPr>
          <w:rFonts w:cs="Calibri"/>
        </w:rPr>
      </w:pPr>
      <w:r w:rsidRPr="002D44DC">
        <w:rPr>
          <w:rFonts w:cs="Calibri"/>
        </w:rPr>
        <w:t xml:space="preserve">C] </w:t>
      </w:r>
      <w:r w:rsidRPr="002D44DC">
        <w:rPr>
          <w:rFonts w:cs="Calibri"/>
        </w:rPr>
        <w:t xml:space="preserve">You don’t get the choice to </w:t>
      </w:r>
      <w:r w:rsidRPr="002D44DC">
        <w:rPr>
          <w:rFonts w:cs="Calibri"/>
          <w:u w:val="single"/>
        </w:rPr>
        <w:t>determine death for other people</w:t>
      </w:r>
      <w:r w:rsidRPr="002D44DC">
        <w:rPr>
          <w:rFonts w:cs="Calibri"/>
        </w:rPr>
        <w:t>.</w:t>
      </w:r>
    </w:p>
    <w:p w14:paraId="58016EDC" w14:textId="77777777" w:rsidR="006E755F" w:rsidRPr="002D44DC" w:rsidRDefault="006E755F" w:rsidP="006E755F">
      <w:r w:rsidRPr="002D44DC">
        <w:rPr>
          <w:rStyle w:val="Style13ptBold"/>
        </w:rPr>
        <w:t xml:space="preserve">Paterson 2 </w:t>
      </w:r>
      <w:r w:rsidRPr="002D44DC">
        <w:t xml:space="preserve">– Department of Philosophy, Providence College, Rhode Island. (Craig, “A Life Not Worth Living?”, Studies in Christian Ethics, </w:t>
      </w:r>
      <w:hyperlink r:id="rId10" w:history="1">
        <w:r w:rsidRPr="002D44DC">
          <w:t>http://sce.sagepub.com</w:t>
        </w:r>
      </w:hyperlink>
      <w:r w:rsidRPr="002D44DC">
        <w:t>)</w:t>
      </w:r>
    </w:p>
    <w:p w14:paraId="245AA156" w14:textId="79827DA7" w:rsidR="006E755F" w:rsidRPr="002D44DC" w:rsidRDefault="006E755F" w:rsidP="006E755F">
      <w:pPr>
        <w:rPr>
          <w:sz w:val="14"/>
        </w:rPr>
      </w:pPr>
      <w:r w:rsidRPr="002D44DC">
        <w:rPr>
          <w:u w:val="single"/>
        </w:rPr>
        <w:t xml:space="preserve">In determining whether a life is worth living or not, </w:t>
      </w:r>
      <w:r w:rsidRPr="002D44DC">
        <w:rPr>
          <w:b/>
          <w:u w:val="single"/>
        </w:rPr>
        <w:t>attention should be focused upon an array of ‘interests’ of the person</w:t>
      </w:r>
      <w:r w:rsidRPr="002D44DC">
        <w:rPr>
          <w:sz w:val="14"/>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2D44DC">
        <w:rPr>
          <w:sz w:val="14"/>
        </w:rPr>
        <w:t>quality of life</w:t>
      </w:r>
      <w:proofErr w:type="gramEnd"/>
      <w:r w:rsidRPr="002D44DC">
        <w:rPr>
          <w:sz w:val="14"/>
        </w:rPr>
        <w:t xml:space="preserve"> concerns is the trump card as to whether or not life continues to be worthwhile. </w:t>
      </w:r>
      <w:r w:rsidRPr="002D44DC">
        <w:rPr>
          <w:u w:val="single"/>
        </w:rPr>
        <w:t>Different patients may well decide differently</w:t>
      </w:r>
      <w:r w:rsidRPr="002D44DC">
        <w:rPr>
          <w:sz w:val="14"/>
        </w:rPr>
        <w:t xml:space="preserve">. </w:t>
      </w:r>
      <w:r w:rsidRPr="002D44DC">
        <w:rPr>
          <w:u w:val="single"/>
        </w:rPr>
        <w:t>That is the prerogative</w:t>
      </w:r>
      <w:r w:rsidRPr="002D44DC">
        <w:rPr>
          <w:sz w:val="14"/>
        </w:rPr>
        <w:t xml:space="preserve"> </w:t>
      </w:r>
      <w:r w:rsidRPr="002D44DC">
        <w:rPr>
          <w:u w:val="single"/>
        </w:rPr>
        <w:t>of the patient,</w:t>
      </w:r>
      <w:r w:rsidRPr="002D44DC">
        <w:rPr>
          <w:sz w:val="14"/>
        </w:rPr>
        <w:t xml:space="preserve"> for the only unpalatable alternative is to force a patient to stay alive. For Harris, </w:t>
      </w:r>
      <w:r w:rsidRPr="002D44DC">
        <w:rPr>
          <w:u w:val="single"/>
        </w:rPr>
        <w:t xml:space="preserve">life can be judged valuable or not when the person assessing his or her own life determines it to be so. </w:t>
      </w:r>
      <w:r w:rsidRPr="002D44DC">
        <w:rPr>
          <w:b/>
          <w:highlight w:val="green"/>
          <w:u w:val="single"/>
        </w:rPr>
        <w:t>If a person values</w:t>
      </w:r>
      <w:r w:rsidRPr="002D44DC">
        <w:rPr>
          <w:b/>
          <w:u w:val="single"/>
        </w:rPr>
        <w:t xml:space="preserve"> his or her own </w:t>
      </w:r>
      <w:r w:rsidRPr="002D44DC">
        <w:rPr>
          <w:b/>
          <w:highlight w:val="green"/>
          <w:u w:val="single"/>
        </w:rPr>
        <w:t xml:space="preserve">life, then </w:t>
      </w:r>
      <w:r w:rsidRPr="002D44DC">
        <w:rPr>
          <w:b/>
          <w:u w:val="single"/>
        </w:rPr>
        <w:t xml:space="preserve">that </w:t>
      </w:r>
      <w:r w:rsidRPr="002D44DC">
        <w:rPr>
          <w:b/>
          <w:highlight w:val="green"/>
          <w:u w:val="single"/>
        </w:rPr>
        <w:t>life is valuable</w:t>
      </w:r>
      <w:r w:rsidRPr="002D44DC">
        <w:rPr>
          <w:b/>
          <w:u w:val="single"/>
        </w:rPr>
        <w:t xml:space="preserve">, precisely </w:t>
      </w:r>
      <w:r w:rsidRPr="002D44DC">
        <w:rPr>
          <w:b/>
          <w:highlight w:val="green"/>
          <w:u w:val="single"/>
        </w:rPr>
        <w:t xml:space="preserve">to the extent </w:t>
      </w:r>
      <w:r w:rsidRPr="002D44DC">
        <w:rPr>
          <w:b/>
          <w:u w:val="single"/>
        </w:rPr>
        <w:t xml:space="preserve">that he or </w:t>
      </w:r>
      <w:r w:rsidRPr="002D44DC">
        <w:rPr>
          <w:b/>
          <w:highlight w:val="green"/>
          <w:u w:val="single"/>
        </w:rPr>
        <w:t>she values it</w:t>
      </w:r>
      <w:r w:rsidRPr="002D44DC">
        <w:rPr>
          <w:sz w:val="14"/>
        </w:rPr>
        <w:t xml:space="preserve">. Without any real capacity to value, there can be no value. As Harris states, ‘. . . the value of our lives is the value we give to our lives’. </w:t>
      </w:r>
      <w:r w:rsidRPr="002D44DC">
        <w:rPr>
          <w:u w:val="single"/>
        </w:rPr>
        <w:t xml:space="preserve">It follows that the </w:t>
      </w:r>
      <w:r w:rsidRPr="002D44DC">
        <w:rPr>
          <w:b/>
          <w:u w:val="single"/>
        </w:rPr>
        <w:t>primary</w:t>
      </w:r>
      <w:r w:rsidRPr="002D44DC">
        <w:rPr>
          <w:u w:val="single"/>
        </w:rPr>
        <w:t xml:space="preserve"> </w:t>
      </w:r>
      <w:r w:rsidRPr="002D44DC">
        <w:rPr>
          <w:b/>
          <w:highlight w:val="green"/>
          <w:u w:val="single"/>
        </w:rPr>
        <w:t>injustice</w:t>
      </w:r>
      <w:r w:rsidRPr="002D44DC">
        <w:rPr>
          <w:sz w:val="14"/>
        </w:rPr>
        <w:t xml:space="preserve"> done to a </w:t>
      </w:r>
      <w:r w:rsidRPr="002D44DC">
        <w:rPr>
          <w:u w:val="single"/>
        </w:rPr>
        <w:t xml:space="preserve">person </w:t>
      </w:r>
      <w:r w:rsidRPr="002D44DC">
        <w:rPr>
          <w:highlight w:val="green"/>
          <w:u w:val="single"/>
        </w:rPr>
        <w:t xml:space="preserve">is to deprive </w:t>
      </w:r>
      <w:r w:rsidRPr="002D44DC">
        <w:rPr>
          <w:u w:val="single"/>
        </w:rPr>
        <w:t xml:space="preserve">the person of </w:t>
      </w:r>
      <w:r w:rsidRPr="002D44DC">
        <w:rPr>
          <w:highlight w:val="green"/>
          <w:u w:val="single"/>
        </w:rPr>
        <w:t>a life</w:t>
      </w:r>
      <w:r w:rsidRPr="002D44DC">
        <w:rPr>
          <w:u w:val="single"/>
        </w:rPr>
        <w:t xml:space="preserve"> </w:t>
      </w:r>
      <w:r w:rsidRPr="002D44DC">
        <w:rPr>
          <w:b/>
          <w:u w:val="single"/>
        </w:rPr>
        <w:t xml:space="preserve">he or </w:t>
      </w:r>
      <w:r w:rsidRPr="002D44DC">
        <w:rPr>
          <w:b/>
          <w:highlight w:val="green"/>
          <w:u w:val="single"/>
        </w:rPr>
        <w:t>she may think valuable</w:t>
      </w:r>
      <w:r w:rsidRPr="002D44DC">
        <w:rPr>
          <w:sz w:val="14"/>
        </w:rPr>
        <w:t>. Objectivity in the value of human life, for Harris, essentially becomes one of negative classification (ruling certain people out of consideration for value), allied positively to</w:t>
      </w:r>
      <w:r w:rsidRPr="002D44DC">
        <w:rPr>
          <w:u w:val="single"/>
        </w:rPr>
        <w:t xml:space="preserve"> </w:t>
      </w:r>
      <w:r w:rsidRPr="002D44DC">
        <w:rPr>
          <w:highlight w:val="green"/>
          <w:u w:val="single"/>
        </w:rPr>
        <w:t>a broad range of</w:t>
      </w:r>
      <w:r w:rsidRPr="002D44DC">
        <w:rPr>
          <w:sz w:val="14"/>
        </w:rPr>
        <w:t xml:space="preserve"> ‘critical interests’; </w:t>
      </w:r>
      <w:r w:rsidRPr="002D44DC">
        <w:rPr>
          <w:highlight w:val="green"/>
          <w:u w:val="single"/>
        </w:rPr>
        <w:t>interests</w:t>
      </w:r>
      <w:r w:rsidRPr="002D44DC">
        <w:rPr>
          <w:sz w:val="14"/>
        </w:rPr>
        <w:t xml:space="preserve"> worthy of pursuing — </w:t>
      </w:r>
      <w:r w:rsidRPr="002D44DC">
        <w:rPr>
          <w:b/>
          <w:u w:val="single"/>
        </w:rPr>
        <w:t>friendships, family, life goals, etc</w:t>
      </w:r>
      <w:r w:rsidRPr="002D44DC">
        <w:rPr>
          <w:u w:val="single"/>
        </w:rPr>
        <w:t xml:space="preserve">. </w:t>
      </w:r>
      <w:r w:rsidRPr="002D44DC">
        <w:rPr>
          <w:sz w:val="14"/>
        </w:rPr>
        <w:t xml:space="preserve">— which </w:t>
      </w:r>
      <w:r w:rsidRPr="002D44DC">
        <w:rPr>
          <w:highlight w:val="green"/>
          <w:u w:val="single"/>
        </w:rPr>
        <w:t>are subjected to</w:t>
      </w:r>
      <w:r w:rsidRPr="002D44DC">
        <w:rPr>
          <w:sz w:val="14"/>
        </w:rPr>
        <w:t xml:space="preserve"> de facto </w:t>
      </w:r>
      <w:r w:rsidRPr="002D44DC">
        <w:rPr>
          <w:b/>
          <w:highlight w:val="green"/>
          <w:u w:val="single"/>
        </w:rPr>
        <w:t>self-assessment</w:t>
      </w:r>
      <w:r w:rsidRPr="002D44DC">
        <w:rPr>
          <w:sz w:val="14"/>
        </w:rPr>
        <w:t xml:space="preserve"> </w:t>
      </w:r>
      <w:r w:rsidRPr="002D44DC">
        <w:rPr>
          <w:highlight w:val="green"/>
          <w:u w:val="single"/>
        </w:rPr>
        <w:t>for</w:t>
      </w:r>
      <w:r w:rsidRPr="002D44DC">
        <w:rPr>
          <w:u w:val="single"/>
        </w:rPr>
        <w:t xml:space="preserve"> the further </w:t>
      </w:r>
      <w:r w:rsidRPr="002D44DC">
        <w:rPr>
          <w:highlight w:val="green"/>
          <w:u w:val="single"/>
        </w:rPr>
        <w:t>determination of</w:t>
      </w:r>
      <w:r w:rsidRPr="002D44DC">
        <w:rPr>
          <w:u w:val="single"/>
        </w:rPr>
        <w:t xml:space="preserve"> meaningful </w:t>
      </w:r>
      <w:r w:rsidRPr="002D44DC">
        <w:rPr>
          <w:highlight w:val="green"/>
          <w:u w:val="single"/>
        </w:rPr>
        <w:t>value</w:t>
      </w:r>
      <w:r w:rsidRPr="002D44DC">
        <w:rPr>
          <w:u w:val="single"/>
        </w:rPr>
        <w:t xml:space="preserve">. </w:t>
      </w:r>
      <w:r w:rsidRPr="002D44DC">
        <w:rPr>
          <w:sz w:val="14"/>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bookmarkEnd w:id="0"/>
    <w:p w14:paraId="2FD1E899" w14:textId="771A099C" w:rsidR="006E755F" w:rsidRPr="002D44DC" w:rsidRDefault="006E755F" w:rsidP="006E755F">
      <w:pPr>
        <w:pStyle w:val="Heading4"/>
        <w:rPr>
          <w:rFonts w:cs="Calibri"/>
          <w:bCs/>
        </w:rPr>
      </w:pPr>
      <w:r w:rsidRPr="002D44DC">
        <w:rPr>
          <w:rFonts w:cs="Calibri"/>
          <w:bCs/>
        </w:rPr>
        <w:t xml:space="preserve">2] Calc indicts </w:t>
      </w:r>
      <w:r w:rsidRPr="002D44DC">
        <w:rPr>
          <w:rFonts w:cs="Calibri"/>
          <w:bCs/>
          <w:u w:val="single"/>
        </w:rPr>
        <w:t>fail</w:t>
      </w:r>
      <w:r w:rsidRPr="002D44DC">
        <w:rPr>
          <w:rFonts w:cs="Calibri"/>
          <w:bCs/>
        </w:rPr>
        <w:t xml:space="preserve">: A] </w:t>
      </w:r>
      <w:r w:rsidRPr="002D44DC">
        <w:rPr>
          <w:rFonts w:cs="Calibri"/>
          <w:bCs/>
          <w:u w:val="single"/>
        </w:rPr>
        <w:t>Ethics</w:t>
      </w:r>
      <w:r w:rsidRPr="002D44DC">
        <w:rPr>
          <w:rFonts w:cs="Calibri"/>
          <w:bCs/>
        </w:rPr>
        <w:t xml:space="preserve">- it would indict everything cuz they use events to understand how ethics have worked B] </w:t>
      </w:r>
      <w:r w:rsidRPr="002D44DC">
        <w:rPr>
          <w:rFonts w:cs="Calibri"/>
          <w:bCs/>
          <w:u w:val="single"/>
        </w:rPr>
        <w:t>Reciprocity</w:t>
      </w:r>
      <w:r w:rsidRPr="002D44DC">
        <w:rPr>
          <w:rFonts w:cs="Calibri"/>
          <w:bCs/>
        </w:rPr>
        <w:t xml:space="preserve">- they are NIBs that create a 2:1 skew where I have to answer them to access offense while they only have to win one C] </w:t>
      </w:r>
      <w:r w:rsidRPr="002D44DC">
        <w:rPr>
          <w:rFonts w:cs="Calibri"/>
          <w:bCs/>
          <w:u w:val="single"/>
        </w:rPr>
        <w:t>Internalism</w:t>
      </w:r>
      <w:r w:rsidRPr="002D44DC">
        <w:rPr>
          <w:rFonts w:cs="Calibri"/>
          <w:bCs/>
        </w:rPr>
        <w:t>- asking why we value life is nonsensical since it’s intrinsic and we just do.</w:t>
      </w:r>
    </w:p>
    <w:p w14:paraId="22D50F93" w14:textId="3C810A20" w:rsidR="00A95652" w:rsidRPr="002D44DC" w:rsidRDefault="00A95652" w:rsidP="00B55AD5"/>
    <w:p w14:paraId="3D6E4FC8" w14:textId="717E6E2B" w:rsidR="006E755F" w:rsidRPr="002D44DC" w:rsidRDefault="006E755F" w:rsidP="006E755F">
      <w:pPr>
        <w:pStyle w:val="Heading2"/>
        <w:rPr>
          <w:rFonts w:cs="Calibri"/>
        </w:rPr>
      </w:pPr>
      <w:r w:rsidRPr="002D44DC">
        <w:rPr>
          <w:rFonts w:cs="Calibri"/>
        </w:rPr>
        <w:t>2</w:t>
      </w:r>
    </w:p>
    <w:p w14:paraId="1A555F6F" w14:textId="2934E0F0" w:rsidR="006E755F" w:rsidRPr="002D44DC" w:rsidRDefault="006E755F" w:rsidP="006E755F">
      <w:pPr>
        <w:pStyle w:val="Heading3"/>
        <w:rPr>
          <w:rFonts w:cs="Calibri"/>
        </w:rPr>
      </w:pPr>
      <w:r w:rsidRPr="002D44DC">
        <w:rPr>
          <w:rFonts w:cs="Calibri"/>
        </w:rPr>
        <w:t>DA</w:t>
      </w:r>
    </w:p>
    <w:p w14:paraId="3EF5C83E" w14:textId="77777777" w:rsidR="006E755F" w:rsidRPr="002D44DC" w:rsidRDefault="006E755F" w:rsidP="006E755F">
      <w:pPr>
        <w:pStyle w:val="Heading4"/>
        <w:rPr>
          <w:rFonts w:cs="Calibri"/>
        </w:rPr>
      </w:pPr>
      <w:r w:rsidRPr="002D44DC">
        <w:rPr>
          <w:rFonts w:cs="Calibri"/>
        </w:rPr>
        <w:t xml:space="preserve">Asteroid mining is starting </w:t>
      </w:r>
      <w:r w:rsidRPr="002D44DC">
        <w:rPr>
          <w:rFonts w:cs="Calibri"/>
          <w:u w:val="single"/>
        </w:rPr>
        <w:t>now</w:t>
      </w:r>
      <w:r w:rsidRPr="002D44DC">
        <w:rPr>
          <w:rFonts w:cs="Calibri"/>
        </w:rPr>
        <w:t>. New legal frameworks and massive investments bring it closer than you think-but we need to focus on maintaining progress</w:t>
      </w:r>
    </w:p>
    <w:p w14:paraId="760FB9ED" w14:textId="77777777" w:rsidR="006E755F" w:rsidRPr="002D44DC" w:rsidRDefault="006E755F" w:rsidP="006E755F">
      <w:r w:rsidRPr="002D44DC">
        <w:rPr>
          <w:rStyle w:val="Style13ptBold"/>
        </w:rPr>
        <w:t>Gilbert 21</w:t>
      </w:r>
      <w:r w:rsidRPr="002D44DC">
        <w:t xml:space="preserve"> Alex Gilbert, 4-26-2021, "Mining in Space Is Coming," Milken Institute Review, https://www.milkenreview.org/articles/mining-in-space-is-coming//SJJK</w:t>
      </w:r>
    </w:p>
    <w:p w14:paraId="545CBD45" w14:textId="77777777" w:rsidR="006E755F" w:rsidRPr="002D44DC" w:rsidRDefault="006E755F" w:rsidP="006E755F">
      <w:r w:rsidRPr="002D44DC">
        <w:rPr>
          <w:rFonts w:eastAsia="Times New Roman"/>
          <w:color w:val="333333"/>
        </w:rPr>
        <w:t xml:space="preserve">Space exploration is back. after decades of disappointment, </w:t>
      </w:r>
      <w:r w:rsidRPr="002D44DC">
        <w:rPr>
          <w:rStyle w:val="Emphasis"/>
        </w:rPr>
        <w:t xml:space="preserve">a </w:t>
      </w:r>
      <w:r w:rsidRPr="002D44DC">
        <w:rPr>
          <w:rStyle w:val="Emphasis"/>
          <w:highlight w:val="green"/>
        </w:rPr>
        <w:t>combination of better tech</w:t>
      </w:r>
      <w:r w:rsidRPr="002D44DC">
        <w:rPr>
          <w:rStyle w:val="Emphasis"/>
        </w:rPr>
        <w:t xml:space="preserve">nology, </w:t>
      </w:r>
      <w:r w:rsidRPr="002D44DC">
        <w:rPr>
          <w:rStyle w:val="Emphasis"/>
          <w:highlight w:val="green"/>
        </w:rPr>
        <w:t>falling costs</w:t>
      </w:r>
      <w:r w:rsidRPr="002D44DC">
        <w:rPr>
          <w:rStyle w:val="Emphasis"/>
        </w:rPr>
        <w:t xml:space="preserve"> and a rush of competitive energy from the </w:t>
      </w:r>
      <w:r w:rsidRPr="002D44DC">
        <w:rPr>
          <w:rStyle w:val="Emphasis"/>
          <w:highlight w:val="green"/>
        </w:rPr>
        <w:t>private sector</w:t>
      </w:r>
      <w:r w:rsidRPr="002D44DC">
        <w:rPr>
          <w:rStyle w:val="Emphasis"/>
        </w:rPr>
        <w:t xml:space="preserve"> has </w:t>
      </w:r>
      <w:r w:rsidRPr="002D44DC">
        <w:rPr>
          <w:rStyle w:val="Emphasis"/>
          <w:highlight w:val="green"/>
        </w:rPr>
        <w:t>put space travel front and cente</w:t>
      </w:r>
      <w:r w:rsidRPr="002D44DC">
        <w:rPr>
          <w:rFonts w:eastAsia="Times New Roman"/>
          <w:color w:val="333333"/>
          <w:highlight w:val="green"/>
        </w:rPr>
        <w:t>r</w:t>
      </w:r>
      <w:r w:rsidRPr="002D44DC">
        <w:rPr>
          <w:rFonts w:eastAsia="Times New Roman"/>
          <w:color w:val="333333"/>
        </w:rPr>
        <w:t xml:space="preserve">. indeed, </w:t>
      </w:r>
      <w:r w:rsidRPr="002D44DC">
        <w:rPr>
          <w:rStyle w:val="Emphasis"/>
        </w:rPr>
        <w:t>many analysts</w:t>
      </w:r>
      <w:r w:rsidRPr="002D44DC">
        <w:rPr>
          <w:rFonts w:eastAsia="Times New Roman"/>
          <w:color w:val="333333"/>
        </w:rPr>
        <w:t xml:space="preserve"> (even some with their feet on the ground) </w:t>
      </w:r>
      <w:r w:rsidRPr="002D44DC">
        <w:rPr>
          <w:rStyle w:val="Emphasis"/>
        </w:rPr>
        <w:t xml:space="preserve">believe that commercial developments in the space industry may be on </w:t>
      </w:r>
      <w:r w:rsidRPr="002D44DC">
        <w:rPr>
          <w:rStyle w:val="Emphasis"/>
          <w:highlight w:val="green"/>
        </w:rPr>
        <w:t>the cusp</w:t>
      </w:r>
      <w:r w:rsidRPr="002D44DC">
        <w:rPr>
          <w:rFonts w:eastAsia="Times New Roman"/>
          <w:color w:val="333333"/>
          <w:highlight w:val="green"/>
        </w:rPr>
        <w:t xml:space="preserve"> </w:t>
      </w:r>
      <w:r w:rsidRPr="002D44DC">
        <w:rPr>
          <w:rStyle w:val="Emphasis"/>
          <w:highlight w:val="green"/>
        </w:rPr>
        <w:t xml:space="preserve">of </w:t>
      </w:r>
      <w:r w:rsidRPr="002D44DC">
        <w:rPr>
          <w:rStyle w:val="Emphasis"/>
        </w:rPr>
        <w:t xml:space="preserve">starting the largest resource rush in history: </w:t>
      </w:r>
      <w:r w:rsidRPr="002D44DC">
        <w:rPr>
          <w:rStyle w:val="Emphasis"/>
          <w:highlight w:val="green"/>
        </w:rPr>
        <w:t>mining</w:t>
      </w:r>
      <w:r w:rsidRPr="002D44DC">
        <w:rPr>
          <w:rStyle w:val="Emphasis"/>
        </w:rPr>
        <w:t xml:space="preserve"> on the Moon, Mars and </w:t>
      </w:r>
      <w:r w:rsidRPr="002D44DC">
        <w:rPr>
          <w:rStyle w:val="Emphasis"/>
          <w:highlight w:val="green"/>
        </w:rPr>
        <w:t>asteroids</w:t>
      </w:r>
      <w:r w:rsidRPr="002D44DC">
        <w:rPr>
          <w:rStyle w:val="Emphasis"/>
        </w:rPr>
        <w:t xml:space="preserve">. </w:t>
      </w:r>
      <w:r w:rsidRPr="002D44DC">
        <w:rPr>
          <w:rFonts w:eastAsia="Times New Roman"/>
          <w:color w:val="333333"/>
        </w:rPr>
        <w:t xml:space="preserve">While this may sound fantastical, some baby </w:t>
      </w:r>
      <w:r w:rsidRPr="002D44DC">
        <w:rPr>
          <w:rStyle w:val="Emphasis"/>
          <w:highlight w:val="green"/>
        </w:rPr>
        <w:t xml:space="preserve">steps </w:t>
      </w:r>
      <w:r w:rsidRPr="002D44DC">
        <w:rPr>
          <w:rStyle w:val="Emphasis"/>
        </w:rPr>
        <w:t xml:space="preserve">toward the goal have already been </w:t>
      </w:r>
      <w:r w:rsidRPr="002D44DC">
        <w:rPr>
          <w:rStyle w:val="Emphasis"/>
          <w:highlight w:val="green"/>
        </w:rPr>
        <w:t>taken</w:t>
      </w:r>
      <w:r w:rsidRPr="002D44DC">
        <w:rPr>
          <w:rFonts w:eastAsia="Times New Roman"/>
          <w:color w:val="333333"/>
        </w:rPr>
        <w:t xml:space="preserve">. Last year, </w:t>
      </w:r>
      <w:r w:rsidRPr="002D44DC">
        <w:rPr>
          <w:rStyle w:val="Emphasis"/>
          <w:highlight w:val="green"/>
        </w:rPr>
        <w:t xml:space="preserve">NASA </w:t>
      </w:r>
      <w:r w:rsidRPr="002D44DC">
        <w:rPr>
          <w:rStyle w:val="Emphasis"/>
        </w:rPr>
        <w:t xml:space="preserve">awarded </w:t>
      </w:r>
      <w:r w:rsidRPr="002D44DC">
        <w:rPr>
          <w:rStyle w:val="Emphasis"/>
          <w:highlight w:val="green"/>
        </w:rPr>
        <w:t>contract</w:t>
      </w:r>
      <w:r w:rsidRPr="002D44DC">
        <w:rPr>
          <w:rStyle w:val="Emphasis"/>
        </w:rPr>
        <w:t xml:space="preserve">s to </w:t>
      </w:r>
      <w:r w:rsidRPr="002D44DC">
        <w:rPr>
          <w:rStyle w:val="Emphasis"/>
          <w:highlight w:val="green"/>
        </w:rPr>
        <w:t>four companies</w:t>
      </w:r>
      <w:r w:rsidRPr="002D44DC">
        <w:rPr>
          <w:rStyle w:val="Emphasis"/>
        </w:rPr>
        <w:t xml:space="preserve"> to extract small amounts of lunar regolith by 2024</w:t>
      </w:r>
      <w:r w:rsidRPr="002D44DC">
        <w:rPr>
          <w:rFonts w:eastAsia="Times New Roman"/>
          <w:color w:val="333333"/>
        </w:rPr>
        <w:t xml:space="preserve">, effectively beginning </w:t>
      </w:r>
      <w:r w:rsidRPr="002D44DC">
        <w:t xml:space="preserve">the </w:t>
      </w:r>
      <w:hyperlink r:id="rId11" w:tgtFrame="_blank" w:history="1">
        <w:r w:rsidRPr="002D44DC">
          <w:rPr>
            <w:rStyle w:val="Hyperlink"/>
          </w:rPr>
          <w:t>era of commercial space mining</w:t>
        </w:r>
      </w:hyperlink>
      <w:r w:rsidRPr="002D44DC">
        <w:rPr>
          <w:rFonts w:eastAsia="Times New Roman"/>
          <w:color w:val="333333"/>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2D44DC">
        <w:t xml:space="preserve">Bezos </w:t>
      </w:r>
      <w:hyperlink r:id="rId12" w:tgtFrame="_blank" w:history="1">
        <w:r w:rsidRPr="002D44DC">
          <w:rPr>
            <w:rStyle w:val="Hyperlink"/>
          </w:rPr>
          <w:t>imagine heavy industry moving to space</w:t>
        </w:r>
      </w:hyperlink>
      <w:r w:rsidRPr="002D44DC">
        <w:rPr>
          <w:rFonts w:eastAsia="Times New Roman"/>
          <w:color w:val="333333"/>
        </w:rPr>
        <w:t xml:space="preserve"> and Earth becoming a residential area. </w:t>
      </w:r>
      <w:r w:rsidRPr="002D44DC">
        <w:rPr>
          <w:rStyle w:val="Emphasis"/>
        </w:rPr>
        <w:t xml:space="preserve">However, as entrepreneurs look to harness the riches beyond the atmosphere, access to space resources remains tangled in the realities of economics and governance. </w:t>
      </w:r>
      <w:r w:rsidRPr="002D44DC">
        <w:rPr>
          <w:rFonts w:eastAsia="Times New Roman"/>
          <w:color w:val="333333"/>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sidRPr="002D44DC">
        <w:t xml:space="preserve">there’s no grass growing under potential pioneers’ feet. Potential economic, scientific and even security benefits underlie an emerging </w:t>
      </w:r>
      <w:hyperlink r:id="rId13" w:tgtFrame="_blank" w:history="1">
        <w:r w:rsidRPr="002D44DC">
          <w:rPr>
            <w:rStyle w:val="Hyperlink"/>
          </w:rPr>
          <w:t>geopolitical competition</w:t>
        </w:r>
      </w:hyperlink>
      <w:r w:rsidRPr="002D44DC">
        <w:t xml:space="preserve"> to</w:t>
      </w:r>
      <w:r w:rsidRPr="002D44DC">
        <w:rPr>
          <w:rFonts w:eastAsia="Times New Roman"/>
          <w:color w:val="333333"/>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2D44DC">
        <w:rPr>
          <w:rStyle w:val="Emphasis"/>
        </w:rPr>
        <w:t xml:space="preserve">The </w:t>
      </w:r>
      <w:r w:rsidRPr="002D44DC">
        <w:rPr>
          <w:rStyle w:val="Emphasis"/>
          <w:highlight w:val="green"/>
        </w:rPr>
        <w:t xml:space="preserve">United States </w:t>
      </w:r>
      <w:r w:rsidRPr="002D44DC">
        <w:rPr>
          <w:rStyle w:val="Emphasis"/>
        </w:rPr>
        <w:t xml:space="preserve">has adopted the world’s first </w:t>
      </w:r>
      <w:proofErr w:type="spellStart"/>
      <w:r w:rsidRPr="002D44DC">
        <w:rPr>
          <w:rStyle w:val="Emphasis"/>
        </w:rPr>
        <w:t>spaceresources</w:t>
      </w:r>
      <w:proofErr w:type="spellEnd"/>
      <w:r w:rsidRPr="002D44DC">
        <w:rPr>
          <w:rStyle w:val="Emphasis"/>
        </w:rPr>
        <w:t xml:space="preserve"> law, </w:t>
      </w:r>
      <w:r w:rsidRPr="002D44DC">
        <w:rPr>
          <w:rStyle w:val="Emphasis"/>
          <w:highlight w:val="green"/>
        </w:rPr>
        <w:t xml:space="preserve">recognizing </w:t>
      </w:r>
      <w:r w:rsidRPr="002D44DC">
        <w:rPr>
          <w:rStyle w:val="Emphasis"/>
        </w:rPr>
        <w:t xml:space="preserve">the </w:t>
      </w:r>
      <w:r w:rsidRPr="002D44DC">
        <w:rPr>
          <w:rStyle w:val="Emphasis"/>
          <w:highlight w:val="green"/>
        </w:rPr>
        <w:t xml:space="preserve">property rights of </w:t>
      </w:r>
      <w:r w:rsidRPr="002D44DC">
        <w:rPr>
          <w:rStyle w:val="Emphasis"/>
        </w:rPr>
        <w:t xml:space="preserve">private </w:t>
      </w:r>
      <w:r w:rsidRPr="002D44DC">
        <w:rPr>
          <w:rStyle w:val="Emphasis"/>
          <w:highlight w:val="green"/>
        </w:rPr>
        <w:t xml:space="preserve">companies </w:t>
      </w:r>
      <w:r w:rsidRPr="002D44DC">
        <w:rPr>
          <w:rStyle w:val="Emphasis"/>
        </w:rPr>
        <w:t xml:space="preserve">and individuals </w:t>
      </w:r>
      <w:r w:rsidRPr="002D44DC">
        <w:rPr>
          <w:rStyle w:val="Emphasis"/>
          <w:highlight w:val="green"/>
        </w:rPr>
        <w:t xml:space="preserve">to materials </w:t>
      </w:r>
      <w:r w:rsidRPr="002D44DC">
        <w:rPr>
          <w:rStyle w:val="Emphasis"/>
        </w:rPr>
        <w:t xml:space="preserve">gathered </w:t>
      </w:r>
      <w:r w:rsidRPr="002D44DC">
        <w:rPr>
          <w:rStyle w:val="Emphasis"/>
          <w:highlight w:val="green"/>
        </w:rPr>
        <w:t>in space</w:t>
      </w:r>
      <w:r w:rsidRPr="002D44DC">
        <w:rPr>
          <w:rStyle w:val="Emphasis"/>
        </w:rPr>
        <w:t xml:space="preserve">. </w:t>
      </w:r>
      <w:r w:rsidRPr="002D44DC">
        <w:rPr>
          <w:rFonts w:eastAsia="Times New Roman"/>
          <w:color w:val="333333"/>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2D44DC">
        <w:rPr>
          <w:rStyle w:val="Emphasis"/>
          <w:highlight w:val="green"/>
        </w:rPr>
        <w:t>Russia, Japan, India and the E</w:t>
      </w:r>
      <w:r w:rsidRPr="002D44DC">
        <w:rPr>
          <w:rStyle w:val="Emphasis"/>
        </w:rPr>
        <w:t>uropean</w:t>
      </w:r>
      <w:r w:rsidRPr="002D44DC">
        <w:rPr>
          <w:rStyle w:val="Emphasis"/>
          <w:highlight w:val="green"/>
        </w:rPr>
        <w:t xml:space="preserve"> S</w:t>
      </w:r>
      <w:r w:rsidRPr="002D44DC">
        <w:rPr>
          <w:rStyle w:val="Emphasis"/>
        </w:rPr>
        <w:t xml:space="preserve">pace </w:t>
      </w:r>
      <w:r w:rsidRPr="002D44DC">
        <w:rPr>
          <w:rStyle w:val="Emphasis"/>
          <w:highlight w:val="green"/>
        </w:rPr>
        <w:t>A</w:t>
      </w:r>
      <w:r w:rsidRPr="002D44DC">
        <w:rPr>
          <w:rStyle w:val="Emphasis"/>
        </w:rPr>
        <w:t>gency</w:t>
      </w:r>
      <w:r w:rsidRPr="002D44DC">
        <w:rPr>
          <w:rStyle w:val="Emphasis"/>
          <w:highlight w:val="green"/>
        </w:rPr>
        <w:t xml:space="preserve"> all harbor space-mining ambitions </w:t>
      </w:r>
      <w:r w:rsidRPr="002D44DC">
        <w:rPr>
          <w:rStyle w:val="Emphasis"/>
        </w:rPr>
        <w:t>of their own.</w:t>
      </w:r>
      <w:r w:rsidRPr="002D44DC">
        <w:rPr>
          <w:rFonts w:eastAsia="Times New Roman"/>
          <w:color w:val="333333"/>
        </w:rPr>
        <w:t xml:space="preserve"> Governing these emerging interests is an outdated treaty framework from the Cold War. Sooner rather than later, we’ll </w:t>
      </w:r>
      <w:r w:rsidRPr="002D44DC">
        <w:t xml:space="preserve">need </w:t>
      </w:r>
      <w:hyperlink r:id="rId14" w:tgtFrame="_blank" w:history="1">
        <w:r w:rsidRPr="002D44DC">
          <w:rPr>
            <w:rStyle w:val="Hyperlink"/>
          </w:rPr>
          <w:t>new agreements</w:t>
        </w:r>
      </w:hyperlink>
      <w:r w:rsidRPr="002D44DC">
        <w:t xml:space="preserve"> to facilitate private investment and ensure international cooperation. </w:t>
      </w:r>
    </w:p>
    <w:p w14:paraId="04D5E9CB" w14:textId="77777777" w:rsidR="006E755F" w:rsidRPr="002D44DC" w:rsidRDefault="006E755F" w:rsidP="006E755F"/>
    <w:p w14:paraId="1D76CF8A" w14:textId="77777777" w:rsidR="006E755F" w:rsidRPr="002D44DC" w:rsidRDefault="006E755F" w:rsidP="006E755F">
      <w:pPr>
        <w:pStyle w:val="Heading4"/>
        <w:rPr>
          <w:rFonts w:cs="Calibri"/>
        </w:rPr>
      </w:pPr>
      <w:r w:rsidRPr="002D44DC">
        <w:rPr>
          <w:rFonts w:cs="Calibri"/>
        </w:rPr>
        <w:t xml:space="preserve">Prohibitions on appropriation prevent asteroid mining </w:t>
      </w:r>
      <w:r w:rsidRPr="002D44DC">
        <w:rPr>
          <w:rFonts w:cs="Calibri"/>
          <w:u w:val="single"/>
        </w:rPr>
        <w:t>despite</w:t>
      </w:r>
      <w:r w:rsidRPr="002D44DC">
        <w:rPr>
          <w:rFonts w:cs="Calibri"/>
        </w:rPr>
        <w:t xml:space="preserve"> growing space industries</w:t>
      </w:r>
    </w:p>
    <w:p w14:paraId="72049CD9" w14:textId="77777777" w:rsidR="006E755F" w:rsidRPr="002D44DC" w:rsidRDefault="006E755F" w:rsidP="006E755F">
      <w:pPr>
        <w:rPr>
          <w:rStyle w:val="Style13ptBold"/>
          <w:b w:val="0"/>
        </w:rPr>
      </w:pPr>
      <w:r w:rsidRPr="002D44DC">
        <w:rPr>
          <w:rStyle w:val="Style13ptBold"/>
        </w:rPr>
        <w:t>Myers 16</w:t>
      </w:r>
      <w:r w:rsidRPr="002D44DC">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3602281E" w14:textId="77777777" w:rsidR="006E755F" w:rsidRPr="002D44DC" w:rsidRDefault="006E755F" w:rsidP="006E755F">
      <w:r w:rsidRPr="002D44DC">
        <w:rPr>
          <w:rStyle w:val="StyleUnderline"/>
        </w:rPr>
        <w:t xml:space="preserve">Despite a decrease in national space program funding, corporate </w:t>
      </w:r>
      <w:r w:rsidRPr="002D44DC">
        <w:rPr>
          <w:rStyle w:val="StyleUnderline"/>
          <w:highlight w:val="green"/>
        </w:rPr>
        <w:t>space missions are on the rise</w:t>
      </w:r>
      <w:r w:rsidRPr="002D44DC">
        <w:t xml:space="preserve">. In 2010, President Obama proposed that NASA exit the business of flying astronauts from Earth to low Earth orbit and move it to private companies.52 Several companies have stepped up to bat, and </w:t>
      </w:r>
      <w:r w:rsidRPr="002D44DC">
        <w:rPr>
          <w:rStyle w:val="StyleUnderline"/>
        </w:rPr>
        <w:t xml:space="preserve">corporate space programs now include </w:t>
      </w:r>
      <w:r w:rsidRPr="002D44DC">
        <w:rPr>
          <w:rStyle w:val="StyleUnderline"/>
          <w:highlight w:val="green"/>
        </w:rPr>
        <w:t>space tourism, supply missions, and</w:t>
      </w:r>
      <w:r w:rsidRPr="002D44DC">
        <w:rPr>
          <w:rStyle w:val="StyleUnderline"/>
        </w:rPr>
        <w:t xml:space="preserve"> in one case a one-way </w:t>
      </w:r>
      <w:r w:rsidRPr="002D44DC">
        <w:rPr>
          <w:rStyle w:val="StyleUnderline"/>
          <w:highlight w:val="green"/>
        </w:rPr>
        <w:t>colonization</w:t>
      </w:r>
      <w:r w:rsidRPr="002D44DC">
        <w:rPr>
          <w:rStyle w:val="StyleUnderline"/>
        </w:rPr>
        <w:t xml:space="preserve"> mission to Mars</w:t>
      </w:r>
      <w:r w:rsidRPr="002D44DC">
        <w:t xml:space="preserve">.53 </w:t>
      </w:r>
      <w:r w:rsidRPr="002D44DC">
        <w:rPr>
          <w:rStyle w:val="StyleUnderline"/>
        </w:rPr>
        <w:t xml:space="preserve">Corporate </w:t>
      </w:r>
      <w:r w:rsidRPr="002D44DC">
        <w:rPr>
          <w:rStyle w:val="StyleUnderline"/>
          <w:highlight w:val="green"/>
        </w:rPr>
        <w:t>interest in space</w:t>
      </w:r>
      <w:r w:rsidRPr="002D44DC">
        <w:rPr>
          <w:rStyle w:val="StyleUnderline"/>
        </w:rPr>
        <w:t xml:space="preserve"> tourism and development </w:t>
      </w:r>
      <w:r w:rsidRPr="002D44DC">
        <w:rPr>
          <w:rStyle w:val="StyleUnderline"/>
          <w:highlight w:val="green"/>
        </w:rPr>
        <w:t xml:space="preserve">demonstrates </w:t>
      </w:r>
      <w:r w:rsidRPr="002D44DC">
        <w:rPr>
          <w:rStyle w:val="StyleUnderline"/>
        </w:rPr>
        <w:t xml:space="preserve">a strong </w:t>
      </w:r>
      <w:r w:rsidRPr="002D44DC">
        <w:rPr>
          <w:rStyle w:val="StyleUnderline"/>
          <w:highlight w:val="green"/>
        </w:rPr>
        <w:t xml:space="preserve">private commercial interest </w:t>
      </w:r>
      <w:r w:rsidRPr="002D44DC">
        <w:rPr>
          <w:rStyle w:val="StyleUnderline"/>
        </w:rPr>
        <w:t>in space as an industry</w:t>
      </w:r>
      <w:r w:rsidRPr="002D44DC">
        <w:t xml:space="preserve">, which could serve to finance the exploration of space </w:t>
      </w:r>
      <w:r w:rsidRPr="002D44DC">
        <w:rPr>
          <w:rStyle w:val="StyleUnderline"/>
        </w:rPr>
        <w:t>in a period where national governments do not have an active financial interest in space.</w:t>
      </w:r>
      <w:r w:rsidRPr="002D44DC">
        <w:t xml:space="preserve"> </w:t>
      </w:r>
      <w:r w:rsidRPr="002D44DC">
        <w:rPr>
          <w:rStyle w:val="StyleUnderline"/>
        </w:rPr>
        <w:t xml:space="preserve">However, under current international treaties, </w:t>
      </w:r>
      <w:r w:rsidRPr="002D44DC">
        <w:rPr>
          <w:rStyle w:val="StyleUnderline"/>
          <w:highlight w:val="green"/>
        </w:rPr>
        <w:t>the ownership of asteroids is prohibited, preventing corporations willing to invest</w:t>
      </w:r>
      <w:r w:rsidRPr="002D44DC">
        <w:rPr>
          <w:rStyle w:val="StyleUnderline"/>
        </w:rPr>
        <w:t xml:space="preserve"> in asteroid mining </w:t>
      </w:r>
      <w:r w:rsidRPr="002D44DC">
        <w:rPr>
          <w:rStyle w:val="StyleUnderline"/>
          <w:highlight w:val="green"/>
        </w:rPr>
        <w:t>from having a</w:t>
      </w:r>
      <w:r w:rsidRPr="002D44DC">
        <w:rPr>
          <w:rStyle w:val="StyleUnderline"/>
        </w:rPr>
        <w:t xml:space="preserve"> secure </w:t>
      </w:r>
      <w:r w:rsidRPr="002D44DC">
        <w:rPr>
          <w:rStyle w:val="StyleUnderline"/>
          <w:highlight w:val="green"/>
        </w:rPr>
        <w:t>claim</w:t>
      </w:r>
      <w:r w:rsidRPr="002D44DC">
        <w:t>.</w:t>
      </w:r>
    </w:p>
    <w:p w14:paraId="6CA632BF" w14:textId="6C508FA0" w:rsidR="006E755F" w:rsidRPr="002D44DC" w:rsidRDefault="006E755F" w:rsidP="006E755F"/>
    <w:p w14:paraId="298EABD0" w14:textId="77777777" w:rsidR="006E755F" w:rsidRPr="002D44DC" w:rsidRDefault="006E755F" w:rsidP="006E755F">
      <w:pPr>
        <w:pStyle w:val="Heading4"/>
        <w:rPr>
          <w:rFonts w:cs="Calibri"/>
        </w:rPr>
      </w:pPr>
      <w:r w:rsidRPr="002D44DC">
        <w:rPr>
          <w:rFonts w:cs="Calibri"/>
        </w:rPr>
        <w:t xml:space="preserve">Private sector mining overcomes </w:t>
      </w:r>
      <w:r w:rsidRPr="002D44DC">
        <w:rPr>
          <w:rFonts w:cs="Calibri"/>
          <w:u w:val="single"/>
        </w:rPr>
        <w:t>all</w:t>
      </w:r>
      <w:r w:rsidRPr="002D44DC">
        <w:rPr>
          <w:rFonts w:cs="Calibri"/>
        </w:rPr>
        <w:t xml:space="preserve"> extinction scenarios.</w:t>
      </w:r>
    </w:p>
    <w:p w14:paraId="6162266C" w14:textId="77777777" w:rsidR="006E755F" w:rsidRPr="002D44DC" w:rsidRDefault="006E755F" w:rsidP="006E755F">
      <w:r w:rsidRPr="002D44DC">
        <w:rPr>
          <w:rStyle w:val="Style13ptBold"/>
        </w:rPr>
        <w:t>Pelton 17</w:t>
      </w:r>
      <w:r w:rsidRPr="002D44DC">
        <w:t>—Director Emeritus of the Space and Advanced Communications Research Institute at George Washington University, PHD in IR from Georgetown.. Pelton, Joseph N. 2017. The New Gold Rush: The Riches of Space Beckon! Springer.  Accessed 8/30/19.</w:t>
      </w:r>
    </w:p>
    <w:p w14:paraId="0D68F19A" w14:textId="77777777" w:rsidR="006E755F" w:rsidRPr="002D44DC" w:rsidRDefault="006E755F" w:rsidP="006E755F">
      <w:pPr>
        <w:rPr>
          <w:sz w:val="16"/>
        </w:rPr>
      </w:pPr>
      <w:r w:rsidRPr="002D44DC">
        <w:rPr>
          <w:rStyle w:val="StyleUnderline"/>
        </w:rPr>
        <w:t xml:space="preserve">Are </w:t>
      </w:r>
      <w:r w:rsidRPr="002D44DC">
        <w:rPr>
          <w:sz w:val="16"/>
        </w:rPr>
        <w:t>We</w:t>
      </w:r>
      <w:r w:rsidRPr="002D44DC">
        <w:rPr>
          <w:rStyle w:val="StyleUnderline"/>
        </w:rPr>
        <w:t xml:space="preserve"> Humans Doomed to </w:t>
      </w:r>
      <w:r w:rsidRPr="002D44DC">
        <w:rPr>
          <w:rStyle w:val="Emphasis"/>
        </w:rPr>
        <w:t>Extinction</w:t>
      </w:r>
      <w:r w:rsidRPr="002D44DC">
        <w:rPr>
          <w:rStyle w:val="StyleUnderline"/>
        </w:rPr>
        <w:t xml:space="preserve">? What will we do when Earth’s resources are used up </w:t>
      </w:r>
      <w:r w:rsidRPr="002D44DC">
        <w:rPr>
          <w:sz w:val="16"/>
        </w:rPr>
        <w:t>by humanity</w:t>
      </w:r>
      <w:r w:rsidRPr="002D44DC">
        <w:rPr>
          <w:rStyle w:val="StyleUnderline"/>
        </w:rPr>
        <w:t>? The world is</w:t>
      </w:r>
      <w:r w:rsidRPr="002D44DC">
        <w:rPr>
          <w:sz w:val="16"/>
        </w:rPr>
        <w:t xml:space="preserve"> now hugely </w:t>
      </w:r>
      <w:proofErr w:type="gramStart"/>
      <w:r w:rsidRPr="002D44DC">
        <w:rPr>
          <w:rStyle w:val="Emphasis"/>
          <w:highlight w:val="green"/>
        </w:rPr>
        <w:t>over populated</w:t>
      </w:r>
      <w:proofErr w:type="gramEnd"/>
      <w:r w:rsidRPr="002D44DC">
        <w:rPr>
          <w:rStyle w:val="StyleUnderline"/>
        </w:rPr>
        <w:t>, with billions</w:t>
      </w:r>
      <w:r w:rsidRPr="002D44DC">
        <w:rPr>
          <w:sz w:val="16"/>
        </w:rPr>
        <w:t xml:space="preserve"> and billions </w:t>
      </w:r>
      <w:r w:rsidRPr="002D44DC">
        <w:rPr>
          <w:rStyle w:val="StyleUnderline"/>
        </w:rPr>
        <w:t>crammed into our over</w:t>
      </w:r>
      <w:r w:rsidRPr="002D44DC">
        <w:rPr>
          <w:rStyle w:val="Emphasis"/>
        </w:rPr>
        <w:t>crowded</w:t>
      </w:r>
      <w:r w:rsidRPr="002D44DC">
        <w:rPr>
          <w:rStyle w:val="StyleUnderline"/>
        </w:rPr>
        <w:t xml:space="preserve"> </w:t>
      </w:r>
      <w:r w:rsidRPr="002D44DC">
        <w:rPr>
          <w:rStyle w:val="StyleUnderline"/>
          <w:highlight w:val="green"/>
        </w:rPr>
        <w:t>cities</w:t>
      </w:r>
      <w:r w:rsidRPr="002D44DC">
        <w:rPr>
          <w:rStyle w:val="StyleUnderline"/>
        </w:rPr>
        <w:t xml:space="preserve">. </w:t>
      </w:r>
      <w:r w:rsidRPr="002D44DC">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2D44DC">
        <w:rPr>
          <w:rStyle w:val="StyleUnderline"/>
        </w:rPr>
        <w:t>These</w:t>
      </w:r>
      <w:r w:rsidRPr="002D44DC">
        <w:rPr>
          <w:sz w:val="16"/>
        </w:rPr>
        <w:t xml:space="preserve"> cities </w:t>
      </w:r>
      <w:r w:rsidRPr="002D44DC">
        <w:rPr>
          <w:rStyle w:val="StyleUnderline"/>
          <w:highlight w:val="green"/>
        </w:rPr>
        <w:t>will be</w:t>
      </w:r>
      <w:r w:rsidRPr="002D44DC">
        <w:rPr>
          <w:sz w:val="16"/>
        </w:rPr>
        <w:t xml:space="preserve"> ever </w:t>
      </w:r>
      <w:r w:rsidRPr="002D44DC">
        <w:rPr>
          <w:rStyle w:val="StyleUnderline"/>
        </w:rPr>
        <w:t xml:space="preserve">more </w:t>
      </w:r>
      <w:r w:rsidRPr="002D44DC">
        <w:rPr>
          <w:rStyle w:val="StyleUnderline"/>
          <w:highlight w:val="green"/>
        </w:rPr>
        <w:t xml:space="preserve">vulnerable to </w:t>
      </w:r>
      <w:r w:rsidRPr="002D44DC">
        <w:rPr>
          <w:rStyle w:val="Emphasis"/>
          <w:highlight w:val="green"/>
        </w:rPr>
        <w:t>terror</w:t>
      </w:r>
      <w:r w:rsidRPr="002D44DC">
        <w:rPr>
          <w:rStyle w:val="StyleUnderline"/>
          <w:highlight w:val="green"/>
        </w:rPr>
        <w:t>ist</w:t>
      </w:r>
      <w:r w:rsidRPr="002D44DC">
        <w:rPr>
          <w:rStyle w:val="StyleUnderline"/>
        </w:rPr>
        <w:t xml:space="preserve"> attack, </w:t>
      </w:r>
      <w:r w:rsidRPr="002D44DC">
        <w:rPr>
          <w:rStyle w:val="Emphasis"/>
          <w:highlight w:val="green"/>
        </w:rPr>
        <w:t>natural disaster</w:t>
      </w:r>
      <w:r w:rsidRPr="002D44DC">
        <w:rPr>
          <w:rStyle w:val="StyleUnderline"/>
        </w:rPr>
        <w:t xml:space="preserve">, and other plights that come with overcrowding </w:t>
      </w:r>
      <w:r w:rsidRPr="002D44DC">
        <w:rPr>
          <w:sz w:val="16"/>
        </w:rPr>
        <w:t xml:space="preserve">and a dearth of jobs that will be fueled by rapid automation and the rise of </w:t>
      </w:r>
      <w:proofErr w:type="spellStart"/>
      <w:r w:rsidRPr="002D44DC">
        <w:rPr>
          <w:sz w:val="16"/>
        </w:rPr>
        <w:t>artifi</w:t>
      </w:r>
      <w:proofErr w:type="spellEnd"/>
      <w:r w:rsidRPr="002D44DC">
        <w:rPr>
          <w:sz w:val="16"/>
        </w:rPr>
        <w:t xml:space="preserve"> </w:t>
      </w:r>
      <w:proofErr w:type="spellStart"/>
      <w:r w:rsidRPr="002D44DC">
        <w:rPr>
          <w:sz w:val="16"/>
        </w:rPr>
        <w:t>cial</w:t>
      </w:r>
      <w:proofErr w:type="spellEnd"/>
      <w:r w:rsidRPr="002D44DC">
        <w:rPr>
          <w:sz w:val="16"/>
        </w:rPr>
        <w:t xml:space="preserve"> intelligence across the global economy</w:t>
      </w:r>
      <w:r w:rsidRPr="002D44DC">
        <w:rPr>
          <w:rStyle w:val="StyleUnderline"/>
        </w:rPr>
        <w:t>.</w:t>
      </w:r>
      <w:r w:rsidRPr="002D44DC">
        <w:rPr>
          <w:sz w:val="16"/>
        </w:rPr>
        <w:t xml:space="preserve"> </w:t>
      </w:r>
      <w:r w:rsidRPr="002D44DC">
        <w:rPr>
          <w:rStyle w:val="StyleUnderline"/>
          <w:highlight w:val="green"/>
        </w:rPr>
        <w:t>We are</w:t>
      </w:r>
      <w:r w:rsidRPr="002D44DC">
        <w:rPr>
          <w:rStyle w:val="StyleUnderline"/>
        </w:rPr>
        <w:t xml:space="preserve"> </w:t>
      </w:r>
      <w:r w:rsidRPr="002D44DC">
        <w:rPr>
          <w:sz w:val="16"/>
        </w:rPr>
        <w:t xml:space="preserve">already </w:t>
      </w:r>
      <w:r w:rsidRPr="002D44DC">
        <w:rPr>
          <w:rStyle w:val="StyleUnderline"/>
        </w:rPr>
        <w:t xml:space="preserve">rapidly </w:t>
      </w:r>
      <w:r w:rsidRPr="002D44DC">
        <w:rPr>
          <w:rStyle w:val="Emphasis"/>
          <w:highlight w:val="green"/>
        </w:rPr>
        <w:t>running out of water</w:t>
      </w:r>
      <w:r w:rsidRPr="002D44DC">
        <w:rPr>
          <w:rStyle w:val="StyleUnderline"/>
          <w:highlight w:val="green"/>
        </w:rPr>
        <w:t xml:space="preserve"> </w:t>
      </w:r>
      <w:r w:rsidRPr="002D44DC">
        <w:rPr>
          <w:rStyle w:val="StyleUnderline"/>
        </w:rPr>
        <w:t xml:space="preserve">and </w:t>
      </w:r>
      <w:r w:rsidRPr="002D44DC">
        <w:rPr>
          <w:rStyle w:val="Emphasis"/>
        </w:rPr>
        <w:t>minerals</w:t>
      </w:r>
      <w:r w:rsidRPr="002D44DC">
        <w:rPr>
          <w:rStyle w:val="StyleUnderline"/>
        </w:rPr>
        <w:t xml:space="preserve">. </w:t>
      </w:r>
      <w:r w:rsidRPr="002D44DC">
        <w:rPr>
          <w:rStyle w:val="Emphasis"/>
          <w:highlight w:val="green"/>
        </w:rPr>
        <w:t>Climate change</w:t>
      </w:r>
      <w:r w:rsidRPr="002D44DC">
        <w:rPr>
          <w:rStyle w:val="StyleUnderline"/>
          <w:highlight w:val="green"/>
        </w:rPr>
        <w:t xml:space="preserve"> </w:t>
      </w:r>
      <w:r w:rsidRPr="002D44DC">
        <w:rPr>
          <w:rStyle w:val="StyleUnderline"/>
        </w:rPr>
        <w:t xml:space="preserve">is threatening our very </w:t>
      </w:r>
      <w:r w:rsidRPr="002D44DC">
        <w:rPr>
          <w:rStyle w:val="Emphasis"/>
        </w:rPr>
        <w:t>existence</w:t>
      </w:r>
      <w:r w:rsidRPr="002D44DC">
        <w:rPr>
          <w:rStyle w:val="StyleUnderline"/>
        </w:rPr>
        <w:t>.</w:t>
      </w:r>
      <w:r w:rsidRPr="002D44DC">
        <w:rPr>
          <w:sz w:val="16"/>
        </w:rPr>
        <w:t xml:space="preserve"> Political leaders and even the Pope have cautioned us against inaction. Perhaps the naysayers are right. </w:t>
      </w:r>
      <w:r w:rsidRPr="002D44DC">
        <w:rPr>
          <w:rStyle w:val="Emphasis"/>
          <w:sz w:val="24"/>
          <w:szCs w:val="24"/>
        </w:rPr>
        <w:t xml:space="preserve">All </w:t>
      </w:r>
      <w:r w:rsidRPr="002D44DC">
        <w:rPr>
          <w:rStyle w:val="Emphasis"/>
          <w:sz w:val="24"/>
          <w:szCs w:val="24"/>
          <w:highlight w:val="green"/>
        </w:rPr>
        <w:t>humanity is at</w:t>
      </w:r>
      <w:r w:rsidRPr="002D44DC">
        <w:rPr>
          <w:rStyle w:val="Emphasis"/>
          <w:sz w:val="24"/>
          <w:szCs w:val="24"/>
        </w:rPr>
        <w:t xml:space="preserve"> tremendous </w:t>
      </w:r>
      <w:r w:rsidRPr="002D44DC">
        <w:rPr>
          <w:rStyle w:val="Emphasis"/>
          <w:sz w:val="24"/>
          <w:szCs w:val="24"/>
          <w:highlight w:val="green"/>
        </w:rPr>
        <w:t>risk.</w:t>
      </w:r>
      <w:r w:rsidRPr="002D44DC">
        <w:rPr>
          <w:sz w:val="16"/>
        </w:rPr>
        <w:t xml:space="preserve"> Is there no hope for the future? This book is about hope. We think that there is literally heavenly hope for humanity. But </w:t>
      </w:r>
      <w:r w:rsidRPr="002D44DC">
        <w:rPr>
          <w:rStyle w:val="StyleUnderline"/>
        </w:rPr>
        <w:t>we</w:t>
      </w:r>
      <w:r w:rsidRPr="002D44DC">
        <w:rPr>
          <w:sz w:val="16"/>
        </w:rPr>
        <w:t xml:space="preserve"> are not talking here about divine intervention. We are </w:t>
      </w:r>
      <w:r w:rsidRPr="002D44DC">
        <w:rPr>
          <w:rStyle w:val="StyleUnderline"/>
        </w:rPr>
        <w:t>envision</w:t>
      </w:r>
      <w:r w:rsidRPr="002D44DC">
        <w:rPr>
          <w:sz w:val="16"/>
        </w:rPr>
        <w:t xml:space="preserve">ing </w:t>
      </w:r>
      <w:r w:rsidRPr="002D44DC">
        <w:rPr>
          <w:rStyle w:val="StyleUnderline"/>
        </w:rPr>
        <w:t>a new space economy that recognizes</w:t>
      </w:r>
      <w:r w:rsidRPr="002D44DC">
        <w:rPr>
          <w:sz w:val="16"/>
        </w:rPr>
        <w:t xml:space="preserve"> that </w:t>
      </w:r>
      <w:r w:rsidRPr="002D44DC">
        <w:rPr>
          <w:rStyle w:val="StyleUnderline"/>
        </w:rPr>
        <w:t xml:space="preserve">there is more water in the skies that all our oceans. </w:t>
      </w:r>
      <w:r w:rsidRPr="002D44DC">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2D44DC">
        <w:rPr>
          <w:rStyle w:val="StyleUnderline"/>
        </w:rPr>
        <w:t xml:space="preserve">The new space frontier can literally open up a “gold rush in the skies.” </w:t>
      </w:r>
      <w:r w:rsidRPr="002D44DC">
        <w:rPr>
          <w:sz w:val="16"/>
        </w:rPr>
        <w:t xml:space="preserve">In brief, we think </w:t>
      </w:r>
      <w:r w:rsidRPr="002D44DC">
        <w:rPr>
          <w:rStyle w:val="StyleUnderline"/>
        </w:rPr>
        <w:t>there is new hope for humanity.</w:t>
      </w:r>
      <w:r w:rsidRPr="002D44DC">
        <w:rPr>
          <w:sz w:val="16"/>
        </w:rPr>
        <w:t xml:space="preserve"> We see a new a pathway to the future via new ventures in space. For too long, space programs have been seen as a money pit. In the process, </w:t>
      </w:r>
      <w:r w:rsidRPr="002D44DC">
        <w:rPr>
          <w:rStyle w:val="StyleUnderline"/>
        </w:rPr>
        <w:t>we have overlooked the great abundance available to us in the skies above.</w:t>
      </w:r>
      <w:r w:rsidRPr="002D44DC">
        <w:rPr>
          <w:sz w:val="16"/>
        </w:rPr>
        <w:t xml:space="preserve"> It is important to recognize </w:t>
      </w:r>
      <w:r w:rsidRPr="002D44DC">
        <w:rPr>
          <w:rStyle w:val="StyleUnderline"/>
        </w:rPr>
        <w:t>there is already the beginning of a new gold rush in space—a pathway to astral abundance.</w:t>
      </w:r>
      <w:r w:rsidRPr="002D44DC">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2D44DC">
        <w:rPr>
          <w:rStyle w:val="StyleUnderline"/>
        </w:rPr>
        <w:t xml:space="preserve">new pathways to the stars could prove vital to </w:t>
      </w:r>
      <w:r w:rsidRPr="002D44DC">
        <w:rPr>
          <w:rStyle w:val="Emphasis"/>
        </w:rPr>
        <w:t>human survival</w:t>
      </w:r>
      <w:r w:rsidRPr="002D44DC">
        <w:rPr>
          <w:rStyle w:val="StyleUnderline"/>
        </w:rPr>
        <w:t xml:space="preserve">. </w:t>
      </w:r>
      <w:r w:rsidRPr="002D44DC">
        <w:rPr>
          <w:sz w:val="16"/>
        </w:rPr>
        <w:t xml:space="preserve">If one does not believe in spending money to probe the mysteries of the universe then perhaps we can try what might be called “calibrated greed” on for size. One only needs to go to a </w:t>
      </w:r>
      <w:proofErr w:type="spellStart"/>
      <w:r w:rsidRPr="002D44DC">
        <w:rPr>
          <w:sz w:val="16"/>
        </w:rPr>
        <w:t>cubesat</w:t>
      </w:r>
      <w:proofErr w:type="spellEnd"/>
      <w:r w:rsidRPr="002D44DC">
        <w:rPr>
          <w:sz w:val="16"/>
        </w:rPr>
        <w:t xml:space="preserve"> workshop, or to Silicon Valley or one of many conferences like the “Disrupt Space” event in Bremen, Germany, held in April 2016 to recognize that </w:t>
      </w:r>
      <w:r w:rsidRPr="002D44DC">
        <w:rPr>
          <w:rStyle w:val="StyleUnderline"/>
        </w:rPr>
        <w:t>entrepreneurial New Space initiatives are changing everything</w:t>
      </w:r>
      <w:r w:rsidRPr="002D44DC">
        <w:rPr>
          <w:sz w:val="16"/>
        </w:rPr>
        <w:t xml:space="preserve"> [ 1 ]</w:t>
      </w:r>
      <w:r w:rsidRPr="002D44DC">
        <w:rPr>
          <w:rStyle w:val="StyleUnderline"/>
        </w:rPr>
        <w:t>.</w:t>
      </w:r>
      <w:r w:rsidRPr="002D44DC">
        <w:rPr>
          <w:sz w:val="16"/>
        </w:rPr>
        <w:t xml:space="preserve"> In fact, the very nature and dimensions of what outer space activities are today have changed forever. It is no longer your grandfather’s concept of outer space that was once dominated by the big national space agencies. The </w:t>
      </w:r>
      <w:r w:rsidRPr="002D44DC">
        <w:rPr>
          <w:rStyle w:val="StyleUnderline"/>
        </w:rPr>
        <w:t>entrepreneurs are taking over.</w:t>
      </w:r>
      <w:r w:rsidRPr="002D44DC">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2D44DC">
        <w:rPr>
          <w:rStyle w:val="StyleUnderline"/>
        </w:rPr>
        <w:t xml:space="preserve">developing </w:t>
      </w:r>
      <w:r w:rsidRPr="002D44DC">
        <w:rPr>
          <w:rStyle w:val="Emphasis"/>
          <w:highlight w:val="green"/>
        </w:rPr>
        <w:t>new tech</w:t>
      </w:r>
      <w:r w:rsidRPr="002D44DC">
        <w:rPr>
          <w:sz w:val="16"/>
        </w:rPr>
        <w:t>nologies</w:t>
      </w:r>
      <w:r w:rsidRPr="002D44DC">
        <w:rPr>
          <w:rStyle w:val="StyleUnderline"/>
        </w:rPr>
        <w:t xml:space="preserve"> </w:t>
      </w:r>
      <w:r w:rsidRPr="002D44DC">
        <w:rPr>
          <w:rStyle w:val="StyleUnderline"/>
          <w:highlight w:val="green"/>
        </w:rPr>
        <w:t>and</w:t>
      </w:r>
      <w:r w:rsidRPr="002D44DC">
        <w:rPr>
          <w:rStyle w:val="StyleUnderline"/>
        </w:rPr>
        <w:t xml:space="preserve"> establishing space </w:t>
      </w:r>
      <w:r w:rsidRPr="002D44DC">
        <w:rPr>
          <w:rStyle w:val="StyleUnderline"/>
          <w:highlight w:val="green"/>
        </w:rPr>
        <w:t>enterprises</w:t>
      </w:r>
      <w:r w:rsidRPr="002D44DC">
        <w:rPr>
          <w:rStyle w:val="StyleUnderline"/>
        </w:rPr>
        <w:t xml:space="preserve"> that can </w:t>
      </w:r>
      <w:r w:rsidRPr="002D44DC">
        <w:rPr>
          <w:rStyle w:val="StyleUnderline"/>
          <w:highlight w:val="green"/>
        </w:rPr>
        <w:t xml:space="preserve">bring </w:t>
      </w:r>
      <w:r w:rsidRPr="002D44DC">
        <w:rPr>
          <w:rStyle w:val="StyleUnderline"/>
        </w:rPr>
        <w:t xml:space="preserve">the wealth of </w:t>
      </w:r>
      <w:r w:rsidRPr="002D44DC">
        <w:rPr>
          <w:rStyle w:val="StyleUnderline"/>
          <w:highlight w:val="green"/>
        </w:rPr>
        <w:t>outer space</w:t>
      </w:r>
      <w:r w:rsidRPr="002D44DC">
        <w:rPr>
          <w:rStyle w:val="StyleUnderline"/>
        </w:rPr>
        <w:t xml:space="preserve"> down </w:t>
      </w:r>
      <w:r w:rsidRPr="002D44DC">
        <w:rPr>
          <w:rStyle w:val="StyleUnderline"/>
          <w:highlight w:val="green"/>
        </w:rPr>
        <w:t xml:space="preserve">to Earth. </w:t>
      </w:r>
      <w:r w:rsidRPr="002D44DC">
        <w:rPr>
          <w:rStyle w:val="StyleUnderline"/>
        </w:rPr>
        <w:t xml:space="preserve">This is not a pipe dream, but will increasingly be </w:t>
      </w:r>
      <w:r w:rsidRPr="002D44DC">
        <w:rPr>
          <w:rStyle w:val="StyleUnderline"/>
          <w:highlight w:val="green"/>
        </w:rPr>
        <w:t>the</w:t>
      </w:r>
      <w:r w:rsidRPr="002D44DC">
        <w:rPr>
          <w:rStyle w:val="StyleUnderline"/>
        </w:rPr>
        <w:t xml:space="preserve"> </w:t>
      </w:r>
      <w:r w:rsidRPr="002D44DC">
        <w:rPr>
          <w:rStyle w:val="Emphasis"/>
        </w:rPr>
        <w:t xml:space="preserve">economic </w:t>
      </w:r>
      <w:r w:rsidRPr="002D44DC">
        <w:rPr>
          <w:rStyle w:val="Emphasis"/>
          <w:highlight w:val="green"/>
        </w:rPr>
        <w:t>reality</w:t>
      </w:r>
      <w:r w:rsidRPr="002D44DC">
        <w:rPr>
          <w:rStyle w:val="StyleUnderline"/>
          <w:highlight w:val="green"/>
        </w:rPr>
        <w:t xml:space="preserve"> of the 2020s.</w:t>
      </w:r>
      <w:r w:rsidRPr="002D44DC">
        <w:rPr>
          <w:rStyle w:val="StyleUnderline"/>
        </w:rPr>
        <w:t xml:space="preserve"> </w:t>
      </w:r>
      <w:r w:rsidRPr="002D44DC">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2D44DC">
        <w:rPr>
          <w:rStyle w:val="Emphasis"/>
        </w:rPr>
        <w:t>Some</w:t>
      </w:r>
      <w:r w:rsidRPr="002D44DC">
        <w:rPr>
          <w:sz w:val="16"/>
        </w:rPr>
        <w:t xml:space="preserve">, of course, </w:t>
      </w:r>
      <w:r w:rsidRPr="002D44DC">
        <w:rPr>
          <w:rStyle w:val="StyleUnderline"/>
        </w:rPr>
        <w:t xml:space="preserve">will say this is </w:t>
      </w:r>
      <w:r w:rsidRPr="002D44DC">
        <w:rPr>
          <w:rStyle w:val="Emphasis"/>
        </w:rPr>
        <w:t>sci-fi hogwash</w:t>
      </w:r>
      <w:r w:rsidRPr="002D44DC">
        <w:rPr>
          <w:sz w:val="16"/>
        </w:rPr>
        <w:t>.</w:t>
      </w:r>
      <w:r w:rsidRPr="002D44DC">
        <w:rPr>
          <w:rStyle w:val="StyleUnderline"/>
        </w:rPr>
        <w:t xml:space="preserve"> </w:t>
      </w:r>
      <w:r w:rsidRPr="002D44DC">
        <w:rPr>
          <w:sz w:val="16"/>
        </w:rPr>
        <w:t xml:space="preserve">It can’t be done. We say that </w:t>
      </w:r>
      <w:r w:rsidRPr="002D44DC">
        <w:rPr>
          <w:rStyle w:val="StyleUnderline"/>
        </w:rPr>
        <w:t>this is what people</w:t>
      </w:r>
      <w:r w:rsidRPr="002D44DC">
        <w:rPr>
          <w:sz w:val="16"/>
        </w:rPr>
        <w:t xml:space="preserve"> would have </w:t>
      </w:r>
      <w:r w:rsidRPr="002D44DC">
        <w:rPr>
          <w:rStyle w:val="StyleUnderline"/>
        </w:rPr>
        <w:t>said</w:t>
      </w:r>
      <w:r w:rsidRPr="002D44DC">
        <w:rPr>
          <w:sz w:val="16"/>
        </w:rPr>
        <w:t xml:space="preserve"> in 1900 </w:t>
      </w:r>
      <w:r w:rsidRPr="002D44DC">
        <w:rPr>
          <w:rStyle w:val="StyleUnderline"/>
        </w:rPr>
        <w:t xml:space="preserve">about </w:t>
      </w:r>
      <w:r w:rsidRPr="002D44DC">
        <w:rPr>
          <w:sz w:val="16"/>
        </w:rPr>
        <w:t>air</w:t>
      </w:r>
      <w:r w:rsidRPr="002D44DC">
        <w:rPr>
          <w:rStyle w:val="Emphasis"/>
        </w:rPr>
        <w:t>planes</w:t>
      </w:r>
      <w:r w:rsidRPr="002D44DC">
        <w:rPr>
          <w:sz w:val="16"/>
        </w:rPr>
        <w:t xml:space="preserve">, rocket ships, cell phones </w:t>
      </w:r>
      <w:r w:rsidRPr="002D44DC">
        <w:rPr>
          <w:rStyle w:val="StyleUnderline"/>
        </w:rPr>
        <w:t>and nuclear devices.</w:t>
      </w:r>
      <w:r w:rsidRPr="002D44DC">
        <w:rPr>
          <w:sz w:val="16"/>
        </w:rPr>
        <w:t xml:space="preserve"> </w:t>
      </w:r>
      <w:r w:rsidRPr="002D44DC">
        <w:rPr>
          <w:rStyle w:val="StyleUnderline"/>
        </w:rPr>
        <w:t xml:space="preserve">The skeptics </w:t>
      </w:r>
      <w:r w:rsidRPr="002D44DC">
        <w:rPr>
          <w:rStyle w:val="Emphasis"/>
        </w:rPr>
        <w:t>laughed</w:t>
      </w:r>
      <w:r w:rsidRPr="002D44DC">
        <w:rPr>
          <w:rStyle w:val="StyleUnderline"/>
        </w:rPr>
        <w:t xml:space="preserve"> at</w:t>
      </w:r>
      <w:r w:rsidRPr="002D44DC">
        <w:rPr>
          <w:sz w:val="16"/>
        </w:rPr>
        <w:t xml:space="preserve"> </w:t>
      </w:r>
      <w:r w:rsidRPr="002D44DC">
        <w:rPr>
          <w:rStyle w:val="Emphasis"/>
        </w:rPr>
        <w:t>Columbus</w:t>
      </w:r>
      <w:r w:rsidRPr="002D44DC">
        <w:rPr>
          <w:sz w:val="16"/>
        </w:rPr>
        <w:t xml:space="preserve"> </w:t>
      </w:r>
      <w:r w:rsidRPr="002D44DC">
        <w:rPr>
          <w:rStyle w:val="StyleUnderline"/>
        </w:rPr>
        <w:t>and his plan to sail across the oceans</w:t>
      </w:r>
      <w:r w:rsidRPr="002D44DC">
        <w:rPr>
          <w:sz w:val="16"/>
        </w:rPr>
        <w:t xml:space="preserve"> to discover new worlds</w:t>
      </w:r>
      <w:r w:rsidRPr="002D44DC">
        <w:rPr>
          <w:rStyle w:val="StyleUnderline"/>
        </w:rPr>
        <w:t>. When</w:t>
      </w:r>
      <w:r w:rsidRPr="002D44DC">
        <w:rPr>
          <w:sz w:val="16"/>
        </w:rPr>
        <w:t xml:space="preserve"> Thomas Jefferson bought the Louisiana Purchase from France or </w:t>
      </w:r>
      <w:r w:rsidRPr="002D44DC">
        <w:rPr>
          <w:rStyle w:val="StyleUnderline"/>
        </w:rPr>
        <w:t>Seward bought Alaska, there were plenty of naysayers</w:t>
      </w:r>
      <w:r w:rsidRPr="002D44DC">
        <w:rPr>
          <w:sz w:val="16"/>
        </w:rPr>
        <w:t xml:space="preserve"> that said such investment in the unknown was an extravagant waste of money</w:t>
      </w:r>
      <w:r w:rsidRPr="002D44DC">
        <w:rPr>
          <w:rStyle w:val="StyleUnderline"/>
        </w:rPr>
        <w:t xml:space="preserve">. </w:t>
      </w:r>
      <w:r w:rsidRPr="002D44DC">
        <w:rPr>
          <w:sz w:val="16"/>
        </w:rPr>
        <w:t xml:space="preserve">A healthy skepticism is useful and can play a role in economic and business success. Before one dismisses the idea of an impending major new space economy and a new gold rush, it </w:t>
      </w:r>
      <w:proofErr w:type="gramStart"/>
      <w:r w:rsidRPr="002D44DC">
        <w:rPr>
          <w:sz w:val="16"/>
        </w:rPr>
        <w:t>might</w:t>
      </w:r>
      <w:proofErr w:type="gramEnd"/>
      <w:r w:rsidRPr="002D44DC">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2D44DC">
        <w:rPr>
          <w:sz w:val="16"/>
        </w:rPr>
        <w:t>Viasat</w:t>
      </w:r>
      <w:proofErr w:type="spellEnd"/>
      <w:r w:rsidRPr="002D44DC">
        <w:rPr>
          <w:sz w:val="16"/>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2D44DC">
        <w:rPr>
          <w:sz w:val="16"/>
        </w:rPr>
        <w:t>traffi</w:t>
      </w:r>
      <w:proofErr w:type="spellEnd"/>
      <w:r w:rsidRPr="002D44DC">
        <w:rPr>
          <w:sz w:val="16"/>
        </w:rPr>
        <w:t xml:space="preserve"> c control and management, international banking, search and rescue and much, much more depend on application satellites. Th </w:t>
      </w:r>
      <w:proofErr w:type="spellStart"/>
      <w:r w:rsidRPr="002D44DC">
        <w:rPr>
          <w:sz w:val="16"/>
        </w:rPr>
        <w:t>ose</w:t>
      </w:r>
      <w:proofErr w:type="spellEnd"/>
      <w:r w:rsidRPr="002D44DC">
        <w:rPr>
          <w:sz w:val="16"/>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2D44DC">
        <w:rPr>
          <w:rStyle w:val="StyleUnderline"/>
        </w:rPr>
        <w:t>Info</w:t>
      </w:r>
      <w:r w:rsidRPr="002D44DC">
        <w:rPr>
          <w:sz w:val="16"/>
        </w:rPr>
        <w:t>rmation</w:t>
      </w:r>
      <w:r w:rsidRPr="002D44DC">
        <w:rPr>
          <w:rStyle w:val="StyleUnderline"/>
        </w:rPr>
        <w:t xml:space="preserve"> </w:t>
      </w:r>
      <w:r w:rsidRPr="002D44DC">
        <w:rPr>
          <w:rStyle w:val="StyleUnderline"/>
          <w:highlight w:val="green"/>
        </w:rPr>
        <w:t xml:space="preserve">technology, robotics, </w:t>
      </w:r>
      <w:r w:rsidRPr="002D44DC">
        <w:rPr>
          <w:rStyle w:val="Emphasis"/>
          <w:highlight w:val="green"/>
        </w:rPr>
        <w:t>a</w:t>
      </w:r>
      <w:r w:rsidRPr="002D44DC">
        <w:rPr>
          <w:rStyle w:val="StyleUnderline"/>
        </w:rPr>
        <w:t xml:space="preserve">rtificial </w:t>
      </w:r>
      <w:r w:rsidRPr="002D44DC">
        <w:rPr>
          <w:rStyle w:val="Emphasis"/>
          <w:highlight w:val="green"/>
        </w:rPr>
        <w:t>i</w:t>
      </w:r>
      <w:r w:rsidRPr="002D44DC">
        <w:rPr>
          <w:rStyle w:val="StyleUnderline"/>
        </w:rPr>
        <w:t xml:space="preserve">ntelligence </w:t>
      </w:r>
      <w:r w:rsidRPr="002D44DC">
        <w:rPr>
          <w:rStyle w:val="StyleUnderline"/>
          <w:highlight w:val="green"/>
        </w:rPr>
        <w:t>and commercial space</w:t>
      </w:r>
      <w:r w:rsidRPr="002D44DC">
        <w:rPr>
          <w:rStyle w:val="StyleUnderline"/>
        </w:rPr>
        <w:t xml:space="preserve"> </w:t>
      </w:r>
      <w:r w:rsidRPr="002D44DC">
        <w:rPr>
          <w:sz w:val="16"/>
        </w:rPr>
        <w:t>travel systems</w:t>
      </w:r>
      <w:r w:rsidRPr="002D44DC">
        <w:rPr>
          <w:rStyle w:val="StyleUnderline"/>
        </w:rPr>
        <w:t xml:space="preserve"> </w:t>
      </w:r>
      <w:r w:rsidRPr="002D44DC">
        <w:rPr>
          <w:rStyle w:val="StyleUnderline"/>
          <w:highlight w:val="green"/>
        </w:rPr>
        <w:t>have</w:t>
      </w:r>
      <w:r w:rsidRPr="002D44DC">
        <w:rPr>
          <w:rStyle w:val="StyleUnderline"/>
        </w:rPr>
        <w:t xml:space="preserve"> </w:t>
      </w:r>
      <w:r w:rsidRPr="002D44DC">
        <w:rPr>
          <w:sz w:val="16"/>
        </w:rPr>
        <w:t>now</w:t>
      </w:r>
      <w:r w:rsidRPr="002D44DC">
        <w:rPr>
          <w:rStyle w:val="StyleUnderline"/>
        </w:rPr>
        <w:t xml:space="preserve"> </w:t>
      </w:r>
      <w:r w:rsidRPr="002D44DC">
        <w:rPr>
          <w:rStyle w:val="StyleUnderline"/>
          <w:highlight w:val="green"/>
        </w:rPr>
        <w:t>set us on</w:t>
      </w:r>
      <w:r w:rsidRPr="002D44DC">
        <w:rPr>
          <w:rStyle w:val="StyleUnderline"/>
        </w:rPr>
        <w:t xml:space="preserve"> </w:t>
      </w:r>
      <w:r w:rsidRPr="002D44DC">
        <w:rPr>
          <w:sz w:val="16"/>
        </w:rPr>
        <w:t xml:space="preserve">a </w:t>
      </w:r>
      <w:r w:rsidRPr="002D44DC">
        <w:rPr>
          <w:rStyle w:val="StyleUnderline"/>
          <w:highlight w:val="green"/>
        </w:rPr>
        <w:t>course</w:t>
      </w:r>
      <w:r w:rsidRPr="002D44DC">
        <w:rPr>
          <w:rStyle w:val="StyleUnderline"/>
        </w:rPr>
        <w:t xml:space="preserve"> to </w:t>
      </w:r>
      <w:r w:rsidRPr="002D44DC">
        <w:rPr>
          <w:sz w:val="16"/>
        </w:rPr>
        <w:t>allow us humans to</w:t>
      </w:r>
      <w:r w:rsidRPr="002D44DC">
        <w:rPr>
          <w:rStyle w:val="StyleUnderline"/>
        </w:rPr>
        <w:t xml:space="preserve"> harvest </w:t>
      </w:r>
      <w:r w:rsidRPr="002D44DC">
        <w:rPr>
          <w:sz w:val="16"/>
        </w:rPr>
        <w:t>the amazing</w:t>
      </w:r>
      <w:r w:rsidRPr="002D44DC">
        <w:rPr>
          <w:rStyle w:val="StyleUnderline"/>
        </w:rPr>
        <w:t xml:space="preserve"> riches in the skies—new natural resources, new energy, and</w:t>
      </w:r>
      <w:r w:rsidRPr="002D44DC">
        <w:rPr>
          <w:sz w:val="16"/>
        </w:rPr>
        <w:t xml:space="preserve"> even totally </w:t>
      </w:r>
      <w:r w:rsidRPr="002D44DC">
        <w:rPr>
          <w:rStyle w:val="StyleUnderline"/>
        </w:rPr>
        <w:t xml:space="preserve">new ways of looking at the </w:t>
      </w:r>
      <w:r w:rsidRPr="002D44DC">
        <w:rPr>
          <w:rStyle w:val="Emphasis"/>
        </w:rPr>
        <w:t>purpose of human existence</w:t>
      </w:r>
      <w:r w:rsidRPr="002D44DC">
        <w:rPr>
          <w:rStyle w:val="StyleUnderline"/>
        </w:rPr>
        <w:t>.</w:t>
      </w:r>
      <w:r w:rsidRPr="002D44DC">
        <w:rPr>
          <w:sz w:val="16"/>
        </w:rPr>
        <w:t xml:space="preserve"> If we pursue this course steadfastly, it can be the beginning of a New Space renaissance. But </w:t>
      </w:r>
      <w:r w:rsidRPr="002D44DC">
        <w:rPr>
          <w:rStyle w:val="StyleUnderline"/>
        </w:rPr>
        <w:t xml:space="preserve">if we don’t seek to realize our </w:t>
      </w:r>
      <w:r w:rsidRPr="002D44DC">
        <w:rPr>
          <w:rStyle w:val="Emphasis"/>
        </w:rPr>
        <w:t>ultimate destiny</w:t>
      </w:r>
      <w:r w:rsidRPr="002D44DC">
        <w:rPr>
          <w:sz w:val="16"/>
        </w:rPr>
        <w:t xml:space="preserve"> in space, </w:t>
      </w:r>
      <w:r w:rsidRPr="002D44DC">
        <w:rPr>
          <w:rStyle w:val="StyleUnderline"/>
        </w:rPr>
        <w:t xml:space="preserve">Homo sapiens can end up in the </w:t>
      </w:r>
      <w:r w:rsidRPr="002D44DC">
        <w:rPr>
          <w:rStyle w:val="Emphasis"/>
        </w:rPr>
        <w:t>dustbin of history</w:t>
      </w:r>
      <w:r w:rsidRPr="002D44DC">
        <w:rPr>
          <w:sz w:val="16"/>
        </w:rPr>
        <w:t xml:space="preserve">—just </w:t>
      </w:r>
      <w:r w:rsidRPr="002D44DC">
        <w:rPr>
          <w:rStyle w:val="StyleUnderline"/>
        </w:rPr>
        <w:t xml:space="preserve">like </w:t>
      </w:r>
      <w:r w:rsidRPr="002D44DC">
        <w:rPr>
          <w:sz w:val="16"/>
        </w:rPr>
        <w:t>literally</w:t>
      </w:r>
      <w:r w:rsidRPr="002D44DC">
        <w:rPr>
          <w:rStyle w:val="StyleUnderline"/>
        </w:rPr>
        <w:t xml:space="preserve"> </w:t>
      </w:r>
      <w:r w:rsidRPr="002D44DC">
        <w:rPr>
          <w:rStyle w:val="Emphasis"/>
        </w:rPr>
        <w:t>millions of already failed species</w:t>
      </w:r>
      <w:r w:rsidRPr="002D44DC">
        <w:rPr>
          <w:sz w:val="16"/>
        </w:rPr>
        <w:t xml:space="preserve">. In each and every one of the five mass extinction events that have occurred over the last 1.5 billion years on Earth, some 50–80 % of all species have gone </w:t>
      </w:r>
      <w:r w:rsidRPr="002D44DC">
        <w:rPr>
          <w:rStyle w:val="StyleUnderline"/>
        </w:rPr>
        <w:t xml:space="preserve">the way of the </w:t>
      </w:r>
      <w:r w:rsidRPr="002D44DC">
        <w:rPr>
          <w:rStyle w:val="Emphasis"/>
        </w:rPr>
        <w:t>T. Rex</w:t>
      </w:r>
      <w:r w:rsidRPr="002D44DC">
        <w:rPr>
          <w:rStyle w:val="StyleUnderline"/>
        </w:rPr>
        <w:t xml:space="preserve">, the </w:t>
      </w:r>
      <w:r w:rsidRPr="002D44DC">
        <w:rPr>
          <w:rStyle w:val="Emphasis"/>
        </w:rPr>
        <w:t>woolly mammoth</w:t>
      </w:r>
      <w:r w:rsidRPr="002D44DC">
        <w:rPr>
          <w:rStyle w:val="StyleUnderline"/>
        </w:rPr>
        <w:t xml:space="preserve">, and the </w:t>
      </w:r>
      <w:r w:rsidRPr="002D44DC">
        <w:rPr>
          <w:rStyle w:val="Emphasis"/>
        </w:rPr>
        <w:t>Dodo bird</w:t>
      </w:r>
      <w:r w:rsidRPr="002D44DC">
        <w:rPr>
          <w:sz w:val="16"/>
        </w:rPr>
        <w:t xml:space="preserve"> </w:t>
      </w:r>
      <w:r w:rsidRPr="002D44DC">
        <w:rPr>
          <w:rStyle w:val="StyleUnderline"/>
        </w:rPr>
        <w:t xml:space="preserve">along with extinct </w:t>
      </w:r>
      <w:r w:rsidRPr="002D44DC">
        <w:rPr>
          <w:rStyle w:val="Emphasis"/>
        </w:rPr>
        <w:t>ferns</w:t>
      </w:r>
      <w:r w:rsidRPr="002D44DC">
        <w:rPr>
          <w:rStyle w:val="StyleUnderline"/>
        </w:rPr>
        <w:t xml:space="preserve">, </w:t>
      </w:r>
      <w:r w:rsidRPr="002D44DC">
        <w:rPr>
          <w:rStyle w:val="Emphasis"/>
        </w:rPr>
        <w:t>grasses</w:t>
      </w:r>
      <w:r w:rsidRPr="002D44DC">
        <w:rPr>
          <w:rStyle w:val="StyleUnderline"/>
        </w:rPr>
        <w:t xml:space="preserve"> and </w:t>
      </w:r>
      <w:r w:rsidRPr="002D44DC">
        <w:rPr>
          <w:rStyle w:val="Emphasis"/>
        </w:rPr>
        <w:t>cacti</w:t>
      </w:r>
      <w:r w:rsidRPr="002D44DC">
        <w:rPr>
          <w:rStyle w:val="StyleUnderline"/>
        </w:rPr>
        <w:t>.</w:t>
      </w:r>
      <w:r w:rsidRPr="002D44DC">
        <w:rPr>
          <w:sz w:val="1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2D44DC">
        <w:rPr>
          <w:sz w:val="16"/>
        </w:rPr>
        <w:t>Tsiokovsky</w:t>
      </w:r>
      <w:proofErr w:type="spellEnd"/>
      <w:r w:rsidRPr="002D44DC">
        <w:rPr>
          <w:sz w:val="16"/>
        </w:rPr>
        <w:t xml:space="preserve">, the Russian astronautics pioneer, who fi rst conceived of practical designs for spaceships, famously said: “A planet is the cradle of mankind, but one cannot live in a cradle forever.” Well before </w:t>
      </w:r>
      <w:proofErr w:type="spellStart"/>
      <w:r w:rsidRPr="002D44DC">
        <w:rPr>
          <w:sz w:val="16"/>
        </w:rPr>
        <w:t>Tsiokovsky</w:t>
      </w:r>
      <w:proofErr w:type="spellEnd"/>
      <w:r w:rsidRPr="002D44DC">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2D44DC">
        <w:rPr>
          <w:sz w:val="16"/>
        </w:rPr>
        <w:t>erent</w:t>
      </w:r>
      <w:proofErr w:type="spellEnd"/>
      <w:r w:rsidRPr="002D44DC">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2D44DC">
        <w:rPr>
          <w:sz w:val="16"/>
        </w:rPr>
        <w:t>ey</w:t>
      </w:r>
      <w:proofErr w:type="spellEnd"/>
      <w:r w:rsidRPr="002D44DC">
        <w:rPr>
          <w:sz w:val="16"/>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2D44DC">
        <w:rPr>
          <w:rStyle w:val="StyleUnderline"/>
        </w:rPr>
        <w:t>space</w:t>
      </w:r>
      <w:r w:rsidRPr="002D44DC">
        <w:rPr>
          <w:sz w:val="16"/>
        </w:rPr>
        <w:t xml:space="preserve"> as a new frontier that can be a great source of new </w:t>
      </w:r>
      <w:r w:rsidRPr="002D44DC">
        <w:rPr>
          <w:rStyle w:val="StyleUnderline"/>
        </w:rPr>
        <w:t>materials, energy and</w:t>
      </w:r>
      <w:r w:rsidRPr="002D44DC">
        <w:rPr>
          <w:sz w:val="16"/>
        </w:rPr>
        <w:t xml:space="preserve"> various forms of new </w:t>
      </w:r>
      <w:r w:rsidRPr="002D44DC">
        <w:rPr>
          <w:rStyle w:val="StyleUnderline"/>
        </w:rPr>
        <w:t>wealth</w:t>
      </w:r>
      <w:r w:rsidRPr="002D44DC">
        <w:rPr>
          <w:sz w:val="16"/>
        </w:rPr>
        <w:t xml:space="preserve"> that might even </w:t>
      </w:r>
      <w:r w:rsidRPr="002D44DC">
        <w:rPr>
          <w:rStyle w:val="StyleUnderline"/>
        </w:rPr>
        <w:t>save us from excesses of the past.</w:t>
      </w:r>
      <w:r w:rsidRPr="002D44DC">
        <w:rPr>
          <w:sz w:val="16"/>
        </w:rPr>
        <w:t xml:space="preserve"> Th is gold rush in the skies represents a new beginning. We are not talking about expensive new space ventures funded by NASA or other space agencies in Europe, Japan, China or India. No, these </w:t>
      </w:r>
      <w:proofErr w:type="gramStart"/>
      <w:r w:rsidRPr="002D44DC">
        <w:rPr>
          <w:sz w:val="16"/>
        </w:rPr>
        <w:t>eff</w:t>
      </w:r>
      <w:proofErr w:type="gramEnd"/>
      <w:r w:rsidRPr="002D44DC">
        <w:rPr>
          <w:sz w:val="16"/>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2D44DC">
        <w:rPr>
          <w:rStyle w:val="Emphasis"/>
          <w:highlight w:val="green"/>
        </w:rPr>
        <w:t>bold leaders</w:t>
      </w:r>
      <w:r w:rsidRPr="002D44DC">
        <w:rPr>
          <w:sz w:val="16"/>
        </w:rPr>
        <w:t xml:space="preserve">, </w:t>
      </w:r>
      <w:r w:rsidRPr="002D44DC">
        <w:rPr>
          <w:rStyle w:val="StyleUnderline"/>
        </w:rPr>
        <w:t xml:space="preserve">such as </w:t>
      </w:r>
      <w:r w:rsidRPr="002D44DC">
        <w:rPr>
          <w:rStyle w:val="Emphasis"/>
        </w:rPr>
        <w:t>Paul Allen</w:t>
      </w:r>
      <w:r w:rsidRPr="002D44DC">
        <w:rPr>
          <w:sz w:val="16"/>
        </w:rPr>
        <w:t xml:space="preserve"> and Sir </w:t>
      </w:r>
      <w:r w:rsidRPr="002D44DC">
        <w:rPr>
          <w:rStyle w:val="Emphasis"/>
        </w:rPr>
        <w:t>Richard Branson</w:t>
      </w:r>
      <w:r w:rsidRPr="002D44DC">
        <w:rPr>
          <w:sz w:val="16"/>
        </w:rPr>
        <w:t xml:space="preserve">, plus other space entrepreneurs including </w:t>
      </w:r>
      <w:r w:rsidRPr="002D44DC">
        <w:rPr>
          <w:rStyle w:val="Emphasis"/>
        </w:rPr>
        <w:t>Jeff Bezos of Amazon</w:t>
      </w:r>
      <w:r w:rsidRPr="002D44DC">
        <w:rPr>
          <w:sz w:val="16"/>
        </w:rPr>
        <w:t xml:space="preserve"> and </w:t>
      </w:r>
      <w:r w:rsidRPr="002D44DC">
        <w:rPr>
          <w:rStyle w:val="Emphasis"/>
        </w:rPr>
        <w:t>Blue Origin</w:t>
      </w:r>
      <w:r w:rsidRPr="002D44DC">
        <w:rPr>
          <w:sz w:val="16"/>
        </w:rPr>
        <w:t xml:space="preserve">, and </w:t>
      </w:r>
      <w:r w:rsidRPr="002D44DC">
        <w:rPr>
          <w:rStyle w:val="Emphasis"/>
        </w:rPr>
        <w:t>Robert Bigelow</w:t>
      </w:r>
      <w:r w:rsidRPr="002D44DC">
        <w:rPr>
          <w:sz w:val="16"/>
        </w:rPr>
        <w:t xml:space="preserve">, Chairman of Budget Suites and Bigelow Aerospace, </w:t>
      </w:r>
      <w:r w:rsidRPr="002D44DC">
        <w:rPr>
          <w:rStyle w:val="StyleUnderline"/>
        </w:rPr>
        <w:t>not only dream of</w:t>
      </w:r>
      <w:r w:rsidRPr="002D44DC">
        <w:rPr>
          <w:sz w:val="16"/>
        </w:rPr>
        <w:t xml:space="preserve"> their future in </w:t>
      </w:r>
      <w:r w:rsidRPr="002D44DC">
        <w:rPr>
          <w:rStyle w:val="StyleUnderline"/>
        </w:rPr>
        <w:t xml:space="preserve">the space industry but also </w:t>
      </w:r>
      <w:r w:rsidRPr="002D44DC">
        <w:rPr>
          <w:rStyle w:val="StyleUnderline"/>
          <w:highlight w:val="green"/>
        </w:rPr>
        <w:t xml:space="preserve">have </w:t>
      </w:r>
      <w:r w:rsidRPr="002D44DC">
        <w:rPr>
          <w:rStyle w:val="Emphasis"/>
          <w:highlight w:val="green"/>
        </w:rPr>
        <w:t>billions</w:t>
      </w:r>
      <w:r w:rsidRPr="002D44DC">
        <w:rPr>
          <w:sz w:val="16"/>
        </w:rPr>
        <w:t xml:space="preserve"> of dollars </w:t>
      </w:r>
      <w:r w:rsidRPr="002D44DC">
        <w:rPr>
          <w:rStyle w:val="StyleUnderline"/>
        </w:rPr>
        <w:t>in assets.</w:t>
      </w:r>
      <w:r w:rsidRPr="002D44DC">
        <w:rPr>
          <w:sz w:val="16"/>
        </w:rPr>
        <w:t xml:space="preserve"> These </w:t>
      </w:r>
      <w:r w:rsidRPr="002D44DC">
        <w:rPr>
          <w:rStyle w:val="StyleUnderline"/>
        </w:rPr>
        <w:t>are the</w:t>
      </w:r>
      <w:r w:rsidRPr="002D44DC">
        <w:rPr>
          <w:sz w:val="16"/>
        </w:rPr>
        <w:t xml:space="preserve"> </w:t>
      </w:r>
      <w:r w:rsidRPr="002D44DC">
        <w:rPr>
          <w:rStyle w:val="Emphasis"/>
        </w:rPr>
        <w:t>bright stars of an entirely new industry</w:t>
      </w:r>
      <w:r w:rsidRPr="002D44DC">
        <w:rPr>
          <w:sz w:val="16"/>
        </w:rPr>
        <w:t xml:space="preserve"> that are leading us into the age of New Space commerce</w:t>
      </w:r>
      <w:r w:rsidRPr="002D44DC">
        <w:rPr>
          <w:rStyle w:val="StyleUnderline"/>
        </w:rPr>
        <w:t>.</w:t>
      </w:r>
      <w:r w:rsidRPr="002D44DC">
        <w:rPr>
          <w:sz w:val="16"/>
        </w:rPr>
        <w:t xml:space="preserve"> These </w:t>
      </w:r>
      <w:r w:rsidRPr="002D44DC">
        <w:rPr>
          <w:rStyle w:val="StyleUnderline"/>
        </w:rPr>
        <w:t>space billionaires</w:t>
      </w:r>
      <w:r w:rsidRPr="002D44DC">
        <w:rPr>
          <w:sz w:val="16"/>
        </w:rPr>
        <w:t xml:space="preserve">, each in their own way, </w:t>
      </w:r>
      <w:r w:rsidRPr="002D44DC">
        <w:rPr>
          <w:rStyle w:val="StyleUnderline"/>
        </w:rPr>
        <w:t xml:space="preserve">are proponents of </w:t>
      </w:r>
      <w:r w:rsidRPr="002D44DC">
        <w:rPr>
          <w:sz w:val="16"/>
        </w:rPr>
        <w:t xml:space="preserve">a new age of </w:t>
      </w:r>
      <w:r w:rsidRPr="002D44DC">
        <w:rPr>
          <w:rStyle w:val="StyleUnderline"/>
        </w:rPr>
        <w:t xml:space="preserve">astral abundance. </w:t>
      </w:r>
      <w:r w:rsidRPr="002D44DC">
        <w:rPr>
          <w:rStyle w:val="StyleUnderline"/>
          <w:highlight w:val="green"/>
        </w:rPr>
        <w:t xml:space="preserve">Each </w:t>
      </w:r>
      <w:r w:rsidRPr="002D44DC">
        <w:rPr>
          <w:rStyle w:val="StyleUnderline"/>
        </w:rPr>
        <w:t xml:space="preserve">of them </w:t>
      </w:r>
      <w:r w:rsidRPr="002D44DC">
        <w:rPr>
          <w:rStyle w:val="StyleUnderline"/>
          <w:highlight w:val="green"/>
        </w:rPr>
        <w:t>is launching</w:t>
      </w:r>
      <w:r w:rsidRPr="002D44DC">
        <w:rPr>
          <w:rStyle w:val="StyleUnderline"/>
        </w:rPr>
        <w:t xml:space="preserve"> new commercial space </w:t>
      </w:r>
      <w:r w:rsidRPr="002D44DC">
        <w:rPr>
          <w:rStyle w:val="StyleUnderline"/>
          <w:highlight w:val="green"/>
        </w:rPr>
        <w:t>industries.</w:t>
      </w:r>
      <w:r w:rsidRPr="002D44DC">
        <w:rPr>
          <w:rStyle w:val="StyleUnderline"/>
        </w:rPr>
        <w:t xml:space="preserve"> </w:t>
      </w:r>
      <w:r w:rsidRPr="002D44DC">
        <w:rPr>
          <w:sz w:val="16"/>
        </w:rPr>
        <w:t xml:space="preserve">They are literally transforming our vision of tomorrow. </w:t>
      </w:r>
      <w:r w:rsidRPr="002D44DC">
        <w:rPr>
          <w:rStyle w:val="StyleUnderline"/>
        </w:rPr>
        <w:t>These</w:t>
      </w:r>
      <w:r w:rsidRPr="002D44DC">
        <w:rPr>
          <w:sz w:val="16"/>
        </w:rPr>
        <w:t xml:space="preserve"> new types of entrepreneurial aerospace companies—the </w:t>
      </w:r>
      <w:r w:rsidRPr="002D44DC">
        <w:rPr>
          <w:rStyle w:val="StyleUnderline"/>
        </w:rPr>
        <w:t>New Space enterprises</w:t>
      </w:r>
      <w:r w:rsidRPr="002D44DC">
        <w:rPr>
          <w:sz w:val="16"/>
        </w:rPr>
        <w:t>—</w:t>
      </w:r>
      <w:r w:rsidRPr="002D44DC">
        <w:rPr>
          <w:rStyle w:val="StyleUnderline"/>
        </w:rPr>
        <w:t>give</w:t>
      </w:r>
      <w:r w:rsidRPr="002D44DC">
        <w:rPr>
          <w:sz w:val="16"/>
        </w:rPr>
        <w:t xml:space="preserve"> new hope and </w:t>
      </w:r>
      <w:r w:rsidRPr="002D44DC">
        <w:rPr>
          <w:rStyle w:val="StyleUnderline"/>
        </w:rPr>
        <w:t>new promise of transforming our world</w:t>
      </w:r>
      <w:r w:rsidRPr="002D44DC">
        <w:rPr>
          <w:sz w:val="16"/>
        </w:rPr>
        <w:t xml:space="preserve"> as we know it today</w:t>
      </w:r>
      <w:r w:rsidRPr="002D44DC">
        <w:rPr>
          <w:rStyle w:val="StyleUnderline"/>
        </w:rPr>
        <w:t>.</w:t>
      </w:r>
      <w:r w:rsidRPr="002D44DC">
        <w:rPr>
          <w:sz w:val="16"/>
        </w:rPr>
        <w:t xml:space="preserve"> The New Space Frontier What happens in space in the next few decades, plus corresponding new information technologies and advanced robotics, will change our world forever. These changes will </w:t>
      </w:r>
      <w:proofErr w:type="spellStart"/>
      <w:r w:rsidRPr="002D44DC">
        <w:rPr>
          <w:sz w:val="16"/>
        </w:rPr>
        <w:t>redefi</w:t>
      </w:r>
      <w:proofErr w:type="spellEnd"/>
      <w:r w:rsidRPr="002D44DC">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2D44DC">
        <w:rPr>
          <w:rStyle w:val="StyleUnderline"/>
        </w:rPr>
        <w:t xml:space="preserve"> Near-Earth </w:t>
      </w:r>
      <w:r w:rsidRPr="002D44DC">
        <w:rPr>
          <w:rStyle w:val="StyleUnderline"/>
          <w:highlight w:val="green"/>
        </w:rPr>
        <w:t>asteroids</w:t>
      </w:r>
      <w:r w:rsidRPr="002D44DC">
        <w:rPr>
          <w:rStyle w:val="StyleUnderline"/>
        </w:rPr>
        <w:t xml:space="preserve"> </w:t>
      </w:r>
      <w:r w:rsidRPr="002D44DC">
        <w:rPr>
          <w:sz w:val="16"/>
        </w:rPr>
        <w:t>largely</w:t>
      </w:r>
      <w:r w:rsidRPr="002D44DC">
        <w:rPr>
          <w:rStyle w:val="StyleUnderline"/>
        </w:rPr>
        <w:t xml:space="preserve"> composed of platinum and </w:t>
      </w:r>
      <w:r w:rsidRPr="002D44DC">
        <w:rPr>
          <w:rStyle w:val="Emphasis"/>
          <w:highlight w:val="green"/>
        </w:rPr>
        <w:t xml:space="preserve">rare </w:t>
      </w:r>
      <w:r w:rsidRPr="002D44DC">
        <w:rPr>
          <w:rStyle w:val="Emphasis"/>
        </w:rPr>
        <w:t xml:space="preserve">earth </w:t>
      </w:r>
      <w:r w:rsidRPr="002D44DC">
        <w:rPr>
          <w:rStyle w:val="Emphasis"/>
          <w:highlight w:val="green"/>
        </w:rPr>
        <w:t>metals</w:t>
      </w:r>
      <w:r w:rsidRPr="002D44DC">
        <w:rPr>
          <w:rStyle w:val="StyleUnderline"/>
          <w:highlight w:val="green"/>
        </w:rPr>
        <w:t xml:space="preserve"> have</w:t>
      </w:r>
      <w:r w:rsidRPr="002D44DC">
        <w:rPr>
          <w:rStyle w:val="StyleUnderline"/>
        </w:rPr>
        <w:t xml:space="preserve"> an incredible </w:t>
      </w:r>
      <w:r w:rsidRPr="002D44DC">
        <w:rPr>
          <w:rStyle w:val="StyleUnderline"/>
          <w:highlight w:val="green"/>
        </w:rPr>
        <w:t>value. Helium-3</w:t>
      </w:r>
      <w:r w:rsidRPr="002D44DC">
        <w:rPr>
          <w:rStyle w:val="StyleUnderline"/>
        </w:rPr>
        <w:t xml:space="preserve"> isotopes </w:t>
      </w:r>
      <w:r w:rsidRPr="002D44DC">
        <w:rPr>
          <w:sz w:val="16"/>
        </w:rPr>
        <w:t>accessible in outer</w:t>
      </w:r>
      <w:r w:rsidRPr="002D44DC">
        <w:rPr>
          <w:rStyle w:val="StyleUnderline"/>
        </w:rPr>
        <w:t xml:space="preserve"> space could </w:t>
      </w:r>
      <w:r w:rsidRPr="002D44DC">
        <w:rPr>
          <w:rStyle w:val="StyleUnderline"/>
          <w:highlight w:val="green"/>
        </w:rPr>
        <w:t xml:space="preserve">provide </w:t>
      </w:r>
      <w:r w:rsidRPr="002D44DC">
        <w:rPr>
          <w:rStyle w:val="Emphasis"/>
          <w:highlight w:val="green"/>
        </w:rPr>
        <w:t>clean</w:t>
      </w:r>
      <w:r w:rsidRPr="002D44DC">
        <w:rPr>
          <w:rStyle w:val="Emphasis"/>
        </w:rPr>
        <w:t xml:space="preserve"> and abundant </w:t>
      </w:r>
      <w:r w:rsidRPr="002D44DC">
        <w:rPr>
          <w:rStyle w:val="Emphasis"/>
          <w:highlight w:val="green"/>
        </w:rPr>
        <w:t>energy</w:t>
      </w:r>
      <w:r w:rsidRPr="002D44DC">
        <w:rPr>
          <w:rStyle w:val="StyleUnderline"/>
          <w:highlight w:val="green"/>
        </w:rPr>
        <w:t>. There is</w:t>
      </w:r>
      <w:r w:rsidRPr="002D44DC">
        <w:rPr>
          <w:rStyle w:val="StyleUnderline"/>
        </w:rPr>
        <w:t xml:space="preserve"> </w:t>
      </w:r>
      <w:r w:rsidRPr="002D44DC">
        <w:rPr>
          <w:sz w:val="16"/>
        </w:rPr>
        <w:t>far</w:t>
      </w:r>
      <w:r w:rsidRPr="002D44DC">
        <w:rPr>
          <w:rStyle w:val="StyleUnderline"/>
        </w:rPr>
        <w:t xml:space="preserve"> </w:t>
      </w:r>
      <w:r w:rsidRPr="002D44DC">
        <w:rPr>
          <w:rStyle w:val="StyleUnderline"/>
          <w:highlight w:val="green"/>
        </w:rPr>
        <w:t xml:space="preserve">more water </w:t>
      </w:r>
      <w:r w:rsidRPr="002D44DC">
        <w:rPr>
          <w:rStyle w:val="StyleUnderline"/>
        </w:rPr>
        <w:t xml:space="preserve">in </w:t>
      </w:r>
      <w:r w:rsidRPr="002D44DC">
        <w:rPr>
          <w:sz w:val="16"/>
        </w:rPr>
        <w:t>outer</w:t>
      </w:r>
      <w:r w:rsidRPr="002D44DC">
        <w:rPr>
          <w:rStyle w:val="StyleUnderline"/>
        </w:rPr>
        <w:t xml:space="preserve"> space </w:t>
      </w:r>
      <w:r w:rsidRPr="002D44DC">
        <w:rPr>
          <w:rStyle w:val="StyleUnderline"/>
          <w:highlight w:val="green"/>
        </w:rPr>
        <w:t>than</w:t>
      </w:r>
      <w:r w:rsidRPr="002D44DC">
        <w:rPr>
          <w:rStyle w:val="StyleUnderline"/>
        </w:rPr>
        <w:t xml:space="preserve"> </w:t>
      </w:r>
      <w:r w:rsidRPr="002D44DC">
        <w:rPr>
          <w:sz w:val="16"/>
        </w:rPr>
        <w:t>is</w:t>
      </w:r>
      <w:r w:rsidRPr="002D44DC">
        <w:rPr>
          <w:rStyle w:val="StyleUnderline"/>
        </w:rPr>
        <w:t xml:space="preserve"> in </w:t>
      </w:r>
      <w:r w:rsidRPr="002D44DC">
        <w:rPr>
          <w:rStyle w:val="StyleUnderline"/>
          <w:highlight w:val="green"/>
        </w:rPr>
        <w:t>our oceans.</w:t>
      </w:r>
      <w:r w:rsidRPr="002D44DC">
        <w:rPr>
          <w:rStyle w:val="StyleUnderline"/>
        </w:rPr>
        <w:t xml:space="preserve"> </w:t>
      </w:r>
      <w:r w:rsidRPr="002D44DC">
        <w:rPr>
          <w:sz w:val="16"/>
        </w:rPr>
        <w:t>In the pages that follow we will explain the potential for a cosmic shift in our global economy, our ecology, and our commercial and legal systems.</w:t>
      </w:r>
      <w:r w:rsidRPr="002D44DC">
        <w:rPr>
          <w:rStyle w:val="StyleUnderline"/>
        </w:rPr>
        <w:t xml:space="preserve"> These can take place by the end of this century. </w:t>
      </w:r>
      <w:r w:rsidRPr="002D44DC">
        <w:rPr>
          <w:sz w:val="16"/>
        </w:rPr>
        <w:t xml:space="preserve">And </w:t>
      </w:r>
      <w:r w:rsidRPr="002D44DC">
        <w:rPr>
          <w:rStyle w:val="StyleUnderline"/>
        </w:rPr>
        <w:t>if these changes do not take place we will be in trouble.</w:t>
      </w:r>
      <w:r w:rsidRPr="002D44DC">
        <w:rPr>
          <w:sz w:val="16"/>
        </w:rPr>
        <w:t xml:space="preserve"> Our conventional </w:t>
      </w:r>
      <w:proofErr w:type="spellStart"/>
      <w:r w:rsidRPr="002D44DC">
        <w:rPr>
          <w:sz w:val="16"/>
        </w:rPr>
        <w:t>petro</w:t>
      </w:r>
      <w:proofErr w:type="spellEnd"/>
      <w:r w:rsidRPr="002D44DC">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2D44DC">
        <w:rPr>
          <w:rStyle w:val="StyleUnderline"/>
        </w:rPr>
        <w:t xml:space="preserve">the struggle between “haves” and “have nots” will grow increasingly </w:t>
      </w:r>
      <w:r w:rsidRPr="002D44DC">
        <w:rPr>
          <w:rStyle w:val="Emphasis"/>
        </w:rPr>
        <w:t>ugly</w:t>
      </w:r>
      <w:r w:rsidRPr="002D44DC">
        <w:rPr>
          <w:rStyle w:val="StyleUnderline"/>
        </w:rPr>
        <w:t xml:space="preserve">. A </w:t>
      </w:r>
      <w:r w:rsidRPr="002D44DC">
        <w:rPr>
          <w:rStyle w:val="StyleUnderline"/>
          <w:highlight w:val="green"/>
        </w:rPr>
        <w:t>lack of</w:t>
      </w:r>
      <w:r w:rsidRPr="002D44DC">
        <w:rPr>
          <w:rStyle w:val="StyleUnderline"/>
        </w:rPr>
        <w:t xml:space="preserve"> affordable and readily available </w:t>
      </w:r>
      <w:r w:rsidRPr="002D44DC">
        <w:rPr>
          <w:rStyle w:val="Emphasis"/>
        </w:rPr>
        <w:t>water</w:t>
      </w:r>
      <w:r w:rsidRPr="002D44DC">
        <w:rPr>
          <w:rStyle w:val="StyleUnderline"/>
        </w:rPr>
        <w:t xml:space="preserve">, natural </w:t>
      </w:r>
      <w:r w:rsidRPr="002D44DC">
        <w:rPr>
          <w:rStyle w:val="Emphasis"/>
        </w:rPr>
        <w:t>resources</w:t>
      </w:r>
      <w:r w:rsidRPr="002D44DC">
        <w:rPr>
          <w:rStyle w:val="StyleUnderline"/>
        </w:rPr>
        <w:t xml:space="preserve">, </w:t>
      </w:r>
      <w:r w:rsidRPr="002D44DC">
        <w:rPr>
          <w:rStyle w:val="Emphasis"/>
          <w:highlight w:val="green"/>
        </w:rPr>
        <w:t>food</w:t>
      </w:r>
      <w:r w:rsidRPr="002D44DC">
        <w:rPr>
          <w:rStyle w:val="StyleUnderline"/>
          <w:highlight w:val="green"/>
        </w:rPr>
        <w:t xml:space="preserve">, </w:t>
      </w:r>
      <w:r w:rsidRPr="002D44DC">
        <w:rPr>
          <w:rStyle w:val="Emphasis"/>
          <w:highlight w:val="green"/>
        </w:rPr>
        <w:t>health care</w:t>
      </w:r>
      <w:r w:rsidRPr="002D44DC">
        <w:rPr>
          <w:rStyle w:val="StyleUnderline"/>
          <w:highlight w:val="green"/>
        </w:rPr>
        <w:t xml:space="preserve"> and</w:t>
      </w:r>
      <w:r w:rsidRPr="002D44DC">
        <w:rPr>
          <w:rStyle w:val="StyleUnderline"/>
        </w:rPr>
        <w:t xml:space="preserve"> medical </w:t>
      </w:r>
      <w:r w:rsidRPr="002D44DC">
        <w:rPr>
          <w:rStyle w:val="StyleUnderline"/>
          <w:highlight w:val="green"/>
        </w:rPr>
        <w:t>supplies, plus</w:t>
      </w:r>
      <w:r w:rsidRPr="002D44DC">
        <w:rPr>
          <w:rStyle w:val="StyleUnderline"/>
        </w:rPr>
        <w:t xml:space="preserve"> systematic threats to </w:t>
      </w:r>
      <w:r w:rsidRPr="002D44DC">
        <w:rPr>
          <w:rStyle w:val="Emphasis"/>
        </w:rPr>
        <w:t>urban security</w:t>
      </w:r>
      <w:r w:rsidRPr="002D44DC">
        <w:rPr>
          <w:rStyle w:val="StyleUnderline"/>
        </w:rPr>
        <w:t xml:space="preserve"> and </w:t>
      </w:r>
      <w:r w:rsidRPr="002D44DC">
        <w:rPr>
          <w:rStyle w:val="Emphasis"/>
        </w:rPr>
        <w:t xml:space="preserve">systemic </w:t>
      </w:r>
      <w:r w:rsidRPr="002D44DC">
        <w:rPr>
          <w:rStyle w:val="Emphasis"/>
          <w:highlight w:val="green"/>
        </w:rPr>
        <w:t>war</w:t>
      </w:r>
      <w:r w:rsidRPr="002D44DC">
        <w:rPr>
          <w:rStyle w:val="StyleUnderline"/>
        </w:rPr>
        <w:t>fare</w:t>
      </w:r>
      <w:r w:rsidRPr="002D44DC">
        <w:rPr>
          <w:rStyle w:val="StyleUnderline"/>
          <w:highlight w:val="green"/>
        </w:rPr>
        <w:t xml:space="preserve"> are </w:t>
      </w:r>
      <w:r w:rsidRPr="002D44DC">
        <w:rPr>
          <w:rStyle w:val="StyleUnderline"/>
        </w:rPr>
        <w:t xml:space="preserve">the </w:t>
      </w:r>
      <w:r w:rsidRPr="002D44DC">
        <w:rPr>
          <w:rStyle w:val="StyleUnderline"/>
          <w:highlight w:val="green"/>
        </w:rPr>
        <w:t>alternatives</w:t>
      </w:r>
      <w:r w:rsidRPr="002D44DC">
        <w:rPr>
          <w:rStyle w:val="StyleUnderline"/>
        </w:rPr>
        <w:t xml:space="preserve"> to astral abundance. </w:t>
      </w:r>
      <w:r w:rsidRPr="002D44DC">
        <w:rPr>
          <w:sz w:val="16"/>
        </w:rPr>
        <w:t xml:space="preserve">The choices between astral abundance and a downward spiral in global standards of living are stark. </w:t>
      </w:r>
      <w:r w:rsidRPr="002D44DC">
        <w:rPr>
          <w:rStyle w:val="StyleUnderline"/>
        </w:rPr>
        <w:t xml:space="preserve">Within the </w:t>
      </w:r>
      <w:r w:rsidRPr="002D44DC">
        <w:rPr>
          <w:rStyle w:val="Emphasis"/>
        </w:rPr>
        <w:t>next few decades</w:t>
      </w:r>
      <w:r w:rsidRPr="002D44DC">
        <w:rPr>
          <w:rStyle w:val="StyleUnderline"/>
        </w:rPr>
        <w:t xml:space="preserve"> these problems will be increasingly real.</w:t>
      </w:r>
      <w:r w:rsidRPr="002D44DC">
        <w:rPr>
          <w:sz w:val="16"/>
        </w:rPr>
        <w:t xml:space="preserve"> By then </w:t>
      </w:r>
      <w:r w:rsidRPr="002D44DC">
        <w:rPr>
          <w:rStyle w:val="StyleUnderline"/>
        </w:rPr>
        <w:t xml:space="preserve">the world may almost be </w:t>
      </w:r>
      <w:r w:rsidRPr="002D44DC">
        <w:rPr>
          <w:rStyle w:val="Emphasis"/>
        </w:rPr>
        <w:t>begging</w:t>
      </w:r>
      <w:r w:rsidRPr="002D44DC">
        <w:rPr>
          <w:rStyle w:val="StyleUnderline"/>
        </w:rPr>
        <w:t xml:space="preserve"> for new, out of- the-box thinking. </w:t>
      </w:r>
      <w:r w:rsidRPr="002D44DC">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E0957CC" w14:textId="77777777" w:rsidR="006E755F" w:rsidRPr="002D44DC" w:rsidRDefault="006E755F" w:rsidP="006E755F"/>
    <w:p w14:paraId="5E139ECD" w14:textId="3061BB6E" w:rsidR="006E755F" w:rsidRPr="002D44DC" w:rsidRDefault="004F799A" w:rsidP="004F799A">
      <w:pPr>
        <w:pStyle w:val="Heading2"/>
        <w:rPr>
          <w:rFonts w:cs="Calibri"/>
        </w:rPr>
      </w:pPr>
      <w:r w:rsidRPr="002D44DC">
        <w:rPr>
          <w:rFonts w:cs="Calibri"/>
        </w:rPr>
        <w:t>3</w:t>
      </w:r>
    </w:p>
    <w:p w14:paraId="30603B6F" w14:textId="61C7367F" w:rsidR="004F799A" w:rsidRPr="002D44DC" w:rsidRDefault="004F799A" w:rsidP="004F799A">
      <w:pPr>
        <w:pStyle w:val="Heading3"/>
        <w:rPr>
          <w:rFonts w:cs="Calibri"/>
        </w:rPr>
      </w:pPr>
      <w:r w:rsidRPr="002D44DC">
        <w:rPr>
          <w:rFonts w:cs="Calibri"/>
        </w:rPr>
        <w:t>K</w:t>
      </w:r>
    </w:p>
    <w:p w14:paraId="5631CBF0" w14:textId="757A9943" w:rsidR="004F799A" w:rsidRPr="002D44DC" w:rsidRDefault="004F799A" w:rsidP="004F799A">
      <w:pPr>
        <w:pStyle w:val="Heading4"/>
        <w:rPr>
          <w:rFonts w:cs="Calibri"/>
        </w:rPr>
      </w:pPr>
      <w:r w:rsidRPr="002D44DC">
        <w:rPr>
          <w:rFonts w:cs="Calibri"/>
        </w:rPr>
        <w:t>The 1AC’s deontological ethic is irredeemably rooted in racism</w:t>
      </w:r>
      <w:r w:rsidRPr="002D44DC">
        <w:rPr>
          <w:rFonts w:cs="Calibri"/>
        </w:rPr>
        <w:t>:</w:t>
      </w:r>
    </w:p>
    <w:p w14:paraId="4F69877C" w14:textId="77777777" w:rsidR="004F799A" w:rsidRPr="002D44DC" w:rsidRDefault="004F799A" w:rsidP="004F799A">
      <w:pPr>
        <w:pStyle w:val="Heading4"/>
        <w:rPr>
          <w:rFonts w:cs="Calibri"/>
        </w:rPr>
      </w:pPr>
      <w:r w:rsidRPr="002D44DC">
        <w:rPr>
          <w:rFonts w:cs="Calibri"/>
        </w:rPr>
        <w:t>1] Their failure to acknowledge historical racism associated with Kant’s philosophy is a link—no matter what, their principles are rooted in racism.</w:t>
      </w:r>
    </w:p>
    <w:p w14:paraId="1E7F7CF6" w14:textId="77777777" w:rsidR="004F799A" w:rsidRPr="002D44DC" w:rsidRDefault="004F799A" w:rsidP="004F799A">
      <w:pPr>
        <w:rPr>
          <w:sz w:val="16"/>
        </w:rPr>
      </w:pPr>
      <w:r w:rsidRPr="002D44DC">
        <w:rPr>
          <w:sz w:val="16"/>
        </w:rPr>
        <w:t xml:space="preserve">Pauline </w:t>
      </w:r>
      <w:proofErr w:type="spellStart"/>
      <w:r w:rsidRPr="002D44DC">
        <w:rPr>
          <w:rStyle w:val="StyleUnderline"/>
        </w:rPr>
        <w:t>Kleingeld</w:t>
      </w:r>
      <w:proofErr w:type="spellEnd"/>
      <w:r w:rsidRPr="002D44DC">
        <w:rPr>
          <w:rStyle w:val="StyleUnderline"/>
        </w:rPr>
        <w:t xml:space="preserve"> 7</w:t>
      </w:r>
      <w:r w:rsidRPr="002D44DC">
        <w:rPr>
          <w:sz w:val="16"/>
        </w:rPr>
        <w:t xml:space="preserve"> [University of Groningen, Faculty of Philosophy, Faculty Member], “KANT’S SECOND THOUGHTS ON RACE”, The Philosophical Quarterly, Volume 57, Number 229, October 2007, BE</w:t>
      </w:r>
    </w:p>
    <w:p w14:paraId="1BE9A5D6" w14:textId="77777777" w:rsidR="004F799A" w:rsidRPr="002D44DC" w:rsidRDefault="004F799A" w:rsidP="004F799A">
      <w:pPr>
        <w:rPr>
          <w:sz w:val="14"/>
        </w:rPr>
      </w:pPr>
      <w:r w:rsidRPr="002D44DC">
        <w:rPr>
          <w:rStyle w:val="StyleUnderline"/>
        </w:rPr>
        <w:t xml:space="preserve">What is overlooked by both sides is the possibility that </w:t>
      </w:r>
      <w:r w:rsidRPr="002D44DC">
        <w:rPr>
          <w:rStyle w:val="StyleUnderline"/>
          <w:highlight w:val="green"/>
        </w:rPr>
        <w:t xml:space="preserve">Kant’s </w:t>
      </w:r>
      <w:r w:rsidRPr="002D44DC">
        <w:rPr>
          <w:rStyle w:val="StyleUnderline"/>
        </w:rPr>
        <w:t xml:space="preserve">principles are race-neutral in their formulation, but that his </w:t>
      </w:r>
      <w:r w:rsidRPr="002D44DC">
        <w:rPr>
          <w:rStyle w:val="StyleUnderline"/>
          <w:highlight w:val="green"/>
        </w:rPr>
        <w:t xml:space="preserve">racism </w:t>
      </w:r>
      <w:r w:rsidRPr="002D44DC">
        <w:rPr>
          <w:rStyle w:val="StyleUnderline"/>
        </w:rPr>
        <w:t xml:space="preserve">still makes its </w:t>
      </w:r>
      <w:r w:rsidRPr="002D44DC">
        <w:rPr>
          <w:rStyle w:val="StyleUnderline"/>
          <w:highlight w:val="green"/>
        </w:rPr>
        <w:t xml:space="preserve">influence </w:t>
      </w:r>
      <w:r w:rsidRPr="002D44DC">
        <w:rPr>
          <w:rStyle w:val="StyleUnderline"/>
        </w:rPr>
        <w:t xml:space="preserve">felt </w:t>
      </w:r>
      <w:r w:rsidRPr="002D44DC">
        <w:rPr>
          <w:rStyle w:val="StyleUnderline"/>
          <w:highlight w:val="green"/>
        </w:rPr>
        <w:t>in his theory</w:t>
      </w:r>
      <w:r w:rsidRPr="002D44DC">
        <w:rPr>
          <w:rStyle w:val="StyleUnderline"/>
        </w:rPr>
        <w:t xml:space="preserve"> by affecting the articulation of intermediate principles and the selection of central problems to be addressed.</w:t>
      </w:r>
      <w:r w:rsidRPr="002D44DC">
        <w:rPr>
          <w:sz w:val="14"/>
        </w:rPr>
        <w:t xml:space="preserve"> </w:t>
      </w:r>
      <w:r w:rsidRPr="002D44DC">
        <w:rPr>
          <w:rStyle w:val="StyleUnderline"/>
        </w:rPr>
        <w:t xml:space="preserve">Before we can be certain, therefore, that Kant’s racism can be isolated from the rest of his theory, we should investigate carefully exactly what role it plays in his wider moral and political theory. Only by actually investigating its system- </w:t>
      </w:r>
      <w:proofErr w:type="spellStart"/>
      <w:r w:rsidRPr="002D44DC">
        <w:rPr>
          <w:rStyle w:val="StyleUnderline"/>
        </w:rPr>
        <w:t>atic</w:t>
      </w:r>
      <w:proofErr w:type="spellEnd"/>
      <w:r w:rsidRPr="002D44DC">
        <w:rPr>
          <w:rStyle w:val="StyleUnderline"/>
        </w:rPr>
        <w:t xml:space="preserve"> role in the larger whole of his practical philosophy can we assess the importance of Kant’s racism</w:t>
      </w:r>
      <w:r w:rsidRPr="002D44DC">
        <w:rPr>
          <w:sz w:val="14"/>
        </w:rPr>
        <w:t xml:space="preserve"> (or lack thereof), and determine what (if anything) is needed to eradicate it entirely.</w:t>
      </w:r>
      <w:r w:rsidRPr="002D44DC">
        <w:rPr>
          <w:sz w:val="12"/>
        </w:rPr>
        <w:t>¶</w:t>
      </w:r>
      <w:r w:rsidRPr="002D44DC">
        <w:rPr>
          <w:sz w:val="14"/>
        </w:rPr>
        <w:t xml:space="preserve"> A strong indication that Kant’s racism really does play a role in his s political theory is that Kant himself makes significant structural changes to the relevant parts of his political theory during the s, when he gives up his hierarchical view of the races. As I shall show in more detail in the next section, he then introduces a new, third, category of public right, namely, ‘cosmopolitan right’, and a new theme in his discussion of cosmopolitanism, namely, the injustice perpetrated by colonial powers. These changes are not necessarily revisions of the principles of Kant’s practical philosophy (although the introduction of the notion of cosmopolitan right as one of the three parts of public right could probably qualify as such), but they certainly go beyond mere adjustments at the level of ‘inessential derivative theses’, and can count as changes to the theory.</w:t>
      </w:r>
      <w:r w:rsidRPr="002D44DC">
        <w:rPr>
          <w:sz w:val="12"/>
        </w:rPr>
        <w:t>¶</w:t>
      </w:r>
      <w:r w:rsidRPr="002D44DC">
        <w:rPr>
          <w:sz w:val="14"/>
        </w:rPr>
        <w:t xml:space="preserve"> In the works of the s Kant advocates a ‘cosmopolitan condition’ (cf. IUH : ). What he means by this is a legal regulation of the relationships between states in the form of an international federation. In the mid-s, he introduces a (novel) distinction between ‘international right’ and ‘</w:t>
      </w:r>
      <w:proofErr w:type="spellStart"/>
      <w:r w:rsidRPr="002D44DC">
        <w:rPr>
          <w:sz w:val="14"/>
        </w:rPr>
        <w:t>cosmo</w:t>
      </w:r>
      <w:proofErr w:type="spellEnd"/>
      <w:r w:rsidRPr="002D44DC">
        <w:rPr>
          <w:sz w:val="14"/>
        </w:rPr>
        <w:t xml:space="preserve">- </w:t>
      </w:r>
      <w:proofErr w:type="spellStart"/>
      <w:r w:rsidRPr="002D44DC">
        <w:rPr>
          <w:sz w:val="14"/>
        </w:rPr>
        <w:t>politan</w:t>
      </w:r>
      <w:proofErr w:type="spellEnd"/>
      <w:r w:rsidRPr="002D44DC">
        <w:rPr>
          <w:sz w:val="14"/>
        </w:rPr>
        <w:t xml:space="preserve"> right’. The first pertains to states and regulates their interaction; the second pertains to individuals as ‘citizens of the world’, i.e., independently of national affiliation, and regulates the interaction between states and foreign individuals. Cosmopolitan right applies to humans on all continents, and is explicitly incompatible with slavery and colonialism. Clearly, </w:t>
      </w:r>
      <w:r w:rsidRPr="002D44DC">
        <w:rPr>
          <w:rStyle w:val="StyleUnderline"/>
        </w:rPr>
        <w:t xml:space="preserve">this view would not occur to someone who views </w:t>
      </w:r>
      <w:r w:rsidRPr="002D44DC">
        <w:rPr>
          <w:rStyle w:val="StyleUnderline"/>
          <w:highlight w:val="green"/>
        </w:rPr>
        <w:t xml:space="preserve">whites </w:t>
      </w:r>
      <w:r w:rsidRPr="002D44DC">
        <w:rPr>
          <w:rStyle w:val="StyleUnderline"/>
        </w:rPr>
        <w:t xml:space="preserve">as </w:t>
      </w:r>
      <w:r w:rsidRPr="002D44DC">
        <w:rPr>
          <w:rStyle w:val="StyleUnderline"/>
          <w:highlight w:val="green"/>
        </w:rPr>
        <w:t xml:space="preserve">superior </w:t>
      </w:r>
      <w:r w:rsidRPr="002D44DC">
        <w:rPr>
          <w:rStyle w:val="StyleUnderline"/>
        </w:rPr>
        <w:t xml:space="preserve">and </w:t>
      </w:r>
      <w:r w:rsidRPr="002D44DC">
        <w:rPr>
          <w:rStyle w:val="StyleUnderline"/>
          <w:highlight w:val="green"/>
        </w:rPr>
        <w:t xml:space="preserve">non-whites </w:t>
      </w:r>
      <w:r w:rsidRPr="002D44DC">
        <w:rPr>
          <w:rStyle w:val="StyleUnderline"/>
        </w:rPr>
        <w:t xml:space="preserve">as so </w:t>
      </w:r>
      <w:r w:rsidRPr="002D44DC">
        <w:rPr>
          <w:rStyle w:val="StyleUnderline"/>
          <w:highlight w:val="green"/>
        </w:rPr>
        <w:t>radically inferior</w:t>
      </w:r>
      <w:r w:rsidRPr="002D44DC">
        <w:rPr>
          <w:rStyle w:val="StyleUnderline"/>
        </w:rPr>
        <w:t xml:space="preserve"> that the first may use the second as mere means (as slaves).</w:t>
      </w:r>
      <w:r w:rsidRPr="002D44DC">
        <w:rPr>
          <w:sz w:val="14"/>
        </w:rPr>
        <w:t xml:space="preserve"> The same holds for Kant’s critique of colonialist injustice, which also appears for the first time in the mid-s.</w:t>
      </w:r>
      <w:r w:rsidRPr="002D44DC">
        <w:rPr>
          <w:sz w:val="12"/>
        </w:rPr>
        <w:t>¶</w:t>
      </w:r>
      <w:r w:rsidRPr="002D44DC">
        <w:rPr>
          <w:sz w:val="14"/>
        </w:rPr>
        <w:t xml:space="preserve"> </w:t>
      </w:r>
      <w:r w:rsidRPr="002D44DC">
        <w:rPr>
          <w:rStyle w:val="StyleUnderline"/>
        </w:rPr>
        <w:t xml:space="preserve">These examples are indicative of the fact that in order to eradicate racism from a theory, often </w:t>
      </w:r>
      <w:r w:rsidRPr="002D44DC">
        <w:rPr>
          <w:rStyle w:val="StyleUnderline"/>
          <w:highlight w:val="green"/>
        </w:rPr>
        <w:t xml:space="preserve">more is needed than </w:t>
      </w:r>
      <w:r w:rsidRPr="002D44DC">
        <w:rPr>
          <w:rStyle w:val="StyleUnderline"/>
        </w:rPr>
        <w:t xml:space="preserve">merely </w:t>
      </w:r>
      <w:r w:rsidRPr="002D44DC">
        <w:rPr>
          <w:rStyle w:val="StyleUnderline"/>
          <w:highlight w:val="green"/>
        </w:rPr>
        <w:t>deleting explicitly racist statements</w:t>
      </w:r>
      <w:r w:rsidRPr="002D44DC">
        <w:rPr>
          <w:rStyle w:val="StyleUnderline"/>
        </w:rPr>
        <w:t xml:space="preserve">, because the aim will often require introducing additional </w:t>
      </w:r>
      <w:proofErr w:type="spellStart"/>
      <w:r w:rsidRPr="002D44DC">
        <w:rPr>
          <w:rStyle w:val="StyleUnderline"/>
        </w:rPr>
        <w:t>posi</w:t>
      </w:r>
      <w:proofErr w:type="spellEnd"/>
      <w:r w:rsidRPr="002D44DC">
        <w:rPr>
          <w:rStyle w:val="StyleUnderline"/>
        </w:rPr>
        <w:t>- tive changes as well</w:t>
      </w:r>
      <w:r w:rsidRPr="002D44DC">
        <w:rPr>
          <w:sz w:val="14"/>
        </w:rPr>
        <w:t xml:space="preserve">.27 </w:t>
      </w:r>
      <w:r w:rsidRPr="002D44DC">
        <w:rPr>
          <w:rStyle w:val="StyleUnderline"/>
        </w:rPr>
        <w:t xml:space="preserve">Even if racism is not seen in the core principles (such as the Categorical Imperative), it may have </w:t>
      </w:r>
      <w:r w:rsidRPr="002D44DC">
        <w:rPr>
          <w:rStyle w:val="StyleUnderline"/>
          <w:highlight w:val="green"/>
        </w:rPr>
        <w:t>influenced</w:t>
      </w:r>
      <w:r w:rsidRPr="002D44DC">
        <w:rPr>
          <w:rStyle w:val="StyleUnderline"/>
        </w:rPr>
        <w:t xml:space="preserve"> the intermediate </w:t>
      </w:r>
      <w:r w:rsidRPr="002D44DC">
        <w:rPr>
          <w:rStyle w:val="StyleUnderline"/>
          <w:highlight w:val="green"/>
        </w:rPr>
        <w:t xml:space="preserve">principles which </w:t>
      </w:r>
      <w:r w:rsidRPr="002D44DC">
        <w:rPr>
          <w:rStyle w:val="StyleUnderline"/>
        </w:rPr>
        <w:t xml:space="preserve">together </w:t>
      </w:r>
      <w:r w:rsidRPr="002D44DC">
        <w:rPr>
          <w:rStyle w:val="StyleUnderline"/>
          <w:highlight w:val="green"/>
        </w:rPr>
        <w:t>make up ‘the theory’</w:t>
      </w:r>
      <w:r w:rsidRPr="002D44DC">
        <w:rPr>
          <w:rStyle w:val="StyleUnderline"/>
        </w:rPr>
        <w:t>, or it may express itself in omissions such as Kant’s failure</w:t>
      </w:r>
      <w:r w:rsidRPr="002D44DC">
        <w:rPr>
          <w:sz w:val="14"/>
        </w:rPr>
        <w:t xml:space="preserve"> during the s </w:t>
      </w:r>
      <w:r w:rsidRPr="002D44DC">
        <w:rPr>
          <w:rStyle w:val="StyleUnderline"/>
        </w:rPr>
        <w:t>to criticize non-white slavery.</w:t>
      </w:r>
      <w:r w:rsidRPr="002D44DC">
        <w:rPr>
          <w:sz w:val="14"/>
        </w:rPr>
        <w:t xml:space="preserve"> Moreover, </w:t>
      </w:r>
      <w:r w:rsidRPr="002D44DC">
        <w:rPr>
          <w:rStyle w:val="StyleUnderline"/>
        </w:rPr>
        <w:t xml:space="preserve">if </w:t>
      </w:r>
      <w:r w:rsidRPr="002D44DC">
        <w:rPr>
          <w:rStyle w:val="StyleUnderline"/>
          <w:highlight w:val="green"/>
        </w:rPr>
        <w:t xml:space="preserve">present-day Kantian </w:t>
      </w:r>
      <w:r w:rsidRPr="002D44DC">
        <w:rPr>
          <w:rStyle w:val="StyleUnderline"/>
        </w:rPr>
        <w:t xml:space="preserve">theorists </w:t>
      </w:r>
      <w:r w:rsidRPr="002D44DC">
        <w:rPr>
          <w:rStyle w:val="StyleUnderline"/>
          <w:highlight w:val="green"/>
        </w:rPr>
        <w:t xml:space="preserve">take over the structure </w:t>
      </w:r>
      <w:r w:rsidRPr="002D44DC">
        <w:rPr>
          <w:rStyle w:val="StyleUnderline"/>
        </w:rPr>
        <w:t>of Kant’s</w:t>
      </w:r>
      <w:r w:rsidRPr="002D44DC">
        <w:rPr>
          <w:sz w:val="14"/>
        </w:rPr>
        <w:t xml:space="preserve"> s </w:t>
      </w:r>
      <w:r w:rsidRPr="002D44DC">
        <w:rPr>
          <w:rStyle w:val="StyleUnderline"/>
        </w:rPr>
        <w:t>moral or political theory and the set of issues he deemed salient</w:t>
      </w:r>
      <w:r w:rsidRPr="002D44DC">
        <w:rPr>
          <w:sz w:val="14"/>
        </w:rPr>
        <w:t xml:space="preserve"> (together with the concomitant blind spots), </w:t>
      </w:r>
      <w:r w:rsidRPr="002D44DC">
        <w:rPr>
          <w:rStyle w:val="StyleUnderline"/>
        </w:rPr>
        <w:t xml:space="preserve">without realizing that </w:t>
      </w:r>
      <w:r w:rsidRPr="002D44DC">
        <w:rPr>
          <w:rStyle w:val="StyleUnderline"/>
          <w:highlight w:val="green"/>
        </w:rPr>
        <w:t xml:space="preserve">their articulation </w:t>
      </w:r>
      <w:r w:rsidRPr="002D44DC">
        <w:rPr>
          <w:rStyle w:val="StyleUnderline"/>
        </w:rPr>
        <w:t xml:space="preserve">has been </w:t>
      </w:r>
      <w:r w:rsidRPr="002D44DC">
        <w:rPr>
          <w:rStyle w:val="StyleUnderline"/>
          <w:highlight w:val="green"/>
        </w:rPr>
        <w:t>influenced by racist assumptions</w:t>
      </w:r>
      <w:r w:rsidRPr="002D44DC">
        <w:rPr>
          <w:rStyle w:val="StyleUnderline"/>
        </w:rPr>
        <w:t xml:space="preserve">, they are </w:t>
      </w:r>
      <w:r w:rsidRPr="002D44DC">
        <w:rPr>
          <w:rStyle w:val="StyleUnderline"/>
          <w:highlight w:val="green"/>
        </w:rPr>
        <w:t>likely to prolong racism</w:t>
      </w:r>
      <w:r w:rsidRPr="002D44DC">
        <w:rPr>
          <w:rStyle w:val="StyleUnderline"/>
        </w:rPr>
        <w:t>’s distorting effects</w:t>
      </w:r>
      <w:r w:rsidRPr="002D44DC">
        <w:rPr>
          <w:sz w:val="14"/>
        </w:rPr>
        <w:t>.</w:t>
      </w:r>
    </w:p>
    <w:p w14:paraId="6D8BCC9E" w14:textId="77777777" w:rsidR="004F799A" w:rsidRPr="002D44DC" w:rsidRDefault="004F799A" w:rsidP="004F799A">
      <w:pPr>
        <w:pStyle w:val="Heading4"/>
        <w:rPr>
          <w:rFonts w:cs="Calibri"/>
        </w:rPr>
      </w:pPr>
      <w:r w:rsidRPr="002D44DC">
        <w:rPr>
          <w:rFonts w:cs="Calibri"/>
        </w:rPr>
        <w:t xml:space="preserve">2] Rationality – attempts to obscure or excuse Kant’s racism fail – Kant perpetuated white supremacy and the notion that </w:t>
      </w:r>
      <w:proofErr w:type="spellStart"/>
      <w:r w:rsidRPr="002D44DC">
        <w:rPr>
          <w:rFonts w:cs="Calibri"/>
        </w:rPr>
        <w:t>Black’s</w:t>
      </w:r>
      <w:proofErr w:type="spellEnd"/>
      <w:r w:rsidRPr="002D44DC">
        <w:rPr>
          <w:rFonts w:cs="Calibri"/>
        </w:rPr>
        <w:t xml:space="preserve"> were the “bad race”—the “rational” people are white ones.</w:t>
      </w:r>
    </w:p>
    <w:p w14:paraId="2735CD59" w14:textId="77777777" w:rsidR="004F799A" w:rsidRPr="002D44DC" w:rsidRDefault="004F799A" w:rsidP="004F799A">
      <w:pPr>
        <w:rPr>
          <w:sz w:val="16"/>
        </w:rPr>
      </w:pPr>
      <w:r w:rsidRPr="002D44DC">
        <w:rPr>
          <w:sz w:val="16"/>
        </w:rPr>
        <w:t xml:space="preserve">Ryan </w:t>
      </w:r>
      <w:r w:rsidRPr="002D44DC">
        <w:rPr>
          <w:b/>
          <w:u w:val="single"/>
        </w:rPr>
        <w:t>Very 12</w:t>
      </w:r>
      <w:r w:rsidRPr="002D44DC">
        <w:rPr>
          <w:sz w:val="16"/>
        </w:rPr>
        <w:t xml:space="preserve"> [Boston University, Law and Philosophy Department, Graduate Student. Studies Ethics, Philosophy Of Law, and Law and philosophy], "Kant's Racism," Academia </w:t>
      </w:r>
      <w:proofErr w:type="spellStart"/>
      <w:r w:rsidRPr="002D44DC">
        <w:rPr>
          <w:sz w:val="16"/>
        </w:rPr>
        <w:t>edu</w:t>
      </w:r>
      <w:proofErr w:type="spellEnd"/>
      <w:r w:rsidRPr="002D44DC">
        <w:rPr>
          <w:sz w:val="16"/>
        </w:rPr>
        <w:t>, 11/21/12, GHS//MM</w:t>
      </w:r>
    </w:p>
    <w:p w14:paraId="5613A43A" w14:textId="77777777" w:rsidR="004F799A" w:rsidRPr="002D44DC" w:rsidRDefault="004F799A" w:rsidP="004F799A">
      <w:pPr>
        <w:rPr>
          <w:sz w:val="12"/>
        </w:rPr>
      </w:pPr>
      <w:r w:rsidRPr="002D44DC">
        <w:rPr>
          <w:sz w:val="16"/>
        </w:rPr>
        <w:t xml:space="preserve">So what, exactly, did Kant say that makes me confident enough to call him a </w:t>
      </w:r>
      <w:r w:rsidRPr="002D44DC">
        <w:rPr>
          <w:sz w:val="12"/>
        </w:rPr>
        <w:t>¶</w:t>
      </w:r>
      <w:r w:rsidRPr="002D44DC">
        <w:rPr>
          <w:sz w:val="16"/>
        </w:rPr>
        <w:t xml:space="preserve"> racist? Oddly, no annotated bibliography of Kant’s racism exists. A significant portion of </w:t>
      </w:r>
      <w:r w:rsidRPr="002D44DC">
        <w:rPr>
          <w:sz w:val="12"/>
        </w:rPr>
        <w:t>¶</w:t>
      </w:r>
      <w:r w:rsidRPr="002D44DC">
        <w:rPr>
          <w:sz w:val="16"/>
        </w:rPr>
        <w:t xml:space="preserve"> the literature focuses on Kant’s racist comments in his Observations on the Feeling of the </w:t>
      </w:r>
      <w:r w:rsidRPr="002D44DC">
        <w:rPr>
          <w:sz w:val="12"/>
        </w:rPr>
        <w:t>¶</w:t>
      </w:r>
      <w:r w:rsidRPr="002D44DC">
        <w:rPr>
          <w:sz w:val="16"/>
        </w:rPr>
        <w:t xml:space="preserve"> Beautiful and Sublime to the exclusion of the rest of his collected works (</w:t>
      </w:r>
      <w:proofErr w:type="spellStart"/>
      <w:r w:rsidRPr="002D44DC">
        <w:rPr>
          <w:sz w:val="16"/>
        </w:rPr>
        <w:t>Kants</w:t>
      </w:r>
      <w:proofErr w:type="spellEnd"/>
      <w:r w:rsidRPr="002D44DC">
        <w:rPr>
          <w:sz w:val="16"/>
        </w:rPr>
        <w:t xml:space="preserve"> </w:t>
      </w:r>
      <w:r w:rsidRPr="002D44DC">
        <w:rPr>
          <w:sz w:val="12"/>
        </w:rPr>
        <w:t>¶</w:t>
      </w:r>
      <w:r w:rsidRPr="002D44DC">
        <w:rPr>
          <w:sz w:val="16"/>
        </w:rPr>
        <w:t xml:space="preserve"> </w:t>
      </w:r>
      <w:proofErr w:type="spellStart"/>
      <w:r w:rsidRPr="002D44DC">
        <w:rPr>
          <w:sz w:val="16"/>
        </w:rPr>
        <w:t>gesammelte</w:t>
      </w:r>
      <w:proofErr w:type="spellEnd"/>
      <w:r w:rsidRPr="002D44DC">
        <w:rPr>
          <w:sz w:val="16"/>
        </w:rPr>
        <w:t xml:space="preserve"> </w:t>
      </w:r>
      <w:proofErr w:type="spellStart"/>
      <w:r w:rsidRPr="002D44DC">
        <w:rPr>
          <w:sz w:val="16"/>
        </w:rPr>
        <w:t>Schriften</w:t>
      </w:r>
      <w:proofErr w:type="spellEnd"/>
      <w:r w:rsidRPr="002D44DC">
        <w:rPr>
          <w:sz w:val="16"/>
        </w:rPr>
        <w:t xml:space="preserve">). In what follows, I have done my best to compile every one of </w:t>
      </w:r>
      <w:r w:rsidRPr="002D44DC">
        <w:rPr>
          <w:sz w:val="12"/>
        </w:rPr>
        <w:t>¶</w:t>
      </w:r>
      <w:r w:rsidRPr="002D44DC">
        <w:rPr>
          <w:sz w:val="16"/>
        </w:rPr>
        <w:t xml:space="preserve"> </w:t>
      </w:r>
      <w:r w:rsidRPr="002D44DC">
        <w:rPr>
          <w:b/>
          <w:u w:val="single"/>
        </w:rPr>
        <w:t xml:space="preserve">Kant’s racist claims towards Africans in the </w:t>
      </w:r>
      <w:proofErr w:type="spellStart"/>
      <w:r w:rsidRPr="002D44DC">
        <w:rPr>
          <w:b/>
          <w:u w:val="single"/>
        </w:rPr>
        <w:t>gesammelte</w:t>
      </w:r>
      <w:proofErr w:type="spellEnd"/>
      <w:r w:rsidRPr="002D44DC">
        <w:rPr>
          <w:b/>
          <w:u w:val="single"/>
        </w:rPr>
        <w:t xml:space="preserve"> </w:t>
      </w:r>
      <w:proofErr w:type="spellStart"/>
      <w:r w:rsidRPr="002D44DC">
        <w:rPr>
          <w:b/>
          <w:u w:val="single"/>
        </w:rPr>
        <w:t>Schriften</w:t>
      </w:r>
      <w:proofErr w:type="spellEnd"/>
      <w:r w:rsidRPr="002D44DC">
        <w:rPr>
          <w:b/>
          <w:u w:val="single"/>
        </w:rPr>
        <w:t>.</w:t>
      </w:r>
      <w:r w:rsidRPr="002D44DC">
        <w:rPr>
          <w:sz w:val="12"/>
        </w:rPr>
        <w:t>¶</w:t>
      </w:r>
      <w:r w:rsidRPr="002D44DC">
        <w:rPr>
          <w:b/>
          <w:sz w:val="12"/>
          <w:u w:val="single"/>
        </w:rPr>
        <w:t xml:space="preserve"> </w:t>
      </w:r>
      <w:r w:rsidRPr="002D44DC">
        <w:rPr>
          <w:b/>
          <w:u w:val="single"/>
        </w:rPr>
        <w:t xml:space="preserve">In addition to </w:t>
      </w:r>
      <w:r w:rsidRPr="002D44DC">
        <w:rPr>
          <w:b/>
          <w:highlight w:val="green"/>
          <w:u w:val="single"/>
        </w:rPr>
        <w:t xml:space="preserve">claiming </w:t>
      </w:r>
      <w:r w:rsidRPr="002D44DC">
        <w:rPr>
          <w:b/>
          <w:u w:val="single"/>
        </w:rPr>
        <w:t xml:space="preserve">that </w:t>
      </w:r>
      <w:r w:rsidRPr="002D44DC">
        <w:rPr>
          <w:b/>
          <w:highlight w:val="green"/>
          <w:u w:val="single"/>
        </w:rPr>
        <w:t>Africans are vain</w:t>
      </w:r>
      <w:r w:rsidRPr="002D44DC">
        <w:rPr>
          <w:b/>
          <w:u w:val="single"/>
        </w:rPr>
        <w:t>7</w:t>
      </w:r>
      <w:r w:rsidRPr="002D44DC">
        <w:rPr>
          <w:sz w:val="12"/>
        </w:rPr>
        <w:t>¶</w:t>
      </w:r>
      <w:r w:rsidRPr="002D44DC">
        <w:rPr>
          <w:b/>
          <w:sz w:val="12"/>
          <w:u w:val="single"/>
        </w:rPr>
        <w:t xml:space="preserve"> </w:t>
      </w:r>
      <w:r w:rsidRPr="002D44DC">
        <w:rPr>
          <w:b/>
          <w:u w:val="single"/>
        </w:rPr>
        <w:t>are only capable of trifling feelings,9</w:t>
      </w:r>
      <w:r w:rsidRPr="002D44DC">
        <w:rPr>
          <w:sz w:val="12"/>
        </w:rPr>
        <w:t>¶</w:t>
      </w:r>
      <w:r w:rsidRPr="002D44DC">
        <w:rPr>
          <w:b/>
          <w:sz w:val="12"/>
          <w:u w:val="single"/>
        </w:rPr>
        <w:t xml:space="preserve"> </w:t>
      </w:r>
      <w:r w:rsidRPr="002D44DC">
        <w:rPr>
          <w:b/>
          <w:u w:val="single"/>
        </w:rPr>
        <w:t>learning how to be a slave</w:t>
      </w:r>
      <w:r w:rsidRPr="002D44DC">
        <w:rPr>
          <w:sz w:val="16"/>
        </w:rPr>
        <w:t xml:space="preserve">,10 </w:t>
      </w:r>
      <w:r w:rsidRPr="002D44DC">
        <w:rPr>
          <w:b/>
          <w:u w:val="single"/>
        </w:rPr>
        <w:t xml:space="preserve">and </w:t>
      </w:r>
      <w:r w:rsidRPr="002D44DC">
        <w:rPr>
          <w:b/>
          <w:highlight w:val="green"/>
          <w:u w:val="single"/>
        </w:rPr>
        <w:t>lack</w:t>
      </w:r>
      <w:r w:rsidRPr="002D44DC">
        <w:rPr>
          <w:b/>
          <w:u w:val="single"/>
        </w:rPr>
        <w:t xml:space="preserve"> a “drive to activity” and “</w:t>
      </w:r>
      <w:r w:rsidRPr="002D44DC">
        <w:rPr>
          <w:b/>
          <w:highlight w:val="green"/>
          <w:u w:val="single"/>
        </w:rPr>
        <w:t xml:space="preserve">mental capacities </w:t>
      </w:r>
      <w:r w:rsidRPr="002D44DC">
        <w:rPr>
          <w:b/>
          <w:u w:val="single"/>
        </w:rPr>
        <w:t xml:space="preserve">to be </w:t>
      </w:r>
      <w:r w:rsidRPr="002D44DC">
        <w:rPr>
          <w:sz w:val="12"/>
        </w:rPr>
        <w:t>¶</w:t>
      </w:r>
      <w:r w:rsidRPr="002D44DC">
        <w:rPr>
          <w:b/>
          <w:sz w:val="12"/>
          <w:u w:val="single"/>
        </w:rPr>
        <w:t xml:space="preserve"> </w:t>
      </w:r>
      <w:r w:rsidRPr="002D44DC">
        <w:rPr>
          <w:b/>
          <w:u w:val="single"/>
        </w:rPr>
        <w:t>self-motivated and successful.</w:t>
      </w:r>
      <w:r w:rsidRPr="002D44DC">
        <w:rPr>
          <w:sz w:val="16"/>
        </w:rPr>
        <w:t xml:space="preserve">”11 Quoting Hume, </w:t>
      </w:r>
      <w:r w:rsidRPr="002D44DC">
        <w:rPr>
          <w:b/>
          <w:highlight w:val="green"/>
          <w:u w:val="single"/>
        </w:rPr>
        <w:t xml:space="preserve">Kant wrote </w:t>
      </w:r>
      <w:r w:rsidRPr="002D44DC">
        <w:rPr>
          <w:b/>
          <w:u w:val="single"/>
        </w:rPr>
        <w:t xml:space="preserve">that </w:t>
      </w:r>
      <w:r w:rsidRPr="002D44DC">
        <w:rPr>
          <w:b/>
          <w:highlight w:val="green"/>
          <w:u w:val="single"/>
        </w:rPr>
        <w:t xml:space="preserve">no </w:t>
      </w:r>
      <w:r w:rsidRPr="002D44DC">
        <w:rPr>
          <w:b/>
          <w:u w:val="single"/>
        </w:rPr>
        <w:t xml:space="preserve">Negros have ever </w:t>
      </w:r>
      <w:r w:rsidRPr="002D44DC">
        <w:rPr>
          <w:sz w:val="12"/>
        </w:rPr>
        <w:t>¶</w:t>
      </w:r>
      <w:r w:rsidRPr="002D44DC">
        <w:rPr>
          <w:b/>
          <w:sz w:val="12"/>
          <w:u w:val="single"/>
        </w:rPr>
        <w:t xml:space="preserve"> </w:t>
      </w:r>
      <w:r w:rsidRPr="002D44DC">
        <w:rPr>
          <w:b/>
          <w:u w:val="single"/>
        </w:rPr>
        <w:t>shown</w:t>
      </w:r>
      <w:r w:rsidRPr="002D44DC">
        <w:rPr>
          <w:b/>
          <w:highlight w:val="green"/>
          <w:u w:val="single"/>
        </w:rPr>
        <w:t xml:space="preserve"> talents or </w:t>
      </w:r>
      <w:r w:rsidRPr="002D44DC">
        <w:rPr>
          <w:b/>
          <w:u w:val="single"/>
        </w:rPr>
        <w:t xml:space="preserve">presented anything of praiseworthy </w:t>
      </w:r>
      <w:r w:rsidRPr="002D44DC">
        <w:rPr>
          <w:b/>
          <w:highlight w:val="green"/>
          <w:u w:val="single"/>
        </w:rPr>
        <w:t>quality</w:t>
      </w:r>
      <w:r w:rsidRPr="002D44DC">
        <w:rPr>
          <w:b/>
          <w:u w:val="single"/>
        </w:rPr>
        <w:t xml:space="preserve"> in art or science</w:t>
      </w:r>
      <w:r w:rsidRPr="002D44DC">
        <w:rPr>
          <w:sz w:val="16"/>
        </w:rPr>
        <w:t xml:space="preserve">.12 </w:t>
      </w:r>
      <w:r w:rsidRPr="002D44DC">
        <w:rPr>
          <w:b/>
          <w:u w:val="single"/>
        </w:rPr>
        <w:t xml:space="preserve">Kant </w:t>
      </w:r>
      <w:r w:rsidRPr="002D44DC">
        <w:rPr>
          <w:sz w:val="12"/>
        </w:rPr>
        <w:t>¶</w:t>
      </w:r>
      <w:r w:rsidRPr="002D44DC">
        <w:rPr>
          <w:b/>
          <w:sz w:val="12"/>
          <w:u w:val="single"/>
        </w:rPr>
        <w:t xml:space="preserve"> </w:t>
      </w:r>
      <w:r w:rsidRPr="002D44DC">
        <w:rPr>
          <w:b/>
          <w:highlight w:val="green"/>
          <w:u w:val="single"/>
        </w:rPr>
        <w:t>discouraged interracial reproduction</w:t>
      </w:r>
      <w:r w:rsidRPr="002D44DC">
        <w:rPr>
          <w:sz w:val="16"/>
        </w:rPr>
        <w:t>,13 discussed the best way to whip Moors,</w:t>
      </w:r>
      <w:r w:rsidRPr="002D44DC">
        <w:rPr>
          <w:sz w:val="12"/>
        </w:rPr>
        <w:t>¶</w:t>
      </w:r>
      <w:r w:rsidRPr="002D44DC">
        <w:rPr>
          <w:sz w:val="16"/>
        </w:rPr>
        <w:t xml:space="preserve"> </w:t>
      </w:r>
      <w:r w:rsidRPr="002D44DC">
        <w:rPr>
          <w:b/>
          <w:u w:val="single"/>
        </w:rPr>
        <w:t>[and] claimed that blacks are “so talkative that they must be driven apart from each other with  thrashings.</w:t>
      </w:r>
      <w:r w:rsidRPr="002D44DC">
        <w:rPr>
          <w:sz w:val="16"/>
        </w:rPr>
        <w:t xml:space="preserve">”15 </w:t>
      </w:r>
      <w:r w:rsidRPr="002D44DC">
        <w:rPr>
          <w:b/>
          <w:u w:val="single"/>
        </w:rPr>
        <w:t xml:space="preserve">In three separate works Kant </w:t>
      </w:r>
      <w:r w:rsidRPr="002D44DC">
        <w:rPr>
          <w:b/>
          <w:highlight w:val="green"/>
          <w:u w:val="single"/>
        </w:rPr>
        <w:t xml:space="preserve">claimed </w:t>
      </w:r>
      <w:r w:rsidRPr="002D44DC">
        <w:rPr>
          <w:b/>
          <w:u w:val="single"/>
        </w:rPr>
        <w:t xml:space="preserve">that </w:t>
      </w:r>
      <w:r w:rsidRPr="002D44DC">
        <w:rPr>
          <w:b/>
          <w:highlight w:val="green"/>
          <w:u w:val="single"/>
        </w:rPr>
        <w:t xml:space="preserve">the </w:t>
      </w:r>
      <w:r w:rsidRPr="002D44DC">
        <w:rPr>
          <w:b/>
          <w:u w:val="single"/>
        </w:rPr>
        <w:t xml:space="preserve">Negro is, in most respects, the </w:t>
      </w:r>
      <w:r w:rsidRPr="002D44DC">
        <w:rPr>
          <w:sz w:val="12"/>
        </w:rPr>
        <w:t>¶</w:t>
      </w:r>
      <w:r w:rsidRPr="002D44DC">
        <w:rPr>
          <w:b/>
          <w:sz w:val="12"/>
          <w:highlight w:val="green"/>
          <w:u w:val="single"/>
        </w:rPr>
        <w:t xml:space="preserve"> </w:t>
      </w:r>
      <w:r w:rsidRPr="002D44DC">
        <w:rPr>
          <w:b/>
          <w:highlight w:val="green"/>
          <w:u w:val="single"/>
        </w:rPr>
        <w:t>lowest of all races</w:t>
      </w:r>
      <w:r w:rsidRPr="002D44DC">
        <w:rPr>
          <w:sz w:val="16"/>
        </w:rPr>
        <w:t xml:space="preserve">.16 </w:t>
      </w:r>
      <w:r w:rsidRPr="002D44DC">
        <w:rPr>
          <w:b/>
          <w:highlight w:val="green"/>
          <w:u w:val="single"/>
        </w:rPr>
        <w:t>He</w:t>
      </w:r>
      <w:r w:rsidRPr="002D44DC">
        <w:rPr>
          <w:b/>
          <w:u w:val="single"/>
        </w:rPr>
        <w:t xml:space="preserve"> also </w:t>
      </w:r>
      <w:r w:rsidRPr="002D44DC">
        <w:rPr>
          <w:b/>
          <w:highlight w:val="green"/>
          <w:u w:val="single"/>
        </w:rPr>
        <w:t xml:space="preserve">referred to blacks as </w:t>
      </w:r>
      <w:r w:rsidRPr="002D44DC">
        <w:rPr>
          <w:b/>
          <w:u w:val="single"/>
        </w:rPr>
        <w:t xml:space="preserve">the </w:t>
      </w:r>
      <w:r w:rsidRPr="002D44DC">
        <w:rPr>
          <w:b/>
          <w:highlight w:val="green"/>
          <w:u w:val="single"/>
        </w:rPr>
        <w:t xml:space="preserve">“bad race” and whites as </w:t>
      </w:r>
      <w:r w:rsidRPr="002D44DC">
        <w:rPr>
          <w:b/>
          <w:u w:val="single"/>
        </w:rPr>
        <w:t xml:space="preserve">“the </w:t>
      </w:r>
      <w:r w:rsidRPr="002D44DC">
        <w:rPr>
          <w:b/>
          <w:highlight w:val="green"/>
          <w:u w:val="single"/>
        </w:rPr>
        <w:t xml:space="preserve">good </w:t>
      </w:r>
      <w:r w:rsidRPr="002D44DC">
        <w:rPr>
          <w:sz w:val="12"/>
          <w:highlight w:val="green"/>
        </w:rPr>
        <w:t>¶</w:t>
      </w:r>
      <w:r w:rsidRPr="002D44DC">
        <w:rPr>
          <w:b/>
          <w:sz w:val="12"/>
          <w:highlight w:val="green"/>
          <w:u w:val="single"/>
        </w:rPr>
        <w:t xml:space="preserve"> </w:t>
      </w:r>
      <w:r w:rsidRPr="002D44DC">
        <w:rPr>
          <w:b/>
          <w:highlight w:val="green"/>
          <w:u w:val="single"/>
        </w:rPr>
        <w:t>race,</w:t>
      </w:r>
      <w:r w:rsidRPr="002D44DC">
        <w:rPr>
          <w:b/>
          <w:u w:val="single"/>
        </w:rPr>
        <w:t>”</w:t>
      </w:r>
      <w:r w:rsidRPr="002D44DC">
        <w:rPr>
          <w:sz w:val="16"/>
        </w:rPr>
        <w:t xml:space="preserve">17 argued that the white race contains “all incentives and talents,” and felt that </w:t>
      </w:r>
      <w:r w:rsidRPr="002D44DC">
        <w:rPr>
          <w:sz w:val="12"/>
        </w:rPr>
        <w:t>¶</w:t>
      </w:r>
      <w:r w:rsidRPr="002D44DC">
        <w:rPr>
          <w:sz w:val="16"/>
        </w:rPr>
        <w:t xml:space="preserve"> whites were the “only ones who always progress toward perfection.”18 To my knowledge, </w:t>
      </w:r>
      <w:r w:rsidRPr="002D44DC">
        <w:rPr>
          <w:sz w:val="12"/>
        </w:rPr>
        <w:t>¶</w:t>
      </w:r>
      <w:r w:rsidRPr="002D44DC">
        <w:rPr>
          <w:sz w:val="16"/>
        </w:rPr>
        <w:t xml:space="preserve"> Kant never repudiated any of these explicitly racist claims.19</w:t>
      </w:r>
      <w:r w:rsidRPr="002D44DC">
        <w:rPr>
          <w:sz w:val="12"/>
        </w:rPr>
        <w:t>¶</w:t>
      </w:r>
      <w:r w:rsidRPr="002D44DC">
        <w:rPr>
          <w:sz w:val="16"/>
        </w:rPr>
        <w:t xml:space="preserve"> Kant was also one of the early proponents of scientific racism. Kant argued that </w:t>
      </w:r>
      <w:r w:rsidRPr="002D44DC">
        <w:rPr>
          <w:sz w:val="12"/>
        </w:rPr>
        <w:t>¶</w:t>
      </w:r>
      <w:r w:rsidRPr="002D44DC">
        <w:rPr>
          <w:sz w:val="16"/>
        </w:rPr>
        <w:t xml:space="preserve"> there were only four races that developed according to geographic and conditions such as </w:t>
      </w:r>
      <w:r w:rsidRPr="002D44DC">
        <w:rPr>
          <w:sz w:val="12"/>
        </w:rPr>
        <w:t>¶</w:t>
      </w:r>
      <w:r w:rsidRPr="002D44DC">
        <w:rPr>
          <w:sz w:val="16"/>
        </w:rPr>
        <w:t xml:space="preserve"> climate, and originated in a white, brunette “stem species” (</w:t>
      </w:r>
      <w:proofErr w:type="spellStart"/>
      <w:r w:rsidRPr="002D44DC">
        <w:rPr>
          <w:sz w:val="16"/>
        </w:rPr>
        <w:t>Stammgattung</w:t>
      </w:r>
      <w:proofErr w:type="spellEnd"/>
      <w:r w:rsidRPr="002D44DC">
        <w:rPr>
          <w:sz w:val="16"/>
        </w:rPr>
        <w:t xml:space="preserve">).20 The fact </w:t>
      </w:r>
      <w:r w:rsidRPr="002D44DC">
        <w:rPr>
          <w:sz w:val="12"/>
        </w:rPr>
        <w:t>¶</w:t>
      </w:r>
      <w:r w:rsidRPr="002D44DC">
        <w:rPr>
          <w:sz w:val="16"/>
        </w:rPr>
        <w:t xml:space="preserve"> that Kant espoused scientific racism when the idea was in its infancy suggests that Kant </w:t>
      </w:r>
      <w:r w:rsidRPr="002D44DC">
        <w:rPr>
          <w:sz w:val="12"/>
        </w:rPr>
        <w:t>¶</w:t>
      </w:r>
      <w:r w:rsidRPr="002D44DC">
        <w:rPr>
          <w:sz w:val="16"/>
        </w:rPr>
        <w:t xml:space="preserve"> could have invented it.21</w:t>
      </w:r>
      <w:r w:rsidRPr="002D44DC">
        <w:rPr>
          <w:sz w:val="12"/>
        </w:rPr>
        <w:t>¶</w:t>
      </w:r>
      <w:r w:rsidRPr="002D44DC">
        <w:rPr>
          <w:sz w:val="16"/>
        </w:rPr>
        <w:t xml:space="preserve"> Kant’s racism puzzles me. How could one of the best philosophers be capable of </w:t>
      </w:r>
      <w:r w:rsidRPr="002D44DC">
        <w:rPr>
          <w:sz w:val="12"/>
        </w:rPr>
        <w:t>¶</w:t>
      </w:r>
      <w:r w:rsidRPr="002D44DC">
        <w:rPr>
          <w:sz w:val="16"/>
        </w:rPr>
        <w:t xml:space="preserve"> such terrible ignorance?</w:t>
      </w:r>
      <w:r w:rsidRPr="002D44DC">
        <w:rPr>
          <w:sz w:val="12"/>
        </w:rPr>
        <w:t>¶</w:t>
      </w:r>
      <w:r w:rsidRPr="002D44DC">
        <w:rPr>
          <w:sz w:val="16"/>
        </w:rPr>
        <w:t xml:space="preserve"> </w:t>
      </w:r>
      <w:r w:rsidRPr="002D44DC">
        <w:rPr>
          <w:sz w:val="12"/>
        </w:rPr>
        <w:t>¶</w:t>
      </w:r>
      <w:r w:rsidRPr="002D44DC">
        <w:rPr>
          <w:sz w:val="16"/>
        </w:rPr>
        <w:t xml:space="preserve"> 22 How could Kant invent a racial hierarchy without ever having traveled more than ten miles from his home city of Königsberg?23 Kant’s racism is </w:t>
      </w:r>
      <w:r w:rsidRPr="002D44DC">
        <w:rPr>
          <w:sz w:val="12"/>
        </w:rPr>
        <w:t>¶</w:t>
      </w:r>
      <w:r w:rsidRPr="002D44DC">
        <w:rPr>
          <w:sz w:val="16"/>
        </w:rPr>
        <w:t xml:space="preserve"> especially important because he is considered one of the most important moral</w:t>
      </w:r>
      <w:r w:rsidRPr="002D44DC">
        <w:rPr>
          <w:sz w:val="12"/>
        </w:rPr>
        <w:t>¶</w:t>
      </w:r>
      <w:r w:rsidRPr="002D44DC">
        <w:rPr>
          <w:sz w:val="16"/>
        </w:rPr>
        <w:t xml:space="preserve"> philosophers that ever lived, and racism is a highly immoral position. I wouldn’t consider </w:t>
      </w:r>
      <w:r w:rsidRPr="002D44DC">
        <w:rPr>
          <w:sz w:val="12"/>
        </w:rPr>
        <w:t>¶</w:t>
      </w:r>
      <w:r w:rsidRPr="002D44DC">
        <w:rPr>
          <w:sz w:val="16"/>
        </w:rPr>
        <w:t xml:space="preserve"> a geologist who claims that the earth is flat a good geologist, so how can a good moral </w:t>
      </w:r>
      <w:r w:rsidRPr="002D44DC">
        <w:rPr>
          <w:sz w:val="12"/>
        </w:rPr>
        <w:t>¶</w:t>
      </w:r>
      <w:r w:rsidRPr="002D44DC">
        <w:rPr>
          <w:sz w:val="16"/>
        </w:rPr>
        <w:t xml:space="preserve"> philosopher be racist?24</w:t>
      </w:r>
      <w:r w:rsidRPr="002D44DC">
        <w:rPr>
          <w:sz w:val="12"/>
        </w:rPr>
        <w:t>¶</w:t>
      </w:r>
      <w:r w:rsidRPr="002D44DC">
        <w:rPr>
          <w:sz w:val="16"/>
        </w:rPr>
        <w:t xml:space="preserve"> </w:t>
      </w:r>
      <w:r w:rsidRPr="002D44DC">
        <w:rPr>
          <w:b/>
          <w:u w:val="single"/>
        </w:rPr>
        <w:t xml:space="preserve">Some scholars attempt to resolve this paradox with the argument that Kant </w:t>
      </w:r>
      <w:r w:rsidRPr="002D44DC">
        <w:rPr>
          <w:sz w:val="12"/>
        </w:rPr>
        <w:t>¶</w:t>
      </w:r>
      <w:r w:rsidRPr="002D44DC">
        <w:rPr>
          <w:b/>
          <w:sz w:val="12"/>
          <w:u w:val="single"/>
        </w:rPr>
        <w:t xml:space="preserve"> </w:t>
      </w:r>
      <w:r w:rsidRPr="002D44DC">
        <w:rPr>
          <w:b/>
          <w:u w:val="single"/>
        </w:rPr>
        <w:t>eventually abandoned his racism</w:t>
      </w:r>
      <w:r w:rsidRPr="002D44DC">
        <w:rPr>
          <w:sz w:val="16"/>
        </w:rPr>
        <w:t xml:space="preserve">. 25 In support of this claim, they point to the facts that </w:t>
      </w:r>
      <w:r w:rsidRPr="002D44DC">
        <w:rPr>
          <w:sz w:val="12"/>
        </w:rPr>
        <w:t>¶</w:t>
      </w:r>
      <w:r w:rsidRPr="002D44DC">
        <w:rPr>
          <w:sz w:val="16"/>
        </w:rPr>
        <w:t xml:space="preserve"> Kant makes few claims about race in his published writings after 179526 and that Kant </w:t>
      </w:r>
      <w:r w:rsidRPr="002D44DC">
        <w:rPr>
          <w:sz w:val="12"/>
        </w:rPr>
        <w:t>¶</w:t>
      </w:r>
      <w:r w:rsidRPr="002D44DC">
        <w:rPr>
          <w:sz w:val="16"/>
        </w:rPr>
        <w:t xml:space="preserve"> eventually condemned European colonialism27 and chattel slavery.28 But </w:t>
      </w:r>
      <w:r w:rsidRPr="002D44DC">
        <w:rPr>
          <w:b/>
          <w:u w:val="single"/>
        </w:rPr>
        <w:t xml:space="preserve">none of these </w:t>
      </w:r>
      <w:r w:rsidRPr="002D44DC">
        <w:rPr>
          <w:sz w:val="12"/>
        </w:rPr>
        <w:t>¶</w:t>
      </w:r>
      <w:r w:rsidRPr="002D44DC">
        <w:rPr>
          <w:b/>
          <w:sz w:val="12"/>
          <w:u w:val="single"/>
        </w:rPr>
        <w:t xml:space="preserve"> </w:t>
      </w:r>
      <w:r w:rsidRPr="002D44DC">
        <w:rPr>
          <w:b/>
          <w:u w:val="single"/>
        </w:rPr>
        <w:t xml:space="preserve">facts show that Kant abandoned his racism. </w:t>
      </w:r>
      <w:r w:rsidRPr="002D44DC">
        <w:rPr>
          <w:b/>
          <w:highlight w:val="green"/>
          <w:u w:val="single"/>
        </w:rPr>
        <w:t xml:space="preserve">Kant falling silent </w:t>
      </w:r>
      <w:r w:rsidRPr="002D44DC">
        <w:rPr>
          <w:b/>
          <w:u w:val="single"/>
        </w:rPr>
        <w:t xml:space="preserve">on race could </w:t>
      </w:r>
      <w:r w:rsidRPr="002D44DC">
        <w:rPr>
          <w:b/>
          <w:highlight w:val="green"/>
          <w:u w:val="single"/>
        </w:rPr>
        <w:t xml:space="preserve">indicate </w:t>
      </w:r>
      <w:r w:rsidRPr="002D44DC">
        <w:rPr>
          <w:b/>
          <w:u w:val="single"/>
        </w:rPr>
        <w:t xml:space="preserve">that </w:t>
      </w:r>
      <w:r w:rsidRPr="002D44DC">
        <w:rPr>
          <w:b/>
          <w:highlight w:val="green"/>
          <w:u w:val="single"/>
        </w:rPr>
        <w:t xml:space="preserve">Kant was </w:t>
      </w:r>
      <w:r w:rsidRPr="002D44DC">
        <w:rPr>
          <w:b/>
          <w:u w:val="single"/>
        </w:rPr>
        <w:t xml:space="preserve">so </w:t>
      </w:r>
      <w:r w:rsidRPr="002D44DC">
        <w:rPr>
          <w:b/>
          <w:highlight w:val="green"/>
          <w:u w:val="single"/>
        </w:rPr>
        <w:t xml:space="preserve">satisfied </w:t>
      </w:r>
      <w:r w:rsidRPr="002D44DC">
        <w:rPr>
          <w:b/>
          <w:u w:val="single"/>
        </w:rPr>
        <w:t xml:space="preserve">with his position that he </w:t>
      </w:r>
      <w:r w:rsidRPr="002D44DC">
        <w:rPr>
          <w:b/>
          <w:highlight w:val="green"/>
          <w:u w:val="single"/>
        </w:rPr>
        <w:t>did not</w:t>
      </w:r>
      <w:r w:rsidRPr="002D44DC">
        <w:rPr>
          <w:b/>
          <w:u w:val="single"/>
        </w:rPr>
        <w:t xml:space="preserve"> feel the need to </w:t>
      </w:r>
      <w:r w:rsidRPr="002D44DC">
        <w:rPr>
          <w:b/>
          <w:highlight w:val="green"/>
          <w:u w:val="single"/>
        </w:rPr>
        <w:t>say any</w:t>
      </w:r>
      <w:r w:rsidRPr="002D44DC">
        <w:rPr>
          <w:b/>
          <w:u w:val="single"/>
        </w:rPr>
        <w:t xml:space="preserve">thing </w:t>
      </w:r>
      <w:r w:rsidRPr="002D44DC">
        <w:rPr>
          <w:b/>
          <w:highlight w:val="green"/>
          <w:u w:val="single"/>
        </w:rPr>
        <w:t>more</w:t>
      </w:r>
      <w:r w:rsidRPr="002D44DC">
        <w:rPr>
          <w:sz w:val="12"/>
        </w:rPr>
        <w:t>¶</w:t>
      </w:r>
      <w:r w:rsidRPr="002D44DC">
        <w:rPr>
          <w:sz w:val="16"/>
        </w:rPr>
        <w:t xml:space="preserve"> about it. </w:t>
      </w:r>
      <w:r w:rsidRPr="002D44DC">
        <w:rPr>
          <w:b/>
          <w:u w:val="single"/>
        </w:rPr>
        <w:t xml:space="preserve">And </w:t>
      </w:r>
      <w:r w:rsidRPr="002D44DC">
        <w:rPr>
          <w:b/>
          <w:highlight w:val="green"/>
          <w:u w:val="single"/>
        </w:rPr>
        <w:t xml:space="preserve">Kant </w:t>
      </w:r>
      <w:r w:rsidRPr="002D44DC">
        <w:rPr>
          <w:b/>
          <w:u w:val="single"/>
        </w:rPr>
        <w:t xml:space="preserve">could have simultaneously </w:t>
      </w:r>
      <w:r w:rsidRPr="002D44DC">
        <w:rPr>
          <w:b/>
          <w:highlight w:val="green"/>
          <w:u w:val="single"/>
        </w:rPr>
        <w:t>held anti-slavery</w:t>
      </w:r>
      <w:r w:rsidRPr="002D44DC">
        <w:rPr>
          <w:b/>
          <w:u w:val="single"/>
        </w:rPr>
        <w:t>, anti-</w:t>
      </w:r>
      <w:r w:rsidRPr="002D44DC">
        <w:rPr>
          <w:b/>
          <w:highlight w:val="green"/>
          <w:u w:val="single"/>
        </w:rPr>
        <w:t xml:space="preserve">colonialist, and </w:t>
      </w:r>
      <w:r w:rsidRPr="002D44DC">
        <w:rPr>
          <w:sz w:val="12"/>
          <w:highlight w:val="green"/>
        </w:rPr>
        <w:t>¶</w:t>
      </w:r>
      <w:r w:rsidRPr="002D44DC">
        <w:rPr>
          <w:b/>
          <w:sz w:val="12"/>
          <w:highlight w:val="green"/>
          <w:u w:val="single"/>
        </w:rPr>
        <w:t xml:space="preserve"> </w:t>
      </w:r>
      <w:r w:rsidRPr="002D44DC">
        <w:rPr>
          <w:b/>
          <w:highlight w:val="green"/>
          <w:u w:val="single"/>
        </w:rPr>
        <w:t>racist positions</w:t>
      </w:r>
      <w:r w:rsidRPr="002D44DC">
        <w:rPr>
          <w:sz w:val="16"/>
        </w:rPr>
        <w:t>.</w:t>
      </w:r>
      <w:r w:rsidRPr="002D44DC">
        <w:rPr>
          <w:sz w:val="12"/>
        </w:rPr>
        <w:t>¶</w:t>
      </w:r>
      <w:r w:rsidRPr="002D44DC">
        <w:rPr>
          <w:sz w:val="16"/>
        </w:rPr>
        <w:t xml:space="preserve"> Other scholars argue that Kant’s racial hierarchy conflicts with the strong </w:t>
      </w:r>
      <w:r w:rsidRPr="002D44DC">
        <w:rPr>
          <w:sz w:val="12"/>
        </w:rPr>
        <w:t>¶</w:t>
      </w:r>
      <w:r w:rsidRPr="002D44DC">
        <w:rPr>
          <w:sz w:val="16"/>
        </w:rPr>
        <w:t xml:space="preserve"> universalist, deontological thrust of his writings,29 especially those on moral philosophy.</w:t>
      </w:r>
      <w:r w:rsidRPr="002D44DC">
        <w:rPr>
          <w:sz w:val="12"/>
        </w:rPr>
        <w:t>¶</w:t>
      </w:r>
      <w:r w:rsidRPr="002D44DC">
        <w:rPr>
          <w:sz w:val="16"/>
        </w:rPr>
        <w:t xml:space="preserve"> 30 Indeed, </w:t>
      </w:r>
      <w:r w:rsidRPr="002D44DC">
        <w:rPr>
          <w:b/>
          <w:u w:val="single"/>
        </w:rPr>
        <w:t xml:space="preserve">Kant notoriously argued that all humans must be regarded as ends in </w:t>
      </w:r>
      <w:r w:rsidRPr="002D44DC">
        <w:rPr>
          <w:sz w:val="12"/>
        </w:rPr>
        <w:t>¶</w:t>
      </w:r>
      <w:r w:rsidRPr="002D44DC">
        <w:rPr>
          <w:b/>
          <w:sz w:val="12"/>
          <w:u w:val="single"/>
        </w:rPr>
        <w:t xml:space="preserve"> </w:t>
      </w:r>
      <w:r w:rsidRPr="002D44DC">
        <w:rPr>
          <w:b/>
          <w:u w:val="single"/>
        </w:rPr>
        <w:t>themselves and not merely as means</w:t>
      </w:r>
      <w:r w:rsidRPr="002D44DC">
        <w:rPr>
          <w:sz w:val="16"/>
        </w:rPr>
        <w:t xml:space="preserve">31, that all persons possess reason and are thereby of </w:t>
      </w:r>
      <w:r w:rsidRPr="002D44DC">
        <w:rPr>
          <w:sz w:val="12"/>
        </w:rPr>
        <w:t>¶</w:t>
      </w:r>
      <w:r w:rsidRPr="002D44DC">
        <w:rPr>
          <w:sz w:val="16"/>
        </w:rPr>
        <w:t xml:space="preserve"> equal worth and deserve equal respect, and stated explicitly that properties possessed by a </w:t>
      </w:r>
      <w:r w:rsidRPr="002D44DC">
        <w:rPr>
          <w:sz w:val="12"/>
        </w:rPr>
        <w:t>¶</w:t>
      </w:r>
      <w:r w:rsidRPr="002D44DC">
        <w:rPr>
          <w:sz w:val="16"/>
        </w:rPr>
        <w:t xml:space="preserve"> species “in its essence” apply to all human beings, including all races.32 Kant also</w:t>
      </w:r>
      <w:r w:rsidRPr="002D44DC">
        <w:rPr>
          <w:sz w:val="12"/>
        </w:rPr>
        <w:t>¶</w:t>
      </w:r>
      <w:r w:rsidRPr="002D44DC">
        <w:rPr>
          <w:sz w:val="16"/>
        </w:rPr>
        <w:t xml:space="preserve"> credited Rousseau for instilling him with a “respect for the masses,” since not geniuses </w:t>
      </w:r>
      <w:r w:rsidRPr="002D44DC">
        <w:rPr>
          <w:sz w:val="12"/>
        </w:rPr>
        <w:t>¶</w:t>
      </w:r>
      <w:r w:rsidRPr="002D44DC">
        <w:rPr>
          <w:sz w:val="16"/>
        </w:rPr>
        <w:t xml:space="preserve"> alone but all men are necessary for the progress of humankind.33</w:t>
      </w:r>
      <w:r w:rsidRPr="002D44DC">
        <w:rPr>
          <w:sz w:val="12"/>
        </w:rPr>
        <w:t>¶</w:t>
      </w:r>
      <w:r w:rsidRPr="002D44DC">
        <w:rPr>
          <w:sz w:val="16"/>
        </w:rPr>
        <w:t xml:space="preserve"> But </w:t>
      </w:r>
      <w:r w:rsidRPr="002D44DC">
        <w:rPr>
          <w:b/>
          <w:u w:val="single"/>
        </w:rPr>
        <w:t xml:space="preserve">these arguments are problematic because </w:t>
      </w:r>
      <w:r w:rsidRPr="002D44DC">
        <w:rPr>
          <w:b/>
          <w:highlight w:val="green"/>
          <w:u w:val="single"/>
        </w:rPr>
        <w:t>Kant never</w:t>
      </w:r>
      <w:r w:rsidRPr="002D44DC">
        <w:rPr>
          <w:b/>
          <w:u w:val="single"/>
        </w:rPr>
        <w:t xml:space="preserve"> expressly </w:t>
      </w:r>
      <w:r w:rsidRPr="002D44DC">
        <w:rPr>
          <w:b/>
          <w:highlight w:val="green"/>
          <w:u w:val="single"/>
        </w:rPr>
        <w:t xml:space="preserve">specifies </w:t>
      </w:r>
      <w:r w:rsidRPr="002D44DC">
        <w:rPr>
          <w:b/>
          <w:u w:val="single"/>
        </w:rPr>
        <w:t xml:space="preserve">that </w:t>
      </w:r>
      <w:r w:rsidRPr="002D44DC">
        <w:rPr>
          <w:sz w:val="12"/>
        </w:rPr>
        <w:t>¶</w:t>
      </w:r>
      <w:r w:rsidRPr="002D44DC">
        <w:rPr>
          <w:b/>
          <w:sz w:val="12"/>
          <w:u w:val="single"/>
        </w:rPr>
        <w:t xml:space="preserve"> </w:t>
      </w:r>
      <w:r w:rsidRPr="002D44DC">
        <w:rPr>
          <w:b/>
          <w:u w:val="single"/>
        </w:rPr>
        <w:t xml:space="preserve">his </w:t>
      </w:r>
      <w:r w:rsidRPr="002D44DC">
        <w:rPr>
          <w:b/>
          <w:highlight w:val="green"/>
          <w:u w:val="single"/>
        </w:rPr>
        <w:t xml:space="preserve">universalist </w:t>
      </w:r>
      <w:r w:rsidRPr="002D44DC">
        <w:rPr>
          <w:b/>
          <w:u w:val="single"/>
        </w:rPr>
        <w:t xml:space="preserve">claims are meant to </w:t>
      </w:r>
      <w:r w:rsidRPr="002D44DC">
        <w:rPr>
          <w:b/>
          <w:highlight w:val="green"/>
          <w:u w:val="single"/>
        </w:rPr>
        <w:t>include all races</w:t>
      </w:r>
      <w:r w:rsidRPr="002D44DC">
        <w:rPr>
          <w:sz w:val="16"/>
        </w:rPr>
        <w:t xml:space="preserve">.34 </w:t>
      </w:r>
      <w:r w:rsidRPr="002D44DC">
        <w:rPr>
          <w:b/>
          <w:highlight w:val="green"/>
          <w:u w:val="single"/>
        </w:rPr>
        <w:t xml:space="preserve">Kant’s universalism </w:t>
      </w:r>
      <w:r w:rsidRPr="002D44DC">
        <w:rPr>
          <w:b/>
          <w:u w:val="single"/>
        </w:rPr>
        <w:t>must be ¶ understood in light of his historical context; he</w:t>
      </w:r>
      <w:r w:rsidRPr="002D44DC">
        <w:rPr>
          <w:sz w:val="16"/>
        </w:rPr>
        <w:t xml:space="preserve"> never left </w:t>
      </w:r>
      <w:proofErr w:type="spellStart"/>
      <w:r w:rsidRPr="002D44DC">
        <w:rPr>
          <w:sz w:val="16"/>
        </w:rPr>
        <w:t>Königsberg</w:t>
      </w:r>
      <w:proofErr w:type="spellEnd"/>
      <w:r w:rsidRPr="002D44DC">
        <w:rPr>
          <w:sz w:val="16"/>
        </w:rPr>
        <w:t xml:space="preserve">, </w:t>
      </w:r>
      <w:r w:rsidRPr="002D44DC">
        <w:rPr>
          <w:b/>
          <w:highlight w:val="green"/>
          <w:u w:val="single"/>
        </w:rPr>
        <w:t>wrote for a</w:t>
      </w:r>
      <w:r w:rsidRPr="002D44DC">
        <w:rPr>
          <w:b/>
          <w:u w:val="single"/>
        </w:rPr>
        <w:t xml:space="preserve">n almost exclusively </w:t>
      </w:r>
      <w:r w:rsidRPr="002D44DC">
        <w:rPr>
          <w:b/>
          <w:highlight w:val="green"/>
          <w:u w:val="single"/>
        </w:rPr>
        <w:t>white audience</w:t>
      </w:r>
      <w:r w:rsidRPr="002D44DC">
        <w:rPr>
          <w:b/>
          <w:u w:val="single"/>
        </w:rPr>
        <w:t xml:space="preserve">, and lived during a time when most white people were </w:t>
      </w:r>
      <w:r w:rsidRPr="002D44DC">
        <w:rPr>
          <w:b/>
          <w:highlight w:val="green"/>
          <w:u w:val="single"/>
        </w:rPr>
        <w:t>rarely</w:t>
      </w:r>
      <w:r w:rsidRPr="002D44DC">
        <w:rPr>
          <w:b/>
          <w:u w:val="single"/>
        </w:rPr>
        <w:t xml:space="preserve"> ¶ </w:t>
      </w:r>
      <w:r w:rsidRPr="002D44DC">
        <w:rPr>
          <w:b/>
          <w:highlight w:val="green"/>
          <w:u w:val="single"/>
        </w:rPr>
        <w:t>exposed to other races</w:t>
      </w:r>
      <w:r w:rsidRPr="002D44DC">
        <w:rPr>
          <w:b/>
          <w:u w:val="single"/>
        </w:rPr>
        <w:t>.</w:t>
      </w:r>
      <w:r w:rsidRPr="002D44DC">
        <w:rPr>
          <w:sz w:val="16"/>
        </w:rPr>
        <w:t xml:space="preserve"> </w:t>
      </w:r>
      <w:r w:rsidRPr="002D44DC">
        <w:rPr>
          <w:b/>
          <w:u w:val="single"/>
        </w:rPr>
        <w:t xml:space="preserve">Indeed, by </w:t>
      </w:r>
      <w:r w:rsidRPr="002D44DC">
        <w:rPr>
          <w:b/>
          <w:highlight w:val="green"/>
          <w:u w:val="single"/>
        </w:rPr>
        <w:t xml:space="preserve">“all humans” </w:t>
      </w:r>
      <w:r w:rsidRPr="002D44DC">
        <w:rPr>
          <w:b/>
          <w:u w:val="single"/>
        </w:rPr>
        <w:t xml:space="preserve">Kant very well could have </w:t>
      </w:r>
      <w:r w:rsidRPr="002D44DC">
        <w:rPr>
          <w:b/>
          <w:highlight w:val="green"/>
          <w:u w:val="single"/>
        </w:rPr>
        <w:t>meant “</w:t>
      </w:r>
      <w:r w:rsidRPr="002D44DC">
        <w:rPr>
          <w:b/>
          <w:u w:val="single"/>
        </w:rPr>
        <w:t xml:space="preserve">all </w:t>
      </w:r>
      <w:r w:rsidRPr="002D44DC">
        <w:rPr>
          <w:sz w:val="12"/>
        </w:rPr>
        <w:t>¶</w:t>
      </w:r>
      <w:r w:rsidRPr="002D44DC">
        <w:rPr>
          <w:b/>
          <w:sz w:val="12"/>
          <w:u w:val="single"/>
        </w:rPr>
        <w:t xml:space="preserve"> </w:t>
      </w:r>
      <w:r w:rsidRPr="002D44DC">
        <w:rPr>
          <w:b/>
          <w:highlight w:val="green"/>
          <w:u w:val="single"/>
        </w:rPr>
        <w:t>white males</w:t>
      </w:r>
      <w:r w:rsidRPr="002D44DC">
        <w:rPr>
          <w:b/>
          <w:u w:val="single"/>
        </w:rPr>
        <w:t>.”</w:t>
      </w:r>
      <w:r w:rsidRPr="002D44DC">
        <w:rPr>
          <w:sz w:val="16"/>
        </w:rPr>
        <w:t xml:space="preserve"> In addition, Kant’s arguments for racial hierarchy suggest that his use of </w:t>
      </w:r>
      <w:r w:rsidRPr="002D44DC">
        <w:rPr>
          <w:sz w:val="12"/>
        </w:rPr>
        <w:t>¶</w:t>
      </w:r>
      <w:r w:rsidRPr="002D44DC">
        <w:rPr>
          <w:sz w:val="16"/>
        </w:rPr>
        <w:t xml:space="preserve"> race-neutral words do not necessarily include all races and genders, and few of his </w:t>
      </w:r>
      <w:r w:rsidRPr="002D44DC">
        <w:rPr>
          <w:sz w:val="12"/>
        </w:rPr>
        <w:t>¶</w:t>
      </w:r>
      <w:r w:rsidRPr="002D44DC">
        <w:rPr>
          <w:sz w:val="16"/>
        </w:rPr>
        <w:t xml:space="preserve"> universalist claims expressly contradict his racist claims.</w:t>
      </w:r>
      <w:r w:rsidRPr="002D44DC">
        <w:rPr>
          <w:sz w:val="12"/>
        </w:rPr>
        <w:t>¶</w:t>
      </w:r>
      <w:r w:rsidRPr="002D44DC">
        <w:rPr>
          <w:sz w:val="16"/>
        </w:rPr>
        <w:t xml:space="preserve"> Other scholars cry ad hominem and argue that Kant’s racism should be regarded </w:t>
      </w:r>
      <w:r w:rsidRPr="002D44DC">
        <w:rPr>
          <w:sz w:val="12"/>
        </w:rPr>
        <w:t>¶</w:t>
      </w:r>
      <w:r w:rsidRPr="002D44DC">
        <w:rPr>
          <w:sz w:val="16"/>
        </w:rPr>
        <w:t xml:space="preserve"> as a mere biographical fact, not a philosophical position.35 Some deemphasize the </w:t>
      </w:r>
      <w:r w:rsidRPr="002D44DC">
        <w:rPr>
          <w:sz w:val="12"/>
        </w:rPr>
        <w:t>¶</w:t>
      </w:r>
      <w:r w:rsidRPr="002D44DC">
        <w:rPr>
          <w:sz w:val="16"/>
        </w:rPr>
        <w:t xml:space="preserve"> importance of Kant’s racist writings, arguing that a few bad apple claims mainly from </w:t>
      </w:r>
      <w:r w:rsidRPr="002D44DC">
        <w:rPr>
          <w:sz w:val="12"/>
        </w:rPr>
        <w:t>¶</w:t>
      </w:r>
      <w:r w:rsidRPr="002D44DC">
        <w:rPr>
          <w:sz w:val="16"/>
        </w:rPr>
        <w:t xml:space="preserve"> Kant’s “early period” should not spoil the bunch, especially since writings from Kant’s </w:t>
      </w:r>
      <w:r w:rsidRPr="002D44DC">
        <w:rPr>
          <w:sz w:val="12"/>
        </w:rPr>
        <w:t>¶</w:t>
      </w:r>
      <w:r w:rsidRPr="002D44DC">
        <w:rPr>
          <w:sz w:val="16"/>
        </w:rPr>
        <w:t xml:space="preserve"> “critical period” are more </w:t>
      </w:r>
      <w:proofErr w:type="spellStart"/>
      <w:r w:rsidRPr="002D44DC">
        <w:rPr>
          <w:sz w:val="16"/>
        </w:rPr>
        <w:t>well known</w:t>
      </w:r>
      <w:proofErr w:type="spellEnd"/>
      <w:r w:rsidRPr="002D44DC">
        <w:rPr>
          <w:sz w:val="16"/>
        </w:rPr>
        <w:t xml:space="preserve"> and contain few claims about race.</w:t>
      </w:r>
      <w:r w:rsidRPr="002D44DC">
        <w:rPr>
          <w:sz w:val="12"/>
        </w:rPr>
        <w:t>¶</w:t>
      </w:r>
      <w:r w:rsidRPr="002D44DC">
        <w:rPr>
          <w:sz w:val="16"/>
        </w:rPr>
        <w:t xml:space="preserve"> But the first argument fails to establish a meaningful distinction between </w:t>
      </w:r>
      <w:r w:rsidRPr="002D44DC">
        <w:rPr>
          <w:sz w:val="12"/>
        </w:rPr>
        <w:t>¶</w:t>
      </w:r>
      <w:r w:rsidRPr="002D44DC">
        <w:rPr>
          <w:sz w:val="16"/>
        </w:rPr>
        <w:t xml:space="preserve"> biographical information and philosophical position, fails to show that racist claims </w:t>
      </w:r>
      <w:r w:rsidRPr="002D44DC">
        <w:rPr>
          <w:sz w:val="12"/>
        </w:rPr>
        <w:t>¶</w:t>
      </w:r>
      <w:r w:rsidRPr="002D44DC">
        <w:rPr>
          <w:sz w:val="16"/>
        </w:rPr>
        <w:t xml:space="preserve"> presented in multiple philosophical writings are better understood as the former, and </w:t>
      </w:r>
      <w:r w:rsidRPr="002D44DC">
        <w:rPr>
          <w:sz w:val="12"/>
        </w:rPr>
        <w:t>¶</w:t>
      </w:r>
      <w:r w:rsidRPr="002D44DC">
        <w:rPr>
          <w:sz w:val="16"/>
        </w:rPr>
        <w:t xml:space="preserve"> seems to ignore biography’s illuminative role in understanding philosophy. And the </w:t>
      </w:r>
      <w:r w:rsidRPr="002D44DC">
        <w:rPr>
          <w:sz w:val="12"/>
        </w:rPr>
        <w:t>¶</w:t>
      </w:r>
      <w:r w:rsidRPr="002D44DC">
        <w:rPr>
          <w:sz w:val="16"/>
        </w:rPr>
        <w:t xml:space="preserve"> second argument only shows that some of Kant’s works are more important than others, </w:t>
      </w:r>
      <w:r w:rsidRPr="002D44DC">
        <w:rPr>
          <w:sz w:val="12"/>
        </w:rPr>
        <w:t>¶</w:t>
      </w:r>
      <w:r w:rsidRPr="002D44DC">
        <w:rPr>
          <w:sz w:val="16"/>
        </w:rPr>
        <w:t xml:space="preserve"> not that Kant’s racism is unimportant. </w:t>
      </w:r>
    </w:p>
    <w:p w14:paraId="4A901731" w14:textId="6E3649AD" w:rsidR="004F799A" w:rsidRPr="002D44DC" w:rsidRDefault="001D49F4" w:rsidP="004F799A">
      <w:pPr>
        <w:pStyle w:val="Heading4"/>
        <w:rPr>
          <w:rFonts w:cs="Calibri"/>
        </w:rPr>
      </w:pPr>
      <w:r>
        <w:rPr>
          <w:rFonts w:cs="Calibri"/>
        </w:rPr>
        <w:t>That’s</w:t>
      </w:r>
      <w:r w:rsidR="004F799A" w:rsidRPr="002D44DC">
        <w:rPr>
          <w:rFonts w:cs="Calibri"/>
        </w:rPr>
        <w:t xml:space="preserve"> a voting issue—</w:t>
      </w:r>
      <w:r>
        <w:rPr>
          <w:rFonts w:cs="Calibri"/>
        </w:rPr>
        <w:t>t</w:t>
      </w:r>
      <w:r w:rsidR="004F799A" w:rsidRPr="002D44DC">
        <w:rPr>
          <w:rFonts w:cs="Calibri"/>
        </w:rPr>
        <w:t>he implication of these cards say that resisting racial oppression comes first</w:t>
      </w:r>
      <w:r>
        <w:rPr>
          <w:rFonts w:cs="Calibri"/>
        </w:rPr>
        <w:t>—</w:t>
      </w:r>
      <w:r w:rsidR="004F799A" w:rsidRPr="002D44DC">
        <w:rPr>
          <w:rFonts w:cs="Calibri"/>
        </w:rPr>
        <w:t>justifies the ROB is to resist oppression</w:t>
      </w:r>
      <w:r>
        <w:rPr>
          <w:rFonts w:cs="Calibri"/>
        </w:rPr>
        <w:t>—</w:t>
      </w:r>
      <w:r w:rsidR="004F799A" w:rsidRPr="002D44DC">
        <w:rPr>
          <w:rFonts w:cs="Calibri"/>
        </w:rPr>
        <w:t>outweighs the 1AC since it frames your ballot</w:t>
      </w:r>
    </w:p>
    <w:p w14:paraId="32829242" w14:textId="408736EC" w:rsidR="004F799A" w:rsidRPr="002D44DC" w:rsidRDefault="004F799A" w:rsidP="004F799A"/>
    <w:p w14:paraId="1E52DB32" w14:textId="64A67E3C" w:rsidR="004F799A" w:rsidRPr="002D44DC" w:rsidRDefault="004F799A" w:rsidP="004F799A">
      <w:pPr>
        <w:pStyle w:val="Heading2"/>
        <w:rPr>
          <w:rFonts w:cs="Calibri"/>
        </w:rPr>
      </w:pPr>
      <w:r w:rsidRPr="002D44DC">
        <w:rPr>
          <w:rFonts w:cs="Calibri"/>
        </w:rPr>
        <w:t>Case</w:t>
      </w:r>
    </w:p>
    <w:p w14:paraId="6245BA8E" w14:textId="0A53E26A" w:rsidR="002D44DC" w:rsidRPr="002D44DC" w:rsidRDefault="002D44DC" w:rsidP="002D44DC">
      <w:pPr>
        <w:pStyle w:val="Heading3"/>
        <w:rPr>
          <w:rFonts w:cs="Calibri"/>
        </w:rPr>
      </w:pPr>
      <w:r w:rsidRPr="002D44DC">
        <w:rPr>
          <w:rFonts w:cs="Calibri"/>
        </w:rPr>
        <w:t>1NC – FW</w:t>
      </w:r>
    </w:p>
    <w:p w14:paraId="5D012A58" w14:textId="77777777" w:rsidR="002D44DC" w:rsidRPr="002D44DC" w:rsidRDefault="002D44DC" w:rsidP="002D44DC">
      <w:pPr>
        <w:pStyle w:val="Heading4"/>
        <w:rPr>
          <w:rFonts w:cs="Calibri"/>
        </w:rPr>
      </w:pPr>
      <w:r w:rsidRPr="002D44DC">
        <w:rPr>
          <w:rFonts w:cs="Calibri"/>
        </w:rPr>
        <w:t>Nonideal theory is necessary—even Korsgaard concedes extinction justifies moral loopholes</w:t>
      </w:r>
    </w:p>
    <w:p w14:paraId="10C2527B" w14:textId="77777777" w:rsidR="002D44DC" w:rsidRPr="002D44DC" w:rsidRDefault="002D44DC" w:rsidP="002D44DC">
      <w:r w:rsidRPr="002D44DC">
        <w:rPr>
          <w:rStyle w:val="StyleUnderline"/>
        </w:rPr>
        <w:t>Korsgaard PhD 02</w:t>
      </w:r>
      <w:r w:rsidRPr="002D44DC">
        <w:t xml:space="preserve"> [Christine, PhD in Philosophy, works at Harvard] “Internalism and the Sources of Normativity” RE</w:t>
      </w:r>
    </w:p>
    <w:p w14:paraId="09E2EA5D" w14:textId="77777777" w:rsidR="002D44DC" w:rsidRPr="002D44DC" w:rsidRDefault="002D44DC" w:rsidP="002D44DC">
      <w:r w:rsidRPr="002D44DC">
        <w:rPr>
          <w:rStyle w:val="StyleUnderline"/>
        </w:rPr>
        <w:t xml:space="preserve">But </w:t>
      </w:r>
      <w:r w:rsidRPr="002D44DC">
        <w:rPr>
          <w:rStyle w:val="StyleUnderline"/>
          <w:highlight w:val="green"/>
        </w:rPr>
        <w:t>actions</w:t>
      </w:r>
      <w:r w:rsidRPr="002D44DC">
        <w:rPr>
          <w:rStyle w:val="StyleUnderline"/>
        </w:rPr>
        <w:t xml:space="preserve"> are also events in the world (or correspond to events in the world, at least), and they too </w:t>
      </w:r>
      <w:r w:rsidRPr="002D44DC">
        <w:rPr>
          <w:rStyle w:val="StyleUnderline"/>
          <w:highlight w:val="green"/>
        </w:rPr>
        <w:t>have consequences.</w:t>
      </w:r>
      <w:r w:rsidRPr="002D44DC">
        <w:t xml:space="preserve"> There are a number of different ways in which one can deal with worries about what happens to the consequences in Kant’s ethical theory. It is worth pointing out that </w:t>
      </w:r>
      <w:r w:rsidRPr="002D44DC">
        <w:rPr>
          <w:rStyle w:val="StyleUnderline"/>
          <w:highlight w:val="green"/>
        </w:rPr>
        <w:t>Kant</w:t>
      </w:r>
      <w:r w:rsidRPr="002D44DC">
        <w:rPr>
          <w:rStyle w:val="StyleUnderline"/>
        </w:rPr>
        <w:t xml:space="preserve"> himself not only </w:t>
      </w:r>
      <w:r w:rsidRPr="002D44DC">
        <w:rPr>
          <w:rStyle w:val="StyleUnderline"/>
          <w:highlight w:val="green"/>
        </w:rPr>
        <w:t>did not ignore</w:t>
      </w:r>
      <w:r w:rsidRPr="002D44DC">
        <w:rPr>
          <w:rStyle w:val="StyleUnderline"/>
        </w:rPr>
        <w:t xml:space="preserve"> the </w:t>
      </w:r>
      <w:r w:rsidRPr="002D44DC">
        <w:rPr>
          <w:rStyle w:val="StyleUnderline"/>
          <w:highlight w:val="green"/>
        </w:rPr>
        <w:t>consequences</w:t>
      </w:r>
      <w:r w:rsidRPr="002D44DC">
        <w:rPr>
          <w:rStyle w:val="StyleUnderline"/>
        </w:rPr>
        <w:t>, but took the fact that good actions can have bad effects as the starting point for his religious philosophy.</w:t>
      </w:r>
      <w:r w:rsidRPr="002D44DC">
        <w:t xml:space="preserve">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2D44DC">
        <w:rPr>
          <w:rStyle w:val="StyleUnderline"/>
          <w:highlight w:val="green"/>
        </w:rPr>
        <w:t>I</w:t>
      </w:r>
      <w:r w:rsidRPr="002D44DC">
        <w:rPr>
          <w:rStyle w:val="StyleUnderline"/>
        </w:rPr>
        <w:t xml:space="preserve"> myself </w:t>
      </w:r>
      <w:r w:rsidRPr="002D44DC">
        <w:rPr>
          <w:rStyle w:val="StyleUnderline"/>
          <w:highlight w:val="green"/>
        </w:rPr>
        <w:t>see</w:t>
      </w:r>
      <w:r w:rsidRPr="002D44DC">
        <w:rPr>
          <w:rStyle w:val="StyleUnderline"/>
        </w:rPr>
        <w:t xml:space="preserve"> the development of what Rawls has called </w:t>
      </w:r>
      <w:r w:rsidRPr="002D44DC">
        <w:rPr>
          <w:rStyle w:val="StyleUnderline"/>
          <w:highlight w:val="green"/>
        </w:rPr>
        <w:t>“nonideal theory” to be</w:t>
      </w:r>
      <w:r w:rsidRPr="002D44DC">
        <w:rPr>
          <w:rStyle w:val="StyleUnderline"/>
        </w:rPr>
        <w:t xml:space="preserve"> the </w:t>
      </w:r>
      <w:r w:rsidRPr="002D44DC">
        <w:rPr>
          <w:rStyle w:val="StyleUnderline"/>
          <w:highlight w:val="green"/>
        </w:rPr>
        <w:t>right</w:t>
      </w:r>
      <w:r w:rsidRPr="002D44DC">
        <w:rPr>
          <w:rStyle w:val="StyleUnderline"/>
        </w:rPr>
        <w:t xml:space="preserve"> way of </w:t>
      </w:r>
      <w:r w:rsidRPr="002D44DC">
        <w:rPr>
          <w:rStyle w:val="StyleUnderline"/>
          <w:highlight w:val="green"/>
        </w:rPr>
        <w:t>tak</w:t>
      </w:r>
      <w:r w:rsidRPr="002D44DC">
        <w:rPr>
          <w:rStyle w:val="StyleUnderline"/>
        </w:rPr>
        <w:t xml:space="preserve">ing </w:t>
      </w:r>
      <w:r w:rsidRPr="002D44DC">
        <w:rPr>
          <w:rStyle w:val="StyleUnderline"/>
          <w:highlight w:val="green"/>
        </w:rPr>
        <w:t>care of</w:t>
      </w:r>
      <w:r w:rsidRPr="002D44DC">
        <w:rPr>
          <w:rStyle w:val="StyleUnderline"/>
        </w:rPr>
        <w:t xml:space="preserve"> a certain class of </w:t>
      </w:r>
      <w:r w:rsidRPr="002D44DC">
        <w:rPr>
          <w:rStyle w:val="StyleUnderline"/>
          <w:highlight w:val="green"/>
        </w:rPr>
        <w:t>cases</w:t>
      </w:r>
      <w:r w:rsidRPr="002D44DC">
        <w:rPr>
          <w:rStyle w:val="StyleUnderline"/>
        </w:rPr>
        <w:t xml:space="preserve">, in </w:t>
      </w:r>
      <w:r w:rsidRPr="002D44DC">
        <w:rPr>
          <w:rStyle w:val="StyleUnderline"/>
          <w:highlight w:val="green"/>
        </w:rPr>
        <w:t xml:space="preserve">which </w:t>
      </w:r>
      <w:r w:rsidRPr="002D44DC">
        <w:rPr>
          <w:rStyle w:val="StyleUnderline"/>
        </w:rPr>
        <w:t xml:space="preserve">the </w:t>
      </w:r>
      <w:r w:rsidRPr="002D44DC">
        <w:rPr>
          <w:rStyle w:val="StyleUnderline"/>
          <w:highlight w:val="green"/>
        </w:rPr>
        <w:t>consequences</w:t>
      </w:r>
      <w:r w:rsidRPr="002D44DC">
        <w:rPr>
          <w:rStyle w:val="StyleUnderline"/>
        </w:rPr>
        <w:t xml:space="preserve"> of doing the right thing just seem </w:t>
      </w:r>
      <w:r w:rsidRPr="002D44DC">
        <w:rPr>
          <w:rStyle w:val="StyleUnderline"/>
          <w:highlight w:val="green"/>
        </w:rPr>
        <w:t>too appalling</w:t>
      </w:r>
      <w:r w:rsidRPr="002D44DC">
        <w:rPr>
          <w:rStyle w:val="StyleUnderline"/>
        </w:rPr>
        <w:t xml:space="preserve"> for us to simply wash our hands of.</w:t>
      </w:r>
      <w:r w:rsidRPr="002D44DC">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2D44DC">
        <w:rPr>
          <w:rStyle w:val="StyleUnderline"/>
        </w:rPr>
        <w:t>there are cases where our actions go wrong in such a way that they turn out in a sense not to be the actions we intended to do, or to instantiate the values we meant them to instantiate.</w:t>
      </w:r>
      <w:r w:rsidRPr="002D44DC">
        <w:t xml:space="preserve"> I think that some of these cases can be dealt with by introducing the kind of double-level structure into moral philosophy that I have described in the essay on “The Right to Lie: Kant on Dealing with Evil.”3 </w:t>
      </w:r>
      <w:r w:rsidRPr="002D44DC">
        <w:rPr>
          <w:rStyle w:val="StyleUnderline"/>
        </w:rPr>
        <w:t>But I also think there are cases that cannot be domesticated even in this way, cases in which, to put it paradoxically, the good person will do something “wrong.”</w:t>
      </w:r>
      <w:r w:rsidRPr="002D44DC">
        <w:t xml:space="preserve"> I have written about that sort of case too, in “Taking the Law into Our Own Hands: Kant on the Right to Revolution.”4</w:t>
      </w:r>
    </w:p>
    <w:p w14:paraId="33D0D0AF" w14:textId="6606B7C8" w:rsidR="002D44DC" w:rsidRPr="002D44DC" w:rsidRDefault="002D44DC" w:rsidP="002D44DC">
      <w:pPr>
        <w:pStyle w:val="Heading4"/>
        <w:rPr>
          <w:rFonts w:cs="Calibri"/>
        </w:rPr>
      </w:pPr>
      <w:r w:rsidRPr="002D44DC">
        <w:rPr>
          <w:rFonts w:cs="Calibri"/>
        </w:rPr>
        <w:t>Kant fails:</w:t>
      </w:r>
      <w:r w:rsidRPr="002D44DC">
        <w:rPr>
          <w:rFonts w:cs="Calibri"/>
        </w:rPr>
        <w:br/>
      </w:r>
      <w:r w:rsidRPr="002D44DC">
        <w:rPr>
          <w:rFonts w:cs="Calibri"/>
        </w:rPr>
        <w:t xml:space="preserve">1. </w:t>
      </w:r>
      <w:proofErr w:type="spellStart"/>
      <w:r w:rsidRPr="002D44DC">
        <w:rPr>
          <w:rFonts w:cs="Calibri"/>
        </w:rPr>
        <w:t>Schmagency</w:t>
      </w:r>
      <w:proofErr w:type="spellEnd"/>
      <w:r w:rsidRPr="002D44DC">
        <w:rPr>
          <w:rFonts w:cs="Calibri"/>
        </w:rPr>
        <w:t xml:space="preserve"> objection—people can shift out of obligations and be a </w:t>
      </w:r>
      <w:proofErr w:type="spellStart"/>
      <w:r w:rsidRPr="002D44DC">
        <w:rPr>
          <w:rFonts w:cs="Calibri"/>
        </w:rPr>
        <w:t>schmagent</w:t>
      </w:r>
      <w:proofErr w:type="spellEnd"/>
      <w:r w:rsidRPr="002D44DC">
        <w:rPr>
          <w:rFonts w:cs="Calibri"/>
        </w:rPr>
        <w:t xml:space="preserve"> which means it never hold anyone culpable </w:t>
      </w:r>
    </w:p>
    <w:p w14:paraId="6CE2A330" w14:textId="70B3365B" w:rsidR="002D44DC" w:rsidRPr="002D44DC" w:rsidRDefault="002D44DC" w:rsidP="002D44DC">
      <w:pPr>
        <w:pStyle w:val="Heading4"/>
        <w:rPr>
          <w:rFonts w:cs="Calibri"/>
        </w:rPr>
      </w:pPr>
      <w:r w:rsidRPr="002D44DC">
        <w:rPr>
          <w:rFonts w:cs="Calibri"/>
        </w:rPr>
        <w:t>2. Tailoring objection—you can tailor a maxim to be particular to the point where every maxim is permissible</w:t>
      </w:r>
    </w:p>
    <w:p w14:paraId="4D9B4B91" w14:textId="33715662" w:rsidR="002D44DC" w:rsidRPr="002D44DC" w:rsidRDefault="002D44DC" w:rsidP="002D44DC">
      <w:pPr>
        <w:pStyle w:val="Heading4"/>
        <w:rPr>
          <w:rFonts w:cs="Calibri"/>
        </w:rPr>
      </w:pPr>
      <w:r w:rsidRPr="002D44DC">
        <w:rPr>
          <w:rFonts w:cs="Calibri"/>
        </w:rPr>
        <w:t xml:space="preserve">3. Deduction fails—it’s grounded in </w:t>
      </w:r>
      <w:r w:rsidRPr="002D44DC">
        <w:rPr>
          <w:rFonts w:cs="Calibri"/>
        </w:rPr>
        <w:t>prescriptivism which never has implication for our world descriptively and justifies abstraction which ignores ongoing atrocities</w:t>
      </w:r>
    </w:p>
    <w:p w14:paraId="59AEDF81" w14:textId="2097F0D1" w:rsidR="002D44DC" w:rsidRPr="002D44DC" w:rsidRDefault="002D44DC" w:rsidP="002D44DC">
      <w:pPr>
        <w:pStyle w:val="Heading4"/>
        <w:rPr>
          <w:rFonts w:cs="Calibri"/>
        </w:rPr>
      </w:pPr>
      <w:r w:rsidRPr="002D44DC">
        <w:rPr>
          <w:rFonts w:cs="Calibri"/>
        </w:rPr>
        <w:t xml:space="preserve">4. </w:t>
      </w:r>
      <w:r w:rsidRPr="002D44DC">
        <w:rPr>
          <w:rFonts w:cs="Calibri"/>
        </w:rPr>
        <w:t>Substitutability</w:t>
      </w:r>
      <w:r w:rsidRPr="002D44DC">
        <w:rPr>
          <w:rFonts w:cs="Calibri"/>
        </w:rPr>
        <w:t xml:space="preserve"> proves every action has a</w:t>
      </w:r>
      <w:r>
        <w:rPr>
          <w:rFonts w:cs="Calibri"/>
        </w:rPr>
        <w:t>n</w:t>
      </w:r>
      <w:r w:rsidRPr="002D44DC">
        <w:rPr>
          <w:rFonts w:cs="Calibri"/>
        </w:rPr>
        <w:t xml:space="preserve"> enabler i.e. to mow a lawn you need to turn on the mower –</w:t>
      </w:r>
      <w:r w:rsidRPr="002D44DC">
        <w:rPr>
          <w:rFonts w:cs="Calibri"/>
        </w:rPr>
        <w:t xml:space="preserve"> </w:t>
      </w:r>
      <w:r w:rsidRPr="002D44DC">
        <w:rPr>
          <w:rFonts w:cs="Calibri"/>
        </w:rPr>
        <w:t xml:space="preserve">to create a new maxim for each enabler </w:t>
      </w:r>
      <w:r w:rsidRPr="002D44DC">
        <w:rPr>
          <w:rFonts w:cs="Calibri"/>
        </w:rPr>
        <w:t>is impossible and triggers permissibility</w:t>
      </w:r>
    </w:p>
    <w:p w14:paraId="4F21C14B" w14:textId="33B57127" w:rsidR="002D44DC" w:rsidRDefault="002D44DC" w:rsidP="002D44DC">
      <w:pPr>
        <w:pStyle w:val="Heading4"/>
      </w:pPr>
      <w:r>
        <w:t xml:space="preserve">5. </w:t>
      </w:r>
      <w:r w:rsidRPr="00725693">
        <w:t>Can’t weigh violations under your framework</w:t>
      </w:r>
      <w:r>
        <w:t>—</w:t>
      </w:r>
      <w:r w:rsidRPr="00725693">
        <w:t>minimal rights violations are just as bad as murder under your framework even though one is clearly worse</w:t>
      </w:r>
      <w:r>
        <w:t>.</w:t>
      </w:r>
    </w:p>
    <w:p w14:paraId="52C2B005" w14:textId="11E79B44" w:rsidR="001D49F4" w:rsidRDefault="001D49F4" w:rsidP="001D49F4"/>
    <w:p w14:paraId="7D3C454F" w14:textId="27DD30B3" w:rsidR="001D49F4" w:rsidRDefault="001D49F4" w:rsidP="001D49F4">
      <w:r>
        <w:t>LBL</w:t>
      </w:r>
    </w:p>
    <w:p w14:paraId="6BA21DB0" w14:textId="1CB74056" w:rsidR="001D49F4" w:rsidRDefault="001D49F4" w:rsidP="001D49F4">
      <w:r>
        <w:t xml:space="preserve">Metaethic – </w:t>
      </w:r>
    </w:p>
    <w:p w14:paraId="5D3F696B" w14:textId="488F94FF" w:rsidR="001D49F4" w:rsidRDefault="001D49F4" w:rsidP="001D49F4">
      <w:r>
        <w:t>1] Regress is the fallacy of origin and conflates objective with moral reason which kant explicitly contrasts</w:t>
      </w:r>
    </w:p>
    <w:p w14:paraId="4753DC1E" w14:textId="30A105B4" w:rsidR="001D49F4" w:rsidRDefault="001D49F4" w:rsidP="001D49F4">
      <w:r>
        <w:t xml:space="preserve">2] ASPEC hijack – </w:t>
      </w:r>
      <w:proofErr w:type="spellStart"/>
      <w:r>
        <w:t>governmetns</w:t>
      </w:r>
      <w:proofErr w:type="spellEnd"/>
      <w:r>
        <w:t xml:space="preserve"> regulate activities and they don’t have individual identities</w:t>
      </w:r>
    </w:p>
    <w:p w14:paraId="2C648F67" w14:textId="087CCC87" w:rsidR="001D49F4" w:rsidRDefault="001D49F4" w:rsidP="001D49F4"/>
    <w:p w14:paraId="36BF0C51" w14:textId="022B7F50" w:rsidR="001D49F4" w:rsidRDefault="001D49F4" w:rsidP="001D49F4">
      <w:r>
        <w:t>Agents only know actions are universalizable insofar as agents have experience – i.e. of learning 2+2=4</w:t>
      </w:r>
    </w:p>
    <w:p w14:paraId="59BFBF75" w14:textId="2C20C978" w:rsidR="001D49F4" w:rsidRDefault="001D49F4" w:rsidP="001D49F4"/>
    <w:p w14:paraId="00DDC289" w14:textId="1ABBD596" w:rsidR="001D49F4" w:rsidRDefault="001D49F4" w:rsidP="001D49F4">
      <w:r>
        <w:t>Intentions first – intentions are non-verifiable</w:t>
      </w:r>
    </w:p>
    <w:p w14:paraId="32FD9A82" w14:textId="461D3DD9" w:rsidR="001D49F4" w:rsidRDefault="001D49F4" w:rsidP="001D49F4"/>
    <w:p w14:paraId="6ADA98C1" w14:textId="68B988BD" w:rsidR="001D49F4" w:rsidRDefault="001D49F4" w:rsidP="001D49F4">
      <w:r>
        <w:t>Performativity – have to be alive to make arguments and fallacy of origin</w:t>
      </w:r>
    </w:p>
    <w:p w14:paraId="30BFA9C8" w14:textId="43E11F72" w:rsidR="001D49F4" w:rsidRDefault="001D49F4" w:rsidP="001D49F4"/>
    <w:p w14:paraId="2E801E53" w14:textId="6988C250" w:rsidR="001D49F4" w:rsidRDefault="001D49F4" w:rsidP="001D49F4">
      <w:r>
        <w:t xml:space="preserve">Induction – predictions accurate – if I drop a pen 99% it falls to the ground </w:t>
      </w:r>
    </w:p>
    <w:p w14:paraId="3E9371DF" w14:textId="398446B0" w:rsidR="001D49F4" w:rsidRDefault="001D49F4" w:rsidP="001D49F4"/>
    <w:p w14:paraId="22989D24" w14:textId="646F647F" w:rsidR="001D49F4" w:rsidRDefault="001D49F4" w:rsidP="001D49F4">
      <w:r>
        <w:t>Is/Ought – answered above</w:t>
      </w:r>
    </w:p>
    <w:p w14:paraId="206F3A2D" w14:textId="6617823F" w:rsidR="001D49F4" w:rsidRDefault="001D49F4" w:rsidP="001D49F4"/>
    <w:p w14:paraId="2EECAA0B" w14:textId="7FF43D3B" w:rsidR="001D49F4" w:rsidRDefault="001D49F4" w:rsidP="001D49F4">
      <w:r>
        <w:t>Different experiences – solved by government aggregation and brain studies that verify p/p</w:t>
      </w:r>
    </w:p>
    <w:p w14:paraId="57DE091A" w14:textId="7C101045" w:rsidR="001D49F4" w:rsidRDefault="001D49F4" w:rsidP="001D49F4"/>
    <w:p w14:paraId="0F4D2181" w14:textId="082CD6D1" w:rsidR="001D49F4" w:rsidRDefault="001D49F4" w:rsidP="001D49F4">
      <w:r>
        <w:t xml:space="preserve">Consequentialism fails – </w:t>
      </w:r>
    </w:p>
    <w:p w14:paraId="4E36111E" w14:textId="4C939A8E" w:rsidR="001D49F4" w:rsidRDefault="001D49F4" w:rsidP="001D49F4">
      <w:r>
        <w:t xml:space="preserve">A – predictions </w:t>
      </w:r>
      <w:proofErr w:type="spellStart"/>
      <w:r>
        <w:t>oslve</w:t>
      </w:r>
      <w:proofErr w:type="spellEnd"/>
    </w:p>
    <w:p w14:paraId="7375B1BC" w14:textId="440B5E97" w:rsidR="001D49F4" w:rsidRDefault="001D49F4" w:rsidP="001D49F4">
      <w:r>
        <w:t>Foresight solves B and C</w:t>
      </w:r>
    </w:p>
    <w:p w14:paraId="0338A592" w14:textId="52979837" w:rsidR="001D49F4" w:rsidRDefault="001D49F4" w:rsidP="001D49F4">
      <w:r>
        <w:t>D – yes there is, government and brain studies</w:t>
      </w:r>
    </w:p>
    <w:p w14:paraId="1CB76A32" w14:textId="2F21A5E6" w:rsidR="001D49F4" w:rsidRDefault="001D49F4" w:rsidP="001D49F4">
      <w:r>
        <w:t>E – question of death and you can quantify dopamine</w:t>
      </w:r>
    </w:p>
    <w:p w14:paraId="38E62639" w14:textId="70551EFD" w:rsidR="001D49F4" w:rsidRDefault="001D49F4" w:rsidP="001D49F4"/>
    <w:p w14:paraId="0C92B84A" w14:textId="7B997571" w:rsidR="001D49F4" w:rsidRDefault="001D49F4" w:rsidP="001D49F4">
      <w:proofErr w:type="spellStart"/>
      <w:r>
        <w:t>Resolvabiity</w:t>
      </w:r>
      <w:proofErr w:type="spellEnd"/>
      <w:r>
        <w:t xml:space="preserve"> – emp denied you resolve </w:t>
      </w:r>
      <w:proofErr w:type="spellStart"/>
      <w:r>
        <w:t>larp</w:t>
      </w:r>
      <w:proofErr w:type="spellEnd"/>
      <w:r>
        <w:t xml:space="preserve"> rounds and obviously weighing solves</w:t>
      </w:r>
    </w:p>
    <w:p w14:paraId="493B6E14" w14:textId="07FAE330" w:rsidR="001D49F4" w:rsidRDefault="001D49F4" w:rsidP="001D49F4"/>
    <w:p w14:paraId="3EEA6DD2" w14:textId="0020599D" w:rsidR="001D49F4" w:rsidRDefault="001D49F4" w:rsidP="001D49F4">
      <w:r>
        <w:t xml:space="preserve">ASPEC – individuals might but </w:t>
      </w:r>
      <w:proofErr w:type="spellStart"/>
      <w:r>
        <w:t>governemtns</w:t>
      </w:r>
      <w:proofErr w:type="spellEnd"/>
      <w:r>
        <w:t xml:space="preserve"> are </w:t>
      </w:r>
      <w:proofErr w:type="spellStart"/>
      <w:r>
        <w:t>conglomarants</w:t>
      </w:r>
      <w:proofErr w:type="spellEnd"/>
      <w:r>
        <w:t xml:space="preserve"> that </w:t>
      </w:r>
      <w:proofErr w:type="spellStart"/>
      <w:r>
        <w:t>dont</w:t>
      </w:r>
      <w:proofErr w:type="spellEnd"/>
    </w:p>
    <w:p w14:paraId="6CA71097" w14:textId="77777777" w:rsidR="001D49F4" w:rsidRPr="001D49F4" w:rsidRDefault="001D49F4" w:rsidP="001D49F4"/>
    <w:p w14:paraId="17E49F43" w14:textId="1874D5C5" w:rsidR="004F799A" w:rsidRPr="002D44DC" w:rsidRDefault="004F799A" w:rsidP="004F799A">
      <w:pPr>
        <w:pStyle w:val="Heading3"/>
        <w:rPr>
          <w:rFonts w:cs="Calibri"/>
        </w:rPr>
      </w:pPr>
      <w:r w:rsidRPr="002D44DC">
        <w:rPr>
          <w:rFonts w:cs="Calibri"/>
        </w:rPr>
        <w:t>1NC – Contention</w:t>
      </w:r>
    </w:p>
    <w:p w14:paraId="219A5E59" w14:textId="77777777" w:rsidR="004F799A" w:rsidRPr="002D44DC" w:rsidRDefault="004F799A" w:rsidP="004F799A">
      <w:pPr>
        <w:pStyle w:val="Heading4"/>
        <w:rPr>
          <w:rFonts w:cs="Calibri"/>
          <w:b w:val="0"/>
          <w:bCs/>
        </w:rPr>
      </w:pPr>
      <w:r w:rsidRPr="002D44DC">
        <w:rPr>
          <w:rFonts w:cs="Calibri"/>
        </w:rPr>
        <w:t>A model of freedom mandates a market-oriented approach to space—that negates</w:t>
      </w:r>
    </w:p>
    <w:p w14:paraId="3A222FE2" w14:textId="77777777" w:rsidR="004F799A" w:rsidRPr="002D44DC" w:rsidRDefault="004F799A" w:rsidP="004F799A">
      <w:r w:rsidRPr="002D44DC">
        <w:rPr>
          <w:rStyle w:val="Style13ptBold"/>
        </w:rPr>
        <w:t>Broker 20</w:t>
      </w:r>
      <w:r w:rsidRPr="002D44DC">
        <w:t xml:space="preserve"> [(Tyler, work has been published in the Gonzaga Law Review, the Albany Law Review and the University of Memphis Law Review.) “Space Law Can Only Be Libertarian Minded,” Above the Law, 1-14-20, </w:t>
      </w:r>
      <w:hyperlink r:id="rId15" w:history="1">
        <w:r w:rsidRPr="002D44DC">
          <w:rPr>
            <w:rStyle w:val="Hyperlink"/>
          </w:rPr>
          <w:t>https://abovethelaw.com/2020/01/space-law-can-only-be-libertarian-minded/</w:t>
        </w:r>
      </w:hyperlink>
      <w:r w:rsidRPr="002D44DC">
        <w:t>] TDI</w:t>
      </w:r>
    </w:p>
    <w:p w14:paraId="4C93C9BE" w14:textId="77777777" w:rsidR="004F799A" w:rsidRPr="002D44DC" w:rsidRDefault="004F799A" w:rsidP="004F799A">
      <w:pPr>
        <w:rPr>
          <w:rStyle w:val="Emphasis"/>
        </w:rPr>
      </w:pPr>
      <w:r w:rsidRPr="002D44DC">
        <w:rPr>
          <w:sz w:val="16"/>
        </w:rPr>
        <w:t xml:space="preserve">The </w:t>
      </w:r>
      <w:r w:rsidRPr="002D44DC">
        <w:rPr>
          <w:rStyle w:val="Emphasis"/>
        </w:rPr>
        <w:t xml:space="preserve">impact on human daily life from a transition to the virtually </w:t>
      </w:r>
      <w:r w:rsidRPr="002D44DC">
        <w:rPr>
          <w:rStyle w:val="Emphasis"/>
          <w:highlight w:val="green"/>
        </w:rPr>
        <w:t>unlimited resource</w:t>
      </w:r>
      <w:r w:rsidRPr="002D44DC">
        <w:rPr>
          <w:rStyle w:val="Emphasis"/>
        </w:rPr>
        <w:t xml:space="preserve"> reality of space </w:t>
      </w:r>
      <w:r w:rsidRPr="002D44DC">
        <w:rPr>
          <w:rStyle w:val="Emphasis"/>
          <w:highlight w:val="green"/>
        </w:rPr>
        <w:t>cannot be overstated</w:t>
      </w:r>
      <w:r w:rsidRPr="002D44DC">
        <w:rPr>
          <w:rStyle w:val="Emphasis"/>
        </w:rPr>
        <w:t>.</w:t>
      </w:r>
      <w:r w:rsidRPr="002D44DC">
        <w:rPr>
          <w:sz w:val="16"/>
        </w:rPr>
        <w:t xml:space="preserve"> However, </w:t>
      </w:r>
      <w:r w:rsidRPr="002D44DC">
        <w:rPr>
          <w:rStyle w:val="Emphasis"/>
        </w:rPr>
        <w:t xml:space="preserve">when it comes to the law, a minimalist, dare I say </w:t>
      </w:r>
      <w:r w:rsidRPr="002D44DC">
        <w:rPr>
          <w:rStyle w:val="Emphasis"/>
          <w:highlight w:val="green"/>
        </w:rPr>
        <w:t>libertarian, approach</w:t>
      </w:r>
      <w:r w:rsidRPr="002D44DC">
        <w:rPr>
          <w:rStyle w:val="Emphasis"/>
        </w:rPr>
        <w:t xml:space="preserve"> appears as the only </w:t>
      </w:r>
      <w:r w:rsidRPr="002D44DC">
        <w:rPr>
          <w:rStyle w:val="Emphasis"/>
          <w:highlight w:val="green"/>
        </w:rPr>
        <w:t xml:space="preserve">applicable </w:t>
      </w:r>
      <w:r w:rsidRPr="002D44DC">
        <w:rPr>
          <w:rStyle w:val="Emphasis"/>
        </w:rPr>
        <w:t>system.</w:t>
      </w:r>
      <w:r w:rsidRPr="002D44DC">
        <w:rPr>
          <w:sz w:val="16"/>
        </w:rPr>
        <w:t xml:space="preserve"> In the words of NASA, “2020 promises to be a big year for space exploration.” Yet, </w:t>
      </w:r>
      <w:r w:rsidRPr="002D44DC">
        <w:rPr>
          <w:rStyle w:val="Emphasis"/>
        </w:rPr>
        <w:t xml:space="preserve">as Rand </w:t>
      </w:r>
      <w:proofErr w:type="spellStart"/>
      <w:r w:rsidRPr="002D44DC">
        <w:rPr>
          <w:rStyle w:val="Emphasis"/>
        </w:rPr>
        <w:t>Simberg</w:t>
      </w:r>
      <w:proofErr w:type="spellEnd"/>
      <w:r w:rsidRPr="002D44DC">
        <w:rPr>
          <w:rStyle w:val="Emphasis"/>
        </w:rPr>
        <w:t xml:space="preserve"> points out in Reason magazine, it is actually </w:t>
      </w:r>
      <w:r w:rsidRPr="002D44DC">
        <w:rPr>
          <w:rStyle w:val="Emphasis"/>
          <w:highlight w:val="green"/>
        </w:rPr>
        <w:t>private</w:t>
      </w:r>
      <w:r w:rsidRPr="002D44DC">
        <w:rPr>
          <w:rStyle w:val="Emphasis"/>
        </w:rPr>
        <w:t xml:space="preserve"> American </w:t>
      </w:r>
      <w:r w:rsidRPr="002D44DC">
        <w:rPr>
          <w:rStyle w:val="Emphasis"/>
          <w:highlight w:val="green"/>
        </w:rPr>
        <w:t>investment</w:t>
      </w:r>
      <w:r w:rsidRPr="002D44DC">
        <w:rPr>
          <w:rStyle w:val="Emphasis"/>
        </w:rPr>
        <w:t xml:space="preserve"> that is currently </w:t>
      </w:r>
      <w:r w:rsidRPr="002D44DC">
        <w:rPr>
          <w:rStyle w:val="Emphasis"/>
          <w:highlight w:val="green"/>
        </w:rPr>
        <w:t>moving space exploration</w:t>
      </w:r>
      <w:r w:rsidRPr="002D44DC">
        <w:rPr>
          <w:rStyle w:val="Emphasis"/>
        </w:rPr>
        <w:t xml:space="preserve"> to “a pace unseen since the 1960s.”</w:t>
      </w:r>
      <w:r w:rsidRPr="002D44DC">
        <w:rPr>
          <w:sz w:val="16"/>
        </w:rPr>
        <w:t xml:space="preserve"> According to </w:t>
      </w:r>
      <w:proofErr w:type="spellStart"/>
      <w:r w:rsidRPr="002D44DC">
        <w:rPr>
          <w:sz w:val="16"/>
        </w:rPr>
        <w:t>Simberg</w:t>
      </w:r>
      <w:proofErr w:type="spellEnd"/>
      <w:r w:rsidRPr="002D44DC">
        <w:rPr>
          <w:sz w:val="16"/>
        </w:rPr>
        <w:t xml:space="preserve">, </w:t>
      </w:r>
      <w:r w:rsidRPr="002D44DC">
        <w:rPr>
          <w:rStyle w:val="Emphasis"/>
        </w:rPr>
        <w:t>due to this increase in private investment “We are now on the verge of getting affordable private access to orbit for large masses of payload and people.”</w:t>
      </w:r>
      <w:r w:rsidRPr="002D44DC">
        <w:rPr>
          <w:sz w:val="16"/>
        </w:rPr>
        <w:t xml:space="preserve"> The impact of that type of affordable travel into space might sound sensational to some, but in reality </w:t>
      </w:r>
      <w:r w:rsidRPr="002D44DC">
        <w:rPr>
          <w:rStyle w:val="Emphasis"/>
        </w:rPr>
        <w:t xml:space="preserve">the </w:t>
      </w:r>
      <w:r w:rsidRPr="002D44DC">
        <w:rPr>
          <w:rStyle w:val="Emphasis"/>
          <w:highlight w:val="green"/>
        </w:rPr>
        <w:t>benefits</w:t>
      </w:r>
      <w:r w:rsidRPr="002D44DC">
        <w:rPr>
          <w:rStyle w:val="Emphasis"/>
        </w:rPr>
        <w:t xml:space="preserve"> that </w:t>
      </w:r>
      <w:r w:rsidRPr="002D44DC">
        <w:rPr>
          <w:rStyle w:val="Emphasis"/>
          <w:highlight w:val="green"/>
        </w:rPr>
        <w:t xml:space="preserve">space </w:t>
      </w:r>
      <w:r w:rsidRPr="002D44DC">
        <w:rPr>
          <w:rStyle w:val="Emphasis"/>
        </w:rPr>
        <w:t xml:space="preserve">can </w:t>
      </w:r>
      <w:r w:rsidRPr="002D44DC">
        <w:rPr>
          <w:rStyle w:val="Emphasis"/>
          <w:highlight w:val="green"/>
        </w:rPr>
        <w:t>offer</w:t>
      </w:r>
      <w:r w:rsidRPr="002D44DC">
        <w:rPr>
          <w:rStyle w:val="Emphasis"/>
        </w:rPr>
        <w:t xml:space="preserve"> are far greater than any benefit currently attributed to any major policy proposal being discussed at the national level. The sheer amount of resources available within our current reach/capabilities simply speaks for itself.</w:t>
      </w:r>
      <w:r w:rsidRPr="002D44DC">
        <w:rPr>
          <w:sz w:val="16"/>
        </w:rPr>
        <w:t xml:space="preserve"> However, although those new realities will, as </w:t>
      </w:r>
      <w:proofErr w:type="spellStart"/>
      <w:r w:rsidRPr="002D44DC">
        <w:rPr>
          <w:sz w:val="16"/>
        </w:rPr>
        <w:t>Simberg</w:t>
      </w:r>
      <w:proofErr w:type="spellEnd"/>
      <w:r w:rsidRPr="002D44DC">
        <w:rPr>
          <w:sz w:val="16"/>
        </w:rPr>
        <w:t xml:space="preserve"> says, “bring to the fore a lot of ideological issues that up to now were just theoretical,” I believe </w:t>
      </w:r>
      <w:r w:rsidRPr="002D44DC">
        <w:rPr>
          <w:rStyle w:val="Emphasis"/>
        </w:rPr>
        <w:t xml:space="preserve">it will also eliminate many economic and legal distinctions we currently utilize today. For example, the sheer number of resources we can already obtain in space means that in the rapidly near future, the distinction between a nonpublic good or a public good will be rendered meaningless. </w:t>
      </w:r>
      <w:r w:rsidRPr="002D44DC">
        <w:rPr>
          <w:sz w:val="16"/>
        </w:rPr>
        <w:t xml:space="preserve">In other words, because the resources available within our solar system exist in such quantities, </w:t>
      </w:r>
      <w:r w:rsidRPr="002D44DC">
        <w:rPr>
          <w:rStyle w:val="Emphasis"/>
        </w:rPr>
        <w:t xml:space="preserve">all goods will become </w:t>
      </w:r>
      <w:proofErr w:type="spellStart"/>
      <w:r w:rsidRPr="002D44DC">
        <w:rPr>
          <w:rStyle w:val="Emphasis"/>
        </w:rPr>
        <w:t>nonrivalrous</w:t>
      </w:r>
      <w:proofErr w:type="spellEnd"/>
      <w:r w:rsidRPr="002D44DC">
        <w:rPr>
          <w:rStyle w:val="Emphasis"/>
        </w:rPr>
        <w:t xml:space="preserve"> in their consumption and nonexcludable in their distribution. </w:t>
      </w:r>
      <w:r w:rsidRPr="002D44DC">
        <w:rPr>
          <w:sz w:val="16"/>
        </w:rPr>
        <w:t xml:space="preserve">This would mean </w:t>
      </w:r>
      <w:r w:rsidRPr="002D44DC">
        <w:rPr>
          <w:rStyle w:val="Emphasis"/>
        </w:rPr>
        <w:t>government engagement in the public provision of a nonpublic good</w:t>
      </w:r>
      <w:r w:rsidRPr="002D44DC">
        <w:rPr>
          <w:sz w:val="16"/>
        </w:rPr>
        <w:t xml:space="preserve">, even at the trivial level, or what Kevin Williamson defines as socialism, </w:t>
      </w:r>
      <w:r w:rsidRPr="002D44DC">
        <w:rPr>
          <w:rStyle w:val="Emphasis"/>
        </w:rPr>
        <w:t>is rendered meaningless or impossible.</w:t>
      </w:r>
      <w:r w:rsidRPr="002D44DC">
        <w:rPr>
          <w:sz w:val="16"/>
        </w:rPr>
        <w:t xml:space="preserve"> In fact, </w:t>
      </w:r>
      <w:r w:rsidRPr="002D44DC">
        <w:rPr>
          <w:rStyle w:val="Emphasis"/>
        </w:rPr>
        <w:t>in space, I fail to see how any government could even try to legally compel collectivism</w:t>
      </w:r>
      <w:r w:rsidRPr="002D44DC">
        <w:rPr>
          <w:sz w:val="16"/>
        </w:rPr>
        <w:t xml:space="preserve"> in the way </w:t>
      </w:r>
      <w:proofErr w:type="spellStart"/>
      <w:r w:rsidRPr="002D44DC">
        <w:rPr>
          <w:sz w:val="16"/>
        </w:rPr>
        <w:t>Simberg</w:t>
      </w:r>
      <w:proofErr w:type="spellEnd"/>
      <w:r w:rsidRPr="002D44DC">
        <w:rPr>
          <w:sz w:val="16"/>
        </w:rPr>
        <w:t xml:space="preserve"> fears. Similar to many economic distinctions, however, it appears that many laws, both the good and the bad, will also be rendered meaningless as soon as we begin to utilize the resources within our solar system. For example, if </w:t>
      </w:r>
      <w:r w:rsidRPr="002D44DC">
        <w:rPr>
          <w:rStyle w:val="Emphasis"/>
          <w:highlight w:val="green"/>
        </w:rPr>
        <w:t>every human</w:t>
      </w:r>
      <w:r w:rsidRPr="002D44DC">
        <w:rPr>
          <w:rStyle w:val="Emphasis"/>
        </w:rPr>
        <w:t xml:space="preserve"> being is given </w:t>
      </w:r>
      <w:r w:rsidRPr="002D44DC">
        <w:rPr>
          <w:rStyle w:val="Emphasis"/>
          <w:highlight w:val="green"/>
        </w:rPr>
        <w:t xml:space="preserve">access </w:t>
      </w:r>
      <w:r w:rsidRPr="002D44DC">
        <w:rPr>
          <w:rStyle w:val="Emphasis"/>
        </w:rPr>
        <w:t xml:space="preserve">to the </w:t>
      </w:r>
      <w:r w:rsidRPr="002D44DC">
        <w:rPr>
          <w:rStyle w:val="Emphasis"/>
          <w:highlight w:val="green"/>
        </w:rPr>
        <w:t>resources</w:t>
      </w:r>
      <w:r w:rsidRPr="002D44DC">
        <w:rPr>
          <w:rStyle w:val="Emphasis"/>
        </w:rPr>
        <w:t xml:space="preserve"> that allows them to </w:t>
      </w:r>
      <w:r w:rsidRPr="002D44DC">
        <w:rPr>
          <w:rStyle w:val="Emphasis"/>
          <w:highlight w:val="green"/>
        </w:rPr>
        <w:t xml:space="preserve">replicate anything </w:t>
      </w:r>
      <w:r w:rsidRPr="002D44DC">
        <w:rPr>
          <w:rStyle w:val="Emphasis"/>
        </w:rPr>
        <w:t xml:space="preserve">anyone else has, or </w:t>
      </w:r>
      <w:r w:rsidRPr="002D44DC">
        <w:rPr>
          <w:rStyle w:val="Emphasis"/>
          <w:highlight w:val="green"/>
        </w:rPr>
        <w:t xml:space="preserve">replace anything </w:t>
      </w:r>
      <w:r w:rsidRPr="002D44DC">
        <w:rPr>
          <w:rStyle w:val="Emphasis"/>
        </w:rPr>
        <w:t>“taken” from them instantly</w:t>
      </w:r>
      <w:r w:rsidRPr="002D44DC">
        <w:rPr>
          <w:sz w:val="16"/>
        </w:rPr>
        <w:t xml:space="preserve">, what would be the point of theft laws? If you had </w:t>
      </w:r>
      <w:r w:rsidRPr="002D44DC">
        <w:rPr>
          <w:rStyle w:val="Emphasis"/>
        </w:rPr>
        <w:t xml:space="preserve">virtually infinite space in which you can </w:t>
      </w:r>
      <w:r w:rsidRPr="002D44DC">
        <w:rPr>
          <w:rStyle w:val="Emphasis"/>
          <w:highlight w:val="green"/>
        </w:rPr>
        <w:t>build</w:t>
      </w:r>
      <w:r w:rsidRPr="002D44DC">
        <w:rPr>
          <w:rStyle w:val="Emphasis"/>
        </w:rPr>
        <w:t xml:space="preserve"> what we would now call </w:t>
      </w:r>
      <w:r w:rsidRPr="002D44DC">
        <w:rPr>
          <w:rStyle w:val="Emphasis"/>
          <w:highlight w:val="green"/>
        </w:rPr>
        <w:t>luxurious</w:t>
      </w:r>
      <w:r w:rsidRPr="002D44DC">
        <w:rPr>
          <w:rStyle w:val="Emphasis"/>
        </w:rPr>
        <w:t xml:space="preserve"> livable </w:t>
      </w:r>
      <w:r w:rsidRPr="002D44DC">
        <w:rPr>
          <w:rStyle w:val="Emphasis"/>
          <w:highlight w:val="green"/>
        </w:rPr>
        <w:t>quarters</w:t>
      </w:r>
      <w:r w:rsidRPr="002D44DC">
        <w:rPr>
          <w:rStyle w:val="Emphasis"/>
        </w:rPr>
        <w:t xml:space="preserve">, all without </w:t>
      </w:r>
      <w:r w:rsidRPr="002D44DC">
        <w:rPr>
          <w:rStyle w:val="Emphasis"/>
          <w:highlight w:val="green"/>
        </w:rPr>
        <w:t>exploiting</w:t>
      </w:r>
      <w:r w:rsidRPr="002D44DC">
        <w:rPr>
          <w:rStyle w:val="Emphasis"/>
        </w:rPr>
        <w:t xml:space="preserve"> human labor or fragile Earth </w:t>
      </w:r>
      <w:r w:rsidRPr="002D44DC">
        <w:rPr>
          <w:rStyle w:val="Emphasis"/>
          <w:highlight w:val="green"/>
        </w:rPr>
        <w:t>ecosystems</w:t>
      </w:r>
      <w:r w:rsidRPr="002D44DC">
        <w:rPr>
          <w:sz w:val="16"/>
        </w:rPr>
        <w:t xml:space="preserve"> when you do it, what sense would most property, employment, or commercial law make? Again, this is not a pipe dream, </w:t>
      </w:r>
      <w:r w:rsidRPr="002D44DC">
        <w:rPr>
          <w:rStyle w:val="Emphasis"/>
        </w:rPr>
        <w:t xml:space="preserve">no matter how much our population grows for the next several millennia, the amount of resources within our solar system can sustain such an existence for every human being. </w:t>
      </w:r>
      <w:r w:rsidRPr="002D44DC">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2D44DC">
        <w:rPr>
          <w:rStyle w:val="Emphasis"/>
        </w:rPr>
        <w:t xml:space="preserve">Regardless of whether governments allow it, however, private </w:t>
      </w:r>
      <w:r w:rsidRPr="002D44DC">
        <w:rPr>
          <w:rStyle w:val="Emphasis"/>
          <w:highlight w:val="green"/>
        </w:rPr>
        <w:t>citizens</w:t>
      </w:r>
      <w:r w:rsidRPr="002D44DC">
        <w:rPr>
          <w:rStyle w:val="Emphasis"/>
        </w:rPr>
        <w:t xml:space="preserve"> are currently </w:t>
      </w:r>
      <w:r w:rsidRPr="002D44DC">
        <w:rPr>
          <w:rStyle w:val="Emphasis"/>
          <w:highlight w:val="green"/>
        </w:rPr>
        <w:t xml:space="preserve">obtaining </w:t>
      </w:r>
      <w:r w:rsidRPr="002D44DC">
        <w:rPr>
          <w:rStyle w:val="Emphasis"/>
        </w:rPr>
        <w:t xml:space="preserve">the </w:t>
      </w:r>
      <w:r w:rsidRPr="002D44DC">
        <w:rPr>
          <w:rStyle w:val="Emphasis"/>
          <w:highlight w:val="green"/>
        </w:rPr>
        <w:t xml:space="preserve">ability to travel </w:t>
      </w:r>
      <w:r w:rsidRPr="002D44DC">
        <w:rPr>
          <w:rStyle w:val="Emphasis"/>
        </w:rPr>
        <w:t>there, and if human history is any indicator, private homesteading will follow, flag or no flag.</w:t>
      </w:r>
      <w:r w:rsidRPr="002D44DC">
        <w:rPr>
          <w:sz w:val="16"/>
        </w:rPr>
        <w:t xml:space="preserve"> We Americans know this is how a Wild West starts, where most regulation becomes the impractical pipe dream. But again, this would be a Wild West where the exploitation of human labor and </w:t>
      </w:r>
      <w:r w:rsidRPr="002D44DC">
        <w:rPr>
          <w:rStyle w:val="Emphasis"/>
        </w:rPr>
        <w:t xml:space="preserve">fragile Earth ecosystem makes no economic sense, where every single human can be granted access to resources that even the wealthiest among us now would envy, and where innovation and imagination become the only things we would recognize as currency. Only a </w:t>
      </w:r>
      <w:r w:rsidRPr="002D44DC">
        <w:rPr>
          <w:rStyle w:val="Emphasis"/>
          <w:highlight w:val="green"/>
        </w:rPr>
        <w:t>libertarian</w:t>
      </w:r>
      <w:r w:rsidRPr="002D44DC">
        <w:rPr>
          <w:rStyle w:val="Emphasis"/>
        </w:rPr>
        <w:t xml:space="preserve">-type </w:t>
      </w:r>
      <w:r w:rsidRPr="002D44DC">
        <w:rPr>
          <w:rStyle w:val="Emphasis"/>
          <w:highlight w:val="green"/>
        </w:rPr>
        <w:t>system</w:t>
      </w:r>
      <w:r w:rsidRPr="002D44DC">
        <w:rPr>
          <w:rStyle w:val="Emphasis"/>
        </w:rPr>
        <w:t xml:space="preserve">, that </w:t>
      </w:r>
      <w:r w:rsidRPr="002D44DC">
        <w:rPr>
          <w:rStyle w:val="Emphasis"/>
          <w:highlight w:val="green"/>
        </w:rPr>
        <w:t xml:space="preserve">guarantees </w:t>
      </w:r>
      <w:r w:rsidRPr="002D44DC">
        <w:rPr>
          <w:rStyle w:val="Emphasis"/>
        </w:rPr>
        <w:t xml:space="preserve">basic individual </w:t>
      </w:r>
      <w:r w:rsidRPr="002D44DC">
        <w:rPr>
          <w:rStyle w:val="Emphasis"/>
          <w:highlight w:val="green"/>
        </w:rPr>
        <w:t>rights</w:t>
      </w:r>
      <w:r w:rsidRPr="002D44DC">
        <w:rPr>
          <w:rStyle w:val="Emphasis"/>
        </w:rPr>
        <w:t xml:space="preserve"> to life, </w:t>
      </w:r>
      <w:r w:rsidRPr="002D44DC">
        <w:rPr>
          <w:rStyle w:val="Emphasis"/>
          <w:highlight w:val="green"/>
        </w:rPr>
        <w:t>liberty</w:t>
      </w:r>
      <w:r w:rsidRPr="002D44DC">
        <w:rPr>
          <w:rStyle w:val="Emphasis"/>
        </w:rPr>
        <w:t xml:space="preserve">, and the pursuit of happiness could be </w:t>
      </w:r>
      <w:r w:rsidRPr="002D44DC">
        <w:rPr>
          <w:rStyle w:val="Emphasis"/>
          <w:highlight w:val="green"/>
        </w:rPr>
        <w:t>valued</w:t>
      </w:r>
      <w:r w:rsidRPr="002D44DC">
        <w:rPr>
          <w:rStyle w:val="Emphasis"/>
        </w:rPr>
        <w:t xml:space="preserve"> and therefore human fidelity to a set of laws made possible, in such an existence.</w:t>
      </w:r>
    </w:p>
    <w:p w14:paraId="1B95B861" w14:textId="38A6FF5D" w:rsidR="004F799A" w:rsidRPr="002D44DC" w:rsidRDefault="004F799A" w:rsidP="004F799A">
      <w:pPr>
        <w:pStyle w:val="Heading4"/>
        <w:spacing w:before="0"/>
        <w:rPr>
          <w:rFonts w:cs="Calibri"/>
          <w:sz w:val="24"/>
        </w:rPr>
      </w:pPr>
      <w:r w:rsidRPr="002D44DC">
        <w:rPr>
          <w:rFonts w:cs="Calibri"/>
        </w:rPr>
        <w:t>Acquisition of property can never be unjust –</w:t>
      </w:r>
      <w:r w:rsidR="002D44DC" w:rsidRPr="002D44DC">
        <w:rPr>
          <w:rFonts w:cs="Calibri"/>
        </w:rPr>
        <w:t xml:space="preserve"> </w:t>
      </w:r>
      <w:r w:rsidRPr="002D44DC">
        <w:rPr>
          <w:rFonts w:cs="Calibri"/>
        </w:rPr>
        <w:t xml:space="preserve">rights violations presupposes </w:t>
      </w:r>
      <w:r w:rsidR="002D44DC" w:rsidRPr="002D44DC">
        <w:rPr>
          <w:rFonts w:cs="Calibri"/>
        </w:rPr>
        <w:t>somethings</w:t>
      </w:r>
      <w:r w:rsidRPr="002D44DC">
        <w:rPr>
          <w:rFonts w:cs="Calibri"/>
        </w:rPr>
        <w:t xml:space="preserve"> appropriation by another entity. </w:t>
      </w:r>
    </w:p>
    <w:p w14:paraId="59CF1982" w14:textId="77777777" w:rsidR="004F799A" w:rsidRPr="002D44DC" w:rsidRDefault="004F799A" w:rsidP="004F799A">
      <w:proofErr w:type="spellStart"/>
      <w:r w:rsidRPr="002D44DC">
        <w:rPr>
          <w:rStyle w:val="Style13ptBold"/>
        </w:rPr>
        <w:t>Feser</w:t>
      </w:r>
      <w:proofErr w:type="spellEnd"/>
      <w:r w:rsidRPr="002D44DC">
        <w:rPr>
          <w:rStyle w:val="Style13ptBold"/>
        </w:rPr>
        <w:t xml:space="preserve"> 1</w:t>
      </w:r>
      <w:r w:rsidRPr="002D44DC">
        <w:t xml:space="preserve">, (Edward </w:t>
      </w:r>
      <w:proofErr w:type="spellStart"/>
      <w:r w:rsidRPr="002D44DC">
        <w:t>Feser</w:t>
      </w:r>
      <w:proofErr w:type="spellEnd"/>
      <w:r w:rsidRPr="002D44DC">
        <w:t xml:space="preserve">, 1-1-2005, accessed on 12-15-2021, Cambridge University Press, "THERE IS NO SUCH THING AS AN UNJUST INITIAL ACQUISITION | Social Philosophy and Policy | Cambridge Core", Edward C. </w:t>
      </w:r>
      <w:proofErr w:type="spellStart"/>
      <w:r w:rsidRPr="002D44DC">
        <w:t>Feser</w:t>
      </w:r>
      <w:proofErr w:type="spellEnd"/>
      <w:r w:rsidRPr="002D44DC">
        <w:t xml:space="preserve"> is an American philosopher. He is an Associate Professor of Philosophy at Pasadena City College in Pasadena, California. </w:t>
      </w:r>
      <w:hyperlink r:id="rId16" w:history="1">
        <w:r w:rsidRPr="002D44DC">
          <w:rPr>
            <w:rStyle w:val="Hyperlink"/>
          </w:rPr>
          <w:t>https://www.cambridge.org/core/journals/social-philosophy-and-policy/article/abs/there-is-no-such-thing-as-an-unjust-initial-acquisition/5C744D6D5C525E711EC75F75BF7109D1)[brackets</w:t>
        </w:r>
      </w:hyperlink>
      <w:r w:rsidRPr="002D44DC">
        <w:t xml:space="preserve"> for gen lang]//</w:t>
      </w:r>
      <w:proofErr w:type="spellStart"/>
      <w:r w:rsidRPr="002D44DC">
        <w:t>phs</w:t>
      </w:r>
      <w:proofErr w:type="spellEnd"/>
      <w:r w:rsidRPr="002D44DC">
        <w:t xml:space="preserve"> </w:t>
      </w:r>
      <w:proofErr w:type="spellStart"/>
      <w:r w:rsidRPr="002D44DC">
        <w:t>st</w:t>
      </w:r>
      <w:proofErr w:type="spellEnd"/>
    </w:p>
    <w:p w14:paraId="791279DF" w14:textId="50C722A3" w:rsidR="004F799A" w:rsidRPr="002D44DC" w:rsidRDefault="004F799A" w:rsidP="004F799A">
      <w:pPr>
        <w:rPr>
          <w:sz w:val="16"/>
        </w:rPr>
      </w:pPr>
      <w:r w:rsidRPr="002D44DC">
        <w:rPr>
          <w:sz w:val="16"/>
        </w:rPr>
        <w:t xml:space="preserve">There is a serious difficulty with this criticism of Nozick, however. It is just this: </w:t>
      </w:r>
      <w:r w:rsidRPr="002D44DC">
        <w:rPr>
          <w:rStyle w:val="Emphasis"/>
        </w:rPr>
        <w:t>There is no such thing as an unjust initial acquisition of resources;</w:t>
      </w:r>
      <w:r w:rsidRPr="002D44DC">
        <w:rPr>
          <w:sz w:val="16"/>
        </w:rPr>
        <w:t xml:space="preserve"> therefore</w:t>
      </w:r>
      <w:r w:rsidRPr="002D44DC">
        <w:rPr>
          <w:rStyle w:val="Emphasis"/>
        </w:rPr>
        <w:t>, there is no case</w:t>
      </w:r>
      <w:r w:rsidRPr="002D44DC">
        <w:rPr>
          <w:sz w:val="16"/>
        </w:rPr>
        <w:t xml:space="preserve"> to be made </w:t>
      </w:r>
      <w:r w:rsidRPr="002D44DC">
        <w:rPr>
          <w:rStyle w:val="Emphasis"/>
        </w:rPr>
        <w:t xml:space="preserve">for </w:t>
      </w:r>
      <w:r w:rsidRPr="002D44DC">
        <w:rPr>
          <w:sz w:val="16"/>
        </w:rPr>
        <w:t xml:space="preserve">redistributive taxation on the basis of </w:t>
      </w:r>
      <w:r w:rsidRPr="002D44DC">
        <w:rPr>
          <w:rStyle w:val="Emphasis"/>
        </w:rPr>
        <w:t xml:space="preserve">alleged injustices in initial acquisition. </w:t>
      </w:r>
      <w:r w:rsidRPr="002D44DC">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2D44DC">
        <w:rPr>
          <w:rStyle w:val="Emphasis"/>
        </w:rPr>
        <w:t>there is no such challenge to be met in the first place.</w:t>
      </w:r>
      <w:r w:rsidRPr="002D44DC">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2D44DC">
        <w:rPr>
          <w:sz w:val="16"/>
        </w:rPr>
        <w:t>intu</w:t>
      </w:r>
      <w:proofErr w:type="spellEnd"/>
      <w:r w:rsidRPr="002D44DC">
        <w:rPr>
          <w:sz w:val="16"/>
        </w:rPr>
        <w:t xml:space="preserve">- </w:t>
      </w:r>
      <w:proofErr w:type="spellStart"/>
      <w:r w:rsidRPr="002D44DC">
        <w:rPr>
          <w:sz w:val="16"/>
        </w:rPr>
        <w:t>itions</w:t>
      </w:r>
      <w:proofErr w:type="spellEnd"/>
      <w:r w:rsidRPr="002D44DC">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2D44DC">
        <w:rPr>
          <w:sz w:val="16"/>
        </w:rPr>
        <w:t>acqui</w:t>
      </w:r>
      <w:proofErr w:type="spellEnd"/>
      <w:r w:rsidRPr="002D44DC">
        <w:rPr>
          <w:sz w:val="16"/>
        </w:rPr>
        <w:t xml:space="preserve">- </w:t>
      </w:r>
      <w:proofErr w:type="spellStart"/>
      <w:r w:rsidRPr="002D44DC">
        <w:rPr>
          <w:sz w:val="16"/>
        </w:rPr>
        <w:t>sition</w:t>
      </w:r>
      <w:proofErr w:type="spellEnd"/>
      <w:r w:rsidRPr="002D44DC">
        <w:rPr>
          <w:sz w:val="16"/>
        </w:rPr>
        <w:t xml:space="preserve"> and use of property. Section V shows how the results of the </w:t>
      </w:r>
      <w:proofErr w:type="spellStart"/>
      <w:r w:rsidRPr="002D44DC">
        <w:rPr>
          <w:sz w:val="16"/>
        </w:rPr>
        <w:t>previ</w:t>
      </w:r>
      <w:proofErr w:type="spellEnd"/>
      <w:r w:rsidRPr="002D44DC">
        <w:rPr>
          <w:sz w:val="16"/>
        </w:rPr>
        <w:t xml:space="preserve">-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2D44DC">
        <w:rPr>
          <w:rStyle w:val="Emphasis"/>
        </w:rPr>
        <w:t xml:space="preserve">The reason </w:t>
      </w:r>
      <w:r w:rsidRPr="002D44DC">
        <w:rPr>
          <w:rStyle w:val="Emphasis"/>
          <w:highlight w:val="green"/>
        </w:rPr>
        <w:t xml:space="preserve">there is no </w:t>
      </w:r>
      <w:r w:rsidRPr="002D44DC">
        <w:rPr>
          <w:rStyle w:val="Emphasis"/>
        </w:rPr>
        <w:t>such thing as an</w:t>
      </w:r>
      <w:r w:rsidRPr="002D44DC">
        <w:rPr>
          <w:rStyle w:val="Emphasis"/>
          <w:highlight w:val="green"/>
        </w:rPr>
        <w:t xml:space="preserve"> unjust </w:t>
      </w:r>
      <w:r w:rsidRPr="002D44DC">
        <w:rPr>
          <w:rStyle w:val="Emphasis"/>
        </w:rPr>
        <w:t xml:space="preserve">initial </w:t>
      </w:r>
      <w:r w:rsidRPr="002D44DC">
        <w:rPr>
          <w:rStyle w:val="Emphasis"/>
          <w:highlight w:val="green"/>
        </w:rPr>
        <w:t xml:space="preserve">acquisition </w:t>
      </w:r>
      <w:r w:rsidRPr="002D44DC">
        <w:rPr>
          <w:rStyle w:val="Emphasis"/>
        </w:rPr>
        <w:t>of resources is that there is no such thing as either a just or an unjust initial acquisition of resources.</w:t>
      </w:r>
      <w:r w:rsidRPr="002D44DC">
        <w:rPr>
          <w:sz w:val="16"/>
        </w:rPr>
        <w:t xml:space="preserve"> The concept of </w:t>
      </w:r>
      <w:r w:rsidRPr="002D44DC">
        <w:rPr>
          <w:rStyle w:val="Emphasis"/>
        </w:rPr>
        <w:t>justice</w:t>
      </w:r>
      <w:r w:rsidRPr="002D44DC">
        <w:rPr>
          <w:sz w:val="16"/>
        </w:rPr>
        <w:t xml:space="preserve">, that is to say, </w:t>
      </w:r>
      <w:r w:rsidR="00130870">
        <w:rPr>
          <w:sz w:val="16"/>
        </w:rPr>
        <w:t xml:space="preserve"> </w:t>
      </w:r>
      <w:r w:rsidRPr="002D44DC">
        <w:rPr>
          <w:sz w:val="16"/>
        </w:rPr>
        <w:t xml:space="preserve">simply does not apply to initial acquisition. It </w:t>
      </w:r>
      <w:r w:rsidRPr="002D44DC">
        <w:rPr>
          <w:rStyle w:val="Emphasis"/>
        </w:rPr>
        <w:t>applies only after initial acquisition has already taken place.</w:t>
      </w:r>
      <w:r w:rsidRPr="002D44DC">
        <w:rPr>
          <w:sz w:val="16"/>
        </w:rPr>
        <w:t xml:space="preserve"> In particular, </w:t>
      </w:r>
      <w:r w:rsidRPr="002D44DC">
        <w:rPr>
          <w:rStyle w:val="Emphasis"/>
        </w:rPr>
        <w:t>it applies only to transfers of property</w:t>
      </w:r>
      <w:r w:rsidRPr="002D44DC">
        <w:rPr>
          <w:sz w:val="16"/>
        </w:rPr>
        <w:t xml:space="preserve"> (and derivatively, to the rectification of injustices in transfer). This, it seems to me, is a clear implication of the assumption (rightly) made by Nozick that </w:t>
      </w:r>
      <w:r w:rsidRPr="002D44DC">
        <w:rPr>
          <w:rStyle w:val="Emphasis"/>
        </w:rPr>
        <w:t xml:space="preserve">external </w:t>
      </w:r>
      <w:r w:rsidRPr="002D44DC">
        <w:rPr>
          <w:rStyle w:val="Emphasis"/>
          <w:highlight w:val="green"/>
        </w:rPr>
        <w:t xml:space="preserve">resources are </w:t>
      </w:r>
      <w:r w:rsidRPr="002D44DC">
        <w:rPr>
          <w:rStyle w:val="Emphasis"/>
        </w:rPr>
        <w:t xml:space="preserve">initially </w:t>
      </w:r>
      <w:r w:rsidRPr="002D44DC">
        <w:rPr>
          <w:rStyle w:val="Emphasis"/>
          <w:highlight w:val="green"/>
        </w:rPr>
        <w:t>unowned</w:t>
      </w:r>
      <w:r w:rsidRPr="002D44DC">
        <w:rPr>
          <w:rStyle w:val="Emphasis"/>
        </w:rPr>
        <w:t xml:space="preserve">. </w:t>
      </w:r>
      <w:r w:rsidRPr="002D44DC">
        <w:rPr>
          <w:sz w:val="16"/>
        </w:rPr>
        <w:t xml:space="preserve">Consider the following example. </w:t>
      </w:r>
      <w:r w:rsidRPr="002D44DC">
        <w:rPr>
          <w:rStyle w:val="Emphasis"/>
        </w:rPr>
        <w:t>Suppose an individual A seeks</w:t>
      </w:r>
      <w:r w:rsidRPr="002D44DC">
        <w:rPr>
          <w:sz w:val="16"/>
        </w:rPr>
        <w:t xml:space="preserve"> to acquire </w:t>
      </w:r>
      <w:r w:rsidRPr="002D44DC">
        <w:rPr>
          <w:rStyle w:val="Emphasis"/>
        </w:rPr>
        <w:t xml:space="preserve">some previously unowned resource R. </w:t>
      </w:r>
      <w:r w:rsidRPr="002D44DC">
        <w:rPr>
          <w:rStyle w:val="Emphasis"/>
          <w:highlight w:val="green"/>
        </w:rPr>
        <w:t>For</w:t>
      </w:r>
      <w:r w:rsidRPr="002D44DC">
        <w:rPr>
          <w:sz w:val="16"/>
        </w:rPr>
        <w:t xml:space="preserve"> it </w:t>
      </w:r>
      <w:r w:rsidRPr="002D44DC">
        <w:rPr>
          <w:rStyle w:val="Emphasis"/>
        </w:rPr>
        <w:t xml:space="preserve">to be the case that </w:t>
      </w:r>
      <w:r w:rsidRPr="002D44DC">
        <w:rPr>
          <w:rStyle w:val="Emphasis"/>
          <w:highlight w:val="green"/>
        </w:rPr>
        <w:t xml:space="preserve">A commits an injustice </w:t>
      </w:r>
      <w:r w:rsidRPr="002D44DC">
        <w:rPr>
          <w:rStyle w:val="Emphasis"/>
        </w:rPr>
        <w:t xml:space="preserve">in acquiring R, </w:t>
      </w:r>
      <w:r w:rsidRPr="002D44DC">
        <w:rPr>
          <w:rStyle w:val="Emphasis"/>
          <w:highlight w:val="green"/>
        </w:rPr>
        <w:t>it would</w:t>
      </w:r>
      <w:r w:rsidRPr="002D44DC">
        <w:rPr>
          <w:rStyle w:val="Emphasis"/>
        </w:rPr>
        <w:t xml:space="preserve"> also </w:t>
      </w:r>
      <w:r w:rsidRPr="002D44DC">
        <w:rPr>
          <w:rStyle w:val="Emphasis"/>
          <w:highlight w:val="green"/>
        </w:rPr>
        <w:t xml:space="preserve">have </w:t>
      </w:r>
      <w:r w:rsidRPr="002D44DC">
        <w:rPr>
          <w:rStyle w:val="Emphasis"/>
        </w:rPr>
        <w:t xml:space="preserve">to be </w:t>
      </w:r>
      <w:r w:rsidRPr="002D44DC">
        <w:rPr>
          <w:rStyle w:val="Emphasis"/>
          <w:highlight w:val="green"/>
        </w:rPr>
        <w:t xml:space="preserve">the case that </w:t>
      </w:r>
      <w:r w:rsidRPr="002D44DC">
        <w:rPr>
          <w:rStyle w:val="Emphasis"/>
        </w:rPr>
        <w:t xml:space="preserve">there is some individual </w:t>
      </w:r>
      <w:r w:rsidRPr="002D44DC">
        <w:rPr>
          <w:rStyle w:val="Emphasis"/>
          <w:highlight w:val="green"/>
        </w:rPr>
        <w:t>B</w:t>
      </w:r>
      <w:r w:rsidRPr="002D44DC">
        <w:rPr>
          <w:sz w:val="16"/>
        </w:rPr>
        <w:t xml:space="preserve"> (or perhaps a group of individuals) </w:t>
      </w:r>
      <w:r w:rsidRPr="002D44DC">
        <w:rPr>
          <w:rStyle w:val="Emphasis"/>
          <w:highlight w:val="green"/>
        </w:rPr>
        <w:t xml:space="preserve">against whom A commits </w:t>
      </w:r>
      <w:r w:rsidRPr="002D44DC">
        <w:rPr>
          <w:rStyle w:val="Emphasis"/>
        </w:rPr>
        <w:t xml:space="preserve">the </w:t>
      </w:r>
      <w:r w:rsidRPr="002D44DC">
        <w:rPr>
          <w:rStyle w:val="Emphasis"/>
          <w:highlight w:val="green"/>
        </w:rPr>
        <w:t>injustice</w:t>
      </w:r>
      <w:r w:rsidRPr="002D44DC">
        <w:rPr>
          <w:rStyle w:val="Emphasis"/>
        </w:rPr>
        <w:t xml:space="preserve">. But for B to have been wronged by A’s </w:t>
      </w:r>
      <w:proofErr w:type="spellStart"/>
      <w:r w:rsidRPr="002D44DC">
        <w:rPr>
          <w:rStyle w:val="Emphasis"/>
        </w:rPr>
        <w:t>acquisi</w:t>
      </w:r>
      <w:proofErr w:type="spellEnd"/>
      <w:r w:rsidRPr="002D44DC">
        <w:rPr>
          <w:rStyle w:val="Emphasis"/>
        </w:rPr>
        <w:t>- tion of R, B would have to have</w:t>
      </w:r>
      <w:r w:rsidRPr="002D44DC">
        <w:rPr>
          <w:sz w:val="16"/>
        </w:rPr>
        <w:t xml:space="preserve"> had a rightful claim over R, </w:t>
      </w:r>
      <w:r w:rsidRPr="002D44DC">
        <w:rPr>
          <w:rStyle w:val="Emphasis"/>
        </w:rPr>
        <w:t>a right to R.</w:t>
      </w:r>
      <w:r w:rsidRPr="002D44DC">
        <w:rPr>
          <w:sz w:val="16"/>
        </w:rPr>
        <w:t xml:space="preserve"> By hypothesis, </w:t>
      </w:r>
      <w:r w:rsidRPr="002D44DC">
        <w:rPr>
          <w:rStyle w:val="Emphasis"/>
        </w:rPr>
        <w:t>however, B did not have a right to R, because</w:t>
      </w:r>
      <w:r w:rsidRPr="002D44DC">
        <w:rPr>
          <w:sz w:val="16"/>
        </w:rPr>
        <w:t xml:space="preserve"> no one had a right to it—</w:t>
      </w:r>
      <w:r w:rsidRPr="002D44DC">
        <w:rPr>
          <w:rStyle w:val="Emphasis"/>
        </w:rPr>
        <w:t>it was unowned</w:t>
      </w:r>
      <w:r w:rsidRPr="002D44DC">
        <w:rPr>
          <w:sz w:val="16"/>
        </w:rPr>
        <w:t xml:space="preserve">, after all. </w:t>
      </w:r>
      <w:r w:rsidRPr="002D44DC">
        <w:rPr>
          <w:rStyle w:val="Emphasis"/>
        </w:rPr>
        <w:t>So B was not wronged and could not have been</w:t>
      </w:r>
      <w:r w:rsidRPr="002D44DC">
        <w:rPr>
          <w:sz w:val="16"/>
        </w:rPr>
        <w:t xml:space="preserve">. In fact, </w:t>
      </w:r>
      <w:r w:rsidRPr="002D44DC">
        <w:rPr>
          <w:rStyle w:val="Emphasis"/>
        </w:rPr>
        <w:t>the</w:t>
      </w:r>
      <w:r w:rsidRPr="002D44DC">
        <w:rPr>
          <w:sz w:val="16"/>
        </w:rPr>
        <w:t xml:space="preserve"> very </w:t>
      </w:r>
      <w:r w:rsidRPr="002D44DC">
        <w:rPr>
          <w:rStyle w:val="Emphasis"/>
        </w:rPr>
        <w:t>first person who could conceivably be wronged by anyone’s use of R would be</w:t>
      </w:r>
      <w:r w:rsidRPr="002D44DC">
        <w:rPr>
          <w:sz w:val="16"/>
        </w:rPr>
        <w:t xml:space="preserve">, not B, but </w:t>
      </w:r>
      <w:r w:rsidRPr="002D44DC">
        <w:rPr>
          <w:rStyle w:val="Emphasis"/>
        </w:rPr>
        <w:t>A himself,</w:t>
      </w:r>
      <w:r w:rsidRPr="002D44DC">
        <w:rPr>
          <w:sz w:val="16"/>
        </w:rPr>
        <w:t xml:space="preserve"> since A is the first one to own R. </w:t>
      </w:r>
      <w:r w:rsidRPr="002D44DC">
        <w:rPr>
          <w:rStyle w:val="Emphasis"/>
        </w:rPr>
        <w:t>Such a wrong would in the nature of the case be an injustice in transfer</w:t>
      </w:r>
      <w:r w:rsidRPr="002D44DC">
        <w:rPr>
          <w:sz w:val="16"/>
        </w:rPr>
        <w:t>—in unjustly taking from A what is rightfully his—</w:t>
      </w:r>
      <w:r w:rsidRPr="002D44DC">
        <w:rPr>
          <w:rStyle w:val="Emphasis"/>
        </w:rPr>
        <w:t>not in initial acquisition. The same thing</w:t>
      </w:r>
      <w:r w:rsidRPr="002D44DC">
        <w:rPr>
          <w:sz w:val="16"/>
        </w:rPr>
        <w:t xml:space="preserve">, by extension, </w:t>
      </w:r>
      <w:r w:rsidRPr="002D44DC">
        <w:rPr>
          <w:rStyle w:val="Emphasis"/>
        </w:rPr>
        <w:t xml:space="preserve">will be </w:t>
      </w:r>
      <w:r w:rsidRPr="002D44DC">
        <w:rPr>
          <w:rStyle w:val="Emphasis"/>
          <w:highlight w:val="green"/>
        </w:rPr>
        <w:t>true of all unowned resources</w:t>
      </w:r>
      <w:r w:rsidRPr="002D44DC">
        <w:rPr>
          <w:sz w:val="16"/>
        </w:rPr>
        <w:t xml:space="preserve">: it is only after some- one has initially acquired them that anyone could unjustly come to possess them, via unjust transfer. </w:t>
      </w:r>
      <w:r w:rsidRPr="002D44DC">
        <w:rPr>
          <w:rStyle w:val="Emphasis"/>
        </w:rPr>
        <w:t>It is impossible,</w:t>
      </w:r>
      <w:r w:rsidRPr="002D44DC">
        <w:rPr>
          <w:sz w:val="16"/>
        </w:rPr>
        <w:t xml:space="preserve"> then, </w:t>
      </w:r>
      <w:r w:rsidRPr="002D44DC">
        <w:rPr>
          <w:rStyle w:val="Emphasis"/>
        </w:rPr>
        <w:t>for there to be any injustices in initial acquisition</w:t>
      </w:r>
      <w:r w:rsidRPr="002D44DC">
        <w:rPr>
          <w:sz w:val="16"/>
        </w:rPr>
        <w:t>.7</w:t>
      </w:r>
    </w:p>
    <w:p w14:paraId="6AC7CCC0" w14:textId="4CD363BF" w:rsidR="002D44DC" w:rsidRPr="002D44DC" w:rsidRDefault="002D44DC" w:rsidP="002D44DC">
      <w:pPr>
        <w:pStyle w:val="Heading4"/>
        <w:spacing w:before="0"/>
        <w:rPr>
          <w:rFonts w:cs="Calibri"/>
          <w:sz w:val="24"/>
        </w:rPr>
      </w:pPr>
      <w:r w:rsidRPr="002D44DC">
        <w:rPr>
          <w:rFonts w:cs="Calibri"/>
        </w:rPr>
        <w:t>To own yourself and use your own freedom is to be able to interact with external objects. Thus, self-ownership justifies the appropriation of property.</w:t>
      </w:r>
    </w:p>
    <w:p w14:paraId="0E06DBE3" w14:textId="77777777" w:rsidR="002D44DC" w:rsidRPr="002D44DC" w:rsidRDefault="002D44DC" w:rsidP="002D44DC">
      <w:proofErr w:type="spellStart"/>
      <w:r w:rsidRPr="002D44DC">
        <w:rPr>
          <w:rStyle w:val="Style13ptBold"/>
        </w:rPr>
        <w:t>Feser</w:t>
      </w:r>
      <w:proofErr w:type="spellEnd"/>
      <w:r w:rsidRPr="002D44DC">
        <w:rPr>
          <w:rStyle w:val="Style13ptBold"/>
        </w:rPr>
        <w:t xml:space="preserve"> 2</w:t>
      </w:r>
      <w:r w:rsidRPr="002D44DC">
        <w:t xml:space="preserve">, (Edward </w:t>
      </w:r>
      <w:proofErr w:type="spellStart"/>
      <w:r w:rsidRPr="002D44DC">
        <w:t>Feser</w:t>
      </w:r>
      <w:proofErr w:type="spellEnd"/>
      <w:r w:rsidRPr="002D44DC">
        <w:t xml:space="preserve">, 1-1-2005, accessed on 12-15-2021, Cambridge University Press, "THERE IS NO SUCH THING AS AN UNJUST INITIAL ACQUISITION | Social Philosophy and Policy | Cambridge Core", Edward C. </w:t>
      </w:r>
      <w:proofErr w:type="spellStart"/>
      <w:r w:rsidRPr="002D44DC">
        <w:t>Feser</w:t>
      </w:r>
      <w:proofErr w:type="spellEnd"/>
      <w:r w:rsidRPr="002D44DC">
        <w:t xml:space="preserve"> is an American philosopher. He is an Associate Professor of Philosophy at Pasadena City College in Pasadena, California. </w:t>
      </w:r>
      <w:hyperlink r:id="rId17" w:history="1">
        <w:r w:rsidRPr="002D44DC">
          <w:rPr>
            <w:rStyle w:val="Hyperlink"/>
          </w:rPr>
          <w:t>https://www.cambridge.org/core/journals/social-philosophy-and-policy/article/abs/there-is-no-such-thing-as-an-unjust-initial-acquisition/5C744D6D5C525E711EC75F75BF7109D1)[brackets</w:t>
        </w:r>
      </w:hyperlink>
      <w:r w:rsidRPr="002D44DC">
        <w:t xml:space="preserve"> for gen lang]//</w:t>
      </w:r>
      <w:proofErr w:type="spellStart"/>
      <w:r w:rsidRPr="002D44DC">
        <w:t>phs</w:t>
      </w:r>
      <w:proofErr w:type="spellEnd"/>
      <w:r w:rsidRPr="002D44DC">
        <w:t xml:space="preserve"> </w:t>
      </w:r>
      <w:proofErr w:type="spellStart"/>
      <w:r w:rsidRPr="002D44DC">
        <w:t>st</w:t>
      </w:r>
      <w:proofErr w:type="spellEnd"/>
    </w:p>
    <w:p w14:paraId="382E49F0" w14:textId="77777777" w:rsidR="002D44DC" w:rsidRPr="002D44DC" w:rsidRDefault="002D44DC" w:rsidP="002D44DC">
      <w:pPr>
        <w:rPr>
          <w:sz w:val="10"/>
        </w:rPr>
      </w:pPr>
      <w:r w:rsidRPr="002D44DC">
        <w:rPr>
          <w:sz w:val="10"/>
        </w:rPr>
        <w:t xml:space="preserve">There is. </w:t>
      </w:r>
      <w:r w:rsidRPr="002D44DC">
        <w:rPr>
          <w:rStyle w:val="Emphasis"/>
        </w:rPr>
        <w:t>An alternative, soft-line approach could acknowledge that the initial acquirer who abuses a monopoly over a water hole</w:t>
      </w:r>
      <w:r w:rsidRPr="002D44DC">
        <w:rPr>
          <w:sz w:val="10"/>
        </w:rPr>
        <w:t xml:space="preserve"> (or any similar crucial resource) </w:t>
      </w:r>
      <w:r w:rsidRPr="002D44DC">
        <w:rPr>
          <w:rStyle w:val="Emphasis"/>
        </w:rPr>
        <w:t xml:space="preserve">does commit an injustice against those who are disad- </w:t>
      </w:r>
      <w:proofErr w:type="spellStart"/>
      <w:r w:rsidRPr="002D44DC">
        <w:rPr>
          <w:rStyle w:val="Emphasis"/>
        </w:rPr>
        <w:t>vantaged</w:t>
      </w:r>
      <w:proofErr w:type="spellEnd"/>
      <w:r w:rsidRPr="002D44DC">
        <w:rPr>
          <w:rStyle w:val="Emphasis"/>
        </w:rPr>
        <w:t xml:space="preserve">, but such an approach could still hold that the acquirer never- </w:t>
      </w:r>
      <w:proofErr w:type="spellStart"/>
      <w:r w:rsidRPr="002D44DC">
        <w:rPr>
          <w:rStyle w:val="Emphasis"/>
        </w:rPr>
        <w:t>theless</w:t>
      </w:r>
      <w:proofErr w:type="spellEnd"/>
      <w:r w:rsidRPr="002D44DC">
        <w:rPr>
          <w:rStyle w:val="Emphasis"/>
        </w:rPr>
        <w:t xml:space="preserve"> has not committed an injustice in acquisition</w:t>
      </w:r>
      <w:r w:rsidRPr="002D44DC">
        <w:rPr>
          <w:sz w:val="10"/>
        </w:rPr>
        <w:t xml:space="preserve"> —his acquisition was, as I have said, neither just nor unjust. </w:t>
      </w:r>
      <w:r w:rsidRPr="002D44DC">
        <w:rPr>
          <w:rStyle w:val="Emphasis"/>
        </w:rPr>
        <w:t>Nor does he fail to own what he has acquired</w:t>
      </w:r>
      <w:r w:rsidRPr="002D44DC">
        <w:rPr>
          <w:sz w:val="10"/>
        </w:rPr>
        <w:t xml:space="preserve">; he still cannot be said to have stolen the water from anyone. Rather, </w:t>
      </w:r>
      <w:r w:rsidRPr="002D44DC">
        <w:rPr>
          <w:rStyle w:val="Emphasis"/>
        </w:rPr>
        <w:t>his injustice is an unjust use of what he owns, on a par with the unjust use I make of my self-owned fist when I wield it, unprovoked, to bop you on your self-owned nose.</w:t>
      </w:r>
      <w:r w:rsidRPr="002D44DC">
        <w:rPr>
          <w:sz w:val="10"/>
        </w:rPr>
        <w:t xml:space="preserve"> In what sense does the water-hole owner use his water unjustly, though? He doesn’t try to drown anyone in it, after all— indeed, </w:t>
      </w:r>
      <w:r w:rsidRPr="002D44DC">
        <w:rPr>
          <w:rStyle w:val="Emphasis"/>
          <w:highlight w:val="green"/>
        </w:rPr>
        <w:t>the</w:t>
      </w:r>
      <w:r w:rsidRPr="002D44DC">
        <w:rPr>
          <w:rStyle w:val="Emphasis"/>
        </w:rPr>
        <w:t xml:space="preserve"> whole problem is that he won’t let anybody near it! </w:t>
      </w:r>
      <w:r w:rsidRPr="002D44DC">
        <w:rPr>
          <w:sz w:val="10"/>
        </w:rPr>
        <w:t xml:space="preserve">Eric Mack gives us the answer we need in what he has put forward as the </w:t>
      </w:r>
      <w:r w:rsidRPr="002D44DC">
        <w:rPr>
          <w:rStyle w:val="Emphasis"/>
        </w:rPr>
        <w:t>“</w:t>
      </w:r>
      <w:r w:rsidRPr="002D44DC">
        <w:rPr>
          <w:rStyle w:val="Emphasis"/>
          <w:highlight w:val="green"/>
        </w:rPr>
        <w:t>self-ownership proviso”</w:t>
      </w:r>
      <w:r w:rsidRPr="002D44DC">
        <w:rPr>
          <w:sz w:val="10"/>
        </w:rPr>
        <w:t xml:space="preserve"> (SOP).28 </w:t>
      </w:r>
      <w:r w:rsidRPr="002D44DC">
        <w:rPr>
          <w:rStyle w:val="Emphasis"/>
        </w:rPr>
        <w:t xml:space="preserve">This </w:t>
      </w:r>
      <w:r w:rsidRPr="002D44DC">
        <w:rPr>
          <w:rStyle w:val="Emphasis"/>
          <w:highlight w:val="green"/>
        </w:rPr>
        <w:t>is</w:t>
      </w:r>
      <w:r w:rsidRPr="002D44DC">
        <w:rPr>
          <w:rStyle w:val="Emphasis"/>
        </w:rPr>
        <w:t xml:space="preserve"> a proviso not</w:t>
      </w:r>
      <w:r w:rsidRPr="002D44DC">
        <w:rPr>
          <w:sz w:val="10"/>
        </w:rPr>
        <w:t xml:space="preserve"> (as the Lock- </w:t>
      </w:r>
      <w:proofErr w:type="spellStart"/>
      <w:r w:rsidRPr="002D44DC">
        <w:rPr>
          <w:sz w:val="10"/>
        </w:rPr>
        <w:t>ean</w:t>
      </w:r>
      <w:proofErr w:type="spellEnd"/>
      <w:r w:rsidRPr="002D44DC">
        <w:rPr>
          <w:sz w:val="10"/>
        </w:rPr>
        <w:t xml:space="preserve"> proviso is) </w:t>
      </w:r>
      <w:r w:rsidRPr="002D44DC">
        <w:rPr>
          <w:rStyle w:val="Emphasis"/>
        </w:rPr>
        <w:t xml:space="preserve">on the initial acquisition of property, but rather on </w:t>
      </w:r>
      <w:r w:rsidRPr="002D44DC">
        <w:rPr>
          <w:rStyle w:val="Emphasis"/>
          <w:highlight w:val="green"/>
        </w:rPr>
        <w:t xml:space="preserve">how one </w:t>
      </w:r>
      <w:r w:rsidRPr="002D44DC">
        <w:rPr>
          <w:rStyle w:val="Emphasis"/>
        </w:rPr>
        <w:t xml:space="preserve">can </w:t>
      </w:r>
      <w:r w:rsidRPr="002D44DC">
        <w:rPr>
          <w:rStyle w:val="Emphasis"/>
          <w:highlight w:val="green"/>
        </w:rPr>
        <w:t>use</w:t>
      </w:r>
      <w:r w:rsidRPr="002D44DC">
        <w:rPr>
          <w:rStyle w:val="Emphasis"/>
        </w:rPr>
        <w:t xml:space="preserve"> his </w:t>
      </w:r>
      <w:r w:rsidRPr="002D44DC">
        <w:rPr>
          <w:rStyle w:val="Emphasis"/>
          <w:highlight w:val="green"/>
        </w:rPr>
        <w:t>property</w:t>
      </w:r>
      <w:r w:rsidRPr="002D44DC">
        <w:rPr>
          <w:rStyle w:val="Emphasis"/>
        </w:rPr>
        <w:t xml:space="preserve"> in a way that respects others’ self-ownership rights</w:t>
      </w:r>
      <w:r w:rsidRPr="002D44DC">
        <w:rPr>
          <w:sz w:val="10"/>
        </w:rPr>
        <w:t xml:space="preserve">. </w:t>
      </w:r>
      <w:r w:rsidRPr="002D44DC">
        <w:rPr>
          <w:rStyle w:val="Emphasis"/>
        </w:rPr>
        <w:t xml:space="preserve">It is motivated by consideration of the fact that </w:t>
      </w:r>
      <w:r w:rsidRPr="002D44DC">
        <w:rPr>
          <w:rStyle w:val="Emphasis"/>
          <w:highlight w:val="green"/>
        </w:rPr>
        <w:t>the</w:t>
      </w:r>
      <w:r w:rsidRPr="002D44DC">
        <w:rPr>
          <w:rStyle w:val="Emphasis"/>
        </w:rPr>
        <w:t xml:space="preserve"> talents, abilities, </w:t>
      </w:r>
      <w:proofErr w:type="spellStart"/>
      <w:r w:rsidRPr="002D44DC">
        <w:rPr>
          <w:rStyle w:val="Emphasis"/>
        </w:rPr>
        <w:t>capac</w:t>
      </w:r>
      <w:proofErr w:type="spellEnd"/>
      <w:r w:rsidRPr="002D44DC">
        <w:rPr>
          <w:rStyle w:val="Emphasis"/>
        </w:rPr>
        <w:t xml:space="preserve">- </w:t>
      </w:r>
      <w:proofErr w:type="spellStart"/>
      <w:r w:rsidRPr="002D44DC">
        <w:rPr>
          <w:rStyle w:val="Emphasis"/>
        </w:rPr>
        <w:t>ities</w:t>
      </w:r>
      <w:proofErr w:type="spellEnd"/>
      <w:r w:rsidRPr="002D44DC">
        <w:rPr>
          <w:rStyle w:val="Emphasis"/>
        </w:rPr>
        <w:t>, energies,</w:t>
      </w:r>
      <w:r w:rsidRPr="002D44DC">
        <w:rPr>
          <w:sz w:val="10"/>
        </w:rPr>
        <w:t xml:space="preserve"> etc., </w:t>
      </w:r>
      <w:r w:rsidRPr="002D44DC">
        <w:rPr>
          <w:rStyle w:val="Emphasis"/>
        </w:rPr>
        <w:t>that a person rightfully possesses as a self-owner are inherently “world-interactive”;</w:t>
      </w:r>
      <w:r w:rsidRPr="002D44DC">
        <w:rPr>
          <w:sz w:val="10"/>
        </w:rPr>
        <w:t xml:space="preserve"> that is, it is of </w:t>
      </w:r>
      <w:r w:rsidRPr="002D44DC">
        <w:rPr>
          <w:rStyle w:val="Emphasis"/>
        </w:rPr>
        <w:t>their very essence that they are directed toward the extra-personal environment</w:t>
      </w:r>
      <w:r w:rsidRPr="002D44DC">
        <w:rPr>
          <w:sz w:val="10"/>
        </w:rPr>
        <w:t xml:space="preserve">.29 </w:t>
      </w:r>
      <w:r w:rsidRPr="002D44DC">
        <w:rPr>
          <w:rStyle w:val="Emphasis"/>
        </w:rPr>
        <w:t xml:space="preserve">Your </w:t>
      </w:r>
      <w:r w:rsidRPr="002D44DC">
        <w:rPr>
          <w:rStyle w:val="Emphasis"/>
          <w:highlight w:val="green"/>
        </w:rPr>
        <w:t>capacity to use your hand</w:t>
      </w:r>
      <w:r w:rsidRPr="002D44DC">
        <w:rPr>
          <w:rStyle w:val="Emphasis"/>
        </w:rPr>
        <w:t xml:space="preserve">, for instance, </w:t>
      </w:r>
      <w:r w:rsidRPr="002D44DC">
        <w:rPr>
          <w:rStyle w:val="Emphasis"/>
          <w:highlight w:val="green"/>
        </w:rPr>
        <w:t>is</w:t>
      </w:r>
      <w:r w:rsidRPr="002D44DC">
        <w:rPr>
          <w:rStyle w:val="Emphasis"/>
        </w:rPr>
        <w:t xml:space="preserve"> just </w:t>
      </w:r>
      <w:r w:rsidRPr="002D44DC">
        <w:rPr>
          <w:rStyle w:val="Emphasis"/>
          <w:highlight w:val="green"/>
        </w:rPr>
        <w:t>a capacity to</w:t>
      </w:r>
      <w:r w:rsidRPr="002D44DC">
        <w:rPr>
          <w:rStyle w:val="Emphasis"/>
        </w:rPr>
        <w:t xml:space="preserve"> grasp and </w:t>
      </w:r>
      <w:r w:rsidRPr="002D44DC">
        <w:rPr>
          <w:rStyle w:val="Emphasis"/>
          <w:highlight w:val="green"/>
        </w:rPr>
        <w:t xml:space="preserve">manipulate </w:t>
      </w:r>
      <w:r w:rsidRPr="002D44DC">
        <w:rPr>
          <w:rStyle w:val="Emphasis"/>
        </w:rPr>
        <w:t xml:space="preserve">external </w:t>
      </w:r>
      <w:r w:rsidRPr="002D44DC">
        <w:rPr>
          <w:rStyle w:val="Emphasis"/>
          <w:highlight w:val="green"/>
        </w:rPr>
        <w:t>objects</w:t>
      </w:r>
      <w:r w:rsidRPr="002D44DC">
        <w:rPr>
          <w:rStyle w:val="Emphasis"/>
        </w:rPr>
        <w:t>;</w:t>
      </w:r>
      <w:r w:rsidRPr="002D44DC">
        <w:rPr>
          <w:sz w:val="10"/>
        </w:rPr>
        <w:t xml:space="preserve"> thus, </w:t>
      </w:r>
      <w:r w:rsidRPr="002D44DC">
        <w:rPr>
          <w:rStyle w:val="Emphasis"/>
        </w:rPr>
        <w:t>what you own in owning your hand is something essentially grasping</w:t>
      </w:r>
      <w:r w:rsidRPr="002D44DC">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2D44DC">
        <w:rPr>
          <w:rStyle w:val="Emphasis"/>
        </w:rPr>
        <w:t>there are</w:t>
      </w:r>
      <w:r w:rsidRPr="002D44DC">
        <w:rPr>
          <w:sz w:val="10"/>
        </w:rPr>
        <w:t xml:space="preserve">, Mack suggests, </w:t>
      </w:r>
      <w:r w:rsidRPr="002D44DC">
        <w:rPr>
          <w:rStyle w:val="Emphasis"/>
        </w:rPr>
        <w:t>other, noninvasive ways in which those rights might be violated. If</w:t>
      </w:r>
      <w:r w:rsidRPr="002D44DC">
        <w:rPr>
          <w:sz w:val="10"/>
        </w:rPr>
        <w:t xml:space="preserve">, to use an example of Mack’s, </w:t>
      </w:r>
      <w:r w:rsidRPr="002D44DC">
        <w:rPr>
          <w:rStyle w:val="Emphasis"/>
          <w:highlight w:val="green"/>
        </w:rPr>
        <w:t>I</w:t>
      </w:r>
      <w:r w:rsidRPr="002D44DC">
        <w:rPr>
          <w:rStyle w:val="Emphasis"/>
        </w:rPr>
        <w:t xml:space="preserve"> effectively </w:t>
      </w:r>
      <w:r w:rsidRPr="002D44DC">
        <w:rPr>
          <w:rStyle w:val="Emphasis"/>
          <w:highlight w:val="green"/>
        </w:rPr>
        <w:t xml:space="preserve">nullify </w:t>
      </w:r>
      <w:r w:rsidRPr="002D44DC">
        <w:rPr>
          <w:rStyle w:val="Emphasis"/>
        </w:rPr>
        <w:t xml:space="preserve">your </w:t>
      </w:r>
      <w:r w:rsidRPr="002D44DC">
        <w:rPr>
          <w:rStyle w:val="Emphasis"/>
          <w:highlight w:val="green"/>
        </w:rPr>
        <w:t xml:space="preserve">ability to use </w:t>
      </w:r>
      <w:r w:rsidRPr="002D44DC">
        <w:rPr>
          <w:rStyle w:val="Emphasis"/>
        </w:rPr>
        <w:t xml:space="preserve">your </w:t>
      </w:r>
      <w:r w:rsidRPr="002D44DC">
        <w:rPr>
          <w:rStyle w:val="Emphasis"/>
          <w:highlight w:val="green"/>
        </w:rPr>
        <w:t>hand</w:t>
      </w:r>
      <w:r w:rsidRPr="002D44DC">
        <w:rPr>
          <w:rStyle w:val="Emphasis"/>
        </w:rPr>
        <w:t xml:space="preserve"> by creating a device that causes anything you reach for to be propelled beyond your grasp,</w:t>
      </w:r>
      <w:r w:rsidRPr="002D44DC">
        <w:rPr>
          <w:sz w:val="10"/>
        </w:rPr>
        <w:t xml:space="preserve"> making it impossible for you ever to grasp or </w:t>
      </w:r>
      <w:proofErr w:type="spellStart"/>
      <w:r w:rsidRPr="002D44DC">
        <w:rPr>
          <w:sz w:val="10"/>
        </w:rPr>
        <w:t>manip</w:t>
      </w:r>
      <w:proofErr w:type="spellEnd"/>
      <w:r w:rsidRPr="002D44DC">
        <w:rPr>
          <w:sz w:val="10"/>
        </w:rPr>
        <w:t xml:space="preserve">- </w:t>
      </w:r>
      <w:proofErr w:type="spellStart"/>
      <w:r w:rsidRPr="002D44DC">
        <w:rPr>
          <w:sz w:val="10"/>
        </w:rPr>
        <w:t>ulate</w:t>
      </w:r>
      <w:proofErr w:type="spellEnd"/>
      <w:r w:rsidRPr="002D44DC">
        <w:rPr>
          <w:sz w:val="10"/>
        </w:rPr>
        <w:t xml:space="preserve"> anything, </w:t>
      </w:r>
      <w:r w:rsidRPr="002D44DC">
        <w:rPr>
          <w:rStyle w:val="Emphasis"/>
          <w:highlight w:val="green"/>
        </w:rPr>
        <w:t xml:space="preserve">I </w:t>
      </w:r>
      <w:r w:rsidRPr="002D44DC">
        <w:rPr>
          <w:rStyle w:val="Emphasis"/>
        </w:rPr>
        <w:t xml:space="preserve">have </w:t>
      </w:r>
      <w:r w:rsidRPr="002D44DC">
        <w:rPr>
          <w:rStyle w:val="Emphasis"/>
          <w:highlight w:val="green"/>
        </w:rPr>
        <w:t>violated your right to your hand</w:t>
      </w:r>
      <w:r w:rsidRPr="002D44DC">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2D44DC">
        <w:rPr>
          <w:rStyle w:val="Emphasis"/>
        </w:rPr>
        <w:t>“[t]he SOP requires that persons not deploy their legitimate holdings</w:t>
      </w:r>
      <w:r w:rsidRPr="002D44DC">
        <w:rPr>
          <w:sz w:val="10"/>
        </w:rPr>
        <w:t xml:space="preserve">, i.e., their extra-personal property, </w:t>
      </w:r>
      <w:r w:rsidRPr="002D44DC">
        <w:rPr>
          <w:rStyle w:val="Emphasis"/>
        </w:rPr>
        <w:t>in ways that severely</w:t>
      </w:r>
      <w:r w:rsidRPr="002D44DC">
        <w:rPr>
          <w:sz w:val="10"/>
        </w:rPr>
        <w:t xml:space="preserve">, albeit noninvasively, </w:t>
      </w:r>
      <w:r w:rsidRPr="002D44DC">
        <w:rPr>
          <w:rStyle w:val="Emphasis"/>
        </w:rPr>
        <w:t>disable any person’s world-interactive powers.”</w:t>
      </w:r>
      <w:r w:rsidRPr="002D44DC">
        <w:rPr>
          <w:sz w:val="10"/>
        </w:rPr>
        <w:t xml:space="preserve"> 31 </w:t>
      </w:r>
      <w:r w:rsidRPr="002D44DC">
        <w:rPr>
          <w:rStyle w:val="Emphasis"/>
        </w:rPr>
        <w:t>The SOP follows</w:t>
      </w:r>
      <w:r w:rsidRPr="002D44DC">
        <w:rPr>
          <w:sz w:val="10"/>
        </w:rPr>
        <w:t xml:space="preserve">, in Mack’s view, </w:t>
      </w:r>
      <w:r w:rsidRPr="002D44DC">
        <w:rPr>
          <w:rStyle w:val="Emphasis"/>
        </w:rPr>
        <w:t>from the thesis of self-ownership itself</w:t>
      </w:r>
      <w:r w:rsidRPr="002D44DC">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2D44DC">
        <w:rPr>
          <w:sz w:val="10"/>
        </w:rPr>
        <w:t>abling</w:t>
      </w:r>
      <w:proofErr w:type="spellEnd"/>
      <w:r w:rsidRPr="002D44DC">
        <w:rPr>
          <w:sz w:val="10"/>
        </w:rPr>
        <w:t xml:space="preserve"> Property Barrier examples might be explained by saying that in falling asleep on the unowned plot of land, Zelda in effect has come (at least temporarily) to acquire it, and (by virtue of walking) to </w:t>
      </w:r>
      <w:proofErr w:type="gramStart"/>
      <w:r w:rsidRPr="002D44DC">
        <w:rPr>
          <w:sz w:val="10"/>
        </w:rPr>
        <w:t>acquire also</w:t>
      </w:r>
      <w:proofErr w:type="gramEnd"/>
      <w:r w:rsidRPr="002D44DC">
        <w:rPr>
          <w:sz w:val="10"/>
        </w:rPr>
        <w:t xml:space="preserve">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w:t>
      </w:r>
      <w:proofErr w:type="gramStart"/>
      <w:r w:rsidRPr="002D44DC">
        <w:rPr>
          <w:sz w:val="10"/>
        </w:rPr>
        <w:t>out, if</w:t>
      </w:r>
      <w:proofErr w:type="gramEnd"/>
      <w:r w:rsidRPr="002D44DC">
        <w:rPr>
          <w:sz w:val="10"/>
        </w:rPr>
        <w:t xml:space="preserve"> you can. Or get someone else —if you can find someone —to let you out.” Adam would be neither violating Zelda’s rights to external property nor excessively punishing her in this case; nor would he be invasively vio- </w:t>
      </w:r>
      <w:proofErr w:type="spellStart"/>
      <w:r w:rsidRPr="002D44DC">
        <w:rPr>
          <w:sz w:val="10"/>
        </w:rPr>
        <w:t>lating</w:t>
      </w:r>
      <w:proofErr w:type="spellEnd"/>
      <w:r w:rsidRPr="002D44DC">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2D44DC">
        <w:rPr>
          <w:sz w:val="10"/>
        </w:rPr>
        <w:t>erty</w:t>
      </w:r>
      <w:proofErr w:type="spellEnd"/>
      <w:r w:rsidRPr="002D44DC">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2D44DC">
        <w:rPr>
          <w:sz w:val="10"/>
        </w:rPr>
        <w:t>unlibertarian</w:t>
      </w:r>
      <w:proofErr w:type="spellEnd"/>
      <w:r w:rsidRPr="002D44DC">
        <w:rPr>
          <w:sz w:val="10"/>
        </w:rPr>
        <w:t xml:space="preserve"> and presumably redistributionist) POP would also, in par- </w:t>
      </w:r>
      <w:proofErr w:type="spellStart"/>
      <w:r w:rsidRPr="002D44DC">
        <w:rPr>
          <w:sz w:val="10"/>
        </w:rPr>
        <w:t>allel</w:t>
      </w:r>
      <w:proofErr w:type="spellEnd"/>
      <w:r w:rsidRPr="002D44DC">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2D44DC">
        <w:rPr>
          <w:rStyle w:val="Emphasis"/>
        </w:rPr>
        <w:t>To nullify these powers even for a limited time</w:t>
      </w:r>
      <w:r w:rsidRPr="002D44DC">
        <w:rPr>
          <w:sz w:val="10"/>
        </w:rPr>
        <w:t xml:space="preserve">, then, </w:t>
      </w:r>
      <w:r w:rsidRPr="002D44DC">
        <w:rPr>
          <w:rStyle w:val="Emphasis"/>
        </w:rPr>
        <w:t>is</w:t>
      </w:r>
      <w:r w:rsidRPr="002D44DC">
        <w:rPr>
          <w:sz w:val="10"/>
        </w:rPr>
        <w:t xml:space="preserve"> (very often at least) </w:t>
      </w:r>
      <w:r w:rsidRPr="002D44DC">
        <w:rPr>
          <w:rStyle w:val="Emphasis"/>
        </w:rPr>
        <w:t>not merely temporarily to inconvenience their owner, but, rather, to</w:t>
      </w:r>
      <w:r w:rsidRPr="002D44DC">
        <w:rPr>
          <w:sz w:val="10"/>
        </w:rPr>
        <w:t xml:space="preserve"> </w:t>
      </w:r>
      <w:r w:rsidRPr="002D44DC">
        <w:rPr>
          <w:rStyle w:val="Emphasis"/>
        </w:rPr>
        <w:t xml:space="preserve">bring about a permanent </w:t>
      </w:r>
      <w:proofErr w:type="spellStart"/>
      <w:r w:rsidRPr="002D44DC">
        <w:rPr>
          <w:rStyle w:val="Emphasis"/>
        </w:rPr>
        <w:t>reduc</w:t>
      </w:r>
      <w:proofErr w:type="spellEnd"/>
      <w:r w:rsidRPr="002D44DC">
        <w:rPr>
          <w:rStyle w:val="Emphasis"/>
        </w:rPr>
        <w:t>- tion or even disablement of these powers.</w:t>
      </w:r>
      <w:r w:rsidRPr="002D44DC">
        <w:rPr>
          <w:sz w:val="10"/>
        </w:rPr>
        <w:t xml:space="preserve"> By contrast, a submarine (or a corkscrew) retains its powers even when left indefinitely in a garage (or a drawer). </w:t>
      </w:r>
      <w:r w:rsidRPr="002D44DC">
        <w:rPr>
          <w:rStyle w:val="Emphasis"/>
        </w:rPr>
        <w:t>This difference in the effect that nullification has on self-owned powers versus extra-personal property plausibly justifies a difference in our judgments concerning the acceptability</w:t>
      </w:r>
      <w:r w:rsidRPr="002D44DC">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2D44DC">
        <w:rPr>
          <w:rStyle w:val="Emphasis"/>
        </w:rPr>
        <w:t xml:space="preserve">One’s </w:t>
      </w:r>
      <w:r w:rsidRPr="002D44DC">
        <w:rPr>
          <w:rStyle w:val="Emphasis"/>
          <w:highlight w:val="green"/>
        </w:rPr>
        <w:t>self-owned powers</w:t>
      </w:r>
      <w:r w:rsidRPr="002D44DC">
        <w:rPr>
          <w:rStyle w:val="Emphasis"/>
        </w:rPr>
        <w:t xml:space="preserve">, along with the SOP-guaranteed right to the non-nullification of those powers, </w:t>
      </w:r>
      <w:r w:rsidRPr="002D44DC">
        <w:rPr>
          <w:rStyle w:val="Emphasis"/>
          <w:highlight w:val="green"/>
        </w:rPr>
        <w:t xml:space="preserve">are not </w:t>
      </w:r>
      <w:r w:rsidRPr="002D44DC">
        <w:rPr>
          <w:rStyle w:val="Emphasis"/>
        </w:rPr>
        <w:t xml:space="preserve">something one chooses or </w:t>
      </w:r>
      <w:r w:rsidRPr="002D44DC">
        <w:rPr>
          <w:rStyle w:val="Emphasis"/>
          <w:highlight w:val="green"/>
        </w:rPr>
        <w:t>acquires; one just</w:t>
      </w:r>
      <w:r w:rsidRPr="002D44DC">
        <w:rPr>
          <w:rStyle w:val="Emphasis"/>
        </w:rPr>
        <w:t xml:space="preserve"> has them </w:t>
      </w:r>
      <w:r w:rsidRPr="002D44DC">
        <w:rPr>
          <w:sz w:val="10"/>
        </w:rPr>
        <w:t>—indeed, to a great degree one just is the constellation of those powers, abilities, etc.—</w:t>
      </w:r>
      <w:r w:rsidRPr="002D44DC">
        <w:rPr>
          <w:rStyle w:val="Emphasis"/>
        </w:rPr>
        <w:t xml:space="preserve">and </w:t>
      </w:r>
      <w:r w:rsidRPr="002D44DC">
        <w:rPr>
          <w:rStyle w:val="Emphasis"/>
          <w:highlight w:val="green"/>
        </w:rPr>
        <w:t xml:space="preserve">owns them </w:t>
      </w:r>
      <w:r w:rsidRPr="002D44DC">
        <w:rPr>
          <w:rStyle w:val="Emphasis"/>
        </w:rPr>
        <w:t xml:space="preserve">fully. By contrast, </w:t>
      </w:r>
      <w:r w:rsidRPr="002D44DC">
        <w:rPr>
          <w:rStyle w:val="Emphasis"/>
          <w:highlight w:val="green"/>
        </w:rPr>
        <w:t xml:space="preserve">extra-personal property </w:t>
      </w:r>
      <w:r w:rsidRPr="002D44DC">
        <w:rPr>
          <w:rStyle w:val="Emphasis"/>
        </w:rPr>
        <w:t xml:space="preserve">is something </w:t>
      </w:r>
      <w:r w:rsidRPr="002D44DC">
        <w:rPr>
          <w:rStyle w:val="Emphasis"/>
          <w:highlight w:val="green"/>
        </w:rPr>
        <w:t xml:space="preserve">one chooses to acquire </w:t>
      </w:r>
      <w:r w:rsidRPr="002D44DC">
        <w:rPr>
          <w:rStyle w:val="Emphasis"/>
        </w:rPr>
        <w:t>or not to acquire,</w:t>
      </w:r>
      <w:r w:rsidRPr="002D44DC">
        <w:rPr>
          <w:sz w:val="10"/>
        </w:rPr>
        <w:t xml:space="preserve"> and as we have seen, one always acquires property rights in various degrees, from partial to full ownership—and this would include the rights guaranteed by a POP. </w:t>
      </w:r>
      <w:r w:rsidRPr="002D44DC">
        <w:rPr>
          <w:rStyle w:val="Emphasis"/>
        </w:rPr>
        <w:t>If one chooses to acquire a corkscrew under conditions where wine bottles are unavailable, or are even likely at some point to become unavailable, one can hardly blame others if one finds oneself bottle-less</w:t>
      </w:r>
      <w:r w:rsidRPr="002D44DC">
        <w:rPr>
          <w:sz w:val="10"/>
        </w:rPr>
        <w:t xml:space="preserve">. To fail to acquire POP-like rights regarding the corkscrew (by, say, contracting with someone else to provide one with wine bottles in perpetuity) is not the same thing as to have those rights and then have them violated. </w:t>
      </w:r>
      <w:r w:rsidRPr="002D44DC">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2D44DC">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5539B324" w14:textId="7FFE340D" w:rsidR="004F799A" w:rsidRDefault="004F799A" w:rsidP="004F799A"/>
    <w:p w14:paraId="561FC46B" w14:textId="3255C647" w:rsidR="002D44DC" w:rsidRDefault="002D44DC" w:rsidP="002D44DC">
      <w:pPr>
        <w:pStyle w:val="Heading4"/>
      </w:pPr>
      <w:r>
        <w:t>AT: Exploration</w:t>
      </w:r>
    </w:p>
    <w:p w14:paraId="1FA466B0" w14:textId="0F5F6237" w:rsidR="002D44DC" w:rsidRDefault="002D44DC" w:rsidP="002D44DC">
      <w:r>
        <w:t xml:space="preserve">1] Proves neg offense – private actors like aliens can appropriate parts of space as well which is a justified use of their freedom – </w:t>
      </w:r>
      <w:r w:rsidR="001D49F4">
        <w:t>we condemn taking their land because that would be restricting their exercise of freedom</w:t>
      </w:r>
    </w:p>
    <w:p w14:paraId="59479785" w14:textId="2A8CA45B" w:rsidR="001D49F4" w:rsidRDefault="001D49F4" w:rsidP="002D44DC"/>
    <w:p w14:paraId="708A0522" w14:textId="167F62D9" w:rsidR="001D49F4" w:rsidRDefault="001D49F4" w:rsidP="001D49F4">
      <w:pPr>
        <w:pStyle w:val="Heading4"/>
      </w:pPr>
      <w:r>
        <w:t xml:space="preserve">AT: </w:t>
      </w:r>
      <w:proofErr w:type="spellStart"/>
      <w:r>
        <w:t>Omnilateral</w:t>
      </w:r>
      <w:proofErr w:type="spellEnd"/>
      <w:r>
        <w:t xml:space="preserve"> decisions</w:t>
      </w:r>
    </w:p>
    <w:p w14:paraId="2FFFCB91" w14:textId="5F8DFC44" w:rsidR="001D49F4" w:rsidRDefault="001D49F4" w:rsidP="001D49F4">
      <w:r>
        <w:t xml:space="preserve">1] This triggers permissibility—if nobody can act unless they are </w:t>
      </w:r>
      <w:proofErr w:type="spellStart"/>
      <w:r>
        <w:t>omnilateral</w:t>
      </w:r>
      <w:proofErr w:type="spellEnd"/>
      <w:r>
        <w:t xml:space="preserve"> then nobody could ever act—appropriation is an exercise of freedom, nothing else</w:t>
      </w:r>
    </w:p>
    <w:p w14:paraId="6513AB85" w14:textId="0BEB615F" w:rsidR="001D49F4" w:rsidRDefault="001D49F4" w:rsidP="001D49F4">
      <w:r>
        <w:t xml:space="preserve">2] Government oversight and contracting allows for </w:t>
      </w:r>
      <w:proofErr w:type="spellStart"/>
      <w:r>
        <w:t>omnilateral</w:t>
      </w:r>
      <w:proofErr w:type="spellEnd"/>
      <w:r>
        <w:t xml:space="preserve"> oversight</w:t>
      </w:r>
    </w:p>
    <w:p w14:paraId="60033993" w14:textId="76C4A1DA" w:rsidR="001D49F4" w:rsidRDefault="001D49F4" w:rsidP="001D49F4"/>
    <w:p w14:paraId="70822626" w14:textId="53F8C1CE" w:rsidR="001D49F4" w:rsidRDefault="001D49F4" w:rsidP="001D49F4">
      <w:pPr>
        <w:pStyle w:val="Heading4"/>
      </w:pPr>
      <w:r>
        <w:t>AT: Space is not subject</w:t>
      </w:r>
    </w:p>
    <w:p w14:paraId="092FE8EF" w14:textId="3DE9EEE3" w:rsidR="001D49F4" w:rsidRDefault="001D49F4" w:rsidP="001D49F4">
      <w:r>
        <w:t>1 – it has manifestations – it obviously includes celestial bodies because outer space is a term of art</w:t>
      </w:r>
    </w:p>
    <w:p w14:paraId="527E5C9F" w14:textId="4B43BDF2" w:rsidR="001D49F4" w:rsidRDefault="001D49F4" w:rsidP="001D49F4">
      <w:r>
        <w:t>2 – answered on first point</w:t>
      </w:r>
    </w:p>
    <w:p w14:paraId="27345C2E" w14:textId="1EC10EAE" w:rsidR="001D49F4" w:rsidRDefault="001D49F4" w:rsidP="001D49F4"/>
    <w:p w14:paraId="6F5CE500" w14:textId="06C876D5" w:rsidR="001D49F4" w:rsidRDefault="001D49F4" w:rsidP="001D49F4">
      <w:pPr>
        <w:pStyle w:val="Heading4"/>
      </w:pPr>
      <w:r>
        <w:t>AT: Non Universalizable</w:t>
      </w:r>
    </w:p>
    <w:p w14:paraId="53838240" w14:textId="75D2C674" w:rsidR="001D49F4" w:rsidRDefault="001D49F4" w:rsidP="001D49F4">
      <w:r>
        <w:t>1] false – people should have the choice to explore which is our maxim</w:t>
      </w:r>
    </w:p>
    <w:p w14:paraId="3ADBD544" w14:textId="1E91640D" w:rsidR="001D49F4" w:rsidRDefault="001D49F4" w:rsidP="001D49F4"/>
    <w:p w14:paraId="4AB8121A" w14:textId="122FD854" w:rsidR="001D49F4" w:rsidRDefault="001D49F4" w:rsidP="001D49F4">
      <w:pPr>
        <w:pStyle w:val="Heading4"/>
      </w:pPr>
      <w:r>
        <w:t>AT: No Lib Turns</w:t>
      </w:r>
    </w:p>
    <w:p w14:paraId="508AC729" w14:textId="5E16983A" w:rsidR="001D49F4" w:rsidRDefault="001D49F4" w:rsidP="001D49F4">
      <w:r>
        <w:t xml:space="preserve">1] Just says governments oversee which doesn’t prove </w:t>
      </w:r>
      <w:proofErr w:type="spellStart"/>
      <w:r>
        <w:t>liberatarian</w:t>
      </w:r>
      <w:proofErr w:type="spellEnd"/>
      <w:r>
        <w:t xml:space="preserve"> model is bad, just that </w:t>
      </w:r>
      <w:proofErr w:type="spellStart"/>
      <w:r>
        <w:t>its</w:t>
      </w:r>
      <w:proofErr w:type="spellEnd"/>
      <w:r>
        <w:t xml:space="preserve"> not happening right now</w:t>
      </w:r>
    </w:p>
    <w:p w14:paraId="23DAC1CA" w14:textId="1A491842" w:rsidR="00B41275" w:rsidRDefault="00B41275" w:rsidP="001D49F4"/>
    <w:p w14:paraId="01346676" w14:textId="2116EA70" w:rsidR="00B41275" w:rsidRDefault="00B41275" w:rsidP="00B41275">
      <w:pPr>
        <w:pStyle w:val="Heading3"/>
      </w:pPr>
      <w:r>
        <w:t>1NC – Underview</w:t>
      </w:r>
    </w:p>
    <w:p w14:paraId="072C8D74" w14:textId="0EA44BB2" w:rsidR="00B41275" w:rsidRDefault="00B41275" w:rsidP="00B41275">
      <w:r>
        <w:t xml:space="preserve">DTA and </w:t>
      </w:r>
      <w:proofErr w:type="spellStart"/>
      <w:r>
        <w:t>Reasonabilty</w:t>
      </w:r>
      <w:proofErr w:type="spellEnd"/>
      <w:r>
        <w:t xml:space="preserve"> on 1AR theory</w:t>
      </w:r>
    </w:p>
    <w:p w14:paraId="4FF8AD60" w14:textId="130DDA25" w:rsidR="00B41275" w:rsidRPr="00B41275" w:rsidRDefault="00B41275" w:rsidP="00B41275">
      <w:r>
        <w:t>RVI on 1AR theory</w:t>
      </w:r>
    </w:p>
    <w:p w14:paraId="4EF6357D" w14:textId="77777777" w:rsidR="00B41275" w:rsidRPr="00C84EDD" w:rsidRDefault="00B41275" w:rsidP="00B41275">
      <w:pPr>
        <w:pStyle w:val="Heading4"/>
      </w:pPr>
      <w:r>
        <w:t xml:space="preserve">Physics and math proofs </w:t>
      </w:r>
      <w:r w:rsidRPr="00423198">
        <w:rPr>
          <w:u w:val="single"/>
        </w:rPr>
        <w:t>prove</w:t>
      </w:r>
      <w:r>
        <w:t xml:space="preserve"> no impact.</w:t>
      </w:r>
    </w:p>
    <w:p w14:paraId="566EE921" w14:textId="77777777" w:rsidR="00B41275" w:rsidRDefault="00B41275" w:rsidP="00B41275">
      <w:proofErr w:type="spellStart"/>
      <w:r w:rsidRPr="00C94B34">
        <w:rPr>
          <w:rStyle w:val="Style13ptBold"/>
        </w:rPr>
        <w:t>Cairncross</w:t>
      </w:r>
      <w:proofErr w:type="spellEnd"/>
      <w:r w:rsidRPr="00C94B34">
        <w:rPr>
          <w:rStyle w:val="Style13ptBold"/>
        </w:rPr>
        <w:t xml:space="preserve"> 17</w:t>
      </w:r>
      <w:r>
        <w:t xml:space="preserve"> [</w:t>
      </w:r>
      <w:r w:rsidRPr="00BB446A">
        <w:t xml:space="preserve">Duncan </w:t>
      </w:r>
      <w:proofErr w:type="spellStart"/>
      <w:r w:rsidRPr="00BB446A">
        <w:t>Cairncross</w:t>
      </w:r>
      <w:proofErr w:type="spellEnd"/>
      <w:r w:rsidRPr="00BB446A">
        <w:t>, Retired</w:t>
      </w:r>
      <w:r>
        <w:t xml:space="preserve"> Planetary Science Engineer, BSc in Mechanical Engineering from the University of Glasgow, Diploma in Management DMS, Business Administration and Management, General from </w:t>
      </w:r>
      <w:proofErr w:type="spellStart"/>
      <w:r>
        <w:t>Teeside</w:t>
      </w:r>
      <w:proofErr w:type="spellEnd"/>
      <w:r>
        <w:t xml:space="preserve"> University, Former Asset Management Officer for the Gore District Council, “Is the Kessler Syndrome Disputed By Some Scientists?”, Quora, 10/25/2017, https://www.quora.com/Is-the-Kessler-Syndrome-disputed-by-some-scientists</w:t>
      </w:r>
    </w:p>
    <w:p w14:paraId="77F28654" w14:textId="77777777" w:rsidR="00B41275" w:rsidRPr="000C576A" w:rsidRDefault="00B41275" w:rsidP="00B41275">
      <w:pPr>
        <w:rPr>
          <w:rStyle w:val="StyleUnderline"/>
        </w:rPr>
      </w:pPr>
      <w:proofErr w:type="spellStart"/>
      <w:r w:rsidRPr="00BB446A">
        <w:rPr>
          <w:sz w:val="16"/>
        </w:rPr>
        <w:t>Lets</w:t>
      </w:r>
      <w:proofErr w:type="spellEnd"/>
      <w:r w:rsidRPr="00BB446A">
        <w:rPr>
          <w:sz w:val="16"/>
        </w:rPr>
        <w:t xml:space="preserve"> look at some numbers - </w:t>
      </w:r>
      <w:r w:rsidRPr="00C94B34">
        <w:rPr>
          <w:rStyle w:val="StyleUnderline"/>
        </w:rPr>
        <w:t xml:space="preserve">we are </w:t>
      </w:r>
      <w:r w:rsidRPr="000C576A">
        <w:rPr>
          <w:rStyle w:val="StyleUnderline"/>
        </w:rPr>
        <w:t xml:space="preserve">talking LEO - so </w:t>
      </w:r>
      <w:r w:rsidRPr="000C576A">
        <w:rPr>
          <w:rStyle w:val="StyleUnderline"/>
          <w:highlight w:val="green"/>
        </w:rPr>
        <w:t>anything</w:t>
      </w:r>
      <w:r w:rsidRPr="000C576A">
        <w:rPr>
          <w:rStyle w:val="StyleUnderline"/>
        </w:rPr>
        <w:t xml:space="preserve"> very </w:t>
      </w:r>
      <w:r w:rsidRPr="000C576A">
        <w:rPr>
          <w:rStyle w:val="StyleUnderline"/>
          <w:highlight w:val="green"/>
        </w:rPr>
        <w:t xml:space="preserve">small will </w:t>
      </w:r>
      <w:r w:rsidRPr="000C576A">
        <w:rPr>
          <w:rStyle w:val="Emphasis"/>
          <w:highlight w:val="green"/>
        </w:rPr>
        <w:t>de-orbit</w:t>
      </w:r>
      <w:r w:rsidRPr="000C576A">
        <w:rPr>
          <w:sz w:val="16"/>
        </w:rPr>
        <w:t xml:space="preserve"> itself </w:t>
      </w:r>
      <w:r w:rsidRPr="000C576A">
        <w:rPr>
          <w:rStyle w:val="Emphasis"/>
        </w:rPr>
        <w:t xml:space="preserve">quite </w:t>
      </w:r>
      <w:r w:rsidRPr="000C576A">
        <w:rPr>
          <w:rStyle w:val="Emphasis"/>
          <w:highlight w:val="green"/>
        </w:rPr>
        <w:t>fast</w:t>
      </w:r>
      <w:r w:rsidRPr="000C576A">
        <w:rPr>
          <w:rStyle w:val="StyleUnderline"/>
          <w:highlight w:val="green"/>
        </w:rPr>
        <w:t xml:space="preserve"> from</w:t>
      </w:r>
      <w:r w:rsidRPr="000C576A">
        <w:rPr>
          <w:rStyle w:val="StyleUnderline"/>
        </w:rPr>
        <w:t xml:space="preserve"> atmospheric </w:t>
      </w:r>
      <w:r w:rsidRPr="000C576A">
        <w:rPr>
          <w:rStyle w:val="StyleUnderline"/>
          <w:highlight w:val="green"/>
        </w:rPr>
        <w:t>drag</w:t>
      </w:r>
    </w:p>
    <w:p w14:paraId="2E184193" w14:textId="77777777" w:rsidR="00B41275" w:rsidRPr="000C576A" w:rsidRDefault="00B41275" w:rsidP="00B41275">
      <w:pPr>
        <w:rPr>
          <w:sz w:val="16"/>
        </w:rPr>
      </w:pPr>
      <w:r w:rsidRPr="000C576A">
        <w:rPr>
          <w:sz w:val="16"/>
        </w:rPr>
        <w:t xml:space="preserve">These </w:t>
      </w:r>
      <w:r w:rsidRPr="000C576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0C576A">
        <w:rPr>
          <w:rStyle w:val="StyleUnderline"/>
          <w:highlight w:val="green"/>
        </w:rPr>
        <w:t>are</w:t>
      </w:r>
      <w:r w:rsidRPr="000C576A">
        <w:rPr>
          <w:sz w:val="16"/>
          <w:highlight w:val="green"/>
        </w:rPr>
        <w:t xml:space="preserve"> </w:t>
      </w:r>
      <w:r w:rsidRPr="000C576A">
        <w:rPr>
          <w:rStyle w:val="StyleUnderline"/>
          <w:highlight w:val="green"/>
        </w:rPr>
        <w:t>not</w:t>
      </w:r>
      <w:r w:rsidRPr="000C576A">
        <w:rPr>
          <w:rStyle w:val="StyleUnderline"/>
        </w:rPr>
        <w:t xml:space="preserve"> talking about </w:t>
      </w:r>
      <w:r w:rsidRPr="000C576A">
        <w:rPr>
          <w:rStyle w:val="StyleUnderline"/>
          <w:highlight w:val="green"/>
        </w:rPr>
        <w:t>km/sec</w:t>
      </w:r>
      <w:r w:rsidRPr="000C576A">
        <w:rPr>
          <w:rStyle w:val="StyleUnderline"/>
        </w:rPr>
        <w:t xml:space="preserve"> impacts - just rifle bullet speeds - </w:t>
      </w:r>
      <w:r w:rsidRPr="000C576A">
        <w:rPr>
          <w:rStyle w:val="StyleUnderline"/>
          <w:highlight w:val="green"/>
        </w:rPr>
        <w:t>300 m/sec at max</w:t>
      </w:r>
      <w:r w:rsidRPr="000C576A">
        <w:rPr>
          <w:rStyle w:val="StyleUnderline"/>
        </w:rPr>
        <w:t xml:space="preserve">imum </w:t>
      </w:r>
      <w:r w:rsidRPr="000C576A">
        <w:rPr>
          <w:rStyle w:val="StyleUnderline"/>
          <w:highlight w:val="green"/>
        </w:rPr>
        <w:t>and</w:t>
      </w:r>
      <w:r w:rsidRPr="000C576A">
        <w:rPr>
          <w:rStyle w:val="StyleUnderline"/>
        </w:rPr>
        <w:t xml:space="preserve"> the vast </w:t>
      </w:r>
      <w:r w:rsidRPr="000C576A">
        <w:rPr>
          <w:rStyle w:val="StyleUnderline"/>
          <w:highlight w:val="green"/>
        </w:rPr>
        <w:t>majority</w:t>
      </w:r>
      <w:r w:rsidRPr="000C576A">
        <w:rPr>
          <w:sz w:val="16"/>
        </w:rPr>
        <w:t xml:space="preserve"> would have </w:t>
      </w:r>
      <w:r w:rsidRPr="000C576A">
        <w:rPr>
          <w:rStyle w:val="StyleUnderline"/>
          <w:highlight w:val="green"/>
        </w:rPr>
        <w:t>much</w:t>
      </w:r>
      <w:r w:rsidRPr="000C576A">
        <w:rPr>
          <w:rStyle w:val="StyleUnderline"/>
        </w:rPr>
        <w:t xml:space="preserve"> </w:t>
      </w:r>
      <w:proofErr w:type="spellStart"/>
      <w:r w:rsidRPr="000C576A">
        <w:rPr>
          <w:rStyle w:val="StyleUnderline"/>
        </w:rPr>
        <w:t>much</w:t>
      </w:r>
      <w:proofErr w:type="spellEnd"/>
      <w:r w:rsidRPr="000C576A">
        <w:rPr>
          <w:rStyle w:val="StyleUnderline"/>
        </w:rPr>
        <w:t xml:space="preserve"> </w:t>
      </w:r>
      <w:r w:rsidRPr="000C576A">
        <w:rPr>
          <w:rStyle w:val="StyleUnderline"/>
          <w:highlight w:val="green"/>
        </w:rPr>
        <w:t>lower</w:t>
      </w:r>
      <w:r w:rsidRPr="000C576A">
        <w:rPr>
          <w:sz w:val="16"/>
        </w:rPr>
        <w:t xml:space="preserve"> speeds</w:t>
      </w:r>
    </w:p>
    <w:p w14:paraId="73985E05" w14:textId="77777777" w:rsidR="00B41275" w:rsidRPr="000C576A" w:rsidRDefault="00B41275" w:rsidP="00B41275">
      <w:pPr>
        <w:rPr>
          <w:sz w:val="16"/>
        </w:rPr>
      </w:pPr>
      <w:r w:rsidRPr="000C576A">
        <w:rPr>
          <w:sz w:val="16"/>
        </w:rPr>
        <w:t>Everything is in a torus</w:t>
      </w:r>
    </w:p>
    <w:p w14:paraId="375BD9CE" w14:textId="77777777" w:rsidR="00B41275" w:rsidRPr="000C576A" w:rsidRDefault="00B41275" w:rsidP="00B41275">
      <w:pPr>
        <w:rPr>
          <w:sz w:val="16"/>
        </w:rPr>
      </w:pPr>
      <w:r w:rsidRPr="000C576A">
        <w:rPr>
          <w:sz w:val="16"/>
        </w:rPr>
        <w:t>Altitude 100 km to 300 km, - 1000 km North to 1000 km South - and about 40,000 km long</w:t>
      </w:r>
    </w:p>
    <w:p w14:paraId="59BF9491" w14:textId="77777777" w:rsidR="00B41275" w:rsidRPr="000C576A" w:rsidRDefault="00B41275" w:rsidP="00B41275">
      <w:pPr>
        <w:rPr>
          <w:sz w:val="16"/>
        </w:rPr>
      </w:pPr>
      <w:r w:rsidRPr="000C576A">
        <w:rPr>
          <w:sz w:val="16"/>
        </w:rPr>
        <w:t>200 x 2000 x 40,000 = volume 16 billion cubic km -</w:t>
      </w:r>
    </w:p>
    <w:p w14:paraId="25B36BA0" w14:textId="77777777" w:rsidR="00B41275" w:rsidRPr="000C576A" w:rsidRDefault="00B41275" w:rsidP="00B41275">
      <w:pPr>
        <w:rPr>
          <w:rStyle w:val="StyleUnderline"/>
        </w:rPr>
      </w:pPr>
      <w:r w:rsidRPr="000C576A">
        <w:rPr>
          <w:rStyle w:val="StyleUnderline"/>
        </w:rPr>
        <w:t>18,000 Big bits - 100 mm - including 1,200 satellites</w:t>
      </w:r>
    </w:p>
    <w:p w14:paraId="6F3490A5" w14:textId="77777777" w:rsidR="00B41275" w:rsidRPr="000C576A" w:rsidRDefault="00B41275" w:rsidP="00B41275">
      <w:pPr>
        <w:rPr>
          <w:sz w:val="16"/>
        </w:rPr>
      </w:pPr>
      <w:r w:rsidRPr="000C576A">
        <w:rPr>
          <w:sz w:val="16"/>
        </w:rPr>
        <w:t>750,000 “bullets” - 10 mm</w:t>
      </w:r>
    </w:p>
    <w:p w14:paraId="4E9DFAA2" w14:textId="77777777" w:rsidR="00B41275" w:rsidRPr="000C576A" w:rsidRDefault="00B41275" w:rsidP="00B41275">
      <w:pPr>
        <w:rPr>
          <w:sz w:val="16"/>
        </w:rPr>
      </w:pPr>
      <w:r w:rsidRPr="000C576A">
        <w:rPr>
          <w:sz w:val="16"/>
        </w:rPr>
        <w:t>150 million bits 1 mm</w:t>
      </w:r>
    </w:p>
    <w:p w14:paraId="1DA4F9E3" w14:textId="77777777" w:rsidR="00B41275" w:rsidRPr="000C576A" w:rsidRDefault="00B41275" w:rsidP="00B41275">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0C576A">
        <w:rPr>
          <w:rStyle w:val="Emphasis"/>
          <w:highlight w:val="green"/>
        </w:rPr>
        <w:t>not</w:t>
      </w:r>
      <w:r w:rsidRPr="000C576A">
        <w:rPr>
          <w:rStyle w:val="Emphasis"/>
        </w:rPr>
        <w:t xml:space="preserve"> be going </w:t>
      </w:r>
      <w:r w:rsidRPr="000C576A">
        <w:rPr>
          <w:rStyle w:val="Emphasis"/>
          <w:highlight w:val="green"/>
        </w:rPr>
        <w:t>fast enough</w:t>
      </w:r>
      <w:r w:rsidRPr="000C576A">
        <w:rPr>
          <w:rStyle w:val="StyleUnderline"/>
        </w:rPr>
        <w:t xml:space="preserve"> relative </w:t>
      </w:r>
      <w:r w:rsidRPr="000C576A">
        <w:rPr>
          <w:rStyle w:val="StyleUnderline"/>
          <w:highlight w:val="green"/>
        </w:rPr>
        <w:t>to</w:t>
      </w:r>
      <w:r w:rsidRPr="000C576A">
        <w:rPr>
          <w:rStyle w:val="StyleUnderline"/>
        </w:rPr>
        <w:t xml:space="preserve"> our satellite to </w:t>
      </w:r>
      <w:r w:rsidRPr="000C576A">
        <w:rPr>
          <w:rStyle w:val="StyleUnderline"/>
          <w:highlight w:val="green"/>
        </w:rPr>
        <w:t>cause damage</w:t>
      </w:r>
      <w:r w:rsidRPr="000C576A">
        <w:rPr>
          <w:rStyle w:val="StyleUnderline"/>
        </w:rPr>
        <w:t xml:space="preserve"> - and they will </w:t>
      </w:r>
      <w:r w:rsidRPr="000C576A">
        <w:rPr>
          <w:rStyle w:val="Emphasis"/>
        </w:rPr>
        <w:t>de-orbit quite fast</w:t>
      </w:r>
    </w:p>
    <w:p w14:paraId="5D13358E" w14:textId="77777777" w:rsidR="00B41275" w:rsidRPr="000C576A" w:rsidRDefault="00B41275" w:rsidP="00B41275">
      <w:pPr>
        <w:rPr>
          <w:rStyle w:val="Emphasis"/>
        </w:rPr>
      </w:pPr>
      <w:r w:rsidRPr="000C576A">
        <w:rPr>
          <w:sz w:val="16"/>
        </w:rPr>
        <w:t xml:space="preserve">So </w:t>
      </w:r>
      <w:r w:rsidRPr="000C576A">
        <w:rPr>
          <w:rStyle w:val="Emphasis"/>
          <w:highlight w:val="green"/>
        </w:rPr>
        <w:t>one “bullet”</w:t>
      </w:r>
      <w:r w:rsidRPr="000C576A">
        <w:rPr>
          <w:rStyle w:val="Emphasis"/>
        </w:rPr>
        <w:t xml:space="preserve"> for </w:t>
      </w:r>
      <w:r w:rsidRPr="000C576A">
        <w:rPr>
          <w:rStyle w:val="Emphasis"/>
          <w:highlight w:val="green"/>
        </w:rPr>
        <w:t>every 21,000</w:t>
      </w:r>
      <w:r w:rsidRPr="000C576A">
        <w:rPr>
          <w:rStyle w:val="Emphasis"/>
        </w:rPr>
        <w:t xml:space="preserve"> cubic </w:t>
      </w:r>
      <w:r w:rsidRPr="000C576A">
        <w:rPr>
          <w:rStyle w:val="Emphasis"/>
          <w:highlight w:val="green"/>
        </w:rPr>
        <w:t>km</w:t>
      </w:r>
    </w:p>
    <w:p w14:paraId="44FA7C5A" w14:textId="77777777" w:rsidR="00B41275" w:rsidRPr="000C576A" w:rsidRDefault="00B41275" w:rsidP="00B41275">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58815486" w14:textId="77777777" w:rsidR="00B41275" w:rsidRPr="000C576A" w:rsidRDefault="00B41275" w:rsidP="00B41275">
      <w:pPr>
        <w:rPr>
          <w:rStyle w:val="StyleUnderline"/>
        </w:rPr>
      </w:pPr>
      <w:r w:rsidRPr="000C576A">
        <w:rPr>
          <w:rStyle w:val="StyleUnderline"/>
        </w:rPr>
        <w:t>What happens if start some sort of cascade?</w:t>
      </w:r>
    </w:p>
    <w:p w14:paraId="74946B9F" w14:textId="77777777" w:rsidR="00B41275" w:rsidRPr="000C576A" w:rsidRDefault="00B41275" w:rsidP="00B41275">
      <w:pPr>
        <w:rPr>
          <w:rStyle w:val="StyleUnderline"/>
        </w:rPr>
      </w:pPr>
      <w:r w:rsidRPr="000C576A">
        <w:rPr>
          <w:rStyle w:val="StyleUnderline"/>
        </w:rPr>
        <w:t xml:space="preserve">There is </w:t>
      </w:r>
      <w:r w:rsidRPr="000C576A">
        <w:rPr>
          <w:rStyle w:val="Emphasis"/>
          <w:highlight w:val="green"/>
        </w:rPr>
        <w:t>not much to cascade</w:t>
      </w:r>
      <w:r w:rsidRPr="000C576A">
        <w:rPr>
          <w:rStyle w:val="StyleUnderline"/>
        </w:rPr>
        <w:t xml:space="preserve"> - 18,000 - “big bits” - </w:t>
      </w:r>
      <w:r w:rsidRPr="000C576A">
        <w:rPr>
          <w:rStyle w:val="Emphasis"/>
          <w:highlight w:val="green"/>
        </w:rPr>
        <w:t>if each</w:t>
      </w:r>
      <w:r w:rsidRPr="000C576A">
        <w:rPr>
          <w:rStyle w:val="StyleUnderline"/>
        </w:rPr>
        <w:t xml:space="preserve"> of them </w:t>
      </w:r>
      <w:r w:rsidRPr="000C576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7CF1B5E2" w14:textId="77777777" w:rsidR="00B41275" w:rsidRPr="000C576A" w:rsidRDefault="00B41275" w:rsidP="00B41275">
      <w:pPr>
        <w:rPr>
          <w:rStyle w:val="StyleUnderline"/>
        </w:rPr>
      </w:pPr>
      <w:r w:rsidRPr="000C576A">
        <w:rPr>
          <w:rStyle w:val="StyleUnderline"/>
        </w:rPr>
        <w:t xml:space="preserve">And </w:t>
      </w:r>
      <w:r w:rsidRPr="00423198">
        <w:rPr>
          <w:rStyle w:val="StyleUnderline"/>
          <w:highlight w:val="green"/>
        </w:rPr>
        <w:t>that is</w:t>
      </w:r>
      <w:r w:rsidRPr="000C576A">
        <w:rPr>
          <w:rStyle w:val="StyleUnderline"/>
        </w:rPr>
        <w:t xml:space="preserve"> erring </w:t>
      </w:r>
      <w:r w:rsidRPr="00423198">
        <w:rPr>
          <w:rStyle w:val="StyleUnderline"/>
          <w:highlight w:val="green"/>
        </w:rPr>
        <w:t xml:space="preserve">on the </w:t>
      </w:r>
      <w:r w:rsidRPr="00423198">
        <w:rPr>
          <w:rStyle w:val="Emphasis"/>
          <w:highlight w:val="green"/>
        </w:rPr>
        <w:t>generous side</w:t>
      </w:r>
      <w:r w:rsidRPr="000C576A">
        <w:rPr>
          <w:rStyle w:val="StyleUnderline"/>
        </w:rPr>
        <w:t xml:space="preserve"> - these </w:t>
      </w:r>
      <w:r w:rsidRPr="00423198">
        <w:rPr>
          <w:rStyle w:val="StyleUnderline"/>
          <w:highlight w:val="green"/>
        </w:rPr>
        <w:t>bits are</w:t>
      </w:r>
      <w:r w:rsidRPr="000C576A">
        <w:rPr>
          <w:rStyle w:val="StyleUnderline"/>
        </w:rPr>
        <w:t xml:space="preserve"> </w:t>
      </w:r>
      <w:r w:rsidRPr="000C576A">
        <w:rPr>
          <w:rStyle w:val="Emphasis"/>
        </w:rPr>
        <w:t xml:space="preserve">mostly </w:t>
      </w:r>
      <w:r w:rsidRPr="00423198">
        <w:rPr>
          <w:rStyle w:val="Emphasis"/>
          <w:highlight w:val="green"/>
        </w:rPr>
        <w:t>metallic</w:t>
      </w:r>
      <w:r w:rsidRPr="00423198">
        <w:rPr>
          <w:rStyle w:val="StyleUnderline"/>
          <w:highlight w:val="green"/>
        </w:rPr>
        <w:t xml:space="preserve"> and</w:t>
      </w:r>
      <w:r w:rsidRPr="000C576A">
        <w:rPr>
          <w:rStyle w:val="StyleUnderline"/>
        </w:rPr>
        <w:t xml:space="preserve"> metals </w:t>
      </w:r>
      <w:r w:rsidRPr="00423198">
        <w:rPr>
          <w:rStyle w:val="Emphasis"/>
          <w:highlight w:val="green"/>
        </w:rPr>
        <w:t>don’t shatter</w:t>
      </w:r>
      <w:r w:rsidRPr="000C576A">
        <w:rPr>
          <w:rStyle w:val="StyleUnderline"/>
        </w:rPr>
        <w:t xml:space="preserve"> into lots of 10 mm bits when hit by rifle bullets</w:t>
      </w:r>
    </w:p>
    <w:p w14:paraId="5FDB9A82" w14:textId="77777777" w:rsidR="00B41275" w:rsidRPr="000C576A" w:rsidRDefault="00B41275" w:rsidP="00B41275">
      <w:pPr>
        <w:rPr>
          <w:rStyle w:val="StyleUnderline"/>
          <w:sz w:val="24"/>
          <w:szCs w:val="26"/>
        </w:rPr>
      </w:pPr>
      <w:r w:rsidRPr="00423198">
        <w:rPr>
          <w:rStyle w:val="StyleUnderline"/>
          <w:highlight w:val="green"/>
        </w:rPr>
        <w:t xml:space="preserve">That would be </w:t>
      </w:r>
      <w:r w:rsidRPr="00423198">
        <w:rPr>
          <w:rStyle w:val="Emphasis"/>
          <w:sz w:val="24"/>
          <w:szCs w:val="26"/>
          <w:highlight w:val="green"/>
        </w:rPr>
        <w:t>one</w:t>
      </w:r>
      <w:r w:rsidRPr="000C576A">
        <w:rPr>
          <w:rStyle w:val="Emphasis"/>
          <w:sz w:val="24"/>
          <w:szCs w:val="26"/>
        </w:rPr>
        <w:t xml:space="preserve"> “bullet” </w:t>
      </w:r>
      <w:r w:rsidRPr="00423198">
        <w:rPr>
          <w:rStyle w:val="Emphasis"/>
          <w:sz w:val="24"/>
          <w:szCs w:val="26"/>
          <w:highlight w:val="green"/>
        </w:rPr>
        <w:t>for every 853</w:t>
      </w:r>
      <w:r w:rsidRPr="000C576A">
        <w:rPr>
          <w:rStyle w:val="Emphasis"/>
          <w:sz w:val="24"/>
          <w:szCs w:val="26"/>
        </w:rPr>
        <w:t xml:space="preserve"> cubic </w:t>
      </w:r>
      <w:r w:rsidRPr="00423198">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423198">
        <w:rPr>
          <w:rStyle w:val="Emphasis"/>
          <w:highlight w:val="green"/>
        </w:rPr>
        <w:t>most</w:t>
      </w:r>
      <w:r w:rsidRPr="000C576A">
        <w:rPr>
          <w:rStyle w:val="StyleUnderline"/>
        </w:rPr>
        <w:t xml:space="preserve"> of the “</w:t>
      </w:r>
      <w:r w:rsidRPr="00423198">
        <w:rPr>
          <w:rStyle w:val="StyleUnderline"/>
          <w:highlight w:val="green"/>
        </w:rPr>
        <w:t>bullets</w:t>
      </w:r>
      <w:r w:rsidRPr="000C576A">
        <w:rPr>
          <w:rStyle w:val="StyleUnderline"/>
        </w:rPr>
        <w:t xml:space="preserve">” will </w:t>
      </w:r>
      <w:r w:rsidRPr="00423198">
        <w:rPr>
          <w:rStyle w:val="Emphasis"/>
          <w:highlight w:val="green"/>
        </w:rPr>
        <w:t>not</w:t>
      </w:r>
      <w:r w:rsidRPr="000C576A">
        <w:rPr>
          <w:rStyle w:val="Emphasis"/>
        </w:rPr>
        <w:t xml:space="preserve"> actually be going very </w:t>
      </w:r>
      <w:r w:rsidRPr="00423198">
        <w:rPr>
          <w:rStyle w:val="Emphasis"/>
          <w:highlight w:val="green"/>
        </w:rPr>
        <w:t>fast</w:t>
      </w:r>
    </w:p>
    <w:p w14:paraId="06C34D5D" w14:textId="77777777" w:rsidR="00B41275" w:rsidRPr="000C576A" w:rsidRDefault="00B41275" w:rsidP="00B41275">
      <w:pPr>
        <w:rPr>
          <w:sz w:val="16"/>
        </w:rPr>
      </w:pPr>
      <w:proofErr w:type="spellStart"/>
      <w:r w:rsidRPr="000C576A">
        <w:rPr>
          <w:sz w:val="16"/>
        </w:rPr>
        <w:t>Some time</w:t>
      </w:r>
      <w:proofErr w:type="spellEnd"/>
      <w:r w:rsidRPr="000C576A">
        <w:rPr>
          <w:sz w:val="16"/>
        </w:rPr>
        <w:t xml:space="preserve"> in the future when we have a lot </w:t>
      </w:r>
      <w:proofErr w:type="spellStart"/>
      <w:r w:rsidRPr="000C576A">
        <w:rPr>
          <w:sz w:val="16"/>
        </w:rPr>
        <w:t>mor,e</w:t>
      </w:r>
      <w:proofErr w:type="spellEnd"/>
      <w:r w:rsidRPr="000C576A">
        <w:rPr>
          <w:sz w:val="16"/>
        </w:rPr>
        <w:t xml:space="preserve"> as in a 100,000 times as much stuff in orbit then the Kessler Syndrome may be possible</w:t>
      </w:r>
    </w:p>
    <w:p w14:paraId="0D7B9DFD" w14:textId="77777777" w:rsidR="00B41275" w:rsidRPr="000C576A" w:rsidRDefault="00B41275" w:rsidP="00B41275">
      <w:pPr>
        <w:rPr>
          <w:sz w:val="16"/>
        </w:rPr>
      </w:pPr>
      <w:r w:rsidRPr="000C576A">
        <w:rPr>
          <w:sz w:val="16"/>
        </w:rPr>
        <w:t>If you are worried about communication satellites way up there in geostationary orbit then the situation is even better - there is a LOT more space up there and we have boosted a lot less junk up to those orbits</w:t>
      </w:r>
    </w:p>
    <w:p w14:paraId="5A68A509" w14:textId="77777777" w:rsidR="00B41275" w:rsidRPr="000C576A" w:rsidRDefault="00B41275" w:rsidP="00B41275">
      <w:pPr>
        <w:rPr>
          <w:sz w:val="16"/>
        </w:rPr>
      </w:pPr>
      <w:r w:rsidRPr="000C576A">
        <w:rPr>
          <w:sz w:val="16"/>
        </w:rPr>
        <w:t>It is worth tracking the big bits and making sure that most satellites are safely de-orbited? - YES</w:t>
      </w:r>
    </w:p>
    <w:p w14:paraId="7B9037F6" w14:textId="77777777" w:rsidR="00B41275" w:rsidRPr="003A7012" w:rsidRDefault="00B41275" w:rsidP="00B41275">
      <w:pPr>
        <w:rPr>
          <w:u w:val="singl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66BFD592" w14:textId="77777777" w:rsidR="00B41275" w:rsidRPr="000C576A" w:rsidRDefault="00B41275" w:rsidP="00B41275"/>
    <w:p w14:paraId="6D037AF7" w14:textId="77777777" w:rsidR="00B41275" w:rsidRPr="00B41275" w:rsidRDefault="00B41275" w:rsidP="00B41275"/>
    <w:sectPr w:rsidR="00B41275" w:rsidRPr="00B41275">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58BCA" w14:textId="77777777" w:rsidR="00FB3915" w:rsidRDefault="00FB3915" w:rsidP="006E755F">
      <w:pPr>
        <w:spacing w:after="0" w:line="240" w:lineRule="auto"/>
      </w:pPr>
      <w:r>
        <w:separator/>
      </w:r>
    </w:p>
  </w:endnote>
  <w:endnote w:type="continuationSeparator" w:id="0">
    <w:p w14:paraId="6A45092A" w14:textId="77777777" w:rsidR="00FB3915" w:rsidRDefault="00FB3915" w:rsidP="006E7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056F" w14:textId="77777777" w:rsidR="006E755F" w:rsidRDefault="006E7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567C7" w14:textId="77777777" w:rsidR="006E755F" w:rsidRDefault="006E75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4EB8B" w14:textId="77777777" w:rsidR="006E755F" w:rsidRDefault="006E7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1A551" w14:textId="77777777" w:rsidR="00FB3915" w:rsidRDefault="00FB3915" w:rsidP="006E755F">
      <w:pPr>
        <w:spacing w:after="0" w:line="240" w:lineRule="auto"/>
      </w:pPr>
      <w:r>
        <w:separator/>
      </w:r>
    </w:p>
  </w:footnote>
  <w:footnote w:type="continuationSeparator" w:id="0">
    <w:p w14:paraId="1919B156" w14:textId="77777777" w:rsidR="00FB3915" w:rsidRDefault="00FB3915" w:rsidP="006E7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6F4AA" w14:textId="77777777" w:rsidR="006E755F" w:rsidRDefault="006E755F" w:rsidP="00BE0E32">
    <w:pPr>
      <w:pStyle w:val="Head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B743F0" w14:textId="77777777" w:rsidR="006E755F" w:rsidRDefault="006E755F" w:rsidP="006E755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D55A" w14:textId="2FAAE10C" w:rsidR="006E755F" w:rsidRDefault="006E755F" w:rsidP="00BE0E32">
    <w:pPr>
      <w:pStyle w:val="Head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7888E0DE" w14:textId="77777777" w:rsidR="006E755F" w:rsidRDefault="006E755F" w:rsidP="006E755F">
    <w:pPr>
      <w:pStyle w:val="Header"/>
      <w:ind w:right="360"/>
    </w:pPr>
  </w:p>
  <w:p w14:paraId="33EE3471" w14:textId="36278A7A" w:rsidR="006E755F" w:rsidRDefault="006E755F">
    <w:pPr>
      <w:pStyle w:val="Header"/>
    </w:pPr>
    <w:r>
      <w:t>File Title</w:t>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F5171" w14:textId="77777777" w:rsidR="006E755F" w:rsidRDefault="006E75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6E755F"/>
    <w:rsid w:val="00010A0D"/>
    <w:rsid w:val="000139A3"/>
    <w:rsid w:val="00060BEC"/>
    <w:rsid w:val="000A6BA8"/>
    <w:rsid w:val="00100833"/>
    <w:rsid w:val="00104529"/>
    <w:rsid w:val="00105942"/>
    <w:rsid w:val="00107396"/>
    <w:rsid w:val="001213F9"/>
    <w:rsid w:val="00122150"/>
    <w:rsid w:val="00130870"/>
    <w:rsid w:val="00144A4C"/>
    <w:rsid w:val="00176AB0"/>
    <w:rsid w:val="00177B7D"/>
    <w:rsid w:val="0018322D"/>
    <w:rsid w:val="001B5776"/>
    <w:rsid w:val="001D49F4"/>
    <w:rsid w:val="001E527A"/>
    <w:rsid w:val="001F78CE"/>
    <w:rsid w:val="00251FC7"/>
    <w:rsid w:val="00273F03"/>
    <w:rsid w:val="002855A7"/>
    <w:rsid w:val="002B146A"/>
    <w:rsid w:val="002B5E17"/>
    <w:rsid w:val="002D44DC"/>
    <w:rsid w:val="00301AD3"/>
    <w:rsid w:val="003115A8"/>
    <w:rsid w:val="00315690"/>
    <w:rsid w:val="00316B75"/>
    <w:rsid w:val="00325646"/>
    <w:rsid w:val="003460F2"/>
    <w:rsid w:val="00361F10"/>
    <w:rsid w:val="0038158C"/>
    <w:rsid w:val="003902BA"/>
    <w:rsid w:val="003A09E2"/>
    <w:rsid w:val="003A5FA3"/>
    <w:rsid w:val="003B1EBE"/>
    <w:rsid w:val="00407037"/>
    <w:rsid w:val="004605D6"/>
    <w:rsid w:val="00491794"/>
    <w:rsid w:val="004C60E8"/>
    <w:rsid w:val="004D7A45"/>
    <w:rsid w:val="004E3579"/>
    <w:rsid w:val="004E728B"/>
    <w:rsid w:val="004F39E0"/>
    <w:rsid w:val="004F799A"/>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E755F"/>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1275"/>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B391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50910"/>
  <w15:chartTrackingRefBased/>
  <w15:docId w15:val="{7E2B9E4F-42AC-4557-90D2-C3C89FCCF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755F"/>
    <w:rPr>
      <w:rFonts w:ascii="Calibri" w:hAnsi="Calibri" w:cs="Calibri"/>
    </w:rPr>
  </w:style>
  <w:style w:type="paragraph" w:styleId="Heading1">
    <w:name w:val="heading 1"/>
    <w:aliases w:val="Pocket"/>
    <w:basedOn w:val="Normal"/>
    <w:next w:val="Normal"/>
    <w:link w:val="Heading1Char"/>
    <w:qFormat/>
    <w:rsid w:val="006E75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75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E75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E755F"/>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E75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755F"/>
  </w:style>
  <w:style w:type="character" w:customStyle="1" w:styleId="Heading1Char">
    <w:name w:val="Heading 1 Char"/>
    <w:aliases w:val="Pocket Char"/>
    <w:basedOn w:val="DefaultParagraphFont"/>
    <w:link w:val="Heading1"/>
    <w:rsid w:val="006E75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755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E755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E755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E755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755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E755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E755F"/>
    <w:rPr>
      <w:color w:val="auto"/>
      <w:u w:val="none"/>
    </w:rPr>
  </w:style>
  <w:style w:type="character" w:styleId="FollowedHyperlink">
    <w:name w:val="FollowedHyperlink"/>
    <w:basedOn w:val="DefaultParagraphFont"/>
    <w:uiPriority w:val="99"/>
    <w:semiHidden/>
    <w:unhideWhenUsed/>
    <w:rsid w:val="006E755F"/>
    <w:rPr>
      <w:color w:val="auto"/>
      <w:u w:val="none"/>
    </w:rPr>
  </w:style>
  <w:style w:type="paragraph" w:customStyle="1" w:styleId="Emphasis1">
    <w:name w:val="Emphasis1"/>
    <w:basedOn w:val="Normal"/>
    <w:link w:val="Emphasis"/>
    <w:autoRedefine/>
    <w:uiPriority w:val="7"/>
    <w:qFormat/>
    <w:rsid w:val="006E755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E755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6E755F"/>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u w:val="single"/>
      <w:lang w:eastAsia="zh-CN"/>
    </w:rPr>
  </w:style>
  <w:style w:type="paragraph" w:styleId="Header">
    <w:name w:val="header"/>
    <w:basedOn w:val="Normal"/>
    <w:link w:val="HeaderChar"/>
    <w:uiPriority w:val="99"/>
    <w:unhideWhenUsed/>
    <w:rsid w:val="006E75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755F"/>
    <w:rPr>
      <w:rFonts w:ascii="Calibri" w:hAnsi="Calibri" w:cs="Calibri"/>
    </w:rPr>
  </w:style>
  <w:style w:type="paragraph" w:styleId="Footer">
    <w:name w:val="footer"/>
    <w:basedOn w:val="Normal"/>
    <w:link w:val="FooterChar"/>
    <w:uiPriority w:val="99"/>
    <w:unhideWhenUsed/>
    <w:rsid w:val="006E75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755F"/>
    <w:rPr>
      <w:rFonts w:ascii="Calibri" w:hAnsi="Calibri" w:cs="Calibri"/>
    </w:rPr>
  </w:style>
  <w:style w:type="character" w:styleId="PageNumber">
    <w:name w:val="page number"/>
    <w:basedOn w:val="DefaultParagraphFont"/>
    <w:uiPriority w:val="99"/>
    <w:semiHidden/>
    <w:unhideWhenUsed/>
    <w:rsid w:val="006E755F"/>
  </w:style>
  <w:style w:type="character" w:customStyle="1" w:styleId="LDCut">
    <w:name w:val="LD Cut"/>
    <w:basedOn w:val="DefaultParagraphFont"/>
    <w:uiPriority w:val="1"/>
    <w:qFormat/>
    <w:rsid w:val="002D44DC"/>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2D44DC"/>
    <w:rPr>
      <w:rFonts w:ascii="Times New Roman" w:hAnsi="Times New Roman" w:cs="Times New Roman" w:hint="default"/>
      <w:b/>
      <w:bCs w:val="0"/>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to.stanford.edu/entries/naturalism/)" TargetMode="External"/><Relationship Id="rId13" Type="http://schemas.openxmlformats.org/officeDocument/2006/relationships/hyperlink" Target="https://nationalinterest.org/feature/geostrategic-importance-outer-space-resources-15474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s://www.cambridge.org/core/journals/social-philosophy-and-policy/article/abs/there-is-no-such-thing-as-an-unjust-initial-acquisition/5C744D6D5C525E711EC75F75BF7109D1)%5bbracket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ambridge.org/core/journals/social-philosophy-and-policy/article/abs/there-is-no-such-thing-as-an-unjust-initial-acquisition/5C744D6D5C525E711EC75F75BF7109D1)%5bbracke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yneinstitute.mines.edu/wp-content/uploads/sites/149/2020/09/Payne-Institute-Commentary-The-Era-of-Commercial-Space-Mining-Begins.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bovethelaw.com/2020/01/space-law-can-only-be-libertarian-minded/" TargetMode="External"/><Relationship Id="rId23" Type="http://schemas.openxmlformats.org/officeDocument/2006/relationships/footer" Target="footer3.xml"/><Relationship Id="rId10" Type="http://schemas.openxmlformats.org/officeDocument/2006/relationships/hyperlink" Target="http://sce.sagepub.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 Id="rId14" Type="http://schemas.openxmlformats.org/officeDocument/2006/relationships/hyperlink" Target="https://issues.org/new-policies-needed-to-advance-space-mining/"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142</TotalTime>
  <Pages>1</Pages>
  <Words>15156</Words>
  <Characters>86393</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2022-01-29T16:23:00Z</dcterms:created>
  <dcterms:modified xsi:type="dcterms:W3CDTF">2022-01-29T19:00:00Z</dcterms:modified>
</cp:coreProperties>
</file>