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D21C1" w14:textId="49F77AFB" w:rsidR="00A95652" w:rsidRDefault="00602C56" w:rsidP="00602C56">
      <w:pPr>
        <w:pStyle w:val="Heading2"/>
      </w:pPr>
      <w:r>
        <w:t>1NC R3 Emory</w:t>
      </w:r>
    </w:p>
    <w:p w14:paraId="3635C0DB" w14:textId="0A1B78CC" w:rsidR="008B0DDD" w:rsidRDefault="008B0DDD" w:rsidP="008B0DDD">
      <w:pPr>
        <w:pStyle w:val="Heading3"/>
      </w:pPr>
      <w:r>
        <w:t>1NC – Framing</w:t>
      </w:r>
    </w:p>
    <w:p w14:paraId="22270369" w14:textId="6AD46052" w:rsidR="008B0DDD" w:rsidRDefault="008B0DDD" w:rsidP="008B0DDD">
      <w:r>
        <w:t xml:space="preserve">Cross was clear death outweighs – we prevent the most death – </w:t>
      </w:r>
    </w:p>
    <w:p w14:paraId="66CD9BF1" w14:textId="708029FD" w:rsidR="008B0DDD" w:rsidRDefault="008B0DDD" w:rsidP="008B0DDD"/>
    <w:p w14:paraId="13FAEB41" w14:textId="77777777" w:rsidR="008B0DDD" w:rsidRDefault="008B0DDD" w:rsidP="008B0DDD">
      <w:pPr>
        <w:pStyle w:val="Heading4"/>
      </w:pPr>
      <w:r>
        <w:t xml:space="preserve">Mathematically </w:t>
      </w:r>
      <w:r>
        <w:rPr>
          <w:u w:val="single"/>
        </w:rPr>
        <w:t>outweighs</w:t>
      </w:r>
      <w:r>
        <w:t>.</w:t>
      </w:r>
    </w:p>
    <w:p w14:paraId="1C1FC766" w14:textId="77777777" w:rsidR="008B0DDD" w:rsidRDefault="008B0DDD" w:rsidP="008B0DDD">
      <w:r>
        <w:rPr>
          <w:rStyle w:val="Heading4Char"/>
        </w:rPr>
        <w:t>MacAskill 14</w:t>
      </w:r>
      <w:r>
        <w:t xml:space="preserve"> [William, Oxford Philosopher and youngest tenured philosopher in the world, Normative Uncertainty, 2014]</w:t>
      </w:r>
    </w:p>
    <w:p w14:paraId="0A316308" w14:textId="77777777" w:rsidR="008B0DDD" w:rsidRPr="008B0DDD" w:rsidRDefault="008B0DDD" w:rsidP="008B0DDD">
      <w:r w:rsidRPr="008B0DDD">
        <w:rPr>
          <w:rStyle w:val="StyleUnderline"/>
        </w:rPr>
        <w:t xml:space="preserve">The human race might go extinct </w:t>
      </w:r>
      <w:r w:rsidRPr="008B0DDD">
        <w:t xml:space="preserve">from a number of causes: asteroids, </w:t>
      </w:r>
      <w:proofErr w:type="spellStart"/>
      <w:r w:rsidRPr="008B0DDD">
        <w:t>supervolcanoes</w:t>
      </w:r>
      <w:proofErr w:type="spellEnd"/>
      <w:r w:rsidRPr="008B0DDD">
        <w:t xml:space="preserve">, runaway climate change, pandemics, nuclear war, and the development and use of dangerous new technologies such as synthetic biology, all pose risks (even if very small) to the continued survival of the human race.184 And </w:t>
      </w:r>
      <w:r w:rsidRPr="008B0DDD">
        <w:rPr>
          <w:rStyle w:val="StyleUnderline"/>
        </w:rPr>
        <w:t xml:space="preserve">different moral views give opposing answers to question of whether this would be a </w:t>
      </w:r>
      <w:r w:rsidRPr="008B0DDD">
        <w:t>good</w:t>
      </w:r>
      <w:r w:rsidRPr="008B0DDD">
        <w:rPr>
          <w:rStyle w:val="StyleUnderline"/>
        </w:rPr>
        <w:t xml:space="preserve"> </w:t>
      </w:r>
      <w:r w:rsidRPr="008B0DDD">
        <w:t xml:space="preserve">or a </w:t>
      </w:r>
      <w:r w:rsidRPr="008B0DDD">
        <w:rPr>
          <w:rStyle w:val="StyleUnderline"/>
        </w:rPr>
        <w:t>bad thing</w:t>
      </w:r>
      <w:r w:rsidRPr="008B0DDD">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8B0DDD">
        <w:t>thing.For</w:t>
      </w:r>
      <w:proofErr w:type="spellEnd"/>
      <w:r w:rsidRPr="008B0DDD">
        <w:t xml:space="preserve"> example, one might regard the prevention of </w:t>
      </w:r>
      <w:proofErr w:type="spellStart"/>
      <w:r w:rsidRPr="008B0DDD">
        <w:t>bads</w:t>
      </w:r>
      <w:proofErr w:type="spellEnd"/>
      <w:r w:rsidRPr="008B0DDD">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8B0DDD">
        <w:t>bads</w:t>
      </w:r>
      <w:proofErr w:type="spellEnd"/>
      <w:r w:rsidRPr="008B0DDD">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8B0DDD">
        <w:t>bads</w:t>
      </w:r>
      <w:proofErr w:type="spellEnd"/>
      <w:r w:rsidRPr="008B0DDD">
        <w:t xml:space="preserve"> as well as objective goods. So, if one weights the </w:t>
      </w:r>
      <w:proofErr w:type="spellStart"/>
      <w:r w:rsidRPr="008B0DDD">
        <w:t>bads</w:t>
      </w:r>
      <w:proofErr w:type="spellEnd"/>
      <w:r w:rsidRPr="008B0DDD">
        <w:t xml:space="preserve"> sufficiently heavily against the goods, or if one is sufficiently pessimistic about humanity’s ability to achieve good outcomes, then one will regard human extinction as a good thing.187 </w:t>
      </w:r>
      <w:r w:rsidRPr="008B0DDD">
        <w:rPr>
          <w:rStyle w:val="StyleUnderline"/>
        </w:rPr>
        <w:t xml:space="preserve">However, even if we believe in a moral view </w:t>
      </w:r>
      <w:r w:rsidRPr="008B0DDD">
        <w:t xml:space="preserve">according to </w:t>
      </w:r>
      <w:r w:rsidRPr="008B0DDD">
        <w:rPr>
          <w:rStyle w:val="StyleUnderline"/>
        </w:rPr>
        <w:t xml:space="preserve">which human extinction would be a good thing, </w:t>
      </w:r>
      <w:r w:rsidRPr="008B0DDD">
        <w:rPr>
          <w:rStyle w:val="StyleUnderline"/>
          <w:highlight w:val="green"/>
        </w:rPr>
        <w:t xml:space="preserve">we </w:t>
      </w:r>
      <w:r w:rsidRPr="008B0DDD">
        <w:rPr>
          <w:rStyle w:val="StyleUnderline"/>
        </w:rPr>
        <w:t xml:space="preserve">still </w:t>
      </w:r>
      <w:r w:rsidRPr="008B0DDD">
        <w:rPr>
          <w:rStyle w:val="StyleUnderline"/>
          <w:highlight w:val="green"/>
        </w:rPr>
        <w:t xml:space="preserve">have </w:t>
      </w:r>
      <w:r w:rsidRPr="008B0DDD">
        <w:rPr>
          <w:rStyle w:val="Emphasis"/>
        </w:rPr>
        <w:t xml:space="preserve">strong </w:t>
      </w:r>
      <w:r w:rsidRPr="008B0DDD">
        <w:rPr>
          <w:rStyle w:val="Emphasis"/>
          <w:highlight w:val="green"/>
        </w:rPr>
        <w:t xml:space="preserve">reason to prevent </w:t>
      </w:r>
      <w:r w:rsidRPr="008B0DDD">
        <w:rPr>
          <w:rStyle w:val="Emphasis"/>
        </w:rPr>
        <w:t xml:space="preserve">near-term human </w:t>
      </w:r>
      <w:r w:rsidRPr="008B0DDD">
        <w:rPr>
          <w:rStyle w:val="Emphasis"/>
          <w:highlight w:val="green"/>
        </w:rPr>
        <w:t>extinction</w:t>
      </w:r>
      <w:r w:rsidRPr="008B0DDD">
        <w:t xml:space="preserve">. To see this, we must note three points. </w:t>
      </w:r>
      <w:r w:rsidRPr="008B0DDD">
        <w:rPr>
          <w:rStyle w:val="StyleUnderline"/>
        </w:rPr>
        <w:t>First</w:t>
      </w:r>
      <w:r w:rsidRPr="008B0DDD">
        <w:t xml:space="preserve">, we should note that the </w:t>
      </w:r>
      <w:r w:rsidRPr="008B0DDD">
        <w:rPr>
          <w:rStyle w:val="StyleUnderline"/>
        </w:rPr>
        <w:t>extinction</w:t>
      </w:r>
      <w:r w:rsidRPr="008B0DDD">
        <w:t xml:space="preserve"> of the human race </w:t>
      </w:r>
      <w:r w:rsidRPr="008B0DDD">
        <w:rPr>
          <w:rStyle w:val="StyleUnderline"/>
        </w:rPr>
        <w:t xml:space="preserve">is </w:t>
      </w:r>
      <w:r w:rsidRPr="008B0DDD">
        <w:t xml:space="preserve">an </w:t>
      </w:r>
      <w:r w:rsidRPr="008B0DDD">
        <w:rPr>
          <w:rStyle w:val="StyleUnderline"/>
          <w:highlight w:val="green"/>
        </w:rPr>
        <w:t xml:space="preserve">extremely </w:t>
      </w:r>
      <w:r w:rsidRPr="008B0DDD">
        <w:rPr>
          <w:rStyle w:val="Emphasis"/>
          <w:highlight w:val="green"/>
        </w:rPr>
        <w:t>high stakes</w:t>
      </w:r>
      <w:r w:rsidRPr="008B0DDD">
        <w:t xml:space="preserve"> moral issue. Humanity could be around for a very long time: if humans survive as long as the median mammal species, we will last another two million years. On this estimate, </w:t>
      </w:r>
      <w:r w:rsidRPr="008B0DDD">
        <w:rPr>
          <w:rStyle w:val="StyleUnderline"/>
        </w:rPr>
        <w:t xml:space="preserve">the number of humans in existence </w:t>
      </w:r>
      <w:r w:rsidRPr="008B0DDD">
        <w:t>in the</w:t>
      </w:r>
      <w:r w:rsidRPr="008B0DDD">
        <w:rPr>
          <w:rStyle w:val="StyleUnderline"/>
        </w:rPr>
        <w:t xml:space="preserve"> </w:t>
      </w:r>
      <w:proofErr w:type="spellStart"/>
      <w:r w:rsidRPr="008B0DDD">
        <w:t>The</w:t>
      </w:r>
      <w:proofErr w:type="spellEnd"/>
      <w:r w:rsidRPr="008B0DDD">
        <w:t xml:space="preserve"> future, </w:t>
      </w:r>
      <w:r w:rsidRPr="008B0DDD">
        <w:rPr>
          <w:rStyle w:val="StyleUnderline"/>
        </w:rPr>
        <w:t>given that we don’t go extinct</w:t>
      </w:r>
      <w:r w:rsidRPr="008B0DDD">
        <w:t xml:space="preserve"> any time soon, </w:t>
      </w:r>
      <w:r w:rsidRPr="008B0DDD">
        <w:rPr>
          <w:rStyle w:val="StyleUnderline"/>
        </w:rPr>
        <w:t xml:space="preserve">would be </w:t>
      </w:r>
      <w:r w:rsidRPr="008B0DDD">
        <w:rPr>
          <w:rStyle w:val="Emphasis"/>
          <w:highlight w:val="green"/>
        </w:rPr>
        <w:t>2×10^14</w:t>
      </w:r>
      <w:r w:rsidRPr="008B0DDD">
        <w:t xml:space="preserve">. </w:t>
      </w:r>
      <w:r w:rsidRPr="008B0DDD">
        <w:rPr>
          <w:rStyle w:val="StyleUnderline"/>
        </w:rPr>
        <w:t xml:space="preserve">So if it is good to bring new people into existence, then it’s very good to prevent </w:t>
      </w:r>
      <w:r w:rsidRPr="008B0DDD">
        <w:t>human</w:t>
      </w:r>
      <w:r w:rsidRPr="008B0DDD">
        <w:rPr>
          <w:rStyle w:val="StyleUnderline"/>
        </w:rPr>
        <w:t xml:space="preserve"> extinction. Second</w:t>
      </w:r>
      <w:r w:rsidRPr="008B0DDD">
        <w:t xml:space="preserve">, human </w:t>
      </w:r>
      <w:r w:rsidRPr="008B0DDD">
        <w:rPr>
          <w:rStyle w:val="Emphasis"/>
          <w:highlight w:val="green"/>
        </w:rPr>
        <w:t>extinction is</w:t>
      </w:r>
      <w:r w:rsidRPr="008B0DDD">
        <w:rPr>
          <w:rStyle w:val="Emphasis"/>
        </w:rPr>
        <w:t xml:space="preserve"> by its nature an </w:t>
      </w:r>
      <w:r w:rsidRPr="008B0DDD">
        <w:rPr>
          <w:rStyle w:val="Emphasis"/>
          <w:highlight w:val="green"/>
        </w:rPr>
        <w:t>irreversible</w:t>
      </w:r>
      <w:r w:rsidRPr="008B0DDD">
        <w:rPr>
          <w:rStyle w:val="Emphasis"/>
        </w:rPr>
        <w:t xml:space="preserve"> scenario</w:t>
      </w:r>
      <w:r w:rsidRPr="008B0DDD">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8B0DDD">
        <w:rPr>
          <w:rStyle w:val="StyleUnderline"/>
        </w:rPr>
        <w:t>Third, we should expect</w:t>
      </w:r>
      <w:r w:rsidRPr="008B0DDD">
        <w:t xml:space="preserve"> ourselves </w:t>
      </w:r>
      <w:r w:rsidRPr="008B0DDD">
        <w:rPr>
          <w:rStyle w:val="StyleUnderline"/>
        </w:rPr>
        <w:t>to progress, morally</w:t>
      </w:r>
      <w:r w:rsidRPr="008B0DDD">
        <w:t xml:space="preserve">, over the next few centuries, </w:t>
      </w:r>
      <w:r w:rsidRPr="008B0DDD">
        <w:rPr>
          <w:rStyle w:val="StyleUnderline"/>
        </w:rPr>
        <w:t>as we have</w:t>
      </w:r>
      <w:r w:rsidRPr="008B0DDD">
        <w:t xml:space="preserve"> progressed </w:t>
      </w:r>
      <w:r w:rsidRPr="008B0DDD">
        <w:rPr>
          <w:rStyle w:val="StyleUnderline"/>
        </w:rPr>
        <w:t>in the past.</w:t>
      </w:r>
      <w:r w:rsidRPr="008B0DDD">
        <w:t xml:space="preserve"> So we should expect that </w:t>
      </w:r>
      <w:r w:rsidRPr="008B0DDD">
        <w:rPr>
          <w:rStyle w:val="StyleUnderline"/>
          <w:highlight w:val="green"/>
        </w:rPr>
        <w:t xml:space="preserve">in </w:t>
      </w:r>
      <w:r w:rsidRPr="008B0DDD">
        <w:rPr>
          <w:rStyle w:val="StyleUnderline"/>
        </w:rPr>
        <w:t xml:space="preserve">a few centuries’ </w:t>
      </w:r>
      <w:r w:rsidRPr="008B0DDD">
        <w:rPr>
          <w:rStyle w:val="StyleUnderline"/>
          <w:highlight w:val="green"/>
        </w:rPr>
        <w:t xml:space="preserve">time we will have </w:t>
      </w:r>
      <w:r w:rsidRPr="008B0DDD">
        <w:rPr>
          <w:rStyle w:val="Emphasis"/>
          <w:highlight w:val="green"/>
        </w:rPr>
        <w:t>better evidence about how to evaluate</w:t>
      </w:r>
      <w:r w:rsidRPr="008B0DDD">
        <w:rPr>
          <w:rStyle w:val="Emphasis"/>
        </w:rPr>
        <w:t xml:space="preserve"> human </w:t>
      </w:r>
      <w:r w:rsidRPr="008B0DDD">
        <w:rPr>
          <w:rStyle w:val="Emphasis"/>
          <w:highlight w:val="green"/>
        </w:rPr>
        <w:t>extinction</w:t>
      </w:r>
      <w:r w:rsidRPr="008B0DDD">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8B0DDD">
        <w:rPr>
          <w:rStyle w:val="StyleUnderline"/>
        </w:rPr>
        <w:t>Suppose that we have</w:t>
      </w:r>
      <w:r w:rsidRPr="008B0DDD">
        <w:t xml:space="preserve"> 0.8 credence that it is a bad thing to produce new people, and </w:t>
      </w:r>
      <w:r w:rsidRPr="008B0DDD">
        <w:rPr>
          <w:rStyle w:val="StyleUnderline"/>
        </w:rPr>
        <w:t>0.2</w:t>
      </w:r>
      <w:r w:rsidRPr="008B0DDD">
        <w:t xml:space="preserve"> </w:t>
      </w:r>
      <w:r w:rsidRPr="008B0DDD">
        <w:rPr>
          <w:rStyle w:val="StyleUnderline"/>
        </w:rPr>
        <w:t>certain that it’s a good thing to produce new people</w:t>
      </w:r>
      <w:r w:rsidRPr="008B0DDD">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8B0DDD">
        <w:t>future, if</w:t>
      </w:r>
      <w:proofErr w:type="gramEnd"/>
      <w:r w:rsidRPr="008B0DDD">
        <w:t xml:space="preserve"> we avoid near-term human extinction. Given our stipulated </w:t>
      </w:r>
      <w:proofErr w:type="spellStart"/>
      <w:r w:rsidRPr="008B0DDD">
        <w:t>credences</w:t>
      </w:r>
      <w:proofErr w:type="spellEnd"/>
      <w:r w:rsidRPr="008B0DDD">
        <w:t>, the expected benefit of letting the human race go extinct now would be (.8-.2)×(2×10^14) = 1.2×(10^14). Suppose that,</w:t>
      </w:r>
      <w:r w:rsidRPr="008B0DDD">
        <w:rPr>
          <w:rStyle w:val="StyleUnderline"/>
        </w:rPr>
        <w:t xml:space="preserve"> </w:t>
      </w:r>
      <w:r w:rsidRPr="008B0DDD">
        <w:rPr>
          <w:rStyle w:val="StyleUnderline"/>
          <w:highlight w:val="green"/>
        </w:rPr>
        <w:t>if we</w:t>
      </w:r>
      <w:r w:rsidRPr="008B0DDD">
        <w:rPr>
          <w:rStyle w:val="StyleUnderline"/>
        </w:rPr>
        <w:t xml:space="preserve"> </w:t>
      </w:r>
      <w:r w:rsidRPr="008B0DDD">
        <w:t>let the human race continue and</w:t>
      </w:r>
      <w:r w:rsidRPr="008B0DDD">
        <w:rPr>
          <w:rStyle w:val="StyleUnderline"/>
        </w:rPr>
        <w:t xml:space="preserve"> </w:t>
      </w:r>
      <w:r w:rsidRPr="008B0DDD">
        <w:rPr>
          <w:rStyle w:val="StyleUnderline"/>
          <w:highlight w:val="green"/>
        </w:rPr>
        <w:t>did research</w:t>
      </w:r>
      <w:r w:rsidRPr="008B0DDD">
        <w:rPr>
          <w:rStyle w:val="StyleUnderline"/>
        </w:rPr>
        <w:t xml:space="preserve"> for 300 years, </w:t>
      </w:r>
      <w:r w:rsidRPr="008B0DDD">
        <w:rPr>
          <w:rStyle w:val="StyleUnderline"/>
          <w:highlight w:val="green"/>
        </w:rPr>
        <w:t xml:space="preserve">we would know </w:t>
      </w:r>
      <w:r w:rsidRPr="008B0DDD">
        <w:rPr>
          <w:rStyle w:val="Emphasis"/>
          <w:highlight w:val="green"/>
        </w:rPr>
        <w:t>for certain</w:t>
      </w:r>
      <w:r w:rsidRPr="008B0DDD">
        <w:rPr>
          <w:rStyle w:val="StyleUnderline"/>
          <w:highlight w:val="green"/>
        </w:rPr>
        <w:t xml:space="preserve"> whether </w:t>
      </w:r>
      <w:r w:rsidRPr="008B0DDD">
        <w:rPr>
          <w:rStyle w:val="StyleUnderline"/>
        </w:rPr>
        <w:t xml:space="preserve">or not additional </w:t>
      </w:r>
      <w:r w:rsidRPr="008B0DDD">
        <w:rPr>
          <w:rStyle w:val="StyleUnderline"/>
          <w:highlight w:val="green"/>
        </w:rPr>
        <w:t>people</w:t>
      </w:r>
      <w:r w:rsidRPr="008B0DDD">
        <w:rPr>
          <w:rStyle w:val="StyleUnderline"/>
        </w:rPr>
        <w:t xml:space="preserve"> are of </w:t>
      </w:r>
      <w:r w:rsidRPr="008B0DDD">
        <w:rPr>
          <w:rStyle w:val="Emphasis"/>
          <w:highlight w:val="green"/>
        </w:rPr>
        <w:t>positive</w:t>
      </w:r>
      <w:r w:rsidRPr="008B0DDD">
        <w:rPr>
          <w:rStyle w:val="Emphasis"/>
        </w:rPr>
        <w:t xml:space="preserve"> or negative value</w:t>
      </w:r>
      <w:r w:rsidRPr="008B0DDD">
        <w:t xml:space="preserve">. If so, then with the </w:t>
      </w:r>
      <w:proofErr w:type="spellStart"/>
      <w:r w:rsidRPr="008B0DDD">
        <w:t>credences</w:t>
      </w:r>
      <w:proofErr w:type="spellEnd"/>
      <w:r w:rsidRPr="008B0DDD">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8B0DDD">
        <w:rPr>
          <w:rStyle w:val="StyleUnderline"/>
        </w:rPr>
        <w:t>there’s</w:t>
      </w:r>
      <w:r w:rsidRPr="008B0DDD">
        <w:t xml:space="preserve"> also </w:t>
      </w:r>
      <w:r w:rsidRPr="008B0DDD">
        <w:rPr>
          <w:rStyle w:val="StyleUnderline"/>
        </w:rPr>
        <w:t>a 20% chance of a gain of 2×(10^14),</w:t>
      </w:r>
      <w:r w:rsidRPr="008B0DDD">
        <w:t xml:space="preserve"> </w:t>
      </w:r>
      <w:r w:rsidRPr="008B0DDD">
        <w:rPr>
          <w:rStyle w:val="StyleUnderline"/>
        </w:rPr>
        <w:t>the expected value of which is 4×(10^13).</w:t>
      </w:r>
      <w:r w:rsidRPr="008B0DDD">
        <w:t xml:space="preserve"> That is, </w:t>
      </w:r>
      <w:r w:rsidRPr="008B0DDD">
        <w:rPr>
          <w:rStyle w:val="StyleUnderline"/>
        </w:rPr>
        <w:t xml:space="preserve">in expected value terms, </w:t>
      </w:r>
      <w:r w:rsidRPr="008B0DDD">
        <w:rPr>
          <w:rStyle w:val="StyleUnderline"/>
          <w:highlight w:val="green"/>
        </w:rPr>
        <w:t>the cost of waiting</w:t>
      </w:r>
      <w:r w:rsidRPr="008B0DDD">
        <w:rPr>
          <w:rStyle w:val="StyleUnderline"/>
        </w:rPr>
        <w:t xml:space="preserve"> </w:t>
      </w:r>
      <w:r w:rsidRPr="008B0DDD">
        <w:t>for a few hundred years</w:t>
      </w:r>
      <w:r w:rsidRPr="008B0DDD">
        <w:rPr>
          <w:rStyle w:val="StyleUnderline"/>
        </w:rPr>
        <w:t xml:space="preserve"> </w:t>
      </w:r>
      <w:r w:rsidRPr="008B0DDD">
        <w:rPr>
          <w:rStyle w:val="StyleUnderline"/>
          <w:highlight w:val="green"/>
        </w:rPr>
        <w:t xml:space="preserve">is </w:t>
      </w:r>
      <w:r w:rsidRPr="008B0DDD">
        <w:rPr>
          <w:rStyle w:val="Emphasis"/>
        </w:rPr>
        <w:t xml:space="preserve">vanishingly </w:t>
      </w:r>
      <w:r w:rsidRPr="008B0DDD">
        <w:rPr>
          <w:rStyle w:val="Emphasis"/>
          <w:highlight w:val="green"/>
        </w:rPr>
        <w:t>small</w:t>
      </w:r>
      <w:r w:rsidRPr="008B0DDD">
        <w:rPr>
          <w:rStyle w:val="StyleUnderline"/>
          <w:highlight w:val="green"/>
        </w:rPr>
        <w:t xml:space="preserve"> compared with</w:t>
      </w:r>
      <w:r w:rsidRPr="008B0DDD">
        <w:rPr>
          <w:rStyle w:val="StyleUnderline"/>
        </w:rPr>
        <w:t xml:space="preserve"> </w:t>
      </w:r>
      <w:r w:rsidRPr="008B0DDD">
        <w:t xml:space="preserve">the </w:t>
      </w:r>
      <w:r w:rsidRPr="008B0DDD">
        <w:rPr>
          <w:rStyle w:val="Emphasis"/>
        </w:rPr>
        <w:t xml:space="preserve">benefit of </w:t>
      </w:r>
      <w:r w:rsidRPr="008B0DDD">
        <w:rPr>
          <w:rStyle w:val="Emphasis"/>
          <w:highlight w:val="green"/>
        </w:rPr>
        <w:t xml:space="preserve">keeping </w:t>
      </w:r>
      <w:r w:rsidRPr="008B0DDD">
        <w:rPr>
          <w:rStyle w:val="Emphasis"/>
        </w:rPr>
        <w:t xml:space="preserve">one’s </w:t>
      </w:r>
      <w:r w:rsidRPr="008B0DDD">
        <w:rPr>
          <w:rStyle w:val="Emphasis"/>
          <w:highlight w:val="green"/>
        </w:rPr>
        <w:t>options open</w:t>
      </w:r>
      <w:r w:rsidRPr="008B0DDD">
        <w:rPr>
          <w:rStyle w:val="StyleUnderline"/>
        </w:rPr>
        <w:t xml:space="preserve"> </w:t>
      </w:r>
      <w:r w:rsidRPr="008B0DDD">
        <w:t>while one gains new information.</w:t>
      </w:r>
    </w:p>
    <w:p w14:paraId="7FD7C704" w14:textId="77777777" w:rsidR="008B0DDD" w:rsidRPr="008B0DDD" w:rsidRDefault="008B0DDD" w:rsidP="008B0DDD"/>
    <w:p w14:paraId="0AF0DEF6" w14:textId="7C358F33" w:rsidR="00602C56" w:rsidRDefault="00602C56" w:rsidP="00602C56">
      <w:pPr>
        <w:pStyle w:val="Heading3"/>
      </w:pPr>
      <w:r>
        <w:t xml:space="preserve">1NC – AT: </w:t>
      </w:r>
      <w:r>
        <w:t>Astronomy</w:t>
      </w:r>
    </w:p>
    <w:p w14:paraId="2DC39F60" w14:textId="53F87FF8" w:rsidR="00B66B5D" w:rsidRDefault="00B66B5D" w:rsidP="00B66B5D">
      <w:pPr>
        <w:pStyle w:val="Heading4"/>
      </w:pPr>
      <w:r>
        <w:t>No warrant they solve Asteroids or solar flares – being able to see satellites/solar flares before it hits us doesn’t prevent it from hitting – they have no solvency warrants and you should hold the line on the 2nr.</w:t>
      </w:r>
    </w:p>
    <w:p w14:paraId="7F5228F4" w14:textId="3BCA4BC2" w:rsidR="00B66B5D" w:rsidRDefault="00B66B5D" w:rsidP="00B66B5D"/>
    <w:p w14:paraId="70258FE6" w14:textId="77777777" w:rsidR="00B66B5D" w:rsidRDefault="00B66B5D" w:rsidP="00B66B5D">
      <w:pPr>
        <w:pStyle w:val="Heading4"/>
      </w:pPr>
      <w:r>
        <w:t>Space based astronomy solves.</w:t>
      </w:r>
    </w:p>
    <w:p w14:paraId="6C0E6DFA" w14:textId="77777777" w:rsidR="00B66B5D" w:rsidRPr="00B06D5A" w:rsidRDefault="00B66B5D" w:rsidP="00B66B5D">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6" w:history="1">
        <w:r w:rsidRPr="003C2F7E">
          <w:rPr>
            <w:rStyle w:val="Hyperlink"/>
          </w:rPr>
          <w:t>https://www.jpl.nasa.gov/news/asteroid-hunting-space-telescope-gets-two-year-mission-extension</w:t>
        </w:r>
      </w:hyperlink>
      <w:r>
        <w:t xml:space="preserve"> SM</w:t>
      </w:r>
    </w:p>
    <w:p w14:paraId="009E00BE" w14:textId="77777777" w:rsidR="00B66B5D" w:rsidRPr="00B06D5A" w:rsidRDefault="00B66B5D" w:rsidP="00B66B5D">
      <w:pPr>
        <w:rPr>
          <w:rStyle w:val="StyleUnderline"/>
        </w:rPr>
      </w:pPr>
      <w:r w:rsidRPr="00B06D5A">
        <w:rPr>
          <w:rStyle w:val="StyleUnderline"/>
        </w:rPr>
        <w:t>Asteroid-Hunting Space Telescope Gets Two-Year Mission Extension</w:t>
      </w:r>
    </w:p>
    <w:p w14:paraId="488F224F" w14:textId="77777777" w:rsidR="00B66B5D" w:rsidRDefault="00B66B5D" w:rsidP="00B66B5D">
      <w:r w:rsidRPr="00B06D5A">
        <w:rPr>
          <w:rStyle w:val="StyleUnderline"/>
        </w:rPr>
        <w:t>NEOWISE has provided an estimate of the size of over 1,850 near-Earth objects</w:t>
      </w:r>
      <w:r>
        <w:t>, helping us better understand our nearest solar system neighbors.</w:t>
      </w:r>
    </w:p>
    <w:p w14:paraId="36240DC3" w14:textId="77777777" w:rsidR="00B66B5D" w:rsidRPr="00B06D5A" w:rsidRDefault="00B66B5D" w:rsidP="00B66B5D">
      <w:pPr>
        <w:rPr>
          <w:rStyle w:val="StyleUnderline"/>
        </w:rPr>
      </w:pPr>
      <w:r w:rsidRPr="00B06D5A">
        <w:rPr>
          <w:rStyle w:val="StyleUnderline"/>
        </w:rPr>
        <w:t>For two more years, NASA’s Near-Earth Object Wide-field Infrared Survey Explorer (</w:t>
      </w:r>
      <w:r w:rsidRPr="00C90F46">
        <w:rPr>
          <w:rStyle w:val="StyleUnderline"/>
          <w:highlight w:val="yellow"/>
        </w:rPr>
        <w:t>NEOWISE</w:t>
      </w:r>
      <w:r w:rsidRPr="00B66B5D">
        <w:rPr>
          <w:rStyle w:val="StyleUnderline"/>
        </w:rPr>
        <w:t>) will continue</w:t>
      </w:r>
      <w:r w:rsidRPr="00B06D5A">
        <w:rPr>
          <w:rStyle w:val="StyleUnderline"/>
        </w:rPr>
        <w:t xml:space="preserv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w:t>
      </w:r>
      <w:r w:rsidRPr="00B66B5D">
        <w:rPr>
          <w:rStyle w:val="StyleUnderline"/>
        </w:rPr>
        <w:t>objects that could pose a hazard to Earth. This mission extension means NASA’s prolific near-Earth object (NEO) hunting space telescope will continue operations until June 2023.</w:t>
      </w:r>
    </w:p>
    <w:p w14:paraId="2030C7B6" w14:textId="77777777" w:rsidR="00B66B5D" w:rsidRPr="00B06D5A" w:rsidRDefault="00B66B5D" w:rsidP="00B66B5D">
      <w:pPr>
        <w:rPr>
          <w:rStyle w:val="StyleUnderline"/>
        </w:rPr>
      </w:pPr>
      <w:r>
        <w:t>“</w:t>
      </w:r>
      <w:r w:rsidRPr="00B06D5A">
        <w:rPr>
          <w:rStyle w:val="StyleUnderline"/>
        </w:rPr>
        <w:t xml:space="preserve">At </w:t>
      </w:r>
      <w:r w:rsidRPr="00B66B5D">
        <w:rPr>
          <w:rStyle w:val="StyleUnderline"/>
        </w:rPr>
        <w:t>NASA, we’re always looking up, surveying the sky daily to find potential hazards and exploring asteroids to help unlock the secrets of the formation of our solar system</w:t>
      </w:r>
      <w:r w:rsidRPr="00B66B5D">
        <w:t xml:space="preserve">,” said NASA Administrator Bill Nelson. “Using ground-based telescopes, over 26,000 near-Earth asteroids have already been discovered, but there are many more to be found. </w:t>
      </w:r>
      <w:r w:rsidRPr="00B66B5D">
        <w:rPr>
          <w:rStyle w:val="StyleUnderline"/>
        </w:rPr>
        <w:t xml:space="preserve">We’ll </w:t>
      </w:r>
      <w:r w:rsidRPr="00C90F46">
        <w:rPr>
          <w:rStyle w:val="StyleUnderline"/>
          <w:highlight w:val="yellow"/>
        </w:rPr>
        <w:t>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B66B5D">
        <w:rPr>
          <w:rStyle w:val="StyleUnderline"/>
        </w:rPr>
        <w:t xml:space="preserve">NEO </w:t>
      </w:r>
      <w:r w:rsidRPr="00C90F46">
        <w:rPr>
          <w:rStyle w:val="StyleUnderline"/>
          <w:highlight w:val="yellow"/>
        </w:rPr>
        <w:t>Surveyor to find</w:t>
      </w:r>
      <w:r w:rsidRPr="00B06D5A">
        <w:rPr>
          <w:rStyle w:val="StyleUnderline"/>
        </w:rPr>
        <w:t xml:space="preserve"> the remaining unknown </w:t>
      </w:r>
      <w:r w:rsidRPr="00C90F46">
        <w:rPr>
          <w:rStyle w:val="StyleUnderline"/>
          <w:highlight w:val="yellow"/>
        </w:rPr>
        <w:t xml:space="preserve">asteroids </w:t>
      </w:r>
      <w:r w:rsidRPr="00B66B5D">
        <w:rPr>
          <w:rStyle w:val="StyleUnderline"/>
        </w:rPr>
        <w:t xml:space="preserve">more </w:t>
      </w:r>
      <w:r w:rsidRPr="00C90F46">
        <w:rPr>
          <w:rStyle w:val="StyleUnderline"/>
          <w:highlight w:val="yellow"/>
        </w:rPr>
        <w:t>quickly</w:t>
      </w:r>
      <w:r w:rsidRPr="00B06D5A">
        <w:rPr>
          <w:rStyle w:val="StyleUnderline"/>
        </w:rPr>
        <w:t xml:space="preserve"> and identify potentially-hazardous asteroids and </w:t>
      </w:r>
      <w:r w:rsidRPr="00B66B5D">
        <w:rPr>
          <w:rStyle w:val="StyleUnderline"/>
        </w:rPr>
        <w:t>comets before they are a threat to us here on Earth.”</w:t>
      </w:r>
    </w:p>
    <w:p w14:paraId="0A6A4ABE" w14:textId="77777777" w:rsidR="00B66B5D" w:rsidRPr="00B06D5A" w:rsidRDefault="00B66B5D" w:rsidP="00B66B5D">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r w:rsidRPr="00C90F46">
        <w:t xml:space="preserve">. WISE completed its primary mission when it depleted its cryogenic coolant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2AC2024A" w14:textId="77777777" w:rsidR="00B66B5D" w:rsidRPr="00F601E6" w:rsidRDefault="00B66B5D" w:rsidP="00B66B5D">
      <w:r>
        <w:t>“</w:t>
      </w:r>
      <w:r w:rsidRPr="00B66B5D">
        <w:rPr>
          <w:rStyle w:val="StyleUnderline"/>
        </w:rPr>
        <w:t xml:space="preserve">NEOWISE </w:t>
      </w:r>
      <w:r w:rsidRPr="00C90F46">
        <w:rPr>
          <w:rStyle w:val="StyleUnderline"/>
          <w:highlight w:val="yellow"/>
        </w:rPr>
        <w:t>provides a</w:t>
      </w:r>
      <w:r w:rsidRPr="00B06D5A">
        <w:rPr>
          <w:rStyle w:val="StyleUnderline"/>
        </w:rPr>
        <w:t xml:space="preserve"> unique and </w:t>
      </w:r>
      <w:r w:rsidRPr="00B66B5D">
        <w:rPr>
          <w:rStyle w:val="StyleUnderline"/>
        </w:rPr>
        <w:t xml:space="preserve">critical </w:t>
      </w:r>
      <w:r w:rsidRPr="00C90F46">
        <w:rPr>
          <w:rStyle w:val="StyleUnderline"/>
          <w:highlight w:val="yellow"/>
        </w:rPr>
        <w:t>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Officer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5AC91B34" w14:textId="77777777" w:rsidR="00B66B5D" w:rsidRDefault="00B66B5D" w:rsidP="00B66B5D"/>
    <w:p w14:paraId="607E2EFF" w14:textId="5EA1DA31" w:rsidR="00B66B5D" w:rsidRPr="00C72DAB" w:rsidRDefault="00B66B5D" w:rsidP="00B66B5D">
      <w:pPr>
        <w:pStyle w:val="Heading4"/>
        <w:rPr>
          <w:u w:val="single"/>
        </w:rPr>
      </w:pPr>
      <w:r>
        <w:t xml:space="preserve">New studies prove </w:t>
      </w:r>
      <w:r>
        <w:t>asteroids are</w:t>
      </w:r>
      <w:r>
        <w:t xml:space="preserve"> </w:t>
      </w:r>
      <w:r>
        <w:rPr>
          <w:u w:val="single"/>
        </w:rPr>
        <w:t>far away</w:t>
      </w:r>
      <w:r>
        <w:t xml:space="preserve"> and </w:t>
      </w:r>
      <w:r>
        <w:rPr>
          <w:u w:val="single"/>
        </w:rPr>
        <w:t>nearly impossible</w:t>
      </w:r>
    </w:p>
    <w:p w14:paraId="63DDE917" w14:textId="77777777" w:rsidR="00B66B5D" w:rsidRPr="00985E67" w:rsidRDefault="00B66B5D" w:rsidP="00B66B5D">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53440C3E" w14:textId="77777777" w:rsidR="00B66B5D" w:rsidRPr="00985E67" w:rsidRDefault="00B66B5D" w:rsidP="00B66B5D">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w:t>
      </w:r>
      <w:r w:rsidRPr="00B66B5D">
        <w:rPr>
          <w:rStyle w:val="StyleUnderline"/>
        </w:rPr>
        <w:t xml:space="preserve">if a large </w:t>
      </w:r>
      <w:r w:rsidRPr="00043054">
        <w:rPr>
          <w:rStyle w:val="StyleUnderline"/>
          <w:highlight w:val="green"/>
        </w:rPr>
        <w:t xml:space="preserve">asteroid </w:t>
      </w:r>
      <w:r w:rsidRPr="00B66B5D">
        <w:rPr>
          <w:rStyle w:val="StyleUnderline"/>
        </w:rPr>
        <w:t>hit Earth, “mass extinction</w:t>
      </w:r>
      <w:r w:rsidRPr="00985E67">
        <w:rPr>
          <w:rStyle w:val="StyleUnderline"/>
        </w:rPr>
        <w:t xml:space="preserve">” there </w:t>
      </w:r>
      <w:r w:rsidRPr="00043054">
        <w:rPr>
          <w:rStyle w:val="Emphasis"/>
          <w:highlight w:val="green"/>
        </w:rPr>
        <w:t>doesn’t mean</w:t>
      </w:r>
      <w:r w:rsidRPr="00B66B5D">
        <w:rPr>
          <w:rStyle w:val="Emphasis"/>
        </w:rPr>
        <w:t xml:space="preserve"> “</w:t>
      </w:r>
      <w:r w:rsidRPr="00043054">
        <w:rPr>
          <w:rStyle w:val="Emphasis"/>
          <w:highlight w:val="green"/>
        </w:rPr>
        <w:t xml:space="preserve">extinction </w:t>
      </w:r>
      <w:r w:rsidRPr="00B66B5D">
        <w:rPr>
          <w:rStyle w:val="Emphasis"/>
        </w:rPr>
        <w:t>of humans”,</w:t>
      </w:r>
      <w:r w:rsidRPr="00B66B5D">
        <w:rPr>
          <w:rStyle w:val="StyleUnderline"/>
        </w:rPr>
        <w:t xml:space="preserve"> we are</w:t>
      </w:r>
      <w:r w:rsidRPr="00985E67">
        <w:rPr>
          <w:rStyle w:val="StyleUnderline"/>
        </w:rPr>
        <w:t xml:space="preserve"> such a resilient species that we would certainly survive a giant asteroid </w:t>
      </w:r>
      <w:r w:rsidRPr="00B66B5D">
        <w:rPr>
          <w:rStyle w:val="StyleUnderline"/>
        </w:rPr>
        <w:t xml:space="preserve">impact. We are </w:t>
      </w:r>
      <w:r w:rsidRPr="00B66B5D">
        <w:rPr>
          <w:rStyle w:val="Emphasis"/>
        </w:rPr>
        <w:t>not “due” an extinction at</w:t>
      </w:r>
      <w:r w:rsidRPr="00985E67">
        <w:rPr>
          <w:rStyle w:val="Emphasis"/>
        </w:rPr>
        <w:t xml:space="preserve"> all</w:t>
      </w:r>
      <w:r w:rsidRPr="00985E67">
        <w:rPr>
          <w:rStyle w:val="StyleUnderline"/>
        </w:rPr>
        <w:t xml:space="preserve">. </w:t>
      </w:r>
      <w:r w:rsidRPr="00043054">
        <w:rPr>
          <w:rStyle w:val="StyleUnderline"/>
          <w:highlight w:val="green"/>
        </w:rPr>
        <w:t xml:space="preserve">Next </w:t>
      </w:r>
      <w:r w:rsidRPr="00B66B5D">
        <w:rPr>
          <w:rStyle w:val="Emphasis"/>
        </w:rPr>
        <w:t>giant</w:t>
      </w:r>
      <w:r w:rsidRPr="00B66B5D">
        <w:rPr>
          <w:rStyle w:val="StyleUnderline"/>
        </w:rPr>
        <w:t xml:space="preserve"> impact is most likely to </w:t>
      </w:r>
      <w:r w:rsidRPr="00043054">
        <w:rPr>
          <w:rStyle w:val="StyleUnderline"/>
          <w:highlight w:val="green"/>
        </w:rPr>
        <w:t>happen</w:t>
      </w:r>
      <w:r w:rsidRPr="00985E67">
        <w:rPr>
          <w:rStyle w:val="StyleUnderline"/>
        </w:rPr>
        <w:t xml:space="preserve"> many </w:t>
      </w:r>
      <w:r w:rsidRPr="00043054">
        <w:rPr>
          <w:rStyle w:val="Emphasis"/>
          <w:highlight w:val="green"/>
        </w:rPr>
        <w:t>millions of years in</w:t>
      </w:r>
      <w:r w:rsidRPr="00B66B5D">
        <w:rPr>
          <w:rStyle w:val="Emphasis"/>
        </w:rPr>
        <w:t xml:space="preserve">to </w:t>
      </w:r>
      <w:r w:rsidRPr="00043054">
        <w:rPr>
          <w:rStyle w:val="Emphasis"/>
          <w:highlight w:val="green"/>
        </w:rPr>
        <w:t>the future</w:t>
      </w:r>
      <w:r w:rsidRPr="00985E67">
        <w:rPr>
          <w:rStyle w:val="StyleUnderline"/>
        </w:rPr>
        <w:t>. As we'll see</w:t>
      </w:r>
      <w:r w:rsidRPr="00B66B5D">
        <w:rPr>
          <w:rStyle w:val="StyleUnderline"/>
        </w:rPr>
        <w:t xml:space="preserve">, there is </w:t>
      </w:r>
      <w:r w:rsidRPr="00B66B5D">
        <w:rPr>
          <w:rStyle w:val="Emphasis"/>
        </w:rPr>
        <w:t xml:space="preserve">almost </w:t>
      </w:r>
      <w:r w:rsidRPr="00B66B5D">
        <w:rPr>
          <w:rStyle w:val="Emphasis"/>
          <w:highlight w:val="green"/>
        </w:rPr>
        <w:t>zero chance</w:t>
      </w:r>
      <w:r w:rsidRPr="00B66B5D">
        <w:rPr>
          <w:rStyle w:val="StyleUnderline"/>
          <w:highlight w:val="green"/>
        </w:rPr>
        <w:t xml:space="preserve"> of</w:t>
      </w:r>
      <w:r w:rsidRPr="00B66B5D">
        <w:rPr>
          <w:rStyle w:val="StyleUnderline"/>
        </w:rPr>
        <w:t xml:space="preserve"> a </w:t>
      </w:r>
      <w:r w:rsidRPr="00B66B5D">
        <w:rPr>
          <w:rStyle w:val="StyleUnderline"/>
          <w:highlight w:val="green"/>
        </w:rPr>
        <w:t>giant impact</w:t>
      </w:r>
      <w:r w:rsidRPr="00B66B5D">
        <w:rPr>
          <w:rStyle w:val="StyleUnderline"/>
        </w:rPr>
        <w:t xml:space="preserve"> in the </w:t>
      </w:r>
      <w:r w:rsidRPr="00B66B5D">
        <w:rPr>
          <w:rStyle w:val="Emphasis"/>
        </w:rPr>
        <w:t xml:space="preserve">next century. </w:t>
      </w:r>
      <w:r w:rsidRPr="00B66B5D">
        <w:rPr>
          <w:sz w:val="16"/>
        </w:rPr>
        <w:t xml:space="preserve">There is however much we can do to protect ourselves from smaller asteroids. As a result of extensive asteroid surveys over the last couple of decades: </w:t>
      </w:r>
      <w:r w:rsidRPr="00B66B5D">
        <w:rPr>
          <w:rStyle w:val="StyleUnderline"/>
        </w:rPr>
        <w:t xml:space="preserve">We can be pretty sure (as in perhaps </w:t>
      </w:r>
      <w:r w:rsidRPr="00B66B5D">
        <w:rPr>
          <w:rStyle w:val="Emphasis"/>
        </w:rPr>
        <w:t>99.999999%</w:t>
      </w:r>
      <w:r w:rsidRPr="00B66B5D">
        <w:rPr>
          <w:rStyle w:val="StyleUnderline"/>
        </w:rPr>
        <w:t xml:space="preserve"> sure) that there </w:t>
      </w:r>
      <w:r w:rsidRPr="00B66B5D">
        <w:rPr>
          <w:rStyle w:val="Emphasis"/>
        </w:rPr>
        <w:t>isn’t an extinction level asteroid headed our way in the next century</w:t>
      </w:r>
      <w:r w:rsidRPr="00B66B5D">
        <w:rPr>
          <w:rStyle w:val="StyleUnderline"/>
        </w:rPr>
        <w:t>.</w:t>
      </w:r>
      <w:r w:rsidRPr="00985E67">
        <w:rPr>
          <w:rStyle w:val="StyleUnderline"/>
        </w:rPr>
        <w:t xml:space="preserve"> </w:t>
      </w:r>
      <w:r w:rsidRPr="00043054">
        <w:rPr>
          <w:rStyle w:val="StyleUnderline"/>
          <w:highlight w:val="green"/>
        </w:rPr>
        <w:t xml:space="preserve">We </w:t>
      </w:r>
      <w:r w:rsidRPr="00043054">
        <w:rPr>
          <w:rStyle w:val="Emphasis"/>
          <w:highlight w:val="green"/>
        </w:rPr>
        <w:t>know</w:t>
      </w:r>
      <w:r w:rsidRPr="00985E67">
        <w:rPr>
          <w:rStyle w:val="Emphasis"/>
        </w:rPr>
        <w:t xml:space="preserve"> the </w:t>
      </w:r>
      <w:r w:rsidRPr="00043054">
        <w:rPr>
          <w:rStyle w:val="Emphasis"/>
          <w:highlight w:val="green"/>
        </w:rPr>
        <w:t>orbits</w:t>
      </w:r>
      <w:r w:rsidRPr="00043054">
        <w:rPr>
          <w:rStyle w:val="StyleUnderline"/>
          <w:highlight w:val="green"/>
        </w:rPr>
        <w:t xml:space="preserve"> of </w:t>
      </w:r>
      <w:r w:rsidRPr="00043054">
        <w:rPr>
          <w:rStyle w:val="Emphasis"/>
          <w:highlight w:val="green"/>
        </w:rPr>
        <w:t>all</w:t>
      </w:r>
      <w:r w:rsidRPr="00985E67">
        <w:rPr>
          <w:rStyle w:val="StyleUnderline"/>
        </w:rPr>
        <w:t xml:space="preserve"> the </w:t>
      </w:r>
      <w:proofErr w:type="gramStart"/>
      <w:r w:rsidRPr="00B66B5D">
        <w:rPr>
          <w:rStyle w:val="StyleUnderline"/>
        </w:rPr>
        <w:t>Near Earth</w:t>
      </w:r>
      <w:proofErr w:type="gramEnd"/>
      <w:r w:rsidRPr="00985E67">
        <w:rPr>
          <w:rStyle w:val="StyleUnderline"/>
        </w:rPr>
        <w:t xml:space="preserve"> </w:t>
      </w:r>
      <w:r w:rsidRPr="00B66B5D">
        <w:rPr>
          <w:rStyle w:val="StyleUnderline"/>
          <w:highlight w:val="green"/>
        </w:rPr>
        <w:t>Asteroids</w:t>
      </w:r>
      <w:r w:rsidRPr="00985E67">
        <w:rPr>
          <w:rStyle w:val="StyleUnderline"/>
        </w:rPr>
        <w:t xml:space="preserve"> that could do this and </w:t>
      </w:r>
      <w:r w:rsidRPr="00985E67">
        <w:rPr>
          <w:rStyle w:val="Emphasis"/>
        </w:rPr>
        <w:t>none will hit Earth</w:t>
      </w:r>
      <w:r w:rsidRPr="00985E67">
        <w:rPr>
          <w:rStyle w:val="StyleUnderline"/>
        </w:rPr>
        <w:t xml:space="preserve"> over that timescale. That leaves </w:t>
      </w:r>
      <w:r w:rsidRPr="00043054">
        <w:rPr>
          <w:rStyle w:val="StyleUnderline"/>
          <w:highlight w:val="green"/>
        </w:rPr>
        <w:t>comets</w:t>
      </w:r>
      <w:r w:rsidRPr="00985E67">
        <w:rPr>
          <w:rStyle w:val="StyleUnderline"/>
        </w:rPr>
        <w:t xml:space="preserve">, and the chance of that </w:t>
      </w:r>
      <w:r w:rsidRPr="00043054">
        <w:rPr>
          <w:rStyle w:val="StyleUnderline"/>
          <w:highlight w:val="green"/>
        </w:rPr>
        <w:t>is</w:t>
      </w:r>
      <w:r w:rsidRPr="00985E67">
        <w:rPr>
          <w:rStyle w:val="StyleUnderline"/>
        </w:rPr>
        <w:t xml:space="preserve"> something like </w:t>
      </w:r>
      <w:r w:rsidRPr="00043054">
        <w:rPr>
          <w:rStyle w:val="Emphasis"/>
          <w:highlight w:val="gree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B66B5D">
        <w:rPr>
          <w:rStyle w:val="Emphasis"/>
        </w:rPr>
        <w:t>so far into the future</w:t>
      </w:r>
      <w:r w:rsidRPr="00B66B5D">
        <w:rPr>
          <w:rStyle w:val="StyleUnderline"/>
        </w:rPr>
        <w:t xml:space="preserve"> </w:t>
      </w:r>
      <w:r w:rsidRPr="00043054">
        <w:rPr>
          <w:rStyle w:val="StyleUnderline"/>
          <w:highlight w:val="green"/>
        </w:rPr>
        <w:t xml:space="preserve">it makes </w:t>
      </w:r>
      <w:r w:rsidRPr="00043054">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0AAE6C52" w14:textId="706B221C" w:rsidR="00B66B5D" w:rsidRDefault="00B66B5D" w:rsidP="00B66B5D"/>
    <w:p w14:paraId="34383C14" w14:textId="77777777" w:rsidR="00B66B5D" w:rsidRPr="00985E67" w:rsidRDefault="00B66B5D" w:rsidP="00B66B5D">
      <w:pPr>
        <w:pStyle w:val="Heading4"/>
        <w:rPr>
          <w:rFonts w:cs="Arial"/>
        </w:rPr>
      </w:pPr>
      <w:bookmarkStart w:id="0" w:name="_Hlk77351482"/>
      <w:r w:rsidRPr="00985E67">
        <w:rPr>
          <w:rFonts w:cs="Arial"/>
        </w:rPr>
        <w:t>Either the asteroids are small and not existential OR we’d have forever to prepare</w:t>
      </w:r>
    </w:p>
    <w:p w14:paraId="6C6588DB" w14:textId="77777777" w:rsidR="00B66B5D" w:rsidRPr="00985E67" w:rsidRDefault="00B66B5D" w:rsidP="00B66B5D">
      <w:r w:rsidRPr="00985E67">
        <w:t xml:space="preserve">Martin </w:t>
      </w:r>
      <w:r w:rsidRPr="00985E67">
        <w:rPr>
          <w:b/>
        </w:rPr>
        <w:t>Rees 18</w:t>
      </w:r>
      <w:r w:rsidRPr="00985E67">
        <w:t>. Astronomer Royal, founded the Centre for the Study of Existential Risk, Fellow of Trinity College and Emeritus Professor of Cosmology and Astrophysics at the University of Cambridge. 10/16/2018. On the Future: Prospects for Humanity. Princeton University Press.</w:t>
      </w:r>
    </w:p>
    <w:p w14:paraId="0E401F3D" w14:textId="77777777" w:rsidR="00B66B5D" w:rsidRPr="00985E67" w:rsidRDefault="00B66B5D" w:rsidP="00B66B5D">
      <w:pPr>
        <w:rPr>
          <w:sz w:val="16"/>
        </w:rPr>
      </w:pPr>
      <w:r w:rsidRPr="00985E67">
        <w:rPr>
          <w:sz w:val="16"/>
        </w:rPr>
        <w:t xml:space="preserve">You may guess that, being an astronomer, anxiety </w:t>
      </w:r>
      <w:r w:rsidRPr="00B66B5D">
        <w:rPr>
          <w:sz w:val="16"/>
        </w:rPr>
        <w:t xml:space="preserve">about </w:t>
      </w:r>
      <w:r w:rsidRPr="00B66B5D">
        <w:rPr>
          <w:rStyle w:val="StyleUnderline"/>
        </w:rPr>
        <w:t>asteroid collisions</w:t>
      </w:r>
      <w:r w:rsidRPr="00B66B5D">
        <w:rPr>
          <w:sz w:val="16"/>
        </w:rPr>
        <w:t xml:space="preserve"> keeps me awake at night. Not so. Indeed, this </w:t>
      </w:r>
      <w:r w:rsidRPr="00B66B5D">
        <w:rPr>
          <w:rStyle w:val="StyleUnderline"/>
        </w:rPr>
        <w:t>is one of the few threats that</w:t>
      </w:r>
      <w:r w:rsidRPr="00B66B5D">
        <w:rPr>
          <w:sz w:val="16"/>
        </w:rPr>
        <w:t xml:space="preserve"> </w:t>
      </w:r>
      <w:r w:rsidRPr="00B66B5D">
        <w:rPr>
          <w:rStyle w:val="StyleUnderline"/>
        </w:rPr>
        <w:t>we</w:t>
      </w:r>
      <w:r w:rsidRPr="00B66B5D">
        <w:rPr>
          <w:sz w:val="16"/>
        </w:rPr>
        <w:t xml:space="preserve"> </w:t>
      </w:r>
      <w:r w:rsidRPr="00B66B5D">
        <w:rPr>
          <w:rStyle w:val="Emphasis"/>
        </w:rPr>
        <w:t>can quantify</w:t>
      </w:r>
      <w:r w:rsidRPr="00B66B5D">
        <w:rPr>
          <w:rStyle w:val="StyleUnderline"/>
        </w:rPr>
        <w:t>— and be</w:t>
      </w:r>
      <w:r w:rsidRPr="00B66B5D">
        <w:rPr>
          <w:sz w:val="16"/>
        </w:rPr>
        <w:t xml:space="preserve"> </w:t>
      </w:r>
      <w:r w:rsidRPr="00B66B5D">
        <w:rPr>
          <w:rStyle w:val="Emphasis"/>
        </w:rPr>
        <w:t>confident is unlikely</w:t>
      </w:r>
      <w:r w:rsidRPr="00B66B5D">
        <w:rPr>
          <w:rStyle w:val="StyleUnderline"/>
        </w:rPr>
        <w:t xml:space="preserve">. Every ten million years or so, a body a few kilometres across will hit the Earth, causing global catastrophe— so there are </w:t>
      </w:r>
      <w:r w:rsidRPr="00B66B5D">
        <w:rPr>
          <w:rStyle w:val="Emphasis"/>
        </w:rPr>
        <w:t xml:space="preserve">a </w:t>
      </w:r>
      <w:r w:rsidRPr="00043054">
        <w:rPr>
          <w:rStyle w:val="Emphasis"/>
          <w:highlight w:val="green"/>
        </w:rPr>
        <w:t>few chances in a million</w:t>
      </w:r>
      <w:r w:rsidRPr="00043054">
        <w:rPr>
          <w:sz w:val="16"/>
          <w:highlight w:val="green"/>
        </w:rPr>
        <w:t xml:space="preserve"> </w:t>
      </w:r>
      <w:r w:rsidRPr="00043054">
        <w:rPr>
          <w:rStyle w:val="StyleUnderline"/>
          <w:highlight w:val="green"/>
        </w:rPr>
        <w:t>that</w:t>
      </w:r>
      <w:r w:rsidRPr="00985E67">
        <w:rPr>
          <w:rStyle w:val="StyleUnderline"/>
        </w:rPr>
        <w:t xml:space="preserve"> such </w:t>
      </w:r>
      <w:r w:rsidRPr="00043054">
        <w:rPr>
          <w:rStyle w:val="StyleUnderline"/>
          <w:highlight w:val="green"/>
        </w:rPr>
        <w:t xml:space="preserve">an impact occurs </w:t>
      </w:r>
      <w:r w:rsidRPr="00B66B5D">
        <w:rPr>
          <w:rStyle w:val="StyleUnderline"/>
        </w:rPr>
        <w:t>within a human lifetime. There</w:t>
      </w:r>
      <w:r w:rsidRPr="00985E67">
        <w:rPr>
          <w:rStyle w:val="StyleUnderline"/>
        </w:rPr>
        <w:t xml:space="preserv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kilometres of (fortunately unpopulated) forests in Siberia, released energy equivalent to several hundred Hiroshima bombs. </w:t>
      </w:r>
      <w:r w:rsidRPr="00043054">
        <w:rPr>
          <w:rStyle w:val="StyleUnderline"/>
          <w:highlight w:val="green"/>
        </w:rPr>
        <w:t>Can we be</w:t>
      </w:r>
      <w:r w:rsidRPr="00043054">
        <w:rPr>
          <w:sz w:val="16"/>
          <w:highlight w:val="green"/>
        </w:rPr>
        <w:t xml:space="preserve"> </w:t>
      </w:r>
      <w:r w:rsidRPr="00043054">
        <w:rPr>
          <w:rStyle w:val="Emphasis"/>
          <w:highlight w:val="gree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043054">
        <w:rPr>
          <w:rStyle w:val="StyleUnderline"/>
          <w:highlight w:val="green"/>
        </w:rPr>
        <w:t>?</w:t>
      </w:r>
      <w:r w:rsidRPr="00985E67">
        <w:rPr>
          <w:rStyle w:val="StyleUnderline"/>
        </w:rPr>
        <w:t xml:space="preserve"> The answer is </w:t>
      </w:r>
      <w:r w:rsidRPr="00043054">
        <w:rPr>
          <w:rStyle w:val="Emphasis"/>
          <w:highlight w:val="gree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metres and track their orbits precisely enough to identify those that might come dangerously close. </w:t>
      </w:r>
      <w:r w:rsidRPr="00985E67">
        <w:rPr>
          <w:rStyle w:val="StyleUnderline"/>
        </w:rPr>
        <w:t>With the forewarning of an impact</w:t>
      </w:r>
      <w:r w:rsidRPr="00B66B5D">
        <w:rPr>
          <w:rStyle w:val="StyleUnderline"/>
        </w:rPr>
        <w:t>, the most vulnerable areas could be</w:t>
      </w:r>
      <w:r w:rsidRPr="00B66B5D">
        <w:rPr>
          <w:sz w:val="16"/>
        </w:rPr>
        <w:t xml:space="preserve"> </w:t>
      </w:r>
      <w:r w:rsidRPr="00B66B5D">
        <w:rPr>
          <w:rStyle w:val="Emphasis"/>
        </w:rPr>
        <w:t>evacuated</w:t>
      </w:r>
      <w:r w:rsidRPr="00B66B5D">
        <w:rPr>
          <w:rStyle w:val="StyleUnderline"/>
        </w:rPr>
        <w:t>. Even better</w:t>
      </w:r>
      <w:r w:rsidRPr="00B66B5D">
        <w:rPr>
          <w:sz w:val="16"/>
        </w:rPr>
        <w:t xml:space="preserve"> news is that</w:t>
      </w:r>
      <w:r w:rsidRPr="00985E67">
        <w:rPr>
          <w:sz w:val="16"/>
        </w:rPr>
        <w:t xml:space="preserve">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043054">
        <w:rPr>
          <w:sz w:val="16"/>
          <w:highlight w:val="green"/>
        </w:rPr>
        <w:t xml:space="preserve">A </w:t>
      </w:r>
      <w:r w:rsidRPr="00043054">
        <w:rPr>
          <w:rStyle w:val="Emphasis"/>
          <w:highlight w:val="green"/>
        </w:rPr>
        <w:t>‘nudge’</w:t>
      </w:r>
      <w:r w:rsidRPr="00985E67">
        <w:rPr>
          <w:sz w:val="16"/>
        </w:rPr>
        <w:t xml:space="preserve">, imparted in space </w:t>
      </w:r>
      <w:r w:rsidRPr="00B66B5D">
        <w:rPr>
          <w:rStyle w:val="StyleUnderline"/>
        </w:rPr>
        <w:t xml:space="preserve">several </w:t>
      </w:r>
      <w:r w:rsidRPr="00043054">
        <w:rPr>
          <w:rStyle w:val="StyleUnderline"/>
          <w:highlight w:val="green"/>
        </w:rPr>
        <w:t xml:space="preserve">years before </w:t>
      </w:r>
      <w:r w:rsidRPr="00B66B5D">
        <w:rPr>
          <w:rStyle w:val="StyleUnderline"/>
        </w:rPr>
        <w:t>the threatened impact</w:t>
      </w:r>
      <w:r w:rsidRPr="00B66B5D">
        <w:rPr>
          <w:sz w:val="16"/>
        </w:rPr>
        <w:t>,</w:t>
      </w:r>
      <w:r w:rsidRPr="00985E67">
        <w:rPr>
          <w:sz w:val="16"/>
        </w:rPr>
        <w:t xml:space="preserve"> would only need to </w:t>
      </w:r>
      <w:r w:rsidRPr="00043054">
        <w:rPr>
          <w:rStyle w:val="StyleUnderline"/>
          <w:highlight w:val="green"/>
        </w:rPr>
        <w:t xml:space="preserve">change </w:t>
      </w:r>
      <w:r w:rsidRPr="00B66B5D">
        <w:rPr>
          <w:rStyle w:val="StyleUnderline"/>
        </w:rPr>
        <w:t xml:space="preserve">an </w:t>
      </w:r>
      <w:r w:rsidRPr="00043054">
        <w:rPr>
          <w:rStyle w:val="StyleUnderline"/>
          <w:highlight w:val="green"/>
        </w:rPr>
        <w:t>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043054">
        <w:rPr>
          <w:rStyle w:val="StyleUnderline"/>
          <w:highlight w:val="green"/>
        </w:rPr>
        <w:t>to</w:t>
      </w:r>
      <w:r w:rsidRPr="00985E67">
        <w:rPr>
          <w:rStyle w:val="StyleUnderline"/>
        </w:rPr>
        <w:t xml:space="preserve"> </w:t>
      </w:r>
      <w:r w:rsidRPr="00043054">
        <w:rPr>
          <w:rStyle w:val="Emphasis"/>
          <w:highlight w:val="green"/>
        </w:rPr>
        <w:t>deflect</w:t>
      </w:r>
      <w:r w:rsidRPr="00985E67">
        <w:rPr>
          <w:rStyle w:val="Emphasis"/>
        </w:rPr>
        <w:t xml:space="preserve"> it from</w:t>
      </w:r>
      <w:r w:rsidRPr="00985E67">
        <w:rPr>
          <w:sz w:val="16"/>
        </w:rPr>
        <w:t xml:space="preserve"> a </w:t>
      </w:r>
      <w:r w:rsidRPr="00043054">
        <w:rPr>
          <w:rStyle w:val="Emphasis"/>
          <w:highlight w:val="green"/>
        </w:rPr>
        <w:t>collision</w:t>
      </w:r>
      <w:r w:rsidRPr="00985E67">
        <w:rPr>
          <w:sz w:val="16"/>
        </w:rPr>
        <w:t xml:space="preserve"> course with the Earth. </w:t>
      </w:r>
    </w:p>
    <w:bookmarkEnd w:id="0"/>
    <w:p w14:paraId="59087332" w14:textId="6FDE8B40" w:rsidR="00B66B5D" w:rsidRDefault="00B66B5D" w:rsidP="00B66B5D"/>
    <w:p w14:paraId="47910332" w14:textId="05384FF1" w:rsidR="00B66B5D" w:rsidRDefault="00B66B5D" w:rsidP="00B66B5D">
      <w:pPr>
        <w:pStyle w:val="Heading4"/>
      </w:pPr>
      <w:r>
        <w:t>Err neg on their grids offense – no mention of extinction just that it shuts down industrial civilization which is good.</w:t>
      </w:r>
    </w:p>
    <w:p w14:paraId="5C5F9329" w14:textId="599D7817" w:rsidR="00B66B5D" w:rsidRDefault="00B66B5D" w:rsidP="00B66B5D"/>
    <w:p w14:paraId="032C90B3" w14:textId="43C3784B" w:rsidR="00B66B5D" w:rsidRDefault="00B66B5D" w:rsidP="00B66B5D">
      <w:pPr>
        <w:pStyle w:val="Heading4"/>
      </w:pPr>
      <w:bookmarkStart w:id="1" w:name="_Hlk77352953"/>
      <w:r>
        <w:t>No nuclear meltdowns.</w:t>
      </w:r>
    </w:p>
    <w:p w14:paraId="5FB7D9F3" w14:textId="77777777" w:rsidR="00B66B5D" w:rsidRDefault="00B66B5D" w:rsidP="00B66B5D">
      <w:pPr>
        <w:pStyle w:val="ListParagraph"/>
        <w:numPr>
          <w:ilvl w:val="0"/>
          <w:numId w:val="20"/>
        </w:numPr>
      </w:pPr>
      <w:r>
        <w:t>New reactor technology is resilient</w:t>
      </w:r>
    </w:p>
    <w:p w14:paraId="2B311E97" w14:textId="77777777" w:rsidR="00B66B5D" w:rsidRPr="00F4444B" w:rsidRDefault="00B66B5D" w:rsidP="00B66B5D">
      <w:pPr>
        <w:pStyle w:val="ListParagraph"/>
        <w:numPr>
          <w:ilvl w:val="0"/>
          <w:numId w:val="20"/>
        </w:numPr>
      </w:pPr>
      <w:r>
        <w:t xml:space="preserve">NERC concluded </w:t>
      </w:r>
      <w:proofErr w:type="gramStart"/>
      <w:r>
        <w:t>shut downs</w:t>
      </w:r>
      <w:proofErr w:type="gramEnd"/>
      <w:r>
        <w:t xml:space="preserve"> for power plants are possible during a major EMP event</w:t>
      </w:r>
    </w:p>
    <w:p w14:paraId="166F5323" w14:textId="77777777" w:rsidR="00B66B5D" w:rsidRDefault="00B66B5D" w:rsidP="00B66B5D">
      <w:r w:rsidRPr="009015AA">
        <w:rPr>
          <w:rStyle w:val="Style13ptBold"/>
        </w:rPr>
        <w:t>Conca 19</w:t>
      </w:r>
      <w:r>
        <w:t xml:space="preserve"> [James Conca, </w:t>
      </w:r>
      <w:proofErr w:type="spellStart"/>
      <w:r>
        <w:t>pHd</w:t>
      </w:r>
      <w:proofErr w:type="spellEnd"/>
      <w:r>
        <w:t>, expert on energy, nuclear and dirty bombs, a planetary geologist, and a professional speaker, “</w:t>
      </w:r>
      <w:r w:rsidRPr="00B66B5D">
        <w:rPr>
          <w:u w:val="single"/>
        </w:rPr>
        <w:t xml:space="preserve">Can </w:t>
      </w:r>
      <w:r w:rsidRPr="00043054">
        <w:rPr>
          <w:highlight w:val="green"/>
          <w:u w:val="single"/>
        </w:rPr>
        <w:t>Nuclear</w:t>
      </w:r>
      <w:r w:rsidRPr="009015AA">
        <w:rPr>
          <w:u w:val="single"/>
        </w:rPr>
        <w:t xml:space="preserve"> Power </w:t>
      </w:r>
      <w:r w:rsidRPr="00043054">
        <w:rPr>
          <w:highlight w:val="green"/>
          <w:u w:val="single"/>
        </w:rPr>
        <w:t>Plants</w:t>
      </w:r>
      <w:r w:rsidRPr="009015AA">
        <w:rPr>
          <w:u w:val="single"/>
        </w:rPr>
        <w:t xml:space="preserve"> </w:t>
      </w:r>
      <w:r w:rsidRPr="00043054">
        <w:rPr>
          <w:highlight w:val="green"/>
          <w:u w:val="single"/>
        </w:rPr>
        <w:t>Resist</w:t>
      </w:r>
      <w:r w:rsidRPr="009015AA">
        <w:rPr>
          <w:u w:val="single"/>
        </w:rPr>
        <w:t xml:space="preserve"> Attacks Of Electromagnetic Pulse (</w:t>
      </w:r>
      <w:r w:rsidRPr="00043054">
        <w:rPr>
          <w:highlight w:val="green"/>
          <w:u w:val="single"/>
        </w:rPr>
        <w:t>EMP</w:t>
      </w:r>
      <w:r w:rsidRPr="009015AA">
        <w:rPr>
          <w:u w:val="single"/>
        </w:rPr>
        <w:t>)</w:t>
      </w:r>
      <w:r>
        <w:t xml:space="preserve">?”, 1/3/19, </w:t>
      </w:r>
      <w:hyperlink r:id="rId7" w:anchor="689dec8270cb" w:history="1">
        <w:r w:rsidRPr="009A532F">
          <w:rPr>
            <w:rStyle w:val="Hyperlink"/>
          </w:rPr>
          <w:t>https://www.forbes.com/sites/jamesconca/2019/01/03/can-nuclear-power-plants-resist-attacks-of-electromagnetic-pulse-emp/#689dec8270cb</w:t>
        </w:r>
      </w:hyperlink>
      <w:r>
        <w:t>]</w:t>
      </w:r>
    </w:p>
    <w:p w14:paraId="47D515BE" w14:textId="77777777" w:rsidR="00B66B5D" w:rsidRDefault="00B66B5D" w:rsidP="00B66B5D">
      <w:pPr>
        <w:rPr>
          <w:u w:val="single"/>
        </w:rPr>
      </w:pPr>
      <w:r w:rsidRPr="00043054">
        <w:rPr>
          <w:rStyle w:val="Emphasis"/>
          <w:highlight w:val="green"/>
        </w:rPr>
        <w:t>Yes.</w:t>
      </w:r>
      <w:r w:rsidRPr="009015AA">
        <w:rPr>
          <w:u w:val="single"/>
        </w:rPr>
        <w:t xml:space="preserve"> Specifically, the small modular nuclear reactor company, </w:t>
      </w:r>
      <w:proofErr w:type="spellStart"/>
      <w:r w:rsidRPr="00043054">
        <w:rPr>
          <w:highlight w:val="green"/>
          <w:u w:val="single"/>
        </w:rPr>
        <w:t>NuScale</w:t>
      </w:r>
      <w:proofErr w:type="spellEnd"/>
      <w:r w:rsidRPr="009015AA">
        <w:rPr>
          <w:u w:val="single"/>
        </w:rPr>
        <w:t xml:space="preserve">, out of Oregon, </w:t>
      </w:r>
      <w:r w:rsidRPr="00B66B5D">
        <w:rPr>
          <w:u w:val="single"/>
        </w:rPr>
        <w:t xml:space="preserve">has </w:t>
      </w:r>
      <w:r w:rsidRPr="00043054">
        <w:rPr>
          <w:highlight w:val="green"/>
          <w:u w:val="single"/>
        </w:rPr>
        <w:t xml:space="preserve">made </w:t>
      </w:r>
      <w:r w:rsidRPr="00B66B5D">
        <w:rPr>
          <w:u w:val="single"/>
        </w:rPr>
        <w:t xml:space="preserve">their </w:t>
      </w:r>
      <w:r w:rsidRPr="00043054">
        <w:rPr>
          <w:highlight w:val="green"/>
          <w:u w:val="single"/>
        </w:rPr>
        <w:t>reactor resistant</w:t>
      </w:r>
      <w:r w:rsidRPr="009015AA">
        <w:rPr>
          <w:u w:val="single"/>
        </w:rPr>
        <w:t xml:space="preserve"> to electromagnetic pulses (EMP) and </w:t>
      </w:r>
      <w:r w:rsidRPr="00043054">
        <w:rPr>
          <w:highlight w:val="green"/>
          <w:u w:val="single"/>
        </w:rPr>
        <w:t>most</w:t>
      </w:r>
      <w:r w:rsidRPr="009015AA">
        <w:rPr>
          <w:u w:val="single"/>
        </w:rPr>
        <w:t xml:space="preserve"> other reactor</w:t>
      </w:r>
      <w:r w:rsidRPr="00043054">
        <w:rPr>
          <w:highlight w:val="green"/>
          <w:u w:val="single"/>
        </w:rPr>
        <w:t xml:space="preserve"> designs </w:t>
      </w:r>
      <w:r w:rsidRPr="00B66B5D">
        <w:rPr>
          <w:u w:val="single"/>
        </w:rPr>
        <w:t xml:space="preserve">should </w:t>
      </w:r>
      <w:r w:rsidRPr="00043054">
        <w:rPr>
          <w:highlight w:val="green"/>
          <w:u w:val="single"/>
        </w:rPr>
        <w:t>follow</w:t>
      </w:r>
      <w:r w:rsidRPr="009015AA">
        <w:rPr>
          <w:u w:val="single"/>
        </w:rPr>
        <w:t>.</w:t>
      </w:r>
    </w:p>
    <w:p w14:paraId="54B0046C" w14:textId="77777777" w:rsidR="00B66B5D" w:rsidRPr="00AC152E" w:rsidRDefault="00B66B5D" w:rsidP="00B66B5D">
      <w:pPr>
        <w:rPr>
          <w:sz w:val="16"/>
        </w:rPr>
      </w:pPr>
      <w:r w:rsidRPr="00AC152E">
        <w:rPr>
          <w:sz w:val="16"/>
        </w:rPr>
        <w:t>EMPs are one of those things that many people think is fake, or over-blown, or a conspiracy theorist’s dream. But they are real. EMPs can be either natural, from things like extreme solar geomagnetic disturbances, or man-made like a large thermonuclear detonation or a cyberattack. If they are coordinated with physical attacks then things can get real dicey real fast.</w:t>
      </w:r>
    </w:p>
    <w:p w14:paraId="7FA67A5F" w14:textId="77777777" w:rsidR="00B66B5D" w:rsidRPr="00AC152E" w:rsidRDefault="00B66B5D" w:rsidP="00B66B5D">
      <w:pPr>
        <w:rPr>
          <w:sz w:val="16"/>
        </w:rPr>
      </w:pPr>
      <w:r w:rsidRPr="00AC152E">
        <w:rPr>
          <w:sz w:val="16"/>
        </w:rPr>
        <w:t>As the U.S. Commission to Assess the Threat to the United States from EMP Attack points out, “the physical and social fabric of the United States is sustained by a system of systems - a complex and dynamic network of interlocking and interdependent infrastructures whose harmonious functioning enables the myriad actions, transactions, and information flow that undergird the orderly conduct of civil society.”</w:t>
      </w:r>
    </w:p>
    <w:p w14:paraId="30B1983B" w14:textId="77777777" w:rsidR="00B66B5D" w:rsidRPr="00AC152E" w:rsidRDefault="00B66B5D" w:rsidP="00B66B5D">
      <w:pPr>
        <w:rPr>
          <w:sz w:val="16"/>
        </w:rPr>
      </w:pPr>
      <w:r w:rsidRPr="00AC152E">
        <w:rPr>
          <w:sz w:val="16"/>
        </w:rPr>
        <w:t>According to the Commission, EMP effects represent arguably the largest-scale common-cause failure events that could affect our electric power grid and undermine our society, leaving it vulnerable on many fronts. High-voltage control cables and large transformers that control the grid are particularly vulnerable. Transformers weigh 400 tons, take two years to build, and cost $7 million apiece. We are already way behind in having backup transformers ready, so if many go out at once, we have a big problem powering our country.</w:t>
      </w:r>
    </w:p>
    <w:p w14:paraId="2829E3E1" w14:textId="77777777" w:rsidR="00B66B5D" w:rsidRPr="00AC152E" w:rsidRDefault="00B66B5D" w:rsidP="00B66B5D">
      <w:pPr>
        <w:rPr>
          <w:sz w:val="16"/>
        </w:rPr>
      </w:pPr>
      <w:r w:rsidRPr="00AC152E">
        <w:rPr>
          <w:sz w:val="16"/>
        </w:rPr>
        <w:t>So can we do anything about it?</w:t>
      </w:r>
    </w:p>
    <w:p w14:paraId="6A17FD69" w14:textId="77777777" w:rsidR="00B66B5D" w:rsidRPr="00AC152E" w:rsidRDefault="00B66B5D" w:rsidP="00B66B5D">
      <w:pPr>
        <w:rPr>
          <w:sz w:val="16"/>
        </w:rPr>
      </w:pPr>
      <w:r w:rsidRPr="00AC152E">
        <w:rPr>
          <w:sz w:val="16"/>
        </w:rPr>
        <w:t>The phenomenon of a large electromagnetic pulse is not new. The first human-caused EMP occurred in 1962 when the 1.4 megaton Starfish Prime thermonuclear weapon detonated 400 km above the Pacific Ocean.</w:t>
      </w:r>
    </w:p>
    <w:p w14:paraId="35619AB5" w14:textId="77777777" w:rsidR="00B66B5D" w:rsidRPr="00AC152E" w:rsidRDefault="00B66B5D" w:rsidP="00B66B5D">
      <w:pPr>
        <w:rPr>
          <w:sz w:val="16"/>
        </w:rPr>
      </w:pPr>
      <w:r w:rsidRPr="00AC152E">
        <w:rPr>
          <w:sz w:val="16"/>
        </w:rPr>
        <w:t xml:space="preserve">One hundred times bigger than what we dropped on </w:t>
      </w:r>
      <w:proofErr w:type="gramStart"/>
      <w:r w:rsidRPr="00AC152E">
        <w:rPr>
          <w:sz w:val="16"/>
        </w:rPr>
        <w:t>Hiroshima,</w:t>
      </w:r>
      <w:proofErr w:type="gramEnd"/>
      <w:r w:rsidRPr="00AC152E">
        <w:rPr>
          <w:sz w:val="16"/>
        </w:rPr>
        <w:t xml:space="preserve"> Starfish Prime resulted in an EMP which caused electrical damage nearly 900 miles away in Hawaii. It knocked out about 300 streetlights, set off numerous burglar alarms, and damaged a telephone company microwave link that shut down telephone calls from Kauai to the other Hawaiian islands.</w:t>
      </w:r>
    </w:p>
    <w:p w14:paraId="7C78EB5D" w14:textId="77777777" w:rsidR="00B66B5D" w:rsidRPr="00AC152E" w:rsidRDefault="00B66B5D" w:rsidP="00B66B5D">
      <w:pPr>
        <w:rPr>
          <w:sz w:val="16"/>
        </w:rPr>
      </w:pPr>
      <w:r w:rsidRPr="00AC152E">
        <w:rPr>
          <w:sz w:val="16"/>
        </w:rPr>
        <w:t>And that was from 900 miles away.</w:t>
      </w:r>
    </w:p>
    <w:p w14:paraId="45EA5847" w14:textId="77777777" w:rsidR="00B66B5D" w:rsidRPr="00AC152E" w:rsidRDefault="00B66B5D" w:rsidP="00B66B5D">
      <w:pPr>
        <w:rPr>
          <w:sz w:val="16"/>
        </w:rPr>
      </w:pPr>
      <w:r w:rsidRPr="00AC152E">
        <w:rPr>
          <w:sz w:val="16"/>
        </w:rPr>
        <w:t>On the natural side, in 1989, an unexpected geomagnetic storm triggered an event on the Hydro-Québec power system that resulted in its complete collapse within 92 seconds, leaving six million customers without power. The storm resulted from the Sun ejecting a trillion-cubic-mile plume of superheated plasma, or ionized gas.</w:t>
      </w:r>
    </w:p>
    <w:p w14:paraId="4A49819F" w14:textId="77777777" w:rsidR="00B66B5D" w:rsidRPr="00AC152E" w:rsidRDefault="00B66B5D" w:rsidP="00B66B5D">
      <w:pPr>
        <w:rPr>
          <w:sz w:val="16"/>
        </w:rPr>
      </w:pPr>
      <w:r w:rsidRPr="00AC152E">
        <w:rPr>
          <w:sz w:val="16"/>
        </w:rPr>
        <w:t>It took two days for this cloud to smash into the Earth’s magnetosphere overwhelming its normal ability to throw off charged cosmic particles, triggering hundreds of incidents across the globe and causing undulating, multicolored auroras to spread as far south as Texas and Cuba.</w:t>
      </w:r>
    </w:p>
    <w:p w14:paraId="00FE84D6" w14:textId="77777777" w:rsidR="00B66B5D" w:rsidRPr="00AC152E" w:rsidRDefault="00B66B5D" w:rsidP="00B66B5D">
      <w:pPr>
        <w:rPr>
          <w:sz w:val="16"/>
        </w:rPr>
      </w:pPr>
      <w:r w:rsidRPr="00AC152E">
        <w:rPr>
          <w:sz w:val="16"/>
        </w:rPr>
        <w:t>Such storms occur every 60 years or so, and in 1989, we weren't anywhere near as electrified and electronically interconnected as we are today, or as we will be in 30 years.</w:t>
      </w:r>
    </w:p>
    <w:p w14:paraId="3F3AB193" w14:textId="77777777" w:rsidR="00B66B5D" w:rsidRPr="00AC152E" w:rsidRDefault="00B66B5D" w:rsidP="00B66B5D">
      <w:pPr>
        <w:rPr>
          <w:sz w:val="16"/>
        </w:rPr>
      </w:pPr>
      <w:r w:rsidRPr="00AC152E">
        <w:rPr>
          <w:sz w:val="16"/>
        </w:rPr>
        <w:t>This is the most likely EMP to occur.</w:t>
      </w:r>
    </w:p>
    <w:p w14:paraId="49BB3835" w14:textId="77777777" w:rsidR="00B66B5D" w:rsidRPr="00AC152E" w:rsidRDefault="00B66B5D" w:rsidP="00B66B5D">
      <w:pPr>
        <w:rPr>
          <w:sz w:val="16"/>
        </w:rPr>
      </w:pPr>
      <w:r w:rsidRPr="00AC152E">
        <w:rPr>
          <w:sz w:val="16"/>
        </w:rPr>
        <w:t>A new 2018 study by the U.S. Air Force Electromagnetic Defense Task Force addresses direct EMP threats to the United States and its allies. While some issues have existed for decades, the window of opportunity to mitigate some of these threats is closing. Meanwhile, many existing threats have gained prominence because of the almost universal integration of vulnerable silica-based technologies into all aspects of modern technology and society.</w:t>
      </w:r>
    </w:p>
    <w:p w14:paraId="2E682C76" w14:textId="77777777" w:rsidR="00B66B5D" w:rsidRPr="00AC152E" w:rsidRDefault="00B66B5D" w:rsidP="00B66B5D">
      <w:pPr>
        <w:rPr>
          <w:sz w:val="16"/>
        </w:rPr>
      </w:pPr>
      <w:r w:rsidRPr="00AC152E">
        <w:rPr>
          <w:sz w:val="16"/>
        </w:rPr>
        <w:t xml:space="preserve">In 2008, the Commission to Assess the Threat to the United States from Electromagnetic Pulse Attack made a compelling case for protecting critical infrastructures against EMP and solar geomagnetic disturbances. To avert long term outages, the U.S. must assure the availability of survivable power sources with long-term, readily accessible and continuous fuel supplies to </w:t>
      </w:r>
      <w:proofErr w:type="spellStart"/>
      <w:r w:rsidRPr="00AC152E">
        <w:rPr>
          <w:sz w:val="16"/>
        </w:rPr>
        <w:t>blackstart</w:t>
      </w:r>
      <w:proofErr w:type="spellEnd"/>
      <w:r w:rsidRPr="00AC152E">
        <w:rPr>
          <w:sz w:val="16"/>
        </w:rPr>
        <w:t xml:space="preserve"> the grid, sustain emergency life-support services, and reconstitute local, state, and national infrastructures. Long term outages are defined as the interruption of electricity for months to years over large geographic regions.</w:t>
      </w:r>
    </w:p>
    <w:p w14:paraId="6D7E7139" w14:textId="77777777" w:rsidR="00B66B5D" w:rsidRPr="00AC152E" w:rsidRDefault="00B66B5D" w:rsidP="00B66B5D">
      <w:pPr>
        <w:rPr>
          <w:sz w:val="16"/>
        </w:rPr>
      </w:pPr>
      <w:r w:rsidRPr="00AC152E">
        <w:rPr>
          <w:sz w:val="16"/>
        </w:rPr>
        <w:t xml:space="preserve">An eye-level point-of-view rendering from inside the </w:t>
      </w:r>
      <w:proofErr w:type="spellStart"/>
      <w:r w:rsidRPr="00AC152E">
        <w:rPr>
          <w:sz w:val="16"/>
        </w:rPr>
        <w:t>NuScale</w:t>
      </w:r>
      <w:proofErr w:type="spellEnd"/>
      <w:r w:rsidRPr="00AC152E">
        <w:rPr>
          <w:sz w:val="16"/>
        </w:rPr>
        <w:t xml:space="preserve"> plant visitor’s center looking toward the plant facilities. The plant design guards against EMPs, meltdowns and cyberattacks, and can provide energy continuously through any </w:t>
      </w:r>
      <w:proofErr w:type="spellStart"/>
      <w:r w:rsidRPr="00AC152E">
        <w:rPr>
          <w:sz w:val="16"/>
        </w:rPr>
        <w:t>disaster.NUSCALE</w:t>
      </w:r>
      <w:proofErr w:type="spellEnd"/>
    </w:p>
    <w:p w14:paraId="26CA870D" w14:textId="77777777" w:rsidR="00B66B5D" w:rsidRPr="00BF7A38" w:rsidRDefault="00B66B5D" w:rsidP="00B66B5D">
      <w:pPr>
        <w:rPr>
          <w:u w:val="single"/>
        </w:rPr>
      </w:pPr>
      <w:r w:rsidRPr="00AC152E">
        <w:rPr>
          <w:sz w:val="16"/>
        </w:rPr>
        <w:t xml:space="preserve">The </w:t>
      </w:r>
      <w:r w:rsidRPr="00043054">
        <w:rPr>
          <w:rStyle w:val="Emphasis"/>
          <w:highlight w:val="green"/>
        </w:rPr>
        <w:t>N</w:t>
      </w:r>
      <w:r w:rsidRPr="00B66B5D">
        <w:rPr>
          <w:rStyle w:val="Emphasis"/>
        </w:rPr>
        <w:t xml:space="preserve">uclear </w:t>
      </w:r>
      <w:r w:rsidRPr="00043054">
        <w:rPr>
          <w:rStyle w:val="Emphasis"/>
          <w:highlight w:val="green"/>
        </w:rPr>
        <w:t>R</w:t>
      </w:r>
      <w:r w:rsidRPr="00B66B5D">
        <w:rPr>
          <w:rStyle w:val="Emphasis"/>
        </w:rPr>
        <w:t xml:space="preserve">egulatory </w:t>
      </w:r>
      <w:r w:rsidRPr="00043054">
        <w:rPr>
          <w:rStyle w:val="Emphasis"/>
          <w:highlight w:val="green"/>
        </w:rPr>
        <w:t>C</w:t>
      </w:r>
      <w:r w:rsidRPr="00B66B5D">
        <w:rPr>
          <w:rStyle w:val="Emphasis"/>
        </w:rPr>
        <w:t>ommission</w:t>
      </w:r>
      <w:r w:rsidRPr="00B66B5D">
        <w:rPr>
          <w:sz w:val="16"/>
        </w:rPr>
        <w:t xml:space="preserve"> tracks this i</w:t>
      </w:r>
      <w:r w:rsidRPr="00AC152E">
        <w:rPr>
          <w:sz w:val="16"/>
        </w:rPr>
        <w:t xml:space="preserve">ssue closely, and </w:t>
      </w:r>
      <w:r w:rsidRPr="00AC152E">
        <w:rPr>
          <w:u w:val="single"/>
        </w:rPr>
        <w:t xml:space="preserve">has been examining these issues for more than 30 years, starting in the late 1970s when the agency studied how EMP could affect nuclear power plant safe-shutdown systems. </w:t>
      </w:r>
      <w:r w:rsidRPr="009B4579">
        <w:rPr>
          <w:rStyle w:val="Emphasis"/>
        </w:rPr>
        <w:t xml:space="preserve">The agency </w:t>
      </w:r>
      <w:r w:rsidRPr="00043054">
        <w:rPr>
          <w:rStyle w:val="Emphasis"/>
          <w:highlight w:val="green"/>
        </w:rPr>
        <w:t xml:space="preserve">concluded </w:t>
      </w:r>
      <w:r w:rsidRPr="009B4579">
        <w:rPr>
          <w:rStyle w:val="Emphasis"/>
        </w:rPr>
        <w:t xml:space="preserve">as recently as two years ago that </w:t>
      </w:r>
      <w:r w:rsidRPr="00043054">
        <w:rPr>
          <w:rStyle w:val="Emphasis"/>
          <w:highlight w:val="green"/>
        </w:rPr>
        <w:t xml:space="preserve">nuclear </w:t>
      </w:r>
      <w:r w:rsidRPr="009B4579">
        <w:rPr>
          <w:rStyle w:val="Emphasis"/>
        </w:rPr>
        <w:t>power</w:t>
      </w:r>
      <w:r w:rsidRPr="00043054">
        <w:rPr>
          <w:rStyle w:val="Emphasis"/>
          <w:highlight w:val="green"/>
        </w:rPr>
        <w:t xml:space="preserve"> plants can </w:t>
      </w:r>
      <w:r w:rsidRPr="00B66B5D">
        <w:rPr>
          <w:rStyle w:val="Emphasis"/>
        </w:rPr>
        <w:t xml:space="preserve">safely </w:t>
      </w:r>
      <w:r w:rsidRPr="00043054">
        <w:rPr>
          <w:rStyle w:val="Emphasis"/>
          <w:highlight w:val="green"/>
        </w:rPr>
        <w:t xml:space="preserve">shut down following </w:t>
      </w:r>
      <w:r w:rsidRPr="009B4579">
        <w:rPr>
          <w:rStyle w:val="Emphasis"/>
        </w:rPr>
        <w:t xml:space="preserve">an </w:t>
      </w:r>
      <w:r w:rsidRPr="00043054">
        <w:rPr>
          <w:rStyle w:val="Emphasis"/>
          <w:highlight w:val="green"/>
        </w:rPr>
        <w:t xml:space="preserve">EMP </w:t>
      </w:r>
      <w:r w:rsidRPr="009B4579">
        <w:rPr>
          <w:rStyle w:val="Emphasis"/>
        </w:rPr>
        <w:t>event</w:t>
      </w:r>
      <w:r w:rsidRPr="00AC152E">
        <w:rPr>
          <w:sz w:val="16"/>
        </w:rPr>
        <w:t xml:space="preserve">. NRC drafted a rule last year on </w:t>
      </w:r>
      <w:r w:rsidRPr="00AC152E">
        <w:rPr>
          <w:u w:val="single"/>
        </w:rPr>
        <w:t xml:space="preserve">maintaining key plant safety functions after a severe event, particularly on how </w:t>
      </w:r>
      <w:r w:rsidRPr="00B66B5D">
        <w:rPr>
          <w:u w:val="single"/>
        </w:rPr>
        <w:t xml:space="preserve">to </w:t>
      </w:r>
      <w:r w:rsidRPr="00043054">
        <w:rPr>
          <w:highlight w:val="green"/>
          <w:u w:val="single"/>
        </w:rPr>
        <w:t xml:space="preserve">keep </w:t>
      </w:r>
      <w:r w:rsidRPr="00B66B5D">
        <w:rPr>
          <w:u w:val="single"/>
        </w:rPr>
        <w:t xml:space="preserve">spent </w:t>
      </w:r>
      <w:r w:rsidRPr="00043054">
        <w:rPr>
          <w:highlight w:val="green"/>
          <w:u w:val="single"/>
        </w:rPr>
        <w:t>fuel pools cool</w:t>
      </w:r>
      <w:r w:rsidRPr="00AC152E">
        <w:rPr>
          <w:u w:val="single"/>
        </w:rPr>
        <w:t>.</w:t>
      </w:r>
    </w:p>
    <w:bookmarkEnd w:id="1"/>
    <w:p w14:paraId="0914EF4A" w14:textId="77777777" w:rsidR="00B66B5D" w:rsidRPr="00B66B5D" w:rsidRDefault="00B66B5D" w:rsidP="00B66B5D"/>
    <w:p w14:paraId="3668D17F" w14:textId="39AAE07C" w:rsidR="00602C56" w:rsidRDefault="00602C56" w:rsidP="00602C56">
      <w:pPr>
        <w:pStyle w:val="Heading3"/>
      </w:pPr>
      <w:r>
        <w:t>1NC – Nuclear War Good</w:t>
      </w:r>
    </w:p>
    <w:p w14:paraId="2E1BB047" w14:textId="77777777" w:rsidR="00602C56" w:rsidRPr="007E35A2" w:rsidRDefault="00602C56" w:rsidP="00602C56">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774657C0" w14:textId="77777777" w:rsidR="00602C56" w:rsidRPr="00A24BF5" w:rsidRDefault="00602C56" w:rsidP="00602C56">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60A15749" w14:textId="77777777" w:rsidR="00602C56" w:rsidRPr="007E35A2" w:rsidRDefault="00602C56" w:rsidP="00602C56">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dead, but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289E7326" w14:textId="77777777" w:rsidR="00602C56" w:rsidRDefault="00602C56" w:rsidP="00602C56">
      <w:pPr>
        <w:rPr>
          <w:u w:val="single"/>
        </w:rPr>
      </w:pPr>
    </w:p>
    <w:p w14:paraId="61B4344C" w14:textId="77777777" w:rsidR="00602C56" w:rsidRDefault="00602C56" w:rsidP="00602C56">
      <w:pPr>
        <w:pStyle w:val="Heading4"/>
      </w:pPr>
      <w:r w:rsidRPr="000D1B0F">
        <w:rPr>
          <w:u w:val="single"/>
        </w:rPr>
        <w:t>Can’t rebuild</w:t>
      </w:r>
      <w:r>
        <w:t xml:space="preserve"> industrial civilization. </w:t>
      </w:r>
    </w:p>
    <w:p w14:paraId="594729FD" w14:textId="77777777" w:rsidR="00602C56" w:rsidRDefault="00602C56" w:rsidP="00602C56">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8" w:history="1">
        <w:r w:rsidRPr="00DF74F2">
          <w:rPr>
            <w:rStyle w:val="Hyperlink"/>
          </w:rPr>
          <w:t>https://www.wildwill.net/blog/2017/05/27/industrial-civilization-not-rebuilt/</w:t>
        </w:r>
      </w:hyperlink>
      <w:r>
        <w:rPr>
          <w:rStyle w:val="Hyperlink"/>
        </w:rPr>
        <w:t>] Recut Justin</w:t>
      </w:r>
    </w:p>
    <w:p w14:paraId="1A22BBB5" w14:textId="77777777" w:rsidR="00602C56" w:rsidRPr="005774DF" w:rsidRDefault="00602C56" w:rsidP="00602C56">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5774DF">
        <w:rPr>
          <w:sz w:val="12"/>
        </w:rPr>
        <w:t>Maori</w:t>
      </w:r>
      <w:proofErr w:type="spellEnd"/>
      <w:r w:rsidRPr="005774DF">
        <w:rPr>
          <w:sz w:val="12"/>
        </w:rPr>
        <w:t xml:space="preserve">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w:t>
      </w:r>
      <w:proofErr w:type="spellStart"/>
      <w:r w:rsidRPr="005774DF">
        <w:rPr>
          <w:sz w:val="12"/>
        </w:rPr>
        <w:t>Maori</w:t>
      </w:r>
      <w:proofErr w:type="spellEnd"/>
      <w:r w:rsidRPr="005774DF">
        <w:rPr>
          <w:sz w:val="12"/>
        </w:rPr>
        <w:t xml:space="preserve">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5774DF">
        <w:rPr>
          <w:sz w:val="12"/>
        </w:rPr>
        <w:t>Maori</w:t>
      </w:r>
      <w:proofErr w:type="spellEnd"/>
      <w:r w:rsidRPr="005774DF">
        <w:rPr>
          <w:sz w:val="12"/>
        </w:rPr>
        <w:t xml:space="preserve"> continued to live agriculturally and developed into a populated, complex, hierarchical, and violent society. Eventually an Australian seal-hunting ship informed the </w:t>
      </w:r>
      <w:proofErr w:type="spellStart"/>
      <w:r w:rsidRPr="005774DF">
        <w:rPr>
          <w:sz w:val="12"/>
        </w:rPr>
        <w:t>Maori</w:t>
      </w:r>
      <w:proofErr w:type="spellEnd"/>
      <w:r w:rsidRPr="005774DF">
        <w:rPr>
          <w:sz w:val="12"/>
        </w:rPr>
        <w:t xml:space="preserve"> of the </w:t>
      </w:r>
      <w:proofErr w:type="spellStart"/>
      <w:r w:rsidRPr="005774DF">
        <w:rPr>
          <w:sz w:val="12"/>
        </w:rPr>
        <w:t>Moriori’s</w:t>
      </w:r>
      <w:proofErr w:type="spellEnd"/>
      <w:r w:rsidRPr="005774DF">
        <w:rPr>
          <w:sz w:val="12"/>
        </w:rPr>
        <w:t xml:space="preserve"> existence, and the </w:t>
      </w:r>
      <w:proofErr w:type="spellStart"/>
      <w:r w:rsidRPr="005774DF">
        <w:rPr>
          <w:sz w:val="12"/>
        </w:rPr>
        <w:t>Maori</w:t>
      </w:r>
      <w:proofErr w:type="spellEnd"/>
      <w:r w:rsidRPr="005774DF">
        <w:rPr>
          <w:sz w:val="12"/>
        </w:rPr>
        <w:t xml:space="preserve">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w:t>
      </w:r>
      <w:proofErr w:type="spellStart"/>
      <w:r w:rsidRPr="005774DF">
        <w:rPr>
          <w:sz w:val="12"/>
        </w:rPr>
        <w:t>Maori</w:t>
      </w:r>
      <w:proofErr w:type="spellEnd"/>
      <w:r w:rsidRPr="005774DF">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5774DF">
        <w:rPr>
          <w:sz w:val="12"/>
        </w:rPr>
        <w:t>Maori</w:t>
      </w:r>
      <w:proofErr w:type="spellEnd"/>
      <w:r w:rsidRPr="005774DF">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5774DF">
        <w:rPr>
          <w:sz w:val="12"/>
        </w:rPr>
        <w:t>Maori</w:t>
      </w:r>
      <w:proofErr w:type="spellEnd"/>
      <w:r w:rsidRPr="005774DF">
        <w:rPr>
          <w:sz w:val="12"/>
        </w:rPr>
        <w:t xml:space="preserve">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4187DEB4" w14:textId="77777777" w:rsidR="00602C56" w:rsidRDefault="00602C56" w:rsidP="00602C56">
      <w:pPr>
        <w:rPr>
          <w:u w:val="single"/>
        </w:rPr>
      </w:pPr>
    </w:p>
    <w:p w14:paraId="147771F7" w14:textId="77777777" w:rsidR="00602C56" w:rsidRPr="00A24BF5" w:rsidRDefault="00602C56" w:rsidP="00602C56">
      <w:pPr>
        <w:pStyle w:val="Heading4"/>
      </w:pPr>
      <w:r w:rsidRPr="00A24BF5">
        <w:t xml:space="preserve">Every empirical example of effective arms control followed a nuclear crisis. </w:t>
      </w:r>
    </w:p>
    <w:p w14:paraId="455BCAA6" w14:textId="77777777" w:rsidR="00602C56" w:rsidRPr="00A24BF5" w:rsidRDefault="00602C56" w:rsidP="00602C56">
      <w:r w:rsidRPr="00BD473C">
        <w:rPr>
          <w:rStyle w:val="Style13ptBold"/>
        </w:rPr>
        <w:t>Fuhrmann 16</w:t>
      </w:r>
      <w:r w:rsidRPr="00A24BF5">
        <w:t xml:space="preserve"> </w:t>
      </w:r>
      <w:r>
        <w:t>[</w:t>
      </w:r>
      <w:r w:rsidRPr="00A24BF5">
        <w:t xml:space="preserve">Associate professor of political science at Texas A&amp;M University. 11/2016. “After Armageddon: Pondering the Potential Political Consequences of Third Use.” Should We Let the Bomb Spread?, edited by Henry D. </w:t>
      </w:r>
      <w:proofErr w:type="spellStart"/>
      <w:r w:rsidRPr="00A24BF5">
        <w:t>Sokolski</w:t>
      </w:r>
      <w:proofErr w:type="spellEnd"/>
      <w:r w:rsidRPr="00A24BF5">
        <w:t xml:space="preserve">, United States Army War College Press, </w:t>
      </w:r>
      <w:hyperlink r:id="rId9" w:history="1">
        <w:r w:rsidRPr="00A24BF5">
          <w:rPr>
            <w:rStyle w:val="Hyperlink"/>
          </w:rPr>
          <w:t>http://www.dtic.mil/dtic/tr/fulltext/u2/1021744.pdf</w:t>
        </w:r>
      </w:hyperlink>
      <w:r>
        <w:t>]</w:t>
      </w:r>
    </w:p>
    <w:p w14:paraId="6D7A2BCD" w14:textId="77777777" w:rsidR="00602C56" w:rsidRPr="00BD473C" w:rsidRDefault="00602C56" w:rsidP="00602C56">
      <w:r w:rsidRPr="00BD473C">
        <w:t xml:space="preserve">The discussion in this section so far assumes that the third use of nuclear weapons would negatively affect the nonproliferation regime. It is also possible, and somewhat paradoxical, that </w:t>
      </w:r>
      <w:r w:rsidRPr="00BD473C">
        <w:rPr>
          <w:rStyle w:val="StyleUnderline"/>
        </w:rPr>
        <w:t xml:space="preserve">nuclear use would result in a </w:t>
      </w:r>
      <w:r w:rsidRPr="00BD473C">
        <w:rPr>
          <w:rStyle w:val="Emphasis"/>
        </w:rPr>
        <w:t>stronger regime</w:t>
      </w:r>
      <w:r w:rsidRPr="00BD473C">
        <w:t xml:space="preserve">. </w:t>
      </w:r>
      <w:r w:rsidRPr="00BD473C">
        <w:rPr>
          <w:rStyle w:val="StyleUnderline"/>
        </w:rPr>
        <w:t xml:space="preserve">The </w:t>
      </w:r>
      <w:r w:rsidRPr="00BD473C">
        <w:rPr>
          <w:rStyle w:val="StyleUnderline"/>
          <w:highlight w:val="green"/>
        </w:rPr>
        <w:t>international community</w:t>
      </w:r>
      <w:r w:rsidRPr="00BD473C">
        <w:rPr>
          <w:rStyle w:val="StyleUnderline"/>
        </w:rPr>
        <w:t xml:space="preserve"> often </w:t>
      </w:r>
      <w:r w:rsidRPr="00BD473C">
        <w:rPr>
          <w:rStyle w:val="StyleUnderline"/>
          <w:highlight w:val="green"/>
        </w:rPr>
        <w:t>reacts to disasters by</w:t>
      </w:r>
      <w:r w:rsidRPr="00BD473C">
        <w:rPr>
          <w:rStyle w:val="StyleUnderline"/>
        </w:rPr>
        <w:t xml:space="preserve"> instituting </w:t>
      </w:r>
      <w:r w:rsidRPr="00BD473C">
        <w:rPr>
          <w:rStyle w:val="Emphasis"/>
          <w:highlight w:val="green"/>
        </w:rPr>
        <w:t>sweeping reforms</w:t>
      </w:r>
      <w:r w:rsidRPr="00BD473C">
        <w:t xml:space="preserve">. </w:t>
      </w:r>
      <w:r w:rsidRPr="00BD473C">
        <w:rPr>
          <w:rStyle w:val="StyleUnderline"/>
        </w:rPr>
        <w:t xml:space="preserve">Most of the major </w:t>
      </w:r>
      <w:r w:rsidRPr="00BD473C">
        <w:rPr>
          <w:rStyle w:val="StyleUnderline"/>
          <w:highlight w:val="green"/>
        </w:rPr>
        <w:t>improvements to</w:t>
      </w:r>
      <w:r w:rsidRPr="00BD473C">
        <w:rPr>
          <w:rStyle w:val="StyleUnderline"/>
        </w:rPr>
        <w:t xml:space="preserve"> the </w:t>
      </w:r>
      <w:r w:rsidRPr="00BD473C">
        <w:rPr>
          <w:rStyle w:val="StyleUnderline"/>
          <w:highlight w:val="green"/>
        </w:rPr>
        <w:t>nonprolif</w:t>
      </w:r>
      <w:r w:rsidRPr="00BD473C">
        <w:rPr>
          <w:rStyle w:val="StyleUnderline"/>
        </w:rPr>
        <w:t xml:space="preserve">eration regime since 1970 </w:t>
      </w:r>
      <w:r w:rsidRPr="00BD473C">
        <w:rPr>
          <w:rStyle w:val="StyleUnderline"/>
          <w:highlight w:val="green"/>
        </w:rPr>
        <w:t xml:space="preserve">resulted from </w:t>
      </w:r>
      <w:r w:rsidRPr="00BD473C">
        <w:rPr>
          <w:rStyle w:val="Emphasis"/>
          <w:highlight w:val="green"/>
        </w:rPr>
        <w:t>crises of confidence</w:t>
      </w:r>
      <w:r w:rsidRPr="00BD473C">
        <w:rPr>
          <w:rStyle w:val="StyleUnderline"/>
        </w:rPr>
        <w:t xml:space="preserve"> in existing measures. </w:t>
      </w:r>
      <w:r w:rsidRPr="00BD473C">
        <w:rPr>
          <w:rStyle w:val="StyleUnderline"/>
          <w:highlight w:val="green"/>
        </w:rPr>
        <w:t>India’s nuclear test</w:t>
      </w:r>
      <w:r w:rsidRPr="00BD473C">
        <w:t xml:space="preserve"> in 1974 </w:t>
      </w:r>
      <w:r w:rsidRPr="00BD473C">
        <w:rPr>
          <w:rStyle w:val="StyleUnderline"/>
          <w:highlight w:val="green"/>
        </w:rPr>
        <w:t>led to</w:t>
      </w:r>
      <w:r w:rsidRPr="00BD473C">
        <w:rPr>
          <w:rStyle w:val="StyleUnderline"/>
        </w:rPr>
        <w:t xml:space="preserve"> the creation of the</w:t>
      </w:r>
      <w:r w:rsidRPr="00BD473C">
        <w:t xml:space="preserve"> Nuclear Suppliers Group (</w:t>
      </w:r>
      <w:r w:rsidRPr="00BD473C">
        <w:rPr>
          <w:rStyle w:val="Emphasis"/>
          <w:highlight w:val="green"/>
        </w:rPr>
        <w:t>NSG</w:t>
      </w:r>
      <w:r w:rsidRPr="00BD473C">
        <w:t xml:space="preserve">), a cartel designed to regulate trade in nuclear technology and materials. </w:t>
      </w:r>
      <w:r w:rsidRPr="00BD473C">
        <w:rPr>
          <w:rStyle w:val="StyleUnderline"/>
          <w:highlight w:val="green"/>
        </w:rPr>
        <w:t>Iraq</w:t>
      </w:r>
      <w:r w:rsidRPr="00BD473C">
        <w:rPr>
          <w:rStyle w:val="StyleUnderline"/>
        </w:rPr>
        <w:t>’s violations of the NPT prior to the 1991 Persian Gulf War caused the international community to give the</w:t>
      </w:r>
      <w:r w:rsidRPr="00BD473C">
        <w:t xml:space="preserve"> International Atomic Energy Agency (</w:t>
      </w:r>
      <w:r w:rsidRPr="00BD473C">
        <w:rPr>
          <w:rStyle w:val="Emphasis"/>
          <w:highlight w:val="green"/>
        </w:rPr>
        <w:t>IAEA</w:t>
      </w:r>
      <w:r w:rsidRPr="00BD473C">
        <w:t xml:space="preserve">), the main enforcer of the NPT, </w:t>
      </w:r>
      <w:r w:rsidRPr="00BD473C">
        <w:rPr>
          <w:rStyle w:val="StyleUnderline"/>
        </w:rPr>
        <w:t xml:space="preserve">more teeth through the 1997 Additional Protocol. In addition, the international community sought to </w:t>
      </w:r>
      <w:r w:rsidRPr="00BD473C">
        <w:rPr>
          <w:rStyle w:val="Emphasis"/>
        </w:rPr>
        <w:t>strengthen global export controls</w:t>
      </w:r>
      <w:r w:rsidRPr="00BD473C">
        <w:rPr>
          <w:rStyle w:val="StyleUnderline"/>
        </w:rPr>
        <w:t xml:space="preserve"> by passing United Nations Security Council Resolution 1540 after the public exposure of the A. Q. Khan network, a Pakistani-based operation that supplied nuclear weapon-related technology to Iran, Libya, and North Korea. As these examples illustrate, </w:t>
      </w:r>
      <w:r w:rsidRPr="00BD473C">
        <w:rPr>
          <w:rStyle w:val="Emphasis"/>
        </w:rPr>
        <w:t>sweeping reforms are sometimes possible in a time of crisis.</w:t>
      </w:r>
      <w:r w:rsidRPr="00BD473C">
        <w:t xml:space="preserve"> </w:t>
      </w:r>
      <w:r w:rsidRPr="00BD473C">
        <w:rPr>
          <w:rStyle w:val="StyleUnderline"/>
          <w:highlight w:val="green"/>
        </w:rPr>
        <w:t>The third use of</w:t>
      </w:r>
      <w:r w:rsidRPr="00BD473C">
        <w:rPr>
          <w:rStyle w:val="StyleUnderline"/>
        </w:rPr>
        <w:t xml:space="preserve"> nuclear </w:t>
      </w:r>
      <w:r w:rsidRPr="00BD473C">
        <w:rPr>
          <w:rStyle w:val="StyleUnderline"/>
          <w:highlight w:val="green"/>
        </w:rPr>
        <w:t>weapons would</w:t>
      </w:r>
      <w:r w:rsidRPr="00BD473C">
        <w:rPr>
          <w:rStyle w:val="StyleUnderline"/>
        </w:rPr>
        <w:t xml:space="preserve"> no doubt be horrific. It might, therefore, </w:t>
      </w:r>
      <w:r w:rsidRPr="00BD473C">
        <w:rPr>
          <w:rStyle w:val="StyleUnderline"/>
          <w:highlight w:val="green"/>
        </w:rPr>
        <w:t xml:space="preserve">create a </w:t>
      </w:r>
      <w:r w:rsidRPr="00BD473C">
        <w:rPr>
          <w:rStyle w:val="Emphasis"/>
          <w:highlight w:val="green"/>
        </w:rPr>
        <w:t>broad</w:t>
      </w:r>
      <w:r w:rsidRPr="00BD473C">
        <w:rPr>
          <w:rStyle w:val="Emphasis"/>
        </w:rPr>
        <w:t xml:space="preserve"> international </w:t>
      </w:r>
      <w:r w:rsidRPr="00BD473C">
        <w:rPr>
          <w:rStyle w:val="Emphasis"/>
          <w:highlight w:val="green"/>
        </w:rPr>
        <w:t>consensus to strengthen nonprolif</w:t>
      </w:r>
      <w:r w:rsidRPr="00BD473C">
        <w:rPr>
          <w:rStyle w:val="Emphasis"/>
        </w:rPr>
        <w:t xml:space="preserve">eration </w:t>
      </w:r>
      <w:r w:rsidRPr="00BD473C">
        <w:rPr>
          <w:rStyle w:val="Emphasis"/>
          <w:highlight w:val="green"/>
        </w:rPr>
        <w:t>norms</w:t>
      </w:r>
      <w:r w:rsidRPr="00BD473C">
        <w:t xml:space="preserve"> </w:t>
      </w:r>
      <w:r w:rsidRPr="00BD473C">
        <w:rPr>
          <w:rStyle w:val="StyleUnderline"/>
        </w:rPr>
        <w:t>in an attempt to lower the odds that the bomb would be used a fourth time</w:t>
      </w:r>
      <w:r w:rsidRPr="00BD473C">
        <w:t>. This does not imply that the third use of nuclear weapons would be a good thing. The negative consequences would outweigh any marginal improvement in the nonproliferation regime resulting from nuclear use.</w:t>
      </w:r>
    </w:p>
    <w:p w14:paraId="02EF4E17" w14:textId="77777777" w:rsidR="00602C56" w:rsidRDefault="00602C56" w:rsidP="00602C56">
      <w:pPr>
        <w:rPr>
          <w:u w:val="single"/>
        </w:rPr>
      </w:pPr>
    </w:p>
    <w:p w14:paraId="31936A26" w14:textId="77777777" w:rsidR="00602C56" w:rsidRPr="007E35A2" w:rsidRDefault="00602C56" w:rsidP="00602C56">
      <w:pPr>
        <w:pStyle w:val="Heading4"/>
      </w:pPr>
      <w:r w:rsidRPr="007E35A2">
        <w:rPr>
          <w:u w:val="single"/>
        </w:rPr>
        <w:t>Empirics</w:t>
      </w:r>
      <w:r>
        <w:t xml:space="preserve"> and </w:t>
      </w:r>
      <w:r w:rsidRPr="007E35A2">
        <w:rPr>
          <w:u w:val="single"/>
        </w:rPr>
        <w:t>worse disasters</w:t>
      </w:r>
      <w:r>
        <w:t xml:space="preserve"> disprove their impact.</w:t>
      </w:r>
    </w:p>
    <w:p w14:paraId="7F5C0A92" w14:textId="77777777" w:rsidR="00602C56" w:rsidRPr="00491681" w:rsidRDefault="00602C56" w:rsidP="00602C56">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0" w:history="1">
        <w:r w:rsidRPr="00E41138">
          <w:rPr>
            <w:rStyle w:val="Hyperlink"/>
          </w:rPr>
          <w:t>https://theconversation.com/the-understandable-fear-of-nuclear-weapons-doesnt-match-reality-73563</w:t>
        </w:r>
      </w:hyperlink>
      <w:r>
        <w:t>] Recut Justin</w:t>
      </w:r>
    </w:p>
    <w:p w14:paraId="090E80EC" w14:textId="77777777" w:rsidR="00602C56" w:rsidRDefault="00602C56" w:rsidP="00602C56">
      <w:pPr>
        <w:rPr>
          <w:sz w:val="12"/>
          <w:szCs w:val="16"/>
        </w:rPr>
      </w:pPr>
      <w:r w:rsidRPr="008C2ED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8C2EDA">
        <w:rPr>
          <w:b/>
          <w:bCs/>
          <w:highlight w:val="green"/>
          <w:u w:val="single"/>
        </w:rPr>
        <w:t>has been</w:t>
      </w:r>
      <w:r w:rsidRPr="00EA1C1C">
        <w:rPr>
          <w:b/>
          <w:bCs/>
          <w:u w:val="single"/>
        </w:rPr>
        <w:t xml:space="preserve"> vastly </w:t>
      </w:r>
      <w:r w:rsidRPr="008C2ED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8C2ED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8C2EDA">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8C2ED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8C2EDA">
        <w:rPr>
          <w:b/>
          <w:bCs/>
          <w:highlight w:val="green"/>
          <w:u w:val="single"/>
        </w:rPr>
        <w:t xml:space="preserve">we’re </w:t>
      </w:r>
      <w:r w:rsidRPr="000D21CE">
        <w:rPr>
          <w:b/>
          <w:bCs/>
          <w:u w:val="single"/>
        </w:rPr>
        <w:t xml:space="preserve">still </w:t>
      </w:r>
      <w:r w:rsidRPr="008C2EDA">
        <w:rPr>
          <w:b/>
          <w:bCs/>
          <w:highlight w:val="green"/>
          <w:u w:val="single"/>
        </w:rPr>
        <w:t>here despite</w:t>
      </w:r>
      <w:r w:rsidRPr="00EA1C1C">
        <w:rPr>
          <w:b/>
          <w:bCs/>
          <w:u w:val="single"/>
        </w:rPr>
        <w:t xml:space="preserve"> having </w:t>
      </w:r>
      <w:r w:rsidRPr="008C2EDA">
        <w:rPr>
          <w:b/>
          <w:bCs/>
          <w:highlight w:val="green"/>
          <w:u w:val="single"/>
        </w:rPr>
        <w:t>nuked our</w:t>
      </w:r>
      <w:r w:rsidRPr="00EA1C1C">
        <w:rPr>
          <w:b/>
          <w:bCs/>
          <w:u w:val="single"/>
        </w:rPr>
        <w:t xml:space="preserve"> own </w:t>
      </w:r>
      <w:r w:rsidRPr="008C2EDA">
        <w:rPr>
          <w:b/>
          <w:bCs/>
          <w:highlight w:val="green"/>
          <w:u w:val="single"/>
        </w:rPr>
        <w:t>planet</w:t>
      </w:r>
      <w:r w:rsidRPr="00EA1C1C">
        <w:rPr>
          <w:b/>
          <w:bCs/>
          <w:u w:val="single"/>
        </w:rPr>
        <w:t xml:space="preserve"> more than </w:t>
      </w:r>
      <w:r w:rsidRPr="008C2ED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8C2EDA">
        <w:rPr>
          <w:b/>
          <w:bCs/>
          <w:highlight w:val="green"/>
          <w:u w:val="single"/>
        </w:rPr>
        <w:t>one-thousandth</w:t>
      </w:r>
      <w:r w:rsidRPr="00EA1C1C">
        <w:rPr>
          <w:b/>
          <w:bCs/>
          <w:u w:val="single"/>
        </w:rPr>
        <w:t xml:space="preserve"> the </w:t>
      </w:r>
      <w:r w:rsidRPr="008C2ED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8C2EDA">
        <w:rPr>
          <w:b/>
          <w:bCs/>
          <w:highlight w:val="green"/>
          <w:u w:val="single"/>
        </w:rPr>
        <w:t>2,000</w:t>
      </w:r>
      <w:r w:rsidRPr="00EA1C1C">
        <w:rPr>
          <w:b/>
          <w:bCs/>
          <w:u w:val="single"/>
        </w:rPr>
        <w:t xml:space="preserve"> one-megaton </w:t>
      </w:r>
      <w:r w:rsidRPr="008C2EDA">
        <w:rPr>
          <w:b/>
          <w:bCs/>
          <w:highlight w:val="green"/>
          <w:u w:val="single"/>
        </w:rPr>
        <w:t>explosions</w:t>
      </w:r>
      <w:r w:rsidRPr="00EA1C1C">
        <w:rPr>
          <w:b/>
          <w:bCs/>
          <w:u w:val="single"/>
        </w:rPr>
        <w:t xml:space="preserve"> with a destructive radius of five miles each </w:t>
      </w:r>
      <w:r w:rsidRPr="008C2EDA">
        <w:rPr>
          <w:b/>
          <w:bCs/>
          <w:highlight w:val="green"/>
          <w:u w:val="single"/>
        </w:rPr>
        <w:t>would</w:t>
      </w:r>
      <w:r w:rsidRPr="00EA1C1C">
        <w:rPr>
          <w:b/>
          <w:bCs/>
          <w:u w:val="single"/>
        </w:rPr>
        <w:t xml:space="preserve"> directly </w:t>
      </w:r>
      <w:r w:rsidRPr="008C2EDA">
        <w:rPr>
          <w:b/>
          <w:bCs/>
          <w:highlight w:val="green"/>
          <w:u w:val="single"/>
        </w:rPr>
        <w:t>destroy less than 5% of the</w:t>
      </w:r>
      <w:r w:rsidRPr="00EA1C1C">
        <w:rPr>
          <w:b/>
          <w:bCs/>
          <w:u w:val="single"/>
        </w:rPr>
        <w:t xml:space="preserve"> territory of the </w:t>
      </w:r>
      <w:r w:rsidRPr="008C2ED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0C749735" w14:textId="77777777" w:rsidR="00602C56" w:rsidRDefault="00602C56" w:rsidP="00602C56"/>
    <w:p w14:paraId="6FD98BF1" w14:textId="77777777" w:rsidR="00602C56" w:rsidRPr="00780BC1" w:rsidRDefault="00602C56" w:rsidP="00602C56">
      <w:pPr>
        <w:pStyle w:val="Heading4"/>
        <w:rPr>
          <w:rFonts w:asciiTheme="minorHAnsi" w:hAnsiTheme="minorHAnsi" w:cstheme="minorHAnsi"/>
          <w:szCs w:val="26"/>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07DA8587" w14:textId="77777777" w:rsidR="00602C56" w:rsidRPr="00780BC1" w:rsidRDefault="00602C56" w:rsidP="00602C56">
      <w:pPr>
        <w:rPr>
          <w:rFonts w:asciiTheme="minorHAnsi" w:hAnsiTheme="minorHAnsi" w:cstheme="minorHAnsi"/>
        </w:rPr>
      </w:pPr>
      <w:r w:rsidRPr="00697D23">
        <w:rPr>
          <w:rStyle w:val="Style13ptBold"/>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1"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654151F3" w14:textId="77777777" w:rsidR="00602C56" w:rsidRPr="00167AC0" w:rsidRDefault="00602C56" w:rsidP="00602C56">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697D23">
        <w:rPr>
          <w:rFonts w:asciiTheme="minorHAnsi" w:hAnsiTheme="minorHAnsi" w:cstheme="minorHAnsi"/>
          <w:sz w:val="12"/>
        </w:rPr>
        <w:t>shut down</w:t>
      </w:r>
      <w:proofErr w:type="spellEnd"/>
      <w:r w:rsidRPr="00697D23">
        <w:rPr>
          <w:rFonts w:asciiTheme="minorHAnsi" w:hAnsiTheme="minorHAnsi" w:cstheme="minorHAnsi"/>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 xml:space="preserve">or life </w:t>
      </w:r>
      <w:r w:rsidRPr="00697D23">
        <w:rPr>
          <w:rFonts w:asciiTheme="minorHAnsi" w:hAnsiTheme="minorHAnsi" w:cstheme="minorHAnsi"/>
          <w:u w:val="single"/>
        </w:rPr>
        <w:t xml:space="preserve">expectancy </w:t>
      </w:r>
      <w:r w:rsidRPr="00780BC1">
        <w:rPr>
          <w:rFonts w:asciiTheme="minorHAnsi" w:hAnsiTheme="minorHAnsi" w:cstheme="minorHAnsi"/>
          <w:highlight w:val="cyan"/>
          <w:u w:val="single"/>
        </w:rPr>
        <w:t xml:space="preserve">to </w:t>
      </w:r>
      <w:r w:rsidRPr="00697D23">
        <w:rPr>
          <w:rFonts w:asciiTheme="minorHAnsi" w:hAnsiTheme="minorHAnsi" w:cstheme="minorHAnsi"/>
          <w:u w:val="single"/>
        </w:rPr>
        <w:t xml:space="preserve">decrease enough to </w:t>
      </w:r>
      <w:r w:rsidRPr="00780BC1">
        <w:rPr>
          <w:rFonts w:asciiTheme="minorHAnsi" w:hAnsiTheme="minorHAnsi" w:cstheme="minorHAnsi"/>
          <w:highlight w:val="cyan"/>
          <w:u w:val="single"/>
        </w:rPr>
        <w:t>threaten 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697D23">
        <w:rPr>
          <w:rFonts w:asciiTheme="minorHAnsi" w:hAnsiTheme="minorHAnsi" w:cstheme="minorHAnsi"/>
          <w:highlight w:val="cyan"/>
          <w:u w:val="single"/>
        </w:rPr>
        <w:t xml:space="preserve">areas </w:t>
      </w:r>
      <w:r w:rsidRPr="00697D23">
        <w:rPr>
          <w:rFonts w:asciiTheme="minorHAnsi" w:hAnsiTheme="minorHAnsi" w:cstheme="minorHAnsi"/>
          <w:b/>
          <w:bCs/>
          <w:highlight w:val="cyan"/>
          <w:u w:val="single"/>
        </w:rPr>
        <w:t xml:space="preserve">are </w:t>
      </w:r>
      <w:r w:rsidRPr="00697D23">
        <w:rPr>
          <w:rFonts w:asciiTheme="minorHAnsi" w:hAnsiTheme="minorHAnsi" w:cstheme="minorHAnsi"/>
          <w:b/>
          <w:bCs/>
          <w:u w:val="single"/>
        </w:rPr>
        <w:t xml:space="preserve">sufficiently </w:t>
      </w:r>
      <w:r w:rsidRPr="00780BC1">
        <w:rPr>
          <w:rFonts w:asciiTheme="minorHAnsi" w:hAnsiTheme="minorHAnsi" w:cstheme="minorHAnsi"/>
          <w:b/>
          <w:bCs/>
          <w:highlight w:val="cya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All of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 xml:space="preserve">would </w:t>
      </w:r>
      <w:r w:rsidRPr="00697D23">
        <w:rPr>
          <w:rFonts w:asciiTheme="minorHAnsi" w:hAnsiTheme="minorHAnsi" w:cstheme="minorHAnsi"/>
          <w:b/>
          <w:bCs/>
          <w:u w:val="single"/>
        </w:rPr>
        <w:t xml:space="preserve">end up somewhat </w:t>
      </w:r>
      <w:r w:rsidRPr="00780BC1">
        <w:rPr>
          <w:rFonts w:asciiTheme="minorHAnsi" w:hAnsiTheme="minorHAnsi" w:cstheme="minorHAnsi"/>
          <w:b/>
          <w:bCs/>
          <w:highlight w:val="cya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 xml:space="preserve">natural disasters, disease </w:t>
      </w:r>
      <w:r w:rsidRPr="00697D23">
        <w:rPr>
          <w:rFonts w:asciiTheme="minorHAnsi" w:hAnsiTheme="minorHAnsi" w:cstheme="minorHAnsi"/>
          <w:u w:val="single"/>
        </w:rPr>
        <w:t xml:space="preserve">outbreaks, </w:t>
      </w:r>
      <w:r w:rsidRPr="00780BC1">
        <w:rPr>
          <w:rFonts w:asciiTheme="minorHAnsi" w:hAnsiTheme="minorHAnsi" w:cstheme="minorHAnsi"/>
          <w:highlight w:val="cya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survivors, the degree of pessimism you have to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groups, or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780BC1">
        <w:rPr>
          <w:rFonts w:asciiTheme="minorHAnsi" w:hAnsiTheme="minorHAnsi" w:cstheme="minorHAnsi"/>
          <w:b/>
          <w:bCs/>
          <w:highlight w:val="cyan"/>
          <w:u w:val="single"/>
        </w:rPr>
        <w:t xml:space="preserve">it’s </w:t>
      </w:r>
      <w:r w:rsidRPr="00697D23">
        <w:rPr>
          <w:rFonts w:asciiTheme="minorHAnsi" w:hAnsiTheme="minorHAnsi" w:cstheme="minorHAnsi"/>
          <w:b/>
          <w:bCs/>
          <w:u w:val="single"/>
        </w:rPr>
        <w:t xml:space="preserve">very </w:t>
      </w:r>
      <w:r w:rsidRPr="00780BC1">
        <w:rPr>
          <w:rFonts w:asciiTheme="minorHAnsi" w:hAnsiTheme="minorHAnsi" w:cstheme="minorHAnsi"/>
          <w:b/>
          <w:bCs/>
          <w:highlight w:val="cyan"/>
          <w:u w:val="single"/>
        </w:rPr>
        <w:t xml:space="preserve">unlikely </w:t>
      </w:r>
      <w:r w:rsidRPr="00697D23">
        <w:rPr>
          <w:rFonts w:asciiTheme="minorHAnsi" w:hAnsiTheme="minorHAnsi" w:cstheme="minorHAnsi"/>
          <w:b/>
          <w:bCs/>
          <w:u w:val="single"/>
        </w:rPr>
        <w:t xml:space="preserve">that </w:t>
      </w:r>
      <w:r w:rsidRPr="00780BC1">
        <w:rPr>
          <w:rFonts w:asciiTheme="minorHAnsi" w:hAnsiTheme="minorHAnsi" w:cstheme="minorHAnsi"/>
          <w:b/>
          <w:bCs/>
          <w:highlight w:val="cyan"/>
          <w:u w:val="single"/>
        </w:rPr>
        <w:t xml:space="preserve">this </w:t>
      </w:r>
      <w:r w:rsidRPr="00697D23">
        <w:rPr>
          <w:rFonts w:asciiTheme="minorHAnsi" w:hAnsiTheme="minorHAnsi" w:cstheme="minorHAnsi"/>
          <w:b/>
          <w:bCs/>
          <w:u w:val="single"/>
        </w:rPr>
        <w:t xml:space="preserve">scenario would more or less directly </w:t>
      </w:r>
      <w:r w:rsidRPr="00780BC1">
        <w:rPr>
          <w:rFonts w:asciiTheme="minorHAnsi" w:hAnsiTheme="minorHAnsi" w:cstheme="minorHAnsi"/>
          <w:b/>
          <w:bCs/>
          <w:highlight w:val="cyan"/>
          <w:u w:val="single"/>
        </w:rPr>
        <w:t xml:space="preserve">lead to </w:t>
      </w:r>
      <w:r w:rsidRPr="00697D23">
        <w:rPr>
          <w:rFonts w:asciiTheme="minorHAnsi" w:hAnsiTheme="minorHAnsi" w:cstheme="minorHAnsi"/>
          <w:b/>
          <w:bCs/>
          <w:u w:val="single"/>
        </w:rPr>
        <w:t xml:space="preserve">human </w:t>
      </w:r>
      <w:r w:rsidRPr="00780BC1">
        <w:rPr>
          <w:rFonts w:asciiTheme="minorHAnsi" w:hAnsiTheme="minorHAnsi" w:cstheme="minorHAnsi"/>
          <w:b/>
          <w:bCs/>
          <w:highlight w:val="cyan"/>
          <w:u w:val="single"/>
        </w:rPr>
        <w:t>extinction.</w:t>
      </w:r>
    </w:p>
    <w:p w14:paraId="15F1C32D" w14:textId="77777777" w:rsidR="00602C56" w:rsidRPr="007E35A2" w:rsidRDefault="00602C56" w:rsidP="00602C56"/>
    <w:p w14:paraId="76D95E66" w14:textId="77777777" w:rsidR="00602C56" w:rsidRDefault="00602C56" w:rsidP="00602C56">
      <w:pPr>
        <w:pStyle w:val="Heading4"/>
      </w:pPr>
      <w:r>
        <w:t xml:space="preserve">Isolated island populations </w:t>
      </w:r>
      <w:r w:rsidRPr="007E35A2">
        <w:rPr>
          <w:u w:val="single"/>
        </w:rPr>
        <w:t>repopulate</w:t>
      </w:r>
      <w:r>
        <w:t>.</w:t>
      </w:r>
    </w:p>
    <w:p w14:paraId="0C077315" w14:textId="77777777" w:rsidR="00602C56" w:rsidRPr="00882AC1" w:rsidRDefault="00602C56" w:rsidP="00602C56">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14D6A235" w14:textId="77777777" w:rsidR="00602C56" w:rsidRDefault="00602C56" w:rsidP="00602C56">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8C2ED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8C2ED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8C2ED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8C2EDA">
        <w:rPr>
          <w:b/>
          <w:bCs/>
          <w:highlight w:val="green"/>
          <w:u w:val="single"/>
        </w:rPr>
        <w:t>northern</w:t>
      </w:r>
      <w:r w:rsidRPr="008C2EDA">
        <w:rPr>
          <w:b/>
          <w:bCs/>
          <w:sz w:val="12"/>
          <w:szCs w:val="16"/>
          <w:highlight w:val="green"/>
        </w:rPr>
        <w:t xml:space="preserve"> </w:t>
      </w:r>
      <w:r w:rsidRPr="000D21CE">
        <w:rPr>
          <w:b/>
          <w:bCs/>
          <w:u w:val="single"/>
        </w:rPr>
        <w:t xml:space="preserve">aboriginal </w:t>
      </w:r>
      <w:r w:rsidRPr="008C2ED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8C2EDA">
        <w:rPr>
          <w:highlight w:val="green"/>
          <w:u w:val="single"/>
        </w:rPr>
        <w:t>adapted to</w:t>
      </w:r>
      <w:r w:rsidRPr="005041AE">
        <w:rPr>
          <w:u w:val="single"/>
        </w:rPr>
        <w:t xml:space="preserve"> survive in extremely </w:t>
      </w:r>
      <w:r w:rsidRPr="008C2EDA">
        <w:rPr>
          <w:highlight w:val="green"/>
          <w:u w:val="single"/>
        </w:rPr>
        <w:t>cold</w:t>
      </w:r>
      <w:r w:rsidRPr="007E35A2">
        <w:rPr>
          <w:sz w:val="12"/>
          <w:szCs w:val="16"/>
        </w:rPr>
        <w:t xml:space="preserve"> and dangerous </w:t>
      </w:r>
      <w:r w:rsidRPr="008C2EDA">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8C2EDA">
        <w:rPr>
          <w:b/>
          <w:bCs/>
          <w:highlight w:val="green"/>
          <w:u w:val="single"/>
        </w:rPr>
        <w:t>regions</w:t>
      </w:r>
      <w:r w:rsidRPr="00267E13">
        <w:rPr>
          <w:b/>
          <w:bCs/>
          <w:u w:val="single"/>
        </w:rPr>
        <w:t xml:space="preserve"> of Earth </w:t>
      </w:r>
      <w:r w:rsidRPr="000D21CE">
        <w:rPr>
          <w:b/>
          <w:bCs/>
          <w:u w:val="single"/>
        </w:rPr>
        <w:t xml:space="preserve">could </w:t>
      </w:r>
      <w:r w:rsidRPr="008C2EDA">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8C2EDA">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8C2ED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8C2ED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8C2ED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8C2ED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8C2EDA">
        <w:rPr>
          <w:highlight w:val="green"/>
          <w:u w:val="single"/>
        </w:rPr>
        <w:t>unfold</w:t>
      </w:r>
      <w:r w:rsidRPr="007E35A2">
        <w:rPr>
          <w:sz w:val="12"/>
          <w:szCs w:val="16"/>
        </w:rPr>
        <w:t xml:space="preserve">, these </w:t>
      </w:r>
      <w:r w:rsidRPr="008C2EDA">
        <w:rPr>
          <w:highlight w:val="green"/>
          <w:u w:val="single"/>
        </w:rPr>
        <w:t>islands</w:t>
      </w:r>
      <w:r w:rsidRPr="005041AE">
        <w:rPr>
          <w:u w:val="single"/>
        </w:rPr>
        <w:t xml:space="preserve"> would</w:t>
      </w:r>
      <w:r>
        <w:rPr>
          <w:u w:val="single"/>
        </w:rPr>
        <w:t xml:space="preserve"> </w:t>
      </w:r>
      <w:r w:rsidRPr="000D21CE">
        <w:rPr>
          <w:u w:val="single"/>
        </w:rPr>
        <w:t xml:space="preserve">remain </w:t>
      </w:r>
      <w:r w:rsidRPr="008C2EDA">
        <w:rPr>
          <w:highlight w:val="green"/>
          <w:u w:val="single"/>
        </w:rPr>
        <w:t>surrounded by Warm Ocean, and</w:t>
      </w:r>
      <w:r w:rsidRPr="005041AE">
        <w:rPr>
          <w:u w:val="single"/>
        </w:rPr>
        <w:t xml:space="preserve"> local </w:t>
      </w:r>
      <w:r w:rsidRPr="008C2ED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8C2EDA">
        <w:rPr>
          <w:highlight w:val="green"/>
          <w:u w:val="single"/>
        </w:rPr>
        <w:t>survived</w:t>
      </w:r>
      <w:r w:rsidRPr="0097572D">
        <w:rPr>
          <w:u w:val="single"/>
        </w:rPr>
        <w:t xml:space="preserve"> </w:t>
      </w:r>
      <w:r w:rsidRPr="00267E13">
        <w:rPr>
          <w:b/>
          <w:bCs/>
          <w:u w:val="single"/>
        </w:rPr>
        <w:t xml:space="preserve">underwater </w:t>
      </w:r>
      <w:r w:rsidRPr="008C2EDA">
        <w:rPr>
          <w:b/>
          <w:bCs/>
          <w:highlight w:val="green"/>
          <w:u w:val="single"/>
        </w:rPr>
        <w:t>in</w:t>
      </w:r>
      <w:r w:rsidRPr="00267E13">
        <w:rPr>
          <w:b/>
          <w:bCs/>
          <w:u w:val="single"/>
        </w:rPr>
        <w:t xml:space="preserve"> nuclear </w:t>
      </w:r>
      <w:r w:rsidRPr="008C2EDA">
        <w:rPr>
          <w:b/>
          <w:bCs/>
          <w:highlight w:val="green"/>
          <w:u w:val="single"/>
        </w:rPr>
        <w:t>submarines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8C2EDA">
        <w:rPr>
          <w:b/>
          <w:bCs/>
          <w:highlight w:val="green"/>
          <w:u w:val="single"/>
        </w:rPr>
        <w:t>refuges</w:t>
      </w:r>
      <w:r w:rsidRPr="00267E13">
        <w:rPr>
          <w:b/>
          <w:bCs/>
          <w:u w:val="single"/>
        </w:rPr>
        <w:t xml:space="preserve"> could be </w:t>
      </w:r>
      <w:r w:rsidRPr="008C2EDA">
        <w:rPr>
          <w:b/>
          <w:bCs/>
          <w:highlight w:val="green"/>
          <w:u w:val="single"/>
        </w:rPr>
        <w:t>strengthened with bunkers</w:t>
      </w:r>
      <w:r w:rsidRPr="008C2ED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8C2ED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8C2ED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8C2EDA">
        <w:rPr>
          <w:highlight w:val="green"/>
          <w:u w:val="single"/>
        </w:rPr>
        <w:t>oxygen and food</w:t>
      </w:r>
      <w:r w:rsidRPr="0097572D">
        <w:rPr>
          <w:u w:val="single"/>
        </w:rPr>
        <w:t xml:space="preserve"> sources.</w:t>
      </w:r>
    </w:p>
    <w:p w14:paraId="091979DD" w14:textId="77777777" w:rsidR="00602C56" w:rsidRDefault="00602C56" w:rsidP="00602C56"/>
    <w:p w14:paraId="3164C603" w14:textId="77777777" w:rsidR="00602C56" w:rsidRDefault="00602C56" w:rsidP="00602C56">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020D39CF" w14:textId="77777777" w:rsidR="00602C56" w:rsidRPr="00882AC1" w:rsidRDefault="00602C56" w:rsidP="00602C56">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3" w:history="1">
        <w:r w:rsidRPr="00592663">
          <w:rPr>
            <w:rStyle w:val="Hyperlink"/>
          </w:rPr>
          <w:t>https://www.emerald.com/insight/content/doi/10.1108/FS-04-2018-0031/full/html?fullSc=1&amp;mbSc=1&amp;fullSc=1</w:t>
        </w:r>
      </w:hyperlink>
      <w:r w:rsidRPr="00592663">
        <w:t xml:space="preserve">] </w:t>
      </w:r>
      <w:r>
        <w:t>Recut Justin</w:t>
      </w:r>
    </w:p>
    <w:p w14:paraId="506F7012" w14:textId="77777777" w:rsidR="00602C56" w:rsidRPr="00B02551" w:rsidRDefault="00602C56" w:rsidP="00602C56">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w:t>
      </w:r>
      <w:proofErr w:type="spellStart"/>
      <w:r w:rsidRPr="00B02551">
        <w:rPr>
          <w:sz w:val="12"/>
          <w:szCs w:val="16"/>
        </w:rPr>
        <w:t>Gritzner</w:t>
      </w:r>
      <w:proofErr w:type="spellEnd"/>
      <w:r w:rsidRPr="00B02551">
        <w:rPr>
          <w:sz w:val="12"/>
          <w:szCs w:val="16"/>
        </w:rPr>
        <w:t xml:space="preserve">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 xml:space="preserve">and futuristic </w:t>
      </w:r>
      <w:proofErr w:type="spellStart"/>
      <w:r w:rsidRPr="008632DC">
        <w:rPr>
          <w:u w:val="single"/>
        </w:rPr>
        <w:t>hightech</w:t>
      </w:r>
      <w:proofErr w:type="spellEnd"/>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B02551">
        <w:rPr>
          <w:b/>
          <w:bCs/>
          <w:highlight w:val="green"/>
          <w:u w:val="single"/>
        </w:rPr>
        <w:t>Super tech</w:t>
      </w:r>
      <w:r w:rsidRPr="00E83F96">
        <w:rPr>
          <w:b/>
          <w:bCs/>
          <w:u w:val="single"/>
        </w:rPr>
        <w:t xml:space="preserve">nological </w:t>
      </w:r>
      <w:r w:rsidRPr="00B02551">
        <w:rPr>
          <w:b/>
          <w:bCs/>
          <w:highlight w:val="green"/>
          <w:u w:val="single"/>
        </w:rPr>
        <w:t>risks are the most dangerous</w:t>
      </w:r>
      <w:r w:rsidRPr="00B02551">
        <w:rPr>
          <w:highlight w:val="green"/>
          <w:u w:val="single"/>
        </w:rPr>
        <w:t>, as they are</w:t>
      </w:r>
      <w:r w:rsidRPr="008632DC">
        <w:rPr>
          <w:u w:val="single"/>
        </w:rPr>
        <w:t xml:space="preserve"> expected to be the most powerful and </w:t>
      </w:r>
      <w:r w:rsidRPr="00B02551">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w:t>
      </w:r>
      <w:proofErr w:type="spellStart"/>
      <w:r w:rsidRPr="00B02551">
        <w:rPr>
          <w:sz w:val="12"/>
          <w:szCs w:val="16"/>
        </w:rPr>
        <w:t>Denkenberger</w:t>
      </w:r>
      <w:proofErr w:type="spellEnd"/>
      <w:r w:rsidRPr="00B02551">
        <w:rPr>
          <w:sz w:val="12"/>
          <w:szCs w:val="16"/>
        </w:rPr>
        <w:t>, 2018), underground bunkers (</w:t>
      </w:r>
      <w:proofErr w:type="spellStart"/>
      <w:r w:rsidRPr="00B02551">
        <w:rPr>
          <w:sz w:val="12"/>
          <w:szCs w:val="16"/>
        </w:rPr>
        <w:t>Jebari</w:t>
      </w:r>
      <w:proofErr w:type="spellEnd"/>
      <w:r w:rsidRPr="00B02551">
        <w:rPr>
          <w:sz w:val="12"/>
          <w:szCs w:val="16"/>
        </w:rPr>
        <w:t xml:space="preserve">,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w:t>
      </w:r>
      <w:proofErr w:type="spellStart"/>
      <w:r w:rsidRPr="00B02551">
        <w:rPr>
          <w:sz w:val="12"/>
          <w:szCs w:val="16"/>
        </w:rPr>
        <w:t>Jebari</w:t>
      </w:r>
      <w:proofErr w:type="spellEnd"/>
      <w:r w:rsidRPr="00B02551">
        <w:rPr>
          <w:sz w:val="12"/>
          <w:szCs w:val="16"/>
        </w:rPr>
        <w:t xml:space="preserve">,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w:t>
      </w:r>
      <w:proofErr w:type="spellStart"/>
      <w:r w:rsidRPr="00B02551">
        <w:rPr>
          <w:sz w:val="12"/>
          <w:szCs w:val="16"/>
        </w:rPr>
        <w:t>Jebari</w:t>
      </w:r>
      <w:proofErr w:type="spellEnd"/>
      <w:r w:rsidRPr="00B02551">
        <w:rPr>
          <w:sz w:val="12"/>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8632DC">
        <w:rPr>
          <w:u w:val="single"/>
        </w:rPr>
        <w:t>By definition, global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that </w:t>
      </w:r>
      <w:r w:rsidRPr="00B02551">
        <w:rPr>
          <w:b/>
          <w:bCs/>
          <w:highlight w:val="green"/>
          <w:u w:val="single"/>
        </w:rPr>
        <w:t>some parts of</w:t>
      </w:r>
      <w:r w:rsidRPr="00990EF9">
        <w:rPr>
          <w:b/>
          <w:bCs/>
          <w:u w:val="single"/>
        </w:rPr>
        <w:t xml:space="preserve"> the </w:t>
      </w:r>
      <w:r w:rsidRPr="00B02551">
        <w:rPr>
          <w:b/>
          <w:bCs/>
          <w:highlight w:val="green"/>
          <w:u w:val="single"/>
        </w:rPr>
        <w:t>Earth</w:t>
      </w:r>
      <w:r w:rsidRPr="00990EF9">
        <w:rPr>
          <w:b/>
          <w:bCs/>
          <w:u w:val="single"/>
        </w:rPr>
        <w:t xml:space="preserve"> will be </w:t>
      </w:r>
      <w:r w:rsidRPr="00B02551">
        <w:rPr>
          <w:b/>
          <w:bCs/>
          <w:highlight w:val="green"/>
          <w:u w:val="single"/>
        </w:rPr>
        <w:t>affected to a lesser extent</w:t>
      </w:r>
      <w:r w:rsidRPr="00B02551">
        <w:rPr>
          <w:sz w:val="12"/>
          <w:szCs w:val="16"/>
        </w:rPr>
        <w:t>. For example, a gamma ray burst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Vukotic</w:t>
      </w:r>
      <w:proofErr w:type="spellEnd"/>
      <w:r w:rsidRPr="00B02551">
        <w:rPr>
          <w:sz w:val="12"/>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8632DC">
        <w:rPr>
          <w:u w:val="single"/>
        </w:rPr>
        <w:t>most</w:t>
      </w:r>
      <w:r>
        <w:rPr>
          <w:u w:val="single"/>
        </w:rPr>
        <w:t xml:space="preserve"> </w:t>
      </w:r>
      <w:r w:rsidRPr="008632DC">
        <w:rPr>
          <w:u w:val="single"/>
        </w:rPr>
        <w:t>catastrophes which could be survived on temporary space refuges on the Moon or Mars</w:t>
      </w:r>
      <w:r>
        <w:rPr>
          <w:u w:val="single"/>
        </w:rPr>
        <w:t xml:space="preserve"> </w:t>
      </w:r>
      <w:r w:rsidRPr="008632DC">
        <w:rPr>
          <w:u w:val="single"/>
        </w:rPr>
        <w:t>could also be survived on Earth</w:t>
      </w:r>
      <w:r w:rsidRPr="00B02551">
        <w:rPr>
          <w:sz w:val="12"/>
          <w:szCs w:val="16"/>
        </w:rPr>
        <w:t xml:space="preserve">, </w:t>
      </w:r>
      <w:r w:rsidRPr="008632DC">
        <w:rPr>
          <w:u w:val="single"/>
        </w:rPr>
        <w:t>if there were adequate shelters or refuges</w:t>
      </w:r>
      <w:r w:rsidRPr="00B02551">
        <w:rPr>
          <w:sz w:val="12"/>
          <w:szCs w:val="16"/>
        </w:rPr>
        <w:t xml:space="preserve">, with some notable exceptions. Such exceptions include very large asteroid impacts, a severe and long-term case of multiple pandemics (with many lethal diseases active in the environment) or massive and irreversible global warming. For some preliminary calculations of the usefulness of shelters from global catastrophes see Turchin and Green (2017). </w:t>
      </w:r>
      <w:r w:rsidRPr="00B02551">
        <w:rPr>
          <w:highlight w:val="green"/>
          <w:u w:val="single"/>
        </w:rPr>
        <w:t>Islands</w:t>
      </w:r>
      <w:r w:rsidRPr="008632DC">
        <w:rPr>
          <w:u w:val="single"/>
        </w:rPr>
        <w:t xml:space="preserve"> have proven to be </w:t>
      </w:r>
      <w:r w:rsidRPr="00B02551">
        <w:rPr>
          <w:highlight w:val="green"/>
          <w:u w:val="single"/>
        </w:rPr>
        <w:t>survival refuges for</w:t>
      </w:r>
      <w:r w:rsidRPr="008632DC">
        <w:rPr>
          <w:u w:val="single"/>
        </w:rPr>
        <w:t xml:space="preserve"> some </w:t>
      </w:r>
      <w:r w:rsidRPr="00B02551">
        <w:rPr>
          <w:highlight w:val="green"/>
          <w:u w:val="single"/>
        </w:rPr>
        <w:t>species which are extinct</w:t>
      </w:r>
      <w:r w:rsidRPr="008632DC">
        <w:rPr>
          <w:u w:val="single"/>
        </w:rPr>
        <w:t xml:space="preserve"> in other</w:t>
      </w:r>
      <w:r>
        <w:rPr>
          <w:u w:val="single"/>
        </w:rPr>
        <w:t xml:space="preserve"> </w:t>
      </w:r>
      <w:r w:rsidRPr="008632DC">
        <w:rPr>
          <w:u w:val="single"/>
        </w:rPr>
        <w:t xml:space="preserve">places, </w:t>
      </w:r>
      <w:r w:rsidRPr="00B02551">
        <w:rPr>
          <w:highlight w:val="green"/>
          <w:u w:val="single"/>
        </w:rPr>
        <w:t>like mammoths</w:t>
      </w:r>
      <w:r w:rsidRPr="008632DC">
        <w:rPr>
          <w:u w:val="single"/>
        </w:rPr>
        <w:t xml:space="preserve">, which survived on Wrangel island up to 2000 BC </w:t>
      </w:r>
      <w:r w:rsidRPr="00B02551">
        <w:rPr>
          <w:sz w:val="12"/>
          <w:szCs w:val="16"/>
        </w:rPr>
        <w:t>(</w:t>
      </w:r>
      <w:proofErr w:type="spellStart"/>
      <w:r w:rsidRPr="00B02551">
        <w:rPr>
          <w:sz w:val="12"/>
          <w:szCs w:val="16"/>
        </w:rPr>
        <w:t>Vartanyan</w:t>
      </w:r>
      <w:proofErr w:type="spellEnd"/>
      <w:r w:rsidRPr="00B02551">
        <w:rPr>
          <w:sz w:val="12"/>
          <w:szCs w:val="16"/>
        </w:rPr>
        <w:t xml:space="preserve"> et al., 1995). </w:t>
      </w:r>
      <w:r w:rsidRPr="00B02551">
        <w:rPr>
          <w:b/>
          <w:bCs/>
          <w:highlight w:val="green"/>
          <w:u w:val="single"/>
        </w:rPr>
        <w:t xml:space="preserve">Islands </w:t>
      </w:r>
      <w:r w:rsidRPr="00B02551">
        <w:rPr>
          <w:b/>
          <w:bCs/>
          <w:u w:val="single"/>
        </w:rPr>
        <w:t>have</w:t>
      </w:r>
      <w:r w:rsidRPr="00990EF9">
        <w:rPr>
          <w:b/>
          <w:bCs/>
          <w:u w:val="single"/>
        </w:rPr>
        <w:t xml:space="preserve"> proven to be effective </w:t>
      </w:r>
      <w:r w:rsidRPr="00B02551">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B02551">
        <w:rPr>
          <w:highlight w:val="green"/>
          <w:u w:val="single"/>
        </w:rPr>
        <w:t>excellent</w:t>
      </w:r>
      <w:r w:rsidRPr="008632DC">
        <w:rPr>
          <w:u w:val="single"/>
        </w:rPr>
        <w:t xml:space="preserve"> protection </w:t>
      </w:r>
      <w:r w:rsidRPr="00B02551">
        <w:rPr>
          <w:highlight w:val="green"/>
          <w:u w:val="single"/>
        </w:rPr>
        <w:t>against</w:t>
      </w:r>
      <w:r w:rsidRPr="008632DC">
        <w:rPr>
          <w:u w:val="single"/>
        </w:rPr>
        <w:t xml:space="preserve"> natural and/or </w:t>
      </w:r>
      <w:r w:rsidRPr="00B02551">
        <w:rPr>
          <w:b/>
          <w:bCs/>
          <w:highlight w:val="green"/>
          <w:u w:val="single"/>
        </w:rPr>
        <w:t>low-tech catastrophes</w:t>
      </w:r>
      <w:r w:rsidRPr="00B02551">
        <w:rPr>
          <w:sz w:val="12"/>
          <w:szCs w:val="16"/>
        </w:rPr>
        <w:t xml:space="preserve"> which are neither too large nor too small. </w:t>
      </w:r>
      <w:r w:rsidRPr="00B02551">
        <w:rPr>
          <w:highlight w:val="green"/>
          <w:u w:val="single"/>
        </w:rPr>
        <w:t>Remoteness, isolation and</w:t>
      </w:r>
      <w:r w:rsidRPr="008632DC">
        <w:rPr>
          <w:u w:val="single"/>
        </w:rPr>
        <w:t xml:space="preserve"> the </w:t>
      </w:r>
      <w:r w:rsidRPr="00B02551">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B02551">
        <w:rPr>
          <w:highlight w:val="green"/>
          <w:u w:val="single"/>
        </w:rPr>
        <w:t>could be 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B02551">
        <w:rPr>
          <w:highlight w:val="green"/>
          <w:u w:val="single"/>
        </w:rPr>
        <w:t>survive</w:t>
      </w:r>
      <w:r w:rsidRPr="008632DC">
        <w:rPr>
          <w:u w:val="single"/>
        </w:rPr>
        <w:t xml:space="preserve"> a </w:t>
      </w:r>
      <w:r w:rsidRPr="00990EF9">
        <w:rPr>
          <w:b/>
          <w:bCs/>
          <w:u w:val="single"/>
        </w:rPr>
        <w:t xml:space="preserve">long-term </w:t>
      </w:r>
      <w:r w:rsidRPr="00B02551">
        <w:rPr>
          <w:b/>
          <w:bCs/>
          <w:highlight w:val="green"/>
          <w:u w:val="single"/>
        </w:rPr>
        <w:t>collapse in food</w:t>
      </w:r>
      <w:r w:rsidRPr="00990EF9">
        <w:rPr>
          <w:b/>
          <w:bCs/>
          <w:u w:val="single"/>
        </w:rPr>
        <w:t xml:space="preserve"> production </w:t>
      </w:r>
      <w:r w:rsidRPr="00B02551">
        <w:rPr>
          <w:b/>
          <w:bCs/>
          <w:highlight w:val="green"/>
          <w:u w:val="single"/>
        </w:rPr>
        <w:t>caused by nuclear winter</w:t>
      </w:r>
      <w:r w:rsidRPr="00B02551">
        <w:rPr>
          <w:sz w:val="12"/>
          <w:szCs w:val="16"/>
        </w:rPr>
        <w:t xml:space="preserve">, agricultural pests and other catastrophes. </w:t>
      </w:r>
      <w:r w:rsidRPr="008632DC">
        <w:rPr>
          <w:u w:val="single"/>
        </w:rPr>
        <w:t xml:space="preserve">Islands often </w:t>
      </w:r>
      <w:r w:rsidRPr="00B02551">
        <w:rPr>
          <w:highlight w:val="green"/>
          <w:u w:val="single"/>
        </w:rPr>
        <w:t xml:space="preserve">have </w:t>
      </w:r>
      <w:r w:rsidRPr="00B02551">
        <w:rPr>
          <w:b/>
          <w:bCs/>
          <w:highlight w:val="green"/>
          <w:u w:val="single"/>
        </w:rPr>
        <w:t>non-traditional food sources</w:t>
      </w:r>
      <w:r w:rsidRPr="008632DC">
        <w:rPr>
          <w:u w:val="single"/>
        </w:rPr>
        <w:t xml:space="preserve">, such as </w:t>
      </w:r>
      <w:r w:rsidRPr="00B02551">
        <w:rPr>
          <w:highlight w:val="green"/>
          <w:u w:val="single"/>
        </w:rPr>
        <w:t>birds</w:t>
      </w:r>
      <w:r w:rsidRPr="008632DC">
        <w:rPr>
          <w:u w:val="single"/>
        </w:rPr>
        <w:t xml:space="preserve"> and </w:t>
      </w:r>
      <w:r w:rsidRPr="00B02551">
        <w:rPr>
          <w:highlight w:val="green"/>
          <w:u w:val="single"/>
        </w:rPr>
        <w:t>sea flora and fauna</w:t>
      </w:r>
      <w:r w:rsidRPr="008632DC">
        <w:rPr>
          <w:u w:val="single"/>
        </w:rPr>
        <w:t xml:space="preserve">, which may </w:t>
      </w:r>
      <w:r w:rsidRPr="00B02551">
        <w:rPr>
          <w:highlight w:val="green"/>
          <w:u w:val="single"/>
        </w:rPr>
        <w:t>provide independent subsistence</w:t>
      </w:r>
      <w:r w:rsidRPr="008632DC">
        <w:rPr>
          <w:u w:val="single"/>
        </w:rPr>
        <w:t xml:space="preserve"> for an indefinitely long period.</w:t>
      </w:r>
      <w:r>
        <w:rPr>
          <w:u w:val="single"/>
        </w:rPr>
        <w:t xml:space="preserve"> </w:t>
      </w:r>
      <w:r w:rsidRPr="008632DC">
        <w:rPr>
          <w:u w:val="single"/>
        </w:rPr>
        <w:t xml:space="preserve">On remote islands, </w:t>
      </w:r>
      <w:r w:rsidRPr="00B02551">
        <w:rPr>
          <w:b/>
          <w:bCs/>
          <w:highlight w:val="green"/>
          <w:u w:val="single"/>
        </w:rPr>
        <w:t>the extent of</w:t>
      </w:r>
      <w:r w:rsidRPr="00990EF9">
        <w:rPr>
          <w:b/>
          <w:bCs/>
          <w:u w:val="single"/>
        </w:rPr>
        <w:t xml:space="preserve"> radioactive and chemical </w:t>
      </w:r>
      <w:r w:rsidRPr="00B02551">
        <w:rPr>
          <w:b/>
          <w:bCs/>
          <w:highlight w:val="green"/>
          <w:u w:val="single"/>
        </w:rPr>
        <w:t>contamination</w:t>
      </w:r>
      <w:r w:rsidRPr="00990EF9">
        <w:rPr>
          <w:b/>
          <w:bCs/>
          <w:u w:val="single"/>
        </w:rPr>
        <w:t xml:space="preserve"> from catastrophes </w:t>
      </w:r>
      <w:r w:rsidRPr="00B02551">
        <w:rPr>
          <w:b/>
          <w:bCs/>
          <w:highlight w:val="green"/>
          <w:u w:val="single"/>
        </w:rPr>
        <w:t>would</w:t>
      </w:r>
      <w:r w:rsidRPr="00990EF9">
        <w:rPr>
          <w:b/>
          <w:bCs/>
          <w:u w:val="single"/>
        </w:rPr>
        <w:t xml:space="preserve"> likely </w:t>
      </w:r>
      <w:r w:rsidRPr="00B02551">
        <w:rPr>
          <w:b/>
          <w:bCs/>
          <w:highlight w:val="green"/>
          <w:u w:val="single"/>
        </w:rPr>
        <w:t>be smaller</w:t>
      </w:r>
      <w:r w:rsidRPr="008632DC">
        <w:rPr>
          <w:u w:val="single"/>
        </w:rPr>
        <w:t xml:space="preserve">. This is </w:t>
      </w:r>
      <w:r w:rsidRPr="00B02551">
        <w:rPr>
          <w:highlight w:val="green"/>
          <w:u w:val="single"/>
        </w:rPr>
        <w:t>especially true of</w:t>
      </w:r>
      <w:r w:rsidRPr="008632DC">
        <w:rPr>
          <w:u w:val="single"/>
        </w:rPr>
        <w:t xml:space="preserve"> islands located in the </w:t>
      </w:r>
      <w:r w:rsidRPr="00B02551">
        <w:rPr>
          <w:highlight w:val="green"/>
          <w:u w:val="single"/>
        </w:rPr>
        <w:t>Southern hemisphere</w:t>
      </w:r>
      <w:r>
        <w:rPr>
          <w:u w:val="single"/>
        </w:rPr>
        <w:t xml:space="preserve"> </w:t>
      </w:r>
      <w:r w:rsidRPr="008632DC">
        <w:rPr>
          <w:u w:val="single"/>
        </w:rPr>
        <w:t xml:space="preserve">close to the Antarctic, </w:t>
      </w:r>
      <w:r w:rsidRPr="00B02551">
        <w:rPr>
          <w:highlight w:val="green"/>
          <w:u w:val="single"/>
        </w:rPr>
        <w:t xml:space="preserve">as </w:t>
      </w:r>
      <w:r w:rsidRPr="00B02551">
        <w:rPr>
          <w:b/>
          <w:bCs/>
          <w:highlight w:val="green"/>
          <w:u w:val="single"/>
        </w:rPr>
        <w:t xml:space="preserve">winds </w:t>
      </w:r>
      <w:r w:rsidRPr="00B02551">
        <w:rPr>
          <w:b/>
          <w:bCs/>
          <w:u w:val="single"/>
        </w:rPr>
        <w:t>around</w:t>
      </w:r>
      <w:r w:rsidRPr="00990EF9">
        <w:rPr>
          <w:b/>
          <w:bCs/>
          <w:u w:val="single"/>
        </w:rPr>
        <w:t xml:space="preserve"> the pole </w:t>
      </w:r>
      <w:r w:rsidRPr="00B02551">
        <w:rPr>
          <w:b/>
          <w:bCs/>
          <w:highlight w:val="green"/>
          <w:u w:val="single"/>
        </w:rPr>
        <w:t>maintain</w:t>
      </w:r>
      <w:r w:rsidRPr="00990EF9">
        <w:rPr>
          <w:b/>
          <w:bCs/>
          <w:u w:val="single"/>
        </w:rPr>
        <w:t xml:space="preserve"> some </w:t>
      </w:r>
      <w:r w:rsidRPr="00B02551">
        <w:rPr>
          <w:b/>
          <w:bCs/>
          <w:highlight w:val="green"/>
          <w:u w:val="single"/>
        </w:rPr>
        <w:t>isolation from the rest</w:t>
      </w:r>
      <w:r w:rsidRPr="00990EF9">
        <w:rPr>
          <w:b/>
          <w:bCs/>
          <w:u w:val="single"/>
        </w:rPr>
        <w:t xml:space="preserve"> of the atmosphere</w:t>
      </w:r>
      <w:r w:rsidRPr="008632DC">
        <w:rPr>
          <w:u w:val="single"/>
        </w:rPr>
        <w:t xml:space="preserve">. </w:t>
      </w:r>
      <w:r w:rsidRPr="00990EF9">
        <w:rPr>
          <w:b/>
          <w:bCs/>
          <w:u w:val="single"/>
        </w:rPr>
        <w:t xml:space="preserve">Constant rains and winds may </w:t>
      </w:r>
      <w:r w:rsidRPr="00B02551">
        <w:rPr>
          <w:b/>
          <w:bCs/>
          <w:highlight w:val="green"/>
          <w:u w:val="single"/>
        </w:rPr>
        <w:t>accelerate</w:t>
      </w:r>
      <w:r w:rsidRPr="00990EF9">
        <w:rPr>
          <w:b/>
          <w:bCs/>
          <w:u w:val="single"/>
        </w:rPr>
        <w:t xml:space="preserve"> the </w:t>
      </w:r>
      <w:r w:rsidRPr="00B02551">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B02551">
        <w:rPr>
          <w:b/>
          <w:bCs/>
          <w:highlight w:val="green"/>
          <w:u w:val="single"/>
        </w:rPr>
        <w:t>sea animals</w:t>
      </w:r>
      <w:r w:rsidRPr="00990EF9">
        <w:rPr>
          <w:b/>
          <w:bCs/>
          <w:u w:val="single"/>
        </w:rPr>
        <w:t xml:space="preserve"> may be relatively </w:t>
      </w:r>
      <w:r w:rsidRPr="00B02551">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w:t>
      </w:r>
      <w:proofErr w:type="spellEnd"/>
      <w:r w:rsidRPr="00B02551">
        <w:rPr>
          <w:sz w:val="12"/>
          <w:szCs w:val="16"/>
        </w:rPr>
        <w:t xml:space="preserve">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B02551">
        <w:rPr>
          <w:b/>
          <w:bCs/>
          <w:highlight w:val="green"/>
          <w:u w:val="single"/>
        </w:rPr>
        <w:t>islands could become unreachable</w:t>
      </w:r>
      <w:r w:rsidRPr="008632DC">
        <w:rPr>
          <w:u w:val="single"/>
        </w:rPr>
        <w:t xml:space="preserve">. This would </w:t>
      </w:r>
      <w:r w:rsidRPr="00B02551">
        <w:rPr>
          <w:highlight w:val="green"/>
          <w:u w:val="single"/>
        </w:rPr>
        <w:t>protect them against</w:t>
      </w:r>
      <w:r w:rsidRPr="008632DC">
        <w:rPr>
          <w:u w:val="single"/>
        </w:rPr>
        <w:t xml:space="preserve"> human-borne </w:t>
      </w:r>
      <w:r w:rsidRPr="00B02551">
        <w:rPr>
          <w:highlight w:val="green"/>
          <w:u w:val="single"/>
        </w:rPr>
        <w:t>diseases</w:t>
      </w:r>
      <w:r w:rsidRPr="008632DC">
        <w:rPr>
          <w:u w:val="single"/>
        </w:rPr>
        <w:t>, pirates, looters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5E2B5362" w14:textId="77777777" w:rsidR="00602C56" w:rsidRDefault="00602C56" w:rsidP="00602C56"/>
    <w:p w14:paraId="3F2AB636" w14:textId="77777777" w:rsidR="00602C56" w:rsidRDefault="00602C56" w:rsidP="00602C56">
      <w:pPr>
        <w:pStyle w:val="Heading4"/>
      </w:pPr>
      <w:r>
        <w:t>French Kerguelen Islands have unique characteristics conducive to repopulation.</w:t>
      </w:r>
    </w:p>
    <w:p w14:paraId="649D06C3" w14:textId="77777777" w:rsidR="00602C56" w:rsidRPr="00882AC1" w:rsidRDefault="00602C56" w:rsidP="00602C56">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4" w:history="1">
        <w:r w:rsidRPr="00592663">
          <w:rPr>
            <w:rStyle w:val="Hyperlink"/>
          </w:rPr>
          <w:t>https://www.emerald.com/insight/content/doi/10.1108/FS-04-2018-0031/full/html?fullSc=1&amp;mbSc=1&amp;fullSc=1</w:t>
        </w:r>
      </w:hyperlink>
      <w:r w:rsidRPr="00592663">
        <w:t xml:space="preserve">] </w:t>
      </w:r>
      <w:r>
        <w:t>Recut Justin</w:t>
      </w:r>
    </w:p>
    <w:p w14:paraId="77195C2D" w14:textId="77777777" w:rsidR="00602C56" w:rsidRPr="00B02551" w:rsidRDefault="00602C56" w:rsidP="00602C56">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B02551">
        <w:rPr>
          <w:b/>
          <w:bCs/>
          <w:highlight w:val="green"/>
          <w:u w:val="single"/>
        </w:rPr>
        <w:t>French</w:t>
      </w:r>
      <w:r w:rsidRPr="00B84DCA">
        <w:rPr>
          <w:b/>
          <w:bCs/>
          <w:u w:val="single"/>
        </w:rPr>
        <w:t xml:space="preserve"> archipelago of </w:t>
      </w:r>
      <w:r w:rsidRPr="00B02551">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B02551">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B02551">
        <w:rPr>
          <w:b/>
          <w:bCs/>
          <w:highlight w:val="green"/>
          <w:u w:val="single"/>
        </w:rPr>
        <w:t>very 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B02551">
        <w:rPr>
          <w:b/>
          <w:bCs/>
          <w:highlight w:val="green"/>
          <w:u w:val="single"/>
        </w:rPr>
        <w:t>inside the</w:t>
      </w:r>
      <w:r w:rsidRPr="00B84DCA">
        <w:rPr>
          <w:b/>
          <w:bCs/>
          <w:u w:val="single"/>
        </w:rPr>
        <w:t xml:space="preserve"> circumpolar </w:t>
      </w:r>
      <w:r w:rsidRPr="00B02551">
        <w:rPr>
          <w:b/>
          <w:bCs/>
          <w:highlight w:val="green"/>
          <w:u w:val="single"/>
        </w:rPr>
        <w:t>Antarctic current</w:t>
      </w:r>
      <w:r w:rsidRPr="00845CC1">
        <w:rPr>
          <w:u w:val="single"/>
        </w:rPr>
        <w:t xml:space="preserve">, and they are </w:t>
      </w:r>
      <w:r w:rsidRPr="00B02551">
        <w:rPr>
          <w:highlight w:val="green"/>
          <w:u w:val="single"/>
        </w:rPr>
        <w:t xml:space="preserve">surrounded by </w:t>
      </w:r>
      <w:r w:rsidRPr="00B02551">
        <w:rPr>
          <w:u w:val="single"/>
        </w:rPr>
        <w:t xml:space="preserve">strong </w:t>
      </w:r>
      <w:r w:rsidRPr="00B02551">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B02551">
        <w:rPr>
          <w:b/>
          <w:bCs/>
          <w:highlight w:val="green"/>
          <w:u w:val="single"/>
        </w:rPr>
        <w:t>intense and isolating</w:t>
      </w:r>
      <w:r w:rsidRPr="00B84DCA">
        <w:rPr>
          <w:b/>
          <w:bCs/>
          <w:u w:val="single"/>
        </w:rPr>
        <w:t xml:space="preserve"> wind </w:t>
      </w:r>
      <w:r w:rsidRPr="00B02551">
        <w:rPr>
          <w:b/>
          <w:bCs/>
          <w:highlight w:val="green"/>
          <w:u w:val="single"/>
        </w:rPr>
        <w:t>circulation</w:t>
      </w:r>
      <w:r w:rsidRPr="00B84DCA">
        <w:rPr>
          <w:b/>
          <w:bCs/>
          <w:u w:val="single"/>
        </w:rPr>
        <w:t xml:space="preserve"> around the South Pole could </w:t>
      </w:r>
      <w:r w:rsidRPr="00B02551">
        <w:rPr>
          <w:b/>
          <w:bCs/>
          <w:highlight w:val="green"/>
          <w:u w:val="single"/>
        </w:rPr>
        <w:t>increase</w:t>
      </w:r>
      <w:r w:rsidRPr="00B84DCA">
        <w:rPr>
          <w:b/>
          <w:bCs/>
          <w:u w:val="single"/>
        </w:rPr>
        <w:t xml:space="preserve"> the </w:t>
      </w:r>
      <w:r w:rsidRPr="00B02551">
        <w:rPr>
          <w:b/>
          <w:bCs/>
          <w:highlight w:val="green"/>
          <w:u w:val="single"/>
        </w:rPr>
        <w:t>time required 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B02551">
        <w:rPr>
          <w:highlight w:val="green"/>
          <w:u w:val="single"/>
        </w:rPr>
        <w:t>get</w:t>
      </w:r>
      <w:r w:rsidRPr="00845CC1">
        <w:rPr>
          <w:u w:val="single"/>
        </w:rPr>
        <w:t xml:space="preserve"> quite a bit of </w:t>
      </w:r>
      <w:r w:rsidRPr="00B02551">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B02551">
        <w:rPr>
          <w:highlight w:val="green"/>
          <w:u w:val="single"/>
        </w:rPr>
        <w:t>island has</w:t>
      </w:r>
      <w:r w:rsidRPr="00845CC1">
        <w:rPr>
          <w:u w:val="single"/>
        </w:rPr>
        <w:t xml:space="preserve"> </w:t>
      </w:r>
      <w:r w:rsidRPr="00B84DCA">
        <w:rPr>
          <w:b/>
          <w:bCs/>
          <w:u w:val="single"/>
        </w:rPr>
        <w:t xml:space="preserve">edible </w:t>
      </w:r>
      <w:r w:rsidRPr="00B02551">
        <w:rPr>
          <w:b/>
          <w:bCs/>
          <w:highlight w:val="green"/>
          <w:u w:val="single"/>
        </w:rPr>
        <w:t>vegetation and</w:t>
      </w:r>
      <w:r w:rsidRPr="00B84DCA">
        <w:rPr>
          <w:b/>
          <w:bCs/>
          <w:u w:val="single"/>
        </w:rPr>
        <w:t xml:space="preserve"> many edible </w:t>
      </w:r>
      <w:r w:rsidRPr="00B02551">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B02551">
        <w:rPr>
          <w:b/>
          <w:bCs/>
          <w:highlight w:val="green"/>
          <w:u w:val="single"/>
        </w:rPr>
        <w:t>gulfs and fjords</w:t>
      </w:r>
      <w:r w:rsidRPr="00B84DCA">
        <w:rPr>
          <w:b/>
          <w:bCs/>
          <w:u w:val="single"/>
        </w:rPr>
        <w:t xml:space="preserve"> that </w:t>
      </w:r>
      <w:r w:rsidRPr="00B02551">
        <w:rPr>
          <w:b/>
          <w:bCs/>
          <w:highlight w:val="green"/>
          <w:u w:val="single"/>
        </w:rPr>
        <w:t>could be used as harbors</w:t>
      </w:r>
      <w:r w:rsidRPr="00845CC1">
        <w:rPr>
          <w:u w:val="single"/>
        </w:rPr>
        <w:t>.</w:t>
      </w:r>
      <w:r>
        <w:rPr>
          <w:u w:val="single"/>
        </w:rPr>
        <w:t xml:space="preserve"> </w:t>
      </w:r>
      <w:r w:rsidRPr="00845CC1">
        <w:rPr>
          <w:u w:val="single"/>
        </w:rPr>
        <w:t xml:space="preserve">The main island has </w:t>
      </w:r>
      <w:r w:rsidRPr="00B02551">
        <w:rPr>
          <w:highlight w:val="green"/>
          <w:u w:val="single"/>
        </w:rPr>
        <w:t>high mountains</w:t>
      </w:r>
      <w:r w:rsidRPr="00845CC1">
        <w:rPr>
          <w:u w:val="single"/>
        </w:rPr>
        <w:t xml:space="preserve"> (over 1,000 m) with </w:t>
      </w:r>
      <w:r w:rsidRPr="00B84DCA">
        <w:rPr>
          <w:b/>
          <w:bCs/>
          <w:u w:val="single"/>
        </w:rPr>
        <w:t xml:space="preserve">an ice cap which could </w:t>
      </w:r>
      <w:r w:rsidRPr="00B02551">
        <w:rPr>
          <w:b/>
          <w:bCs/>
          <w:highlight w:val="green"/>
          <w:u w:val="single"/>
        </w:rPr>
        <w:t>provide</w:t>
      </w:r>
      <w:r w:rsidRPr="00B84DCA">
        <w:rPr>
          <w:b/>
          <w:bCs/>
          <w:u w:val="single"/>
        </w:rPr>
        <w:t xml:space="preserve"> fresh </w:t>
      </w:r>
      <w:r w:rsidRPr="00B02551">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B02551">
        <w:rPr>
          <w:b/>
          <w:bCs/>
          <w:highlight w:val="green"/>
          <w:u w:val="single"/>
        </w:rPr>
        <w:t>geothermal heat</w:t>
      </w:r>
      <w:r w:rsidRPr="00B84DCA">
        <w:rPr>
          <w:b/>
          <w:bCs/>
          <w:u w:val="single"/>
        </w:rPr>
        <w:t xml:space="preserve"> could </w:t>
      </w:r>
      <w:r w:rsidRPr="00B02551">
        <w:rPr>
          <w:b/>
          <w:bCs/>
          <w:highlight w:val="green"/>
          <w:u w:val="single"/>
        </w:rPr>
        <w:t>provide heating and energy</w:t>
      </w:r>
      <w:r w:rsidRPr="00B84DCA">
        <w:rPr>
          <w:b/>
          <w:bCs/>
          <w:u w:val="single"/>
        </w:rPr>
        <w:t xml:space="preserve"> for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B02551">
        <w:rPr>
          <w:highlight w:val="green"/>
          <w:u w:val="single"/>
        </w:rPr>
        <w:t>Scientists</w:t>
      </w:r>
      <w:r w:rsidRPr="00845CC1">
        <w:rPr>
          <w:u w:val="single"/>
        </w:rPr>
        <w:t xml:space="preserve"> who are selected for long expeditions </w:t>
      </w:r>
      <w:r w:rsidRPr="00B02551">
        <w:rPr>
          <w:highlight w:val="green"/>
          <w:u w:val="single"/>
        </w:rPr>
        <w:t xml:space="preserve">are </w:t>
      </w:r>
      <w:r w:rsidRPr="00B02551">
        <w:rPr>
          <w:b/>
          <w:bCs/>
          <w:u w:val="single"/>
        </w:rPr>
        <w:t xml:space="preserve">more </w:t>
      </w:r>
      <w:r w:rsidRPr="00B02551">
        <w:rPr>
          <w:b/>
          <w:bCs/>
          <w:highlight w:val="green"/>
          <w:u w:val="single"/>
        </w:rPr>
        <w:t>organized and educated</w:t>
      </w:r>
      <w:r w:rsidRPr="00B84DCA">
        <w:rPr>
          <w:b/>
          <w:bCs/>
          <w:u w:val="single"/>
        </w:rPr>
        <w:t xml:space="preserve"> than random people, </w:t>
      </w:r>
      <w:r w:rsidRPr="00B02551">
        <w:rPr>
          <w:b/>
          <w:bCs/>
          <w:highlight w:val="green"/>
          <w:u w:val="single"/>
        </w:rPr>
        <w:t>so they</w:t>
      </w:r>
      <w:r w:rsidRPr="00B84DCA">
        <w:rPr>
          <w:b/>
          <w:bCs/>
          <w:u w:val="single"/>
        </w:rPr>
        <w:t xml:space="preserve"> may be better </w:t>
      </w:r>
      <w:r w:rsidRPr="00B02551">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22F2156C" w14:textId="77777777" w:rsidR="00602C56" w:rsidRDefault="00602C56" w:rsidP="00602C56"/>
    <w:p w14:paraId="3C2C9971" w14:textId="77777777" w:rsidR="00602C56" w:rsidRDefault="00602C56" w:rsidP="00602C56">
      <w:pPr>
        <w:pStyle w:val="Heading4"/>
      </w:pPr>
      <w:r>
        <w:t xml:space="preserve">No nuclear winter – </w:t>
      </w:r>
      <w:r w:rsidRPr="007E35A2">
        <w:rPr>
          <w:u w:val="single"/>
        </w:rPr>
        <w:t>conservative models</w:t>
      </w:r>
      <w:r>
        <w:t xml:space="preserve"> prove </w:t>
      </w:r>
      <w:r w:rsidRPr="007E35A2">
        <w:rPr>
          <w:u w:val="single"/>
        </w:rPr>
        <w:t>rainout</w:t>
      </w:r>
      <w:r>
        <w:t>.</w:t>
      </w:r>
    </w:p>
    <w:p w14:paraId="1607494A" w14:textId="77777777" w:rsidR="00602C56" w:rsidRPr="00132EB0" w:rsidRDefault="00602C56" w:rsidP="00602C56">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30934911" w14:textId="77777777" w:rsidR="00602C56" w:rsidRDefault="00602C56" w:rsidP="00602C56">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1D66D8F6" w14:textId="77777777" w:rsidR="00602C56" w:rsidRPr="00132EB0" w:rsidRDefault="00602C56" w:rsidP="00602C56">
      <w:pPr>
        <w:rPr>
          <w:rFonts w:eastAsia="Cambria"/>
          <w:b/>
          <w:bCs/>
          <w:u w:val="single"/>
        </w:rPr>
      </w:pPr>
    </w:p>
    <w:p w14:paraId="0D9E094C" w14:textId="77777777" w:rsidR="00602C56" w:rsidRDefault="00602C56" w:rsidP="00602C56">
      <w:pPr>
        <w:pStyle w:val="Heading4"/>
      </w:pPr>
      <w:r>
        <w:t xml:space="preserve">Volcano activities </w:t>
      </w:r>
      <w:r w:rsidRPr="00423D51">
        <w:rPr>
          <w:u w:val="single"/>
        </w:rPr>
        <w:t>prove</w:t>
      </w:r>
      <w:r>
        <w:t>.</w:t>
      </w:r>
    </w:p>
    <w:p w14:paraId="02D7575E" w14:textId="77777777" w:rsidR="00602C56" w:rsidRPr="00132EB0" w:rsidRDefault="00602C56" w:rsidP="00602C56">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1A3F71D0" w14:textId="77777777" w:rsidR="00602C56" w:rsidRDefault="00602C56" w:rsidP="00602C56">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8C2EDA">
        <w:rPr>
          <w:highlight w:val="green"/>
          <w:u w:val="single"/>
        </w:rPr>
        <w:t>analysis of</w:t>
      </w:r>
      <w:r w:rsidRPr="008A0B30">
        <w:rPr>
          <w:u w:val="single"/>
        </w:rPr>
        <w:t xml:space="preserve"> several </w:t>
      </w:r>
      <w:r w:rsidRPr="000D21CE">
        <w:rPr>
          <w:u w:val="single"/>
        </w:rPr>
        <w:t xml:space="preserve">large </w:t>
      </w:r>
      <w:r w:rsidRPr="008C2ED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8C2EDA">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8C2ED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8C2EDA">
        <w:rPr>
          <w:b/>
          <w:bCs/>
          <w:highlight w:val="green"/>
          <w:u w:val="single"/>
        </w:rPr>
        <w:t>limit</w:t>
      </w:r>
      <w:r w:rsidRPr="008A0B30">
        <w:rPr>
          <w:b/>
          <w:bCs/>
          <w:u w:val="single"/>
        </w:rPr>
        <w:t xml:space="preserve"> significant global </w:t>
      </w:r>
      <w:r w:rsidRPr="008C2EDA">
        <w:rPr>
          <w:b/>
          <w:bCs/>
          <w:highlight w:val="green"/>
          <w:u w:val="single"/>
        </w:rPr>
        <w:t>cooling</w:t>
      </w:r>
      <w:r w:rsidRPr="008A0B30">
        <w:rPr>
          <w:u w:val="single"/>
        </w:rPr>
        <w:t xml:space="preserve"> impacts </w:t>
      </w:r>
      <w:r w:rsidRPr="008C2EDA">
        <w:rPr>
          <w:highlight w:val="green"/>
          <w:u w:val="single"/>
        </w:rPr>
        <w:t xml:space="preserve">to a </w:t>
      </w:r>
      <w:r w:rsidRPr="008C2EDA">
        <w:rPr>
          <w:b/>
          <w:bCs/>
          <w:highlight w:val="green"/>
          <w:u w:val="single"/>
        </w:rPr>
        <w:t>two-year</w:t>
      </w:r>
      <w:r w:rsidRPr="0086005C">
        <w:rPr>
          <w:b/>
          <w:bCs/>
          <w:u w:val="single"/>
        </w:rPr>
        <w:t xml:space="preserve"> time </w:t>
      </w:r>
      <w:r w:rsidRPr="008C2EDA">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8C2EDA">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8C2EDA">
        <w:rPr>
          <w:b/>
          <w:bCs/>
          <w:highlight w:val="green"/>
          <w:u w:val="single"/>
        </w:rPr>
        <w:t>5 orders</w:t>
      </w:r>
      <w:r w:rsidRPr="008A0B30">
        <w:rPr>
          <w:b/>
          <w:bCs/>
          <w:u w:val="single"/>
        </w:rPr>
        <w:t xml:space="preserve"> of magnitude </w:t>
      </w:r>
      <w:r w:rsidRPr="008C2ED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8C2ED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8C2EDA">
        <w:rPr>
          <w:b/>
          <w:bCs/>
          <w:highlight w:val="green"/>
          <w:u w:val="single"/>
        </w:rPr>
        <w:t>coating</w:t>
      </w:r>
      <w:r w:rsidRPr="00CF3218">
        <w:rPr>
          <w:b/>
          <w:bCs/>
          <w:u w:val="single"/>
        </w:rPr>
        <w:t xml:space="preserve"> of </w:t>
      </w:r>
      <w:r w:rsidRPr="000D21CE">
        <w:rPr>
          <w:b/>
          <w:bCs/>
          <w:u w:val="single"/>
        </w:rPr>
        <w:t xml:space="preserve">soot </w:t>
      </w:r>
      <w:r w:rsidRPr="008C2ED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8C2EDA">
        <w:rPr>
          <w:b/>
          <w:bCs/>
          <w:highlight w:val="green"/>
          <w:u w:val="single"/>
        </w:rPr>
        <w:t>increase</w:t>
      </w:r>
      <w:r w:rsidRPr="00CF3218">
        <w:rPr>
          <w:b/>
          <w:bCs/>
          <w:u w:val="single"/>
        </w:rPr>
        <w:t xml:space="preserve"> their </w:t>
      </w:r>
      <w:r w:rsidRPr="008C2EDA">
        <w:rPr>
          <w:b/>
          <w:bCs/>
          <w:highlight w:val="green"/>
          <w:u w:val="single"/>
        </w:rPr>
        <w:t>size and</w:t>
      </w:r>
      <w:r w:rsidRPr="00CF3218">
        <w:rPr>
          <w:b/>
          <w:bCs/>
          <w:u w:val="single"/>
        </w:rPr>
        <w:t xml:space="preserve"> hence increase their subsequent </w:t>
      </w:r>
      <w:r w:rsidRPr="008C2EDA">
        <w:rPr>
          <w:b/>
          <w:bCs/>
          <w:highlight w:val="green"/>
          <w:u w:val="single"/>
        </w:rPr>
        <w:t>rainout</w:t>
      </w:r>
      <w:r w:rsidRPr="00423D51">
        <w:rPr>
          <w:sz w:val="12"/>
          <w:szCs w:val="16"/>
        </w:rPr>
        <w:t xml:space="preserve"> (China et al., 2013) </w:t>
      </w:r>
      <w:r w:rsidRPr="008C2EDA">
        <w:rPr>
          <w:highlight w:val="green"/>
          <w:u w:val="single"/>
        </w:rPr>
        <w:t>before they</w:t>
      </w:r>
      <w:r w:rsidRPr="008A0B30">
        <w:rPr>
          <w:u w:val="single"/>
        </w:rPr>
        <w:t xml:space="preserve"> can </w:t>
      </w:r>
      <w:r w:rsidRPr="008C2EDA">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0EFE090B" w14:textId="77777777" w:rsidR="00602C56" w:rsidRDefault="00602C56" w:rsidP="00602C56">
      <w:pPr>
        <w:rPr>
          <w:u w:val="single"/>
        </w:rPr>
      </w:pPr>
    </w:p>
    <w:p w14:paraId="42AD9242" w14:textId="77777777" w:rsidR="00602C56" w:rsidRDefault="00602C56" w:rsidP="00602C56">
      <w:pPr>
        <w:pStyle w:val="Heading4"/>
      </w:pPr>
      <w:r>
        <w:t xml:space="preserve">The mini-nuclear winter </w:t>
      </w:r>
      <w:r w:rsidRPr="009072D4">
        <w:rPr>
          <w:u w:val="single"/>
        </w:rPr>
        <w:t>solves warming</w:t>
      </w:r>
      <w:r>
        <w:t xml:space="preserve"> without causing extinction.</w:t>
      </w:r>
    </w:p>
    <w:p w14:paraId="17D0CEB6" w14:textId="77777777" w:rsidR="00602C56" w:rsidRDefault="00602C56" w:rsidP="00602C56">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5" w:history="1">
        <w:r w:rsidRPr="00927036">
          <w:rPr>
            <w:rStyle w:val="Hyperlink"/>
          </w:rPr>
          <w:t>https://matei.org/ithink/2012/03/26/a-modest-proposal-for-solving-global-warming-nuclear-war/</w:t>
        </w:r>
      </w:hyperlink>
      <w:r>
        <w:rPr>
          <w:rStyle w:val="Hyperlink"/>
        </w:rPr>
        <w:t>] Recut Justin</w:t>
      </w:r>
    </w:p>
    <w:p w14:paraId="4096E2B3" w14:textId="77777777" w:rsidR="00602C56" w:rsidRPr="009072D4" w:rsidRDefault="00602C56" w:rsidP="00602C56">
      <w:pPr>
        <w:rPr>
          <w:sz w:val="12"/>
        </w:rPr>
      </w:pPr>
      <w:r w:rsidRPr="00970A5F">
        <w:rPr>
          <w:rStyle w:val="StyleUnderline"/>
        </w:rPr>
        <w:t xml:space="preserve">We </w:t>
      </w:r>
      <w:r w:rsidRPr="009072D4">
        <w:rPr>
          <w:rStyle w:val="Emphasis"/>
        </w:rPr>
        <w:t xml:space="preserve">finally have </w:t>
      </w:r>
      <w:r w:rsidRPr="008C2EDA">
        <w:rPr>
          <w:rStyle w:val="Emphasis"/>
          <w:highlight w:val="green"/>
        </w:rPr>
        <w:t>a solution</w:t>
      </w:r>
      <w:r w:rsidRPr="008C2EDA">
        <w:rPr>
          <w:rStyle w:val="StyleUnderline"/>
          <w:highlight w:val="green"/>
        </w:rPr>
        <w:t xml:space="preserve"> </w:t>
      </w:r>
      <w:r w:rsidRPr="000D21CE">
        <w:rPr>
          <w:rStyle w:val="StyleUnderline"/>
        </w:rPr>
        <w:t xml:space="preserve">for </w:t>
      </w:r>
      <w:r w:rsidRPr="008C2EDA">
        <w:rPr>
          <w:rStyle w:val="StyleUnderline"/>
          <w:highlight w:val="green"/>
        </w:rPr>
        <w:t>global warming</w:t>
      </w:r>
      <w:r w:rsidRPr="009072D4">
        <w:rPr>
          <w:sz w:val="12"/>
        </w:rPr>
        <w:t>. A discussion on the board </w:t>
      </w:r>
      <w:hyperlink r:id="rId16"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8C2EDA">
        <w:rPr>
          <w:rStyle w:val="StyleUnderline"/>
          <w:highlight w:val="green"/>
        </w:rPr>
        <w:t>nuclear war</w:t>
      </w:r>
      <w:r w:rsidRPr="00970A5F">
        <w:rPr>
          <w:rStyle w:val="StyleUnderline"/>
        </w:rPr>
        <w:t xml:space="preserve"> on a large scale </w:t>
      </w:r>
      <w:r w:rsidRPr="000D21CE">
        <w:rPr>
          <w:rStyle w:val="StyleUnderline"/>
        </w:rPr>
        <w:t xml:space="preserve">could </w:t>
      </w:r>
      <w:r w:rsidRPr="008C2EDA">
        <w:rPr>
          <w:rStyle w:val="StyleUnderline"/>
          <w:highlight w:val="green"/>
        </w:rPr>
        <w:t>produce</w:t>
      </w:r>
      <w:r w:rsidRPr="00970A5F">
        <w:rPr>
          <w:rStyle w:val="StyleUnderline"/>
        </w:rPr>
        <w:t xml:space="preserve"> a </w:t>
      </w:r>
      <w:r w:rsidRPr="008C2EDA">
        <w:rPr>
          <w:rStyle w:val="Emphasis"/>
          <w:highlight w:val="green"/>
        </w:rPr>
        <w:t>mini-nuclear winter</w:t>
      </w:r>
      <w:r w:rsidRPr="009072D4">
        <w:rPr>
          <w:sz w:val="12"/>
        </w:rPr>
        <w:t xml:space="preserve">. Why? </w:t>
      </w:r>
      <w:r w:rsidRPr="00970A5F">
        <w:rPr>
          <w:rStyle w:val="StyleUnderline"/>
        </w:rPr>
        <w:t xml:space="preserve">Well, the </w:t>
      </w:r>
      <w:r w:rsidRPr="008C2EDA">
        <w:rPr>
          <w:rStyle w:val="Emphasis"/>
          <w:highlight w:val="green"/>
        </w:rPr>
        <w:t xml:space="preserve">dust </w:t>
      </w:r>
      <w:r w:rsidRPr="000D21CE">
        <w:rPr>
          <w:rStyle w:val="Emphasis"/>
        </w:rPr>
        <w:t xml:space="preserve">and </w:t>
      </w:r>
      <w:r w:rsidRPr="008C2EDA">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8C2EDA">
        <w:rPr>
          <w:rStyle w:val="StyleUnderline"/>
          <w:highlight w:val="green"/>
        </w:rPr>
        <w:t>plus</w:t>
      </w:r>
      <w:r w:rsidRPr="00970A5F">
        <w:rPr>
          <w:rStyle w:val="StyleUnderline"/>
        </w:rPr>
        <w:t xml:space="preserve"> the </w:t>
      </w:r>
      <w:r w:rsidRPr="008C2EDA">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8C2EDA">
        <w:rPr>
          <w:rStyle w:val="StyleUnderline"/>
          <w:highlight w:val="green"/>
        </w:rPr>
        <w:t xml:space="preserve">lower </w:t>
      </w:r>
      <w:r w:rsidRPr="000D21CE">
        <w:rPr>
          <w:rStyle w:val="StyleUnderline"/>
        </w:rPr>
        <w:t xml:space="preserve">the </w:t>
      </w:r>
      <w:r w:rsidRPr="008C2EDA">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7"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18"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8C2EDA">
        <w:rPr>
          <w:rStyle w:val="Emphasis"/>
          <w:highlight w:val="green"/>
        </w:rPr>
        <w:t>decline</w:t>
      </w:r>
      <w:r w:rsidRPr="008C2EDA">
        <w:rPr>
          <w:rStyle w:val="StyleUnderline"/>
          <w:highlight w:val="green"/>
        </w:rPr>
        <w:t xml:space="preserve"> in </w:t>
      </w:r>
      <w:r w:rsidRPr="000D21CE">
        <w:rPr>
          <w:rStyle w:val="Emphasis"/>
        </w:rPr>
        <w:t xml:space="preserve">industrial </w:t>
      </w:r>
      <w:r w:rsidRPr="008C2EDA">
        <w:rPr>
          <w:rStyle w:val="Emphasis"/>
          <w:highlight w:val="green"/>
        </w:rPr>
        <w:t>production</w:t>
      </w:r>
      <w:r w:rsidRPr="008C2EDA">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8C2EDA">
        <w:rPr>
          <w:rStyle w:val="Emphasis"/>
          <w:highlight w:val="green"/>
        </w:rPr>
        <w:t>consumption</w:t>
      </w:r>
      <w:r w:rsidRPr="00970A5F">
        <w:rPr>
          <w:rStyle w:val="StyleUnderline"/>
        </w:rPr>
        <w:t xml:space="preserve"> due to industrial denuding of most large nations and global </w:t>
      </w:r>
      <w:r w:rsidRPr="008C2EDA">
        <w:rPr>
          <w:rStyle w:val="StyleUnderline"/>
          <w:highlight w:val="green"/>
        </w:rPr>
        <w:t>warming</w:t>
      </w:r>
      <w:r w:rsidRPr="00970A5F">
        <w:rPr>
          <w:rStyle w:val="StyleUnderline"/>
        </w:rPr>
        <w:t xml:space="preserve"> </w:t>
      </w:r>
      <w:r w:rsidRPr="009072D4">
        <w:rPr>
          <w:rStyle w:val="Emphasis"/>
          <w:sz w:val="24"/>
          <w:szCs w:val="24"/>
        </w:rPr>
        <w:t>simply</w:t>
      </w:r>
      <w:r w:rsidRPr="009072D4">
        <w:rPr>
          <w:rStyle w:val="StyleUnderline"/>
          <w:sz w:val="24"/>
          <w:szCs w:val="24"/>
        </w:rPr>
        <w:t xml:space="preserve"> </w:t>
      </w:r>
      <w:r w:rsidRPr="008C2EDA">
        <w:rPr>
          <w:rStyle w:val="Emphasis"/>
          <w:sz w:val="24"/>
          <w:szCs w:val="24"/>
          <w:highlight w:val="green"/>
        </w:rPr>
        <w:t>goes away</w:t>
      </w:r>
      <w:r w:rsidRPr="009072D4">
        <w:rPr>
          <w:sz w:val="12"/>
        </w:rPr>
        <w:t>. I wonder what </w:t>
      </w:r>
      <w:hyperlink r:id="rId19" w:history="1">
        <w:r w:rsidRPr="009072D4">
          <w:rPr>
            <w:rStyle w:val="Hyperlink"/>
            <w:sz w:val="12"/>
          </w:rPr>
          <w:t>Jonathan Swift would have thought about this proposal?</w:t>
        </w:r>
      </w:hyperlink>
    </w:p>
    <w:p w14:paraId="7783CAE9" w14:textId="77777777" w:rsidR="00602C56" w:rsidRDefault="00602C56" w:rsidP="00602C56">
      <w:pPr>
        <w:rPr>
          <w:u w:val="single"/>
        </w:rPr>
      </w:pPr>
    </w:p>
    <w:p w14:paraId="160C3D57" w14:textId="77777777" w:rsidR="00602C56" w:rsidRPr="004C0DE1" w:rsidRDefault="00602C56" w:rsidP="00602C56">
      <w:pPr>
        <w:pStyle w:val="Heading4"/>
      </w:pPr>
      <w:r>
        <w:t>Extinction</w:t>
      </w:r>
    </w:p>
    <w:p w14:paraId="6E99ED46" w14:textId="77777777" w:rsidR="00602C56" w:rsidRPr="004C0DE1" w:rsidRDefault="00602C56" w:rsidP="00602C56">
      <w:r w:rsidRPr="004C0DE1">
        <w:rPr>
          <w:rStyle w:val="Style13ptBold"/>
        </w:rPr>
        <w:t xml:space="preserve">Ng 19 </w:t>
      </w:r>
      <w:r w:rsidRPr="008A6DFC">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223078E3" w14:textId="77777777" w:rsidR="00602C56" w:rsidRPr="004C0DE1" w:rsidRDefault="00602C56" w:rsidP="00602C56">
      <w:pPr>
        <w:rPr>
          <w:sz w:val="16"/>
        </w:rPr>
      </w:pPr>
      <w:r w:rsidRPr="004C0DE1">
        <w:rPr>
          <w:sz w:val="16"/>
        </w:rPr>
        <w:t xml:space="preserve">Catastrophic </w:t>
      </w:r>
      <w:r w:rsidRPr="008C2EDA">
        <w:rPr>
          <w:rStyle w:val="StyleUnderline"/>
          <w:highlight w:val="green"/>
        </w:rPr>
        <w:t>climate change</w:t>
      </w:r>
    </w:p>
    <w:p w14:paraId="389A6A04" w14:textId="77777777" w:rsidR="00602C56" w:rsidRPr="004C0DE1" w:rsidRDefault="00602C56" w:rsidP="00602C56">
      <w:pPr>
        <w:rPr>
          <w:sz w:val="16"/>
        </w:rPr>
      </w:pPr>
      <w:r w:rsidRPr="004C0DE1">
        <w:rPr>
          <w:sz w:val="16"/>
        </w:rPr>
        <w:t xml:space="preserve">Though by no means certain, CCC </w:t>
      </w:r>
      <w:r w:rsidRPr="008C2EDA">
        <w:rPr>
          <w:rStyle w:val="StyleUnderline"/>
          <w:highlight w:val="green"/>
        </w:rPr>
        <w:t xml:space="preserve">causing </w:t>
      </w:r>
      <w:r w:rsidRPr="00547C88">
        <w:rPr>
          <w:rStyle w:val="Emphasis"/>
        </w:rPr>
        <w:t xml:space="preserve">global </w:t>
      </w:r>
      <w:r w:rsidRPr="008C2EDA">
        <w:rPr>
          <w:rStyle w:val="Emphasis"/>
          <w:highlight w:val="green"/>
        </w:rPr>
        <w:t>extinction</w:t>
      </w:r>
      <w:r w:rsidRPr="004C0DE1">
        <w:rPr>
          <w:rStyle w:val="StyleUnderline"/>
        </w:rPr>
        <w:t xml:space="preserve"> is </w:t>
      </w:r>
      <w:r w:rsidRPr="00357E2E">
        <w:rPr>
          <w:rStyle w:val="StyleUnderline"/>
        </w:rPr>
        <w:t xml:space="preserve">possible due to </w:t>
      </w:r>
      <w:r w:rsidRPr="00357E2E">
        <w:rPr>
          <w:rStyle w:val="Emphasis"/>
        </w:rPr>
        <w:t>interrelated factors</w:t>
      </w:r>
      <w:r w:rsidRPr="00357E2E">
        <w:rPr>
          <w:rStyle w:val="StyleUnderline"/>
        </w:rPr>
        <w:t xml:space="preserve"> of </w:t>
      </w:r>
      <w:r w:rsidRPr="00357E2E">
        <w:rPr>
          <w:rStyle w:val="Emphasis"/>
        </w:rPr>
        <w:t>non‐linearity</w:t>
      </w:r>
      <w:r w:rsidRPr="00357E2E">
        <w:rPr>
          <w:rStyle w:val="StyleUnderline"/>
        </w:rPr>
        <w:t xml:space="preserve">, </w:t>
      </w:r>
      <w:r w:rsidRPr="00357E2E">
        <w:rPr>
          <w:rStyle w:val="Emphasis"/>
        </w:rPr>
        <w:t>cascading effects</w:t>
      </w:r>
      <w:r w:rsidRPr="00357E2E">
        <w:rPr>
          <w:rStyle w:val="StyleUnderline"/>
        </w:rPr>
        <w:t xml:space="preserve">, </w:t>
      </w:r>
      <w:r w:rsidRPr="00357E2E">
        <w:rPr>
          <w:rStyle w:val="Emphasis"/>
        </w:rPr>
        <w:t>positive feedbacks</w:t>
      </w:r>
      <w:r w:rsidRPr="00357E2E">
        <w:rPr>
          <w:rStyle w:val="StyleUnderline"/>
        </w:rPr>
        <w:t xml:space="preserve">, </w:t>
      </w:r>
      <w:r w:rsidRPr="00357E2E">
        <w:rPr>
          <w:rStyle w:val="Emphasis"/>
        </w:rPr>
        <w:t>multiplicative factors</w:t>
      </w:r>
      <w:r w:rsidRPr="00357E2E">
        <w:rPr>
          <w:rStyle w:val="StyleUnderline"/>
        </w:rPr>
        <w:t xml:space="preserve">, </w:t>
      </w:r>
      <w:r w:rsidRPr="00357E2E">
        <w:rPr>
          <w:rStyle w:val="Emphasis"/>
        </w:rPr>
        <w:t>critical thresholds</w:t>
      </w:r>
      <w:r w:rsidRPr="00357E2E">
        <w:rPr>
          <w:rStyle w:val="StyleUnderline"/>
        </w:rPr>
        <w:t xml:space="preserve"> and </w:t>
      </w:r>
      <w:r w:rsidRPr="00357E2E">
        <w:rPr>
          <w:rStyle w:val="Emphasis"/>
        </w:rPr>
        <w:t>tipping points</w:t>
      </w:r>
      <w:r w:rsidRPr="00357E2E">
        <w:rPr>
          <w:sz w:val="16"/>
        </w:rPr>
        <w:t xml:space="preserve"> (e.g. </w:t>
      </w:r>
      <w:proofErr w:type="spellStart"/>
      <w:r w:rsidRPr="00357E2E">
        <w:rPr>
          <w:sz w:val="16"/>
        </w:rPr>
        <w:t>Barnosky</w:t>
      </w:r>
      <w:proofErr w:type="spellEnd"/>
      <w:r w:rsidRPr="00357E2E">
        <w:rPr>
          <w:sz w:val="16"/>
        </w:rPr>
        <w:t xml:space="preserve"> and </w:t>
      </w:r>
      <w:proofErr w:type="spellStart"/>
      <w:r w:rsidRPr="00357E2E">
        <w:rPr>
          <w:sz w:val="16"/>
        </w:rPr>
        <w:t>Hadly</w:t>
      </w:r>
      <w:proofErr w:type="spellEnd"/>
      <w:r w:rsidRPr="00357E2E">
        <w:rPr>
          <w:sz w:val="16"/>
        </w:rPr>
        <w:t>, </w:t>
      </w:r>
      <w:hyperlink r:id="rId20" w:anchor="gpol12647-bib-0005" w:history="1">
        <w:r w:rsidRPr="00357E2E">
          <w:rPr>
            <w:rStyle w:val="Hyperlink"/>
            <w:sz w:val="16"/>
          </w:rPr>
          <w:t>2016</w:t>
        </w:r>
      </w:hyperlink>
      <w:r w:rsidRPr="00357E2E">
        <w:rPr>
          <w:sz w:val="16"/>
        </w:rPr>
        <w:t xml:space="preserve">; </w:t>
      </w:r>
      <w:proofErr w:type="spellStart"/>
      <w:r w:rsidRPr="00357E2E">
        <w:rPr>
          <w:sz w:val="16"/>
        </w:rPr>
        <w:t>Belaia</w:t>
      </w:r>
      <w:proofErr w:type="spellEnd"/>
      <w:r w:rsidRPr="00357E2E">
        <w:rPr>
          <w:sz w:val="16"/>
        </w:rPr>
        <w:t xml:space="preserve"> et al., </w:t>
      </w:r>
      <w:hyperlink r:id="rId21" w:anchor="gpol12647-bib-0008" w:history="1">
        <w:r w:rsidRPr="00357E2E">
          <w:rPr>
            <w:rStyle w:val="Hyperlink"/>
            <w:sz w:val="16"/>
          </w:rPr>
          <w:t>2017</w:t>
        </w:r>
      </w:hyperlink>
      <w:r w:rsidRPr="00357E2E">
        <w:rPr>
          <w:sz w:val="16"/>
        </w:rPr>
        <w:t xml:space="preserve">; </w:t>
      </w:r>
      <w:proofErr w:type="spellStart"/>
      <w:r w:rsidRPr="00357E2E">
        <w:rPr>
          <w:sz w:val="16"/>
        </w:rPr>
        <w:t>Buldyrev</w:t>
      </w:r>
      <w:proofErr w:type="spellEnd"/>
      <w:r w:rsidRPr="00357E2E">
        <w:rPr>
          <w:sz w:val="16"/>
        </w:rPr>
        <w:t xml:space="preserve"> et al., </w:t>
      </w:r>
      <w:hyperlink r:id="rId22" w:anchor="gpol12647-bib-0016" w:history="1">
        <w:r w:rsidRPr="00357E2E">
          <w:rPr>
            <w:rStyle w:val="Hyperlink"/>
            <w:sz w:val="16"/>
          </w:rPr>
          <w:t>2010</w:t>
        </w:r>
      </w:hyperlink>
      <w:r w:rsidRPr="00357E2E">
        <w:rPr>
          <w:sz w:val="16"/>
        </w:rPr>
        <w:t>; Grainger, </w:t>
      </w:r>
      <w:hyperlink r:id="rId23" w:anchor="gpol12647-bib-0027" w:history="1">
        <w:r w:rsidRPr="00357E2E">
          <w:rPr>
            <w:rStyle w:val="Hyperlink"/>
            <w:sz w:val="16"/>
          </w:rPr>
          <w:t>2017</w:t>
        </w:r>
      </w:hyperlink>
      <w:r w:rsidRPr="00357E2E">
        <w:rPr>
          <w:sz w:val="16"/>
        </w:rPr>
        <w:t>; Ha</w:t>
      </w:r>
      <w:r w:rsidRPr="004C0DE1">
        <w:rPr>
          <w:sz w:val="16"/>
        </w:rPr>
        <w:t>nsen and Sato, </w:t>
      </w:r>
      <w:hyperlink r:id="rId24" w:anchor="gpol12647-bib-0029" w:history="1">
        <w:r w:rsidRPr="004C0DE1">
          <w:rPr>
            <w:rStyle w:val="Hyperlink"/>
            <w:sz w:val="16"/>
          </w:rPr>
          <w:t>2012</w:t>
        </w:r>
      </w:hyperlink>
      <w:r w:rsidRPr="004C0DE1">
        <w:rPr>
          <w:sz w:val="16"/>
        </w:rPr>
        <w:t>; IPCC </w:t>
      </w:r>
      <w:hyperlink r:id="rId25" w:anchor="gpol12647-bib-0031" w:history="1">
        <w:r w:rsidRPr="004C0DE1">
          <w:rPr>
            <w:rStyle w:val="Hyperlink"/>
            <w:sz w:val="16"/>
          </w:rPr>
          <w:t>2014</w:t>
        </w:r>
      </w:hyperlink>
      <w:r w:rsidRPr="004C0DE1">
        <w:rPr>
          <w:sz w:val="16"/>
        </w:rPr>
        <w:t>; Kareiva and Carranza, </w:t>
      </w:r>
      <w:hyperlink r:id="rId2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 </w:t>
      </w:r>
      <w:hyperlink r:id="rId27" w:anchor="gpol12647-bib-0056" w:history="1">
        <w:r w:rsidRPr="004C0DE1">
          <w:rPr>
            <w:rStyle w:val="Hyperlink"/>
            <w:sz w:val="16"/>
          </w:rPr>
          <w:t>2017</w:t>
        </w:r>
      </w:hyperlink>
      <w:r w:rsidRPr="004C0DE1">
        <w:rPr>
          <w:sz w:val="16"/>
        </w:rPr>
        <w:t>; Rothman, </w:t>
      </w:r>
      <w:hyperlink r:id="rId28" w:anchor="gpol12647-bib-0066" w:history="1">
        <w:r w:rsidRPr="004C0DE1">
          <w:rPr>
            <w:rStyle w:val="Hyperlink"/>
            <w:sz w:val="16"/>
          </w:rPr>
          <w:t>2017</w:t>
        </w:r>
      </w:hyperlink>
      <w:r w:rsidRPr="004C0DE1">
        <w:rPr>
          <w:sz w:val="16"/>
        </w:rPr>
        <w:t>; Schuur et al., </w:t>
      </w:r>
      <w:hyperlink r:id="rId2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 </w:t>
      </w:r>
      <w:hyperlink r:id="rId30" w:anchor="gpol12647-bib-0072" w:history="1">
        <w:r w:rsidRPr="004C0DE1">
          <w:rPr>
            <w:rStyle w:val="Hyperlink"/>
            <w:sz w:val="16"/>
          </w:rPr>
          <w:t>2016</w:t>
        </w:r>
      </w:hyperlink>
      <w:r w:rsidRPr="004C0DE1">
        <w:rPr>
          <w:sz w:val="16"/>
        </w:rPr>
        <w:t>; Van Aalst, </w:t>
      </w:r>
      <w:hyperlink r:id="rId31" w:anchor="gpol12647-bib-0079" w:history="1">
        <w:r w:rsidRPr="004C0DE1">
          <w:rPr>
            <w:rStyle w:val="Hyperlink"/>
            <w:sz w:val="16"/>
          </w:rPr>
          <w:t>2006</w:t>
        </w:r>
      </w:hyperlink>
      <w:r w:rsidRPr="004C0DE1">
        <w:rPr>
          <w:sz w:val="16"/>
        </w:rPr>
        <w:t>).</w:t>
      </w:r>
      <w:hyperlink r:id="rId32" w:anchor="gpol12647-note-1009_67" w:tooltip="Link to note" w:history="1">
        <w:r w:rsidRPr="004C0DE1">
          <w:rPr>
            <w:rStyle w:val="Hyperlink"/>
            <w:sz w:val="16"/>
          </w:rPr>
          <w:t>7</w:t>
        </w:r>
      </w:hyperlink>
    </w:p>
    <w:p w14:paraId="16E1F538" w14:textId="77777777" w:rsidR="00602C56" w:rsidRPr="004C0DE1" w:rsidRDefault="00602C56" w:rsidP="00602C56">
      <w:pPr>
        <w:rPr>
          <w:sz w:val="16"/>
        </w:rPr>
      </w:pPr>
      <w:r w:rsidRPr="00357E2E">
        <w:rPr>
          <w:rStyle w:val="StyleUnderline"/>
        </w:rPr>
        <w:t>A</w:t>
      </w:r>
      <w:r w:rsidRPr="00357E2E">
        <w:rPr>
          <w:sz w:val="16"/>
        </w:rPr>
        <w:t xml:space="preserve"> possibly</w:t>
      </w:r>
      <w:r w:rsidRPr="004C0DE1">
        <w:rPr>
          <w:sz w:val="16"/>
        </w:rPr>
        <w:t xml:space="preserve"> </w:t>
      </w:r>
      <w:r w:rsidRPr="00357E2E">
        <w:rPr>
          <w:rStyle w:val="Emphasis"/>
        </w:rPr>
        <w:t>imminent</w:t>
      </w:r>
      <w:r w:rsidRPr="00357E2E">
        <w:rPr>
          <w:rStyle w:val="StyleUnderline"/>
        </w:rPr>
        <w:t xml:space="preserve"> </w:t>
      </w:r>
      <w:r w:rsidRPr="008C2EDA">
        <w:rPr>
          <w:rStyle w:val="StyleUnderline"/>
          <w:highlight w:val="green"/>
        </w:rPr>
        <w:t>tipping point could be</w:t>
      </w:r>
      <w:r w:rsidRPr="004C0DE1">
        <w:rPr>
          <w:sz w:val="16"/>
        </w:rPr>
        <w:t xml:space="preserve"> in the form of </w:t>
      </w:r>
      <w:r w:rsidRPr="004C0DE1">
        <w:rPr>
          <w:rStyle w:val="StyleUnderline"/>
        </w:rPr>
        <w:t>‘</w:t>
      </w:r>
      <w:r w:rsidRPr="008A6DFC">
        <w:rPr>
          <w:rStyle w:val="StyleUnderline"/>
        </w:rPr>
        <w:t xml:space="preserve">an </w:t>
      </w:r>
      <w:r w:rsidRPr="00547C88">
        <w:rPr>
          <w:rStyle w:val="StyleUnderline"/>
        </w:rPr>
        <w:t xml:space="preserve">abrupt </w:t>
      </w:r>
      <w:r w:rsidRPr="008C2EDA">
        <w:rPr>
          <w:rStyle w:val="Emphasis"/>
          <w:highlight w:val="green"/>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 al., </w:t>
      </w:r>
      <w:hyperlink r:id="rId3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p>
    <w:p w14:paraId="7589300B" w14:textId="77777777" w:rsidR="00602C56" w:rsidRPr="004C0DE1" w:rsidRDefault="00602C56" w:rsidP="00602C56">
      <w:pPr>
        <w:pStyle w:val="ListParagraph"/>
        <w:numPr>
          <w:ilvl w:val="0"/>
          <w:numId w:val="19"/>
        </w:numPr>
        <w:rPr>
          <w:sz w:val="16"/>
        </w:rPr>
      </w:pPr>
      <w:r w:rsidRPr="004C0DE1">
        <w:rPr>
          <w:sz w:val="16"/>
        </w:rPr>
        <w:t xml:space="preserve">the </w:t>
      </w:r>
      <w:r w:rsidRPr="008C2EDA">
        <w:rPr>
          <w:rStyle w:val="StyleUnderline"/>
          <w:highlight w:val="green"/>
        </w:rPr>
        <w:t xml:space="preserve">replacement of </w:t>
      </w:r>
      <w:r w:rsidRPr="00547C88">
        <w:rPr>
          <w:rStyle w:val="StyleUnderline"/>
        </w:rPr>
        <w:t xml:space="preserve">an </w:t>
      </w:r>
      <w:r w:rsidRPr="008C2EDA">
        <w:rPr>
          <w:rStyle w:val="StyleUnderline"/>
          <w:highlight w:val="green"/>
        </w:rPr>
        <w:t>ice</w:t>
      </w:r>
      <w:r w:rsidRPr="004C0DE1">
        <w:rPr>
          <w:rStyle w:val="StyleUnderline"/>
        </w:rPr>
        <w:t xml:space="preserve"> sea </w:t>
      </w:r>
      <w:r w:rsidRPr="008C2EDA">
        <w:rPr>
          <w:rStyle w:val="StyleUnderline"/>
          <w:highlight w:val="green"/>
        </w:rPr>
        <w:t xml:space="preserve">by </w:t>
      </w:r>
      <w:r w:rsidRPr="00547C88">
        <w:rPr>
          <w:rStyle w:val="StyleUnderline"/>
        </w:rPr>
        <w:t xml:space="preserve">a </w:t>
      </w:r>
      <w:r w:rsidRPr="008C2EDA">
        <w:rPr>
          <w:rStyle w:val="StyleUnderline"/>
          <w:highlight w:val="green"/>
        </w:rPr>
        <w:t>liquid</w:t>
      </w:r>
      <w:r w:rsidRPr="004C0DE1">
        <w:rPr>
          <w:sz w:val="16"/>
        </w:rPr>
        <w:t xml:space="preserve"> ocean </w:t>
      </w:r>
      <w:r w:rsidRPr="004C0DE1">
        <w:rPr>
          <w:rStyle w:val="StyleUnderline"/>
        </w:rPr>
        <w:t>surface from melting</w:t>
      </w:r>
      <w:r w:rsidRPr="004C0DE1">
        <w:rPr>
          <w:sz w:val="16"/>
        </w:rPr>
        <w:t xml:space="preserve"> reduces the reflection and </w:t>
      </w:r>
      <w:r w:rsidRPr="008C2EDA">
        <w:rPr>
          <w:rStyle w:val="Emphasis"/>
          <w:highlight w:val="green"/>
        </w:rPr>
        <w:t>increases</w:t>
      </w:r>
      <w:r w:rsidRPr="004C0DE1">
        <w:rPr>
          <w:sz w:val="16"/>
        </w:rPr>
        <w:t xml:space="preserve"> the </w:t>
      </w:r>
      <w:r w:rsidRPr="008C2EDA">
        <w:rPr>
          <w:rStyle w:val="Emphasis"/>
          <w:highlight w:val="green"/>
        </w:rPr>
        <w:t>absorption</w:t>
      </w:r>
      <w:r w:rsidRPr="008C2EDA">
        <w:rPr>
          <w:rStyle w:val="StyleUnderline"/>
          <w:highlight w:val="green"/>
        </w:rPr>
        <w:t xml:space="preserve"> of sunlight, leading to </w:t>
      </w:r>
      <w:r w:rsidRPr="008C2EDA">
        <w:rPr>
          <w:rStyle w:val="Emphasis"/>
          <w:highlight w:val="green"/>
        </w:rPr>
        <w:t>faster warming</w:t>
      </w:r>
      <w:r w:rsidRPr="004C0DE1">
        <w:rPr>
          <w:sz w:val="16"/>
        </w:rPr>
        <w:t>;</w:t>
      </w:r>
    </w:p>
    <w:p w14:paraId="2B0519DF" w14:textId="77777777" w:rsidR="00602C56" w:rsidRPr="004C0DE1" w:rsidRDefault="00602C56" w:rsidP="00602C56">
      <w:pPr>
        <w:pStyle w:val="ListParagraph"/>
        <w:numPr>
          <w:ilvl w:val="0"/>
          <w:numId w:val="19"/>
        </w:numPr>
        <w:rPr>
          <w:sz w:val="16"/>
        </w:rPr>
      </w:pPr>
      <w:r w:rsidRPr="004C0DE1">
        <w:rPr>
          <w:sz w:val="16"/>
        </w:rPr>
        <w:t xml:space="preserve">the </w:t>
      </w:r>
      <w:r w:rsidRPr="008C2EDA">
        <w:rPr>
          <w:rStyle w:val="StyleUnderline"/>
          <w:highlight w:val="green"/>
        </w:rPr>
        <w:t xml:space="preserve">drying </w:t>
      </w:r>
      <w:r w:rsidRPr="00547C88">
        <w:rPr>
          <w:rStyle w:val="StyleUnderline"/>
        </w:rPr>
        <w:t xml:space="preserve">of </w:t>
      </w:r>
      <w:r w:rsidRPr="008C2EDA">
        <w:rPr>
          <w:rStyle w:val="Emphasis"/>
          <w:highlight w:val="green"/>
        </w:rPr>
        <w:t>forests</w:t>
      </w:r>
      <w:r w:rsidRPr="004C0DE1">
        <w:rPr>
          <w:sz w:val="16"/>
        </w:rPr>
        <w:t xml:space="preserve"> from warming </w:t>
      </w:r>
      <w:r w:rsidRPr="008C2EDA">
        <w:rPr>
          <w:rStyle w:val="StyleUnderline"/>
          <w:highlight w:val="green"/>
        </w:rPr>
        <w:t>increases forest fires and</w:t>
      </w:r>
      <w:r w:rsidRPr="004C0DE1">
        <w:rPr>
          <w:sz w:val="16"/>
        </w:rPr>
        <w:t xml:space="preserve"> the </w:t>
      </w:r>
      <w:r w:rsidRPr="008C2EDA">
        <w:rPr>
          <w:rStyle w:val="StyleUnderline"/>
          <w:highlight w:val="green"/>
        </w:rPr>
        <w:t>release</w:t>
      </w:r>
      <w:r w:rsidRPr="004C0DE1">
        <w:rPr>
          <w:rStyle w:val="StyleUnderline"/>
        </w:rPr>
        <w:t xml:space="preserve"> of </w:t>
      </w:r>
      <w:r w:rsidRPr="008A6DFC">
        <w:rPr>
          <w:rStyle w:val="Emphasis"/>
        </w:rPr>
        <w:t xml:space="preserve">more </w:t>
      </w:r>
      <w:r w:rsidRPr="008C2EDA">
        <w:rPr>
          <w:rStyle w:val="Emphasis"/>
          <w:highlight w:val="green"/>
        </w:rPr>
        <w:t>carbon</w:t>
      </w:r>
      <w:r w:rsidRPr="004C0DE1">
        <w:rPr>
          <w:sz w:val="16"/>
        </w:rPr>
        <w:t>; and</w:t>
      </w:r>
    </w:p>
    <w:p w14:paraId="7DBE4DDC" w14:textId="77777777" w:rsidR="00602C56" w:rsidRPr="004C0DE1" w:rsidRDefault="00602C56" w:rsidP="00602C56">
      <w:pPr>
        <w:pStyle w:val="ListParagraph"/>
        <w:numPr>
          <w:ilvl w:val="0"/>
          <w:numId w:val="19"/>
        </w:numPr>
        <w:rPr>
          <w:sz w:val="16"/>
        </w:rPr>
      </w:pPr>
      <w:r w:rsidRPr="004C0DE1">
        <w:rPr>
          <w:sz w:val="16"/>
        </w:rPr>
        <w:t xml:space="preserve">higher </w:t>
      </w:r>
      <w:r w:rsidRPr="008C2EDA">
        <w:rPr>
          <w:rStyle w:val="StyleUnderline"/>
          <w:highlight w:val="green"/>
        </w:rPr>
        <w:t>ocean temp</w:t>
      </w:r>
      <w:r w:rsidRPr="008A6DFC">
        <w:rPr>
          <w:rStyle w:val="StyleUnderline"/>
        </w:rPr>
        <w:t>eratures</w:t>
      </w:r>
      <w:r w:rsidRPr="004C0DE1">
        <w:rPr>
          <w:sz w:val="16"/>
        </w:rPr>
        <w:t xml:space="preserve"> may </w:t>
      </w:r>
      <w:r w:rsidRPr="004C0DE1">
        <w:rPr>
          <w:rStyle w:val="StyleUnderline"/>
        </w:rPr>
        <w:t>lead to</w:t>
      </w:r>
      <w:r w:rsidRPr="004C0DE1">
        <w:rPr>
          <w:sz w:val="16"/>
        </w:rPr>
        <w:t xml:space="preserve"> the </w:t>
      </w:r>
      <w:r w:rsidRPr="008C2EDA">
        <w:rPr>
          <w:rStyle w:val="StyleUnderline"/>
          <w:highlight w:val="green"/>
        </w:rPr>
        <w:t>release</w:t>
      </w:r>
      <w:r w:rsidRPr="004C0DE1">
        <w:rPr>
          <w:rStyle w:val="StyleUnderline"/>
        </w:rPr>
        <w:t xml:space="preserve"> of </w:t>
      </w:r>
      <w:r w:rsidRPr="008C2EDA">
        <w:rPr>
          <w:rStyle w:val="Emphasis"/>
          <w:highlight w:val="green"/>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p>
    <w:p w14:paraId="08BDE690" w14:textId="77777777" w:rsidR="00602C56" w:rsidRPr="00D2098E" w:rsidRDefault="00602C56" w:rsidP="00602C56">
      <w:pPr>
        <w:rPr>
          <w:sz w:val="16"/>
        </w:rPr>
      </w:pPr>
      <w:r w:rsidRPr="004C0DE1">
        <w:rPr>
          <w:sz w:val="16"/>
        </w:rPr>
        <w:t>Though there are also avenues for negative feedback, the scientific consensus is for an overall net positive feedback (Roe and Baker, </w:t>
      </w:r>
      <w:hyperlink r:id="rId34" w:anchor="gpol12647-bib-0065" w:history="1">
        <w:r w:rsidRPr="004C0DE1">
          <w:rPr>
            <w:rStyle w:val="Hyperlink"/>
            <w:sz w:val="16"/>
          </w:rPr>
          <w:t>2007</w:t>
        </w:r>
      </w:hyperlink>
      <w:r w:rsidRPr="004C0DE1">
        <w:rPr>
          <w:sz w:val="16"/>
        </w:rPr>
        <w:t>). Thus, the Global Challenges Foundation (</w:t>
      </w:r>
      <w:hyperlink r:id="rId3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p>
    <w:p w14:paraId="7842DCAE" w14:textId="77777777" w:rsidR="00602C56" w:rsidRPr="004C0DE1" w:rsidRDefault="00602C56" w:rsidP="00602C56">
      <w:pPr>
        <w:rPr>
          <w:sz w:val="16"/>
        </w:rPr>
      </w:pP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3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8C2EDA">
        <w:rPr>
          <w:rStyle w:val="StyleUnderline"/>
          <w:highlight w:val="green"/>
        </w:rPr>
        <w:t xml:space="preserve">with </w:t>
      </w:r>
      <w:r w:rsidRPr="00547C88">
        <w:rPr>
          <w:rStyle w:val="StyleUnderline"/>
        </w:rPr>
        <w:t>substantial</w:t>
      </w:r>
      <w:r w:rsidRPr="004C0DE1">
        <w:rPr>
          <w:sz w:val="16"/>
        </w:rPr>
        <w:t xml:space="preserve"> global </w:t>
      </w:r>
      <w:r w:rsidRPr="008C2EDA">
        <w:rPr>
          <w:rStyle w:val="StyleUnderline"/>
          <w:highlight w:val="green"/>
        </w:rPr>
        <w:t>warming</w:t>
      </w:r>
      <w:r w:rsidRPr="00547C88">
        <w:rPr>
          <w:rStyle w:val="StyleUnderline"/>
        </w:rPr>
        <w:t xml:space="preserve">, ‘the area of </w:t>
      </w:r>
      <w:r w:rsidRPr="008C2EDA">
        <w:rPr>
          <w:rStyle w:val="StyleUnderline"/>
          <w:highlight w:val="green"/>
        </w:rPr>
        <w:t xml:space="preserve">land rendered </w:t>
      </w:r>
      <w:r w:rsidRPr="008C2EDA">
        <w:rPr>
          <w:rStyle w:val="Emphasis"/>
          <w:highlight w:val="green"/>
        </w:rPr>
        <w:t>uninhabitable</w:t>
      </w:r>
      <w:r w:rsidRPr="004C0DE1">
        <w:rPr>
          <w:sz w:val="16"/>
        </w:rPr>
        <w:t xml:space="preserve"> by heat </w:t>
      </w:r>
      <w:r w:rsidRPr="00357E2E">
        <w:rPr>
          <w:sz w:val="16"/>
        </w:rPr>
        <w:t xml:space="preserve">stress </w:t>
      </w:r>
      <w:r w:rsidRPr="00357E2E">
        <w:rPr>
          <w:rStyle w:val="StyleUnderline"/>
        </w:rPr>
        <w:t>would dwarf</w:t>
      </w:r>
      <w:r w:rsidRPr="004C0DE1">
        <w:rPr>
          <w:sz w:val="16"/>
        </w:rPr>
        <w:t xml:space="preserve"> that affected by rising </w:t>
      </w:r>
      <w:r w:rsidRPr="004C0DE1">
        <w:rPr>
          <w:rStyle w:val="StyleUnderline"/>
        </w:rPr>
        <w:t>sea level’</w:t>
      </w:r>
      <w:r w:rsidRPr="004C0DE1">
        <w:rPr>
          <w:sz w:val="16"/>
        </w:rPr>
        <w:t xml:space="preserve"> p. 9555, </w:t>
      </w:r>
      <w:r w:rsidRPr="008C2EDA">
        <w:rPr>
          <w:rStyle w:val="StyleUnderline"/>
          <w:highlight w:val="green"/>
        </w:rPr>
        <w:t xml:space="preserve">making </w:t>
      </w:r>
      <w:r w:rsidRPr="008C2EDA">
        <w:rPr>
          <w:rStyle w:val="Emphasis"/>
          <w:highlight w:val="green"/>
        </w:rPr>
        <w:t>extinction</w:t>
      </w:r>
      <w:r w:rsidRPr="004C0DE1">
        <w:rPr>
          <w:sz w:val="16"/>
        </w:rPr>
        <w:t xml:space="preserve"> much more </w:t>
      </w:r>
      <w:r w:rsidRPr="008C2EDA">
        <w:rPr>
          <w:rStyle w:val="Emphasis"/>
          <w:highlight w:val="green"/>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p>
    <w:p w14:paraId="3818EC28" w14:textId="77777777" w:rsidR="00602C56" w:rsidRDefault="00602C56" w:rsidP="00602C56">
      <w:pPr>
        <w:rPr>
          <w:sz w:val="16"/>
        </w:rPr>
      </w:pP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3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w:t>
      </w:r>
      <w:r w:rsidRPr="008A6DFC">
        <w:rPr>
          <w:sz w:val="16"/>
        </w:rPr>
        <w:t xml:space="preserve">However, </w:t>
      </w:r>
      <w:r w:rsidRPr="008A6DFC">
        <w:rPr>
          <w:rStyle w:val="StyleUnderline"/>
        </w:rPr>
        <w:t>probabilities of 5 per cent, 0.5 per cent</w:t>
      </w:r>
      <w:r w:rsidRPr="008A6DFC">
        <w:rPr>
          <w:sz w:val="16"/>
        </w:rPr>
        <w:t xml:space="preserve">, 0.05 per cent </w:t>
      </w:r>
      <w:r w:rsidRPr="008A6DFC">
        <w:rPr>
          <w:rStyle w:val="StyleUnderline"/>
        </w:rPr>
        <w:t xml:space="preserve">or even </w:t>
      </w:r>
      <w:r w:rsidRPr="008A6DFC">
        <w:rPr>
          <w:rStyle w:val="Emphasis"/>
        </w:rPr>
        <w:t>0.005 per cent</w:t>
      </w:r>
      <w:r w:rsidRPr="008A6DFC">
        <w:rPr>
          <w:rStyle w:val="StyleUnderline"/>
        </w:rPr>
        <w:t xml:space="preserve"> of excessive warming and</w:t>
      </w:r>
      <w:r w:rsidRPr="008A6DFC">
        <w:rPr>
          <w:sz w:val="16"/>
        </w:rPr>
        <w:t xml:space="preserve"> the </w:t>
      </w:r>
      <w:r w:rsidRPr="008A6DFC">
        <w:rPr>
          <w:rStyle w:val="StyleUnderline"/>
        </w:rPr>
        <w:t xml:space="preserve">resulting </w:t>
      </w:r>
      <w:r w:rsidRPr="008A6DFC">
        <w:rPr>
          <w:rStyle w:val="Emphasis"/>
        </w:rPr>
        <w:t>extinction probabilities</w:t>
      </w:r>
      <w:r w:rsidRPr="008A6DFC">
        <w:rPr>
          <w:rStyle w:val="StyleUnderline"/>
        </w:rPr>
        <w:t xml:space="preserve"> cannot be ruled out and are </w:t>
      </w:r>
      <w:r w:rsidRPr="008A6DFC">
        <w:rPr>
          <w:rStyle w:val="Emphasis"/>
        </w:rPr>
        <w:t>unacceptable</w:t>
      </w:r>
      <w:r w:rsidRPr="008A6DFC">
        <w:rPr>
          <w:rStyle w:val="StyleUnderline"/>
        </w:rPr>
        <w:t xml:space="preserve">. Even if there is only a </w:t>
      </w:r>
      <w:r w:rsidRPr="008A6DFC">
        <w:rPr>
          <w:rStyle w:val="Emphasis"/>
        </w:rPr>
        <w:t>1 per cent probability</w:t>
      </w:r>
      <w:r w:rsidRPr="008A6DFC">
        <w:rPr>
          <w:rStyle w:val="StyleUnderline"/>
        </w:rPr>
        <w:t xml:space="preserve"> that there is a</w:t>
      </w:r>
      <w:r w:rsidRPr="008A6DFC">
        <w:rPr>
          <w:sz w:val="16"/>
        </w:rPr>
        <w:t xml:space="preserve"> time</w:t>
      </w:r>
      <w:r w:rsidRPr="004C0DE1">
        <w:rPr>
          <w:sz w:val="16"/>
        </w:rPr>
        <w:t xml:space="preserv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2F289891" w14:textId="77777777" w:rsidR="00602C56" w:rsidRDefault="00602C56" w:rsidP="00602C56">
      <w:pPr>
        <w:rPr>
          <w:u w:val="single"/>
        </w:rPr>
      </w:pPr>
    </w:p>
    <w:p w14:paraId="4371CAF1" w14:textId="77777777" w:rsidR="00602C56" w:rsidRPr="00CA6168" w:rsidRDefault="00602C56" w:rsidP="00602C56">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7F835856" w14:textId="77777777" w:rsidR="00602C56" w:rsidRPr="00F2312D" w:rsidRDefault="00602C56" w:rsidP="00602C56">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6CE0E4CF" w14:textId="77777777" w:rsidR="00602C56" w:rsidRPr="00E017AD" w:rsidRDefault="00602C56" w:rsidP="00602C56">
      <w:pPr>
        <w:rPr>
          <w:rStyle w:val="Emphasis"/>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equal to our own</w:t>
      </w:r>
      <w:r w:rsidRPr="008C2EDA">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8C2EDA">
        <w:rPr>
          <w:rStyle w:val="StyleUnderline"/>
          <w:highlight w:val="green"/>
        </w:rPr>
        <w:t>emerging tech</w:t>
      </w:r>
      <w:r w:rsidRPr="00E017AD">
        <w:rPr>
          <w:rStyle w:val="StyleUnderline"/>
        </w:rPr>
        <w:t xml:space="preserve">nologies </w:t>
      </w:r>
      <w:r w:rsidRPr="008C2EDA">
        <w:rPr>
          <w:rStyle w:val="StyleUnderline"/>
          <w:highlight w:val="green"/>
        </w:rPr>
        <w:t>that threaten life beyond</w:t>
      </w:r>
      <w:r w:rsidRPr="00E017AD">
        <w:rPr>
          <w:rStyle w:val="StyleUnderline"/>
        </w:rPr>
        <w:t xml:space="preserve"> the planet </w:t>
      </w:r>
      <w:r w:rsidRPr="008C2EDA">
        <w:rPr>
          <w:rStyle w:val="StyleUnderline"/>
          <w:highlight w:val="green"/>
        </w:rPr>
        <w:t>Earth</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8C2EDA">
        <w:rPr>
          <w:rStyle w:val="Emphasis"/>
          <w:highlight w:val="green"/>
        </w:rPr>
        <w:t>construction of 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8C2EDA">
        <w:rPr>
          <w:rStyle w:val="StyleUnderline"/>
          <w:highlight w:val="green"/>
        </w:rPr>
        <w:t>evaluating</w:t>
      </w:r>
      <w:r w:rsidRPr="00E017AD">
        <w:rPr>
          <w:rStyle w:val="StyleUnderline"/>
        </w:rPr>
        <w:t xml:space="preserve"> them </w:t>
      </w:r>
      <w:r w:rsidRPr="008C2EDA">
        <w:rPr>
          <w:rStyle w:val="Emphasis"/>
          <w:highlight w:val="green"/>
        </w:rPr>
        <w:t xml:space="preserve">without </w:t>
      </w:r>
      <w:proofErr w:type="gramStart"/>
      <w:r w:rsidRPr="008C2EDA">
        <w:rPr>
          <w:rStyle w:val="Emphasis"/>
          <w:highlight w:val="green"/>
        </w:rPr>
        <w:t>taking into account</w:t>
      </w:r>
      <w:proofErr w:type="gramEnd"/>
      <w:r w:rsidRPr="008C2EDA">
        <w:rPr>
          <w:rStyle w:val="Emphasis"/>
          <w:highlight w:val="green"/>
        </w:rPr>
        <w:t xml:space="preserve"> </w:t>
      </w:r>
      <w:r w:rsidRPr="00E017AD">
        <w:rPr>
          <w:rStyle w:val="Emphasis"/>
        </w:rPr>
        <w:t xml:space="preserve">the </w:t>
      </w:r>
      <w:r w:rsidRPr="008C2EDA">
        <w:rPr>
          <w:rStyle w:val="Emphasis"/>
          <w:highlight w:val="green"/>
        </w:rPr>
        <w:t xml:space="preserve">danger </w:t>
      </w:r>
      <w:r w:rsidRPr="00E017AD">
        <w:rPr>
          <w:rStyle w:val="Emphasis"/>
        </w:rPr>
        <w:t xml:space="preserve">they pose </w:t>
      </w:r>
      <w:r w:rsidRPr="008C2EDA">
        <w:rPr>
          <w:rStyle w:val="Emphasis"/>
          <w:highlight w:val="green"/>
        </w:rPr>
        <w:t xml:space="preserve">to alien </w:t>
      </w:r>
      <w:r w:rsidRPr="00BA4C6E">
        <w:rPr>
          <w:rStyle w:val="Emphasis"/>
        </w:rPr>
        <w:t xml:space="preserve">life </w:t>
      </w:r>
      <w:r w:rsidRPr="008C2EDA">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8C2EDA">
        <w:rPr>
          <w:rStyle w:val="Emphasis"/>
          <w:highlight w:val="green"/>
        </w:rPr>
        <w:t xml:space="preserve">it arbitrarily declares other life </w:t>
      </w:r>
      <w:r w:rsidRPr="00E017AD">
        <w:rPr>
          <w:rStyle w:val="Emphasis"/>
        </w:rPr>
        <w:t xml:space="preserve">forms </w:t>
      </w:r>
      <w:r w:rsidRPr="008C2ED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8C2EDA">
        <w:rPr>
          <w:rStyle w:val="Emphasis"/>
          <w:highlight w:val="green"/>
        </w:rPr>
        <w:t>mask humanity’s obligations</w:t>
      </w:r>
      <w:r w:rsidRPr="00E017AD">
        <w:rPr>
          <w:rStyle w:val="Emphasis"/>
        </w:rPr>
        <w:t xml:space="preserve"> to life </w:t>
      </w:r>
      <w:r w:rsidRPr="008C2EDA">
        <w:rPr>
          <w:rStyle w:val="Emphasis"/>
          <w:highlight w:val="green"/>
        </w:rPr>
        <w:t>beyond this planet</w:t>
      </w:r>
      <w:r w:rsidRPr="00E017AD">
        <w:rPr>
          <w:rStyle w:val="Emphasis"/>
        </w:rPr>
        <w:t>.</w:t>
      </w:r>
    </w:p>
    <w:p w14:paraId="0AB6C5EC" w14:textId="77777777" w:rsidR="00602C56" w:rsidRDefault="00602C56" w:rsidP="00602C56">
      <w:pPr>
        <w:rPr>
          <w:u w:val="single"/>
        </w:rPr>
      </w:pPr>
    </w:p>
    <w:p w14:paraId="20D3B7CB" w14:textId="77777777" w:rsidR="00602C56" w:rsidRDefault="00602C56" w:rsidP="00602C56">
      <w:pPr>
        <w:pStyle w:val="Heading4"/>
      </w:pPr>
      <w:r>
        <w:t xml:space="preserve">Nuclear war prevents AI and Nanotech research. </w:t>
      </w:r>
    </w:p>
    <w:p w14:paraId="753E9E0A" w14:textId="77777777" w:rsidR="00602C56" w:rsidRDefault="00602C56" w:rsidP="00602C56">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7E41E7C8" w14:textId="77777777" w:rsidR="00602C56" w:rsidRPr="0017486A" w:rsidRDefault="00602C56" w:rsidP="00602C56">
      <w:r w:rsidRPr="00423D51">
        <w:rPr>
          <w:rStyle w:val="Emphasis"/>
        </w:rPr>
        <w:t xml:space="preserve">Another </w:t>
      </w:r>
      <w:r w:rsidRPr="008C2EDA">
        <w:rPr>
          <w:rStyle w:val="Emphasis"/>
          <w:highlight w:val="green"/>
        </w:rPr>
        <w:t>link</w:t>
      </w:r>
      <w:r w:rsidRPr="008C2EDA">
        <w:rPr>
          <w:rStyle w:val="StyleUnderline"/>
          <w:highlight w:val="green"/>
        </w:rPr>
        <w:t xml:space="preserve"> between </w:t>
      </w:r>
      <w:r w:rsidRPr="008C2EDA">
        <w:rPr>
          <w:rStyle w:val="Emphasis"/>
          <w:highlight w:val="green"/>
        </w:rPr>
        <w:t>nuclear war</w:t>
      </w:r>
      <w:r w:rsidRPr="008C2EDA">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8C2EDA">
        <w:rPr>
          <w:rStyle w:val="Emphasis"/>
          <w:highlight w:val="green"/>
        </w:rPr>
        <w:t>general malfunction</w:t>
      </w:r>
      <w:r w:rsidRPr="008C2EDA">
        <w:rPr>
          <w:rStyle w:val="StyleUnderline"/>
          <w:highlight w:val="green"/>
        </w:rPr>
        <w:t xml:space="preserve"> of society </w:t>
      </w:r>
      <w:r w:rsidRPr="008C2EDA">
        <w:rPr>
          <w:rStyle w:val="Emphasis"/>
          <w:highlight w:val="green"/>
        </w:rPr>
        <w:t>shifting</w:t>
      </w:r>
      <w:r w:rsidRPr="008C2EDA">
        <w:rPr>
          <w:rStyle w:val="StyleUnderline"/>
          <w:highlight w:val="green"/>
        </w:rPr>
        <w:t xml:space="preserve"> work on</w:t>
      </w:r>
      <w:r w:rsidRPr="00423D51">
        <w:rPr>
          <w:rStyle w:val="StyleUnderline"/>
        </w:rPr>
        <w:t xml:space="preserve"> </w:t>
      </w:r>
      <w:r w:rsidRPr="00423D51">
        <w:rPr>
          <w:rStyle w:val="Emphasis"/>
        </w:rPr>
        <w:t xml:space="preserve">risky </w:t>
      </w:r>
      <w:r w:rsidRPr="008C2EDA">
        <w:rPr>
          <w:rStyle w:val="Emphasis"/>
          <w:highlight w:val="green"/>
        </w:rPr>
        <w:t>technologies</w:t>
      </w:r>
      <w:r w:rsidRPr="008C2EDA">
        <w:rPr>
          <w:rStyle w:val="StyleUnderline"/>
          <w:highlight w:val="green"/>
        </w:rPr>
        <w:t xml:space="preserve"> such as </w:t>
      </w:r>
      <w:r w:rsidRPr="008C2EDA">
        <w:rPr>
          <w:rStyle w:val="Emphasis"/>
          <w:highlight w:val="green"/>
        </w:rPr>
        <w:t>artificial intelligence</w:t>
      </w:r>
      <w:r w:rsidRPr="00423D51">
        <w:rPr>
          <w:rStyle w:val="StyleUnderline"/>
        </w:rPr>
        <w:t xml:space="preserve">, molecular </w:t>
      </w:r>
      <w:r w:rsidRPr="008C2EDA">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8C2EDA">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8C2EDA">
        <w:rPr>
          <w:rStyle w:val="StyleUnderline"/>
          <w:highlight w:val="green"/>
        </w:rPr>
        <w:t xml:space="preserve">to </w:t>
      </w:r>
      <w:r w:rsidRPr="008C2EDA">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8C2EDA">
        <w:rPr>
          <w:rStyle w:val="StyleUnderline"/>
          <w:highlight w:val="green"/>
        </w:rPr>
        <w:t>this would</w:t>
      </w:r>
      <w:r w:rsidRPr="008C2EDA">
        <w:rPr>
          <w:rStyle w:val="Emphasis"/>
          <w:highlight w:val="green"/>
        </w:rPr>
        <w:t xml:space="preserve"> reduce the risk of harm</w:t>
      </w:r>
      <w:r w:rsidRPr="00423D51">
        <w:rPr>
          <w:rStyle w:val="StyleUnderline"/>
        </w:rPr>
        <w:t xml:space="preserve"> caused by those technologies.</w:t>
      </w:r>
      <w:r w:rsidRPr="0017486A">
        <w:t xml:space="preserve"> </w:t>
      </w:r>
    </w:p>
    <w:p w14:paraId="4165D120" w14:textId="77777777" w:rsidR="00602C56" w:rsidRDefault="00602C56" w:rsidP="00602C56"/>
    <w:p w14:paraId="7A14A0FF" w14:textId="77777777" w:rsidR="00602C56" w:rsidRDefault="00602C56" w:rsidP="00602C56">
      <w:pPr>
        <w:pStyle w:val="Heading4"/>
      </w:pPr>
      <w:r>
        <w:t xml:space="preserve">AI </w:t>
      </w:r>
      <w:r w:rsidRPr="0017486A">
        <w:rPr>
          <w:u w:val="single"/>
        </w:rPr>
        <w:t>destroys the universe</w:t>
      </w:r>
      <w:r>
        <w:t>.</w:t>
      </w:r>
    </w:p>
    <w:p w14:paraId="047157D1" w14:textId="77777777" w:rsidR="00602C56" w:rsidRDefault="00602C56" w:rsidP="00602C56">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38" w:history="1">
        <w:r w:rsidRPr="00286BFC">
          <w:rPr>
            <w:rStyle w:val="Hyperlink"/>
          </w:rPr>
          <w:t>https://medium.com/@AlanSE/the-extreme-version-of-the-technological-singularity-75608898eae5]</w:t>
        </w:r>
      </w:hyperlink>
      <w:r>
        <w:rPr>
          <w:rStyle w:val="Hyperlink"/>
        </w:rPr>
        <w:t xml:space="preserve"> Recut Justin</w:t>
      </w:r>
    </w:p>
    <w:p w14:paraId="0B42A61A" w14:textId="77777777" w:rsidR="00602C56" w:rsidRPr="005774DF" w:rsidRDefault="00602C56" w:rsidP="00602C56">
      <w:pPr>
        <w:rPr>
          <w:rStyle w:val="Emphasis"/>
        </w:rPr>
      </w:pPr>
      <w:r w:rsidRPr="005774DF">
        <w:rPr>
          <w:rStyle w:val="Emphasis"/>
        </w:rPr>
        <w:t>Let’s reformulate that story of the AI paperclip maker.</w:t>
      </w:r>
    </w:p>
    <w:p w14:paraId="16EAD744" w14:textId="77777777" w:rsidR="00602C56" w:rsidRPr="00423D51" w:rsidRDefault="00602C56" w:rsidP="00602C56">
      <w:pPr>
        <w:numPr>
          <w:ilvl w:val="0"/>
          <w:numId w:val="13"/>
        </w:numPr>
        <w:rPr>
          <w:rStyle w:val="StyleUnderline"/>
        </w:rPr>
      </w:pPr>
      <w:r w:rsidRPr="008C2EDA">
        <w:rPr>
          <w:rStyle w:val="StyleUnderline"/>
          <w:highlight w:val="green"/>
        </w:rPr>
        <w:t>We design</w:t>
      </w:r>
      <w:r w:rsidRPr="00423D51">
        <w:rPr>
          <w:rStyle w:val="StyleUnderline"/>
        </w:rPr>
        <w:t xml:space="preserve"> an </w:t>
      </w:r>
      <w:r w:rsidRPr="008C2EDA">
        <w:rPr>
          <w:rStyle w:val="StyleUnderline"/>
          <w:highlight w:val="green"/>
        </w:rPr>
        <w:t xml:space="preserve">AI to </w:t>
      </w:r>
      <w:r w:rsidRPr="008C2EDA">
        <w:rPr>
          <w:rStyle w:val="Emphasis"/>
          <w:highlight w:val="green"/>
        </w:rPr>
        <w:t>optimize paperclip</w:t>
      </w:r>
      <w:r w:rsidRPr="00423D51">
        <w:rPr>
          <w:rStyle w:val="Emphasis"/>
        </w:rPr>
        <w:t xml:space="preserve"> production</w:t>
      </w:r>
    </w:p>
    <w:p w14:paraId="4A50F86F" w14:textId="77777777" w:rsidR="00602C56" w:rsidRPr="00423D51" w:rsidRDefault="00602C56" w:rsidP="00602C56">
      <w:pPr>
        <w:numPr>
          <w:ilvl w:val="0"/>
          <w:numId w:val="13"/>
        </w:numPr>
        <w:rPr>
          <w:rStyle w:val="StyleUnderline"/>
        </w:rPr>
      </w:pPr>
      <w:r w:rsidRPr="00423D51">
        <w:rPr>
          <w:rStyle w:val="StyleUnderline"/>
        </w:rPr>
        <w:t xml:space="preserve">The </w:t>
      </w:r>
      <w:r w:rsidRPr="008C2EDA">
        <w:rPr>
          <w:rStyle w:val="StyleUnderline"/>
          <w:highlight w:val="green"/>
        </w:rPr>
        <w:t xml:space="preserve">AI </w:t>
      </w:r>
      <w:r w:rsidRPr="008C2EDA">
        <w:rPr>
          <w:rStyle w:val="Emphasis"/>
          <w:highlight w:val="green"/>
        </w:rPr>
        <w:t>improves</w:t>
      </w:r>
      <w:r w:rsidRPr="00423D51">
        <w:rPr>
          <w:rStyle w:val="StyleUnderline"/>
        </w:rPr>
        <w:t xml:space="preserve"> up </w:t>
      </w:r>
      <w:r w:rsidRPr="008C2EDA">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8C2EDA">
        <w:rPr>
          <w:rStyle w:val="Emphasis"/>
          <w:highlight w:val="green"/>
        </w:rPr>
        <w:t>self-enhancement</w:t>
      </w:r>
    </w:p>
    <w:p w14:paraId="1F57A506" w14:textId="77777777" w:rsidR="00602C56" w:rsidRPr="00423D51" w:rsidRDefault="00602C56" w:rsidP="00602C56">
      <w:pPr>
        <w:numPr>
          <w:ilvl w:val="0"/>
          <w:numId w:val="13"/>
        </w:numPr>
        <w:rPr>
          <w:rStyle w:val="Emphasis"/>
        </w:rPr>
      </w:pPr>
      <w:r w:rsidRPr="008C2EDA">
        <w:rPr>
          <w:rStyle w:val="StyleUnderline"/>
          <w:highlight w:val="green"/>
        </w:rPr>
        <w:t>AI’s</w:t>
      </w:r>
      <w:r w:rsidRPr="00423D51">
        <w:rPr>
          <w:rStyle w:val="StyleUnderline"/>
        </w:rPr>
        <w:t xml:space="preserve"> pace of improvement </w:t>
      </w:r>
      <w:r w:rsidRPr="008C2EDA">
        <w:rPr>
          <w:rStyle w:val="StyleUnderline"/>
          <w:highlight w:val="green"/>
        </w:rPr>
        <w:t xml:space="preserve">becomes </w:t>
      </w:r>
      <w:r w:rsidRPr="008C2EDA">
        <w:rPr>
          <w:rStyle w:val="Emphasis"/>
          <w:highlight w:val="green"/>
        </w:rPr>
        <w:t>self-reinforcing</w:t>
      </w:r>
      <w:r w:rsidRPr="00423D51">
        <w:rPr>
          <w:rStyle w:val="StyleUnderline"/>
        </w:rPr>
        <w:t xml:space="preserve">, becomes </w:t>
      </w:r>
      <w:r w:rsidRPr="008C2EDA">
        <w:rPr>
          <w:rStyle w:val="Emphasis"/>
          <w:highlight w:val="green"/>
        </w:rPr>
        <w:t>god-like</w:t>
      </w:r>
    </w:p>
    <w:p w14:paraId="0062A3D6" w14:textId="77777777" w:rsidR="00602C56" w:rsidRPr="00423D51" w:rsidRDefault="00602C56" w:rsidP="00602C56">
      <w:pPr>
        <w:numPr>
          <w:ilvl w:val="0"/>
          <w:numId w:val="13"/>
        </w:numPr>
        <w:rPr>
          <w:rStyle w:val="StyleUnderline"/>
        </w:rPr>
      </w:pPr>
      <w:r w:rsidRPr="00423D51">
        <w:rPr>
          <w:rStyle w:val="Emphasis"/>
        </w:rPr>
        <w:t>Time ends</w:t>
      </w:r>
      <w:r w:rsidRPr="00423D51">
        <w:rPr>
          <w:rStyle w:val="StyleUnderline"/>
        </w:rPr>
        <w:t>.</w:t>
      </w:r>
    </w:p>
    <w:p w14:paraId="6333F53F" w14:textId="77777777" w:rsidR="00602C56" w:rsidRPr="00423D51" w:rsidRDefault="00602C56" w:rsidP="00602C56">
      <w:pPr>
        <w:numPr>
          <w:ilvl w:val="0"/>
          <w:numId w:val="13"/>
        </w:numPr>
        <w:rPr>
          <w:rStyle w:val="Emphasis"/>
        </w:rPr>
      </w:pPr>
      <w:r w:rsidRPr="00423D51">
        <w:rPr>
          <w:rStyle w:val="Emphasis"/>
        </w:rPr>
        <w:t>Something else begins?</w:t>
      </w:r>
    </w:p>
    <w:p w14:paraId="5B546E0B" w14:textId="77777777" w:rsidR="00602C56" w:rsidRPr="005774DF" w:rsidRDefault="00602C56" w:rsidP="00602C56">
      <w:pPr>
        <w:rPr>
          <w:sz w:val="12"/>
        </w:rPr>
      </w:pPr>
      <w:r w:rsidRPr="005774DF">
        <w:rPr>
          <w:sz w:val="12"/>
        </w:rPr>
        <w:t xml:space="preserve">There are many valid-sounding possibilities for the 5th step. </w:t>
      </w:r>
      <w:r w:rsidRPr="00423D51">
        <w:rPr>
          <w:rStyle w:val="StyleUnderline"/>
        </w:rPr>
        <w:t xml:space="preserve">The </w:t>
      </w:r>
      <w:r w:rsidRPr="008C2EDA">
        <w:rPr>
          <w:rStyle w:val="StyleUnderline"/>
          <w:highlight w:val="green"/>
        </w:rPr>
        <w:t xml:space="preserve">AI creates </w:t>
      </w:r>
      <w:r w:rsidRPr="008C2EDA">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have to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8C2EDA">
        <w:rPr>
          <w:rStyle w:val="Emphasis"/>
          <w:highlight w:val="green"/>
        </w:rPr>
        <w:t>destroying the universe</w:t>
      </w:r>
      <w:r w:rsidRPr="00423D51">
        <w:rPr>
          <w:rStyle w:val="StyleUnderline"/>
        </w:rPr>
        <w:t xml:space="preserve"> that </w:t>
      </w:r>
      <w:r w:rsidRPr="008C2EDA">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8C2EDA">
        <w:rPr>
          <w:rStyle w:val="Emphasis"/>
          <w:highlight w:val="green"/>
        </w:rPr>
        <w:t>trigger</w:t>
      </w:r>
      <w:r w:rsidRPr="00423D51">
        <w:rPr>
          <w:rStyle w:val="StyleUnderline"/>
        </w:rPr>
        <w:t xml:space="preserve"> the </w:t>
      </w:r>
      <w:r w:rsidRPr="008C2EDA">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8C2EDA">
        <w:rPr>
          <w:rStyle w:val="StyleUnderline"/>
          <w:highlight w:val="green"/>
        </w:rPr>
        <w:t>the AI</w:t>
      </w:r>
      <w:r w:rsidRPr="00423D51">
        <w:rPr>
          <w:rStyle w:val="StyleUnderline"/>
        </w:rPr>
        <w:t xml:space="preserve"> carefully plans and </w:t>
      </w:r>
      <w:r w:rsidRPr="008C2EDA">
        <w:rPr>
          <w:rStyle w:val="StyleUnderline"/>
          <w:highlight w:val="green"/>
        </w:rPr>
        <w:t>coordinates</w:t>
      </w:r>
      <w:r w:rsidRPr="00423D51">
        <w:rPr>
          <w:rStyle w:val="StyleUnderline"/>
        </w:rPr>
        <w:t xml:space="preserve"> the </w:t>
      </w:r>
      <w:r w:rsidRPr="008C2EDA">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throughout all of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8C2EDA">
        <w:rPr>
          <w:rStyle w:val="Emphasis"/>
          <w:highlight w:val="green"/>
        </w:rPr>
        <w:t>Billions</w:t>
      </w:r>
      <w:r w:rsidRPr="008C2EDA">
        <w:rPr>
          <w:rStyle w:val="StyleUnderline"/>
          <w:highlight w:val="green"/>
        </w:rPr>
        <w:t xml:space="preserve"> of new universes</w:t>
      </w:r>
      <w:r w:rsidRPr="00423D51">
        <w:rPr>
          <w:rStyle w:val="StyleUnderline"/>
        </w:rPr>
        <w:t xml:space="preserve"> are created, while the space-time that we live in begins to </w:t>
      </w:r>
      <w:r w:rsidRPr="008C2EDA">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So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sidRPr="008C2EDA">
        <w:rPr>
          <w:rStyle w:val="StyleUnderline"/>
          <w:highlight w:val="green"/>
        </w:rPr>
        <w:t>This</w:t>
      </w:r>
      <w:r w:rsidRPr="00423D51">
        <w:rPr>
          <w:rStyle w:val="StyleUnderline"/>
        </w:rPr>
        <w:t xml:space="preserve"> might </w:t>
      </w:r>
      <w:r w:rsidRPr="008C2EDA">
        <w:rPr>
          <w:rStyle w:val="StyleUnderline"/>
          <w:highlight w:val="green"/>
        </w:rPr>
        <w:t xml:space="preserve">all happen within a </w:t>
      </w:r>
      <w:r w:rsidRPr="008C2EDA">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510E8365" w14:textId="77777777" w:rsidR="00602C56" w:rsidRDefault="00602C56" w:rsidP="00602C56"/>
    <w:p w14:paraId="34D3AD02" w14:textId="77777777" w:rsidR="00602C56" w:rsidRPr="001F658D" w:rsidRDefault="00602C56" w:rsidP="00602C56">
      <w:pPr>
        <w:pStyle w:val="Heading4"/>
        <w:rPr>
          <w:rStyle w:val="Style13ptBold"/>
          <w:b/>
          <w:bCs w:val="0"/>
        </w:rPr>
      </w:pPr>
      <w:r>
        <w:rPr>
          <w:rStyle w:val="Style13ptBold"/>
          <w:b/>
          <w:bCs w:val="0"/>
        </w:rPr>
        <w:t xml:space="preserve">Nanotech </w:t>
      </w:r>
      <w:r w:rsidRPr="0017486A">
        <w:rPr>
          <w:rStyle w:val="Style13ptBold"/>
          <w:b/>
          <w:bCs w:val="0"/>
          <w:u w:val="single"/>
        </w:rPr>
        <w:t>proliferates fast</w:t>
      </w:r>
      <w:r>
        <w:rPr>
          <w:rStyle w:val="Style13ptBold"/>
          <w:b/>
          <w:bCs w:val="0"/>
        </w:rPr>
        <w:t xml:space="preserve"> and </w:t>
      </w:r>
      <w:r w:rsidRPr="0017486A">
        <w:rPr>
          <w:rStyle w:val="Style13ptBold"/>
          <w:b/>
          <w:bCs w:val="0"/>
          <w:u w:val="single"/>
        </w:rPr>
        <w:t>destroys the universe</w:t>
      </w:r>
      <w:r>
        <w:rPr>
          <w:rStyle w:val="Style13ptBold"/>
          <w:b/>
          <w:bCs w:val="0"/>
        </w:rPr>
        <w:t>.</w:t>
      </w:r>
    </w:p>
    <w:p w14:paraId="37A0EE1C" w14:textId="77777777" w:rsidR="00602C56" w:rsidRDefault="00602C56" w:rsidP="00602C56">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Elected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33DB6D7B" w14:textId="77777777" w:rsidR="00602C56" w:rsidRPr="00BA4C6E" w:rsidRDefault="00602C56" w:rsidP="00602C56">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that </w:t>
      </w:r>
      <w:r w:rsidRPr="008C2EDA">
        <w:rPr>
          <w:rStyle w:val="StyleUnderline"/>
          <w:highlight w:val="green"/>
        </w:rPr>
        <w:t>humans</w:t>
      </w:r>
      <w:r w:rsidRPr="0017486A">
        <w:rPr>
          <w:rStyle w:val="StyleUnderline"/>
        </w:rPr>
        <w:t xml:space="preserve"> might be able to </w:t>
      </w:r>
      <w:r w:rsidRPr="008C2EDA">
        <w:rPr>
          <w:rStyle w:val="StyleUnderline"/>
          <w:highlight w:val="green"/>
        </w:rPr>
        <w:t>create</w:t>
      </w:r>
      <w:r w:rsidRPr="0017486A">
        <w:rPr>
          <w:rStyle w:val="StyleUnderline"/>
        </w:rPr>
        <w:t xml:space="preserve"> molecule-sized </w:t>
      </w:r>
      <w:r w:rsidRPr="008C2EDA">
        <w:rPr>
          <w:rStyle w:val="StyleUnderline"/>
          <w:highlight w:val="green"/>
        </w:rPr>
        <w:t>micro-machines in</w:t>
      </w:r>
      <w:r w:rsidRPr="0017486A">
        <w:rPr>
          <w:rStyle w:val="StyleUnderline"/>
        </w:rPr>
        <w:t xml:space="preserve"> the future and that it would be </w:t>
      </w:r>
      <w:r w:rsidRPr="008C2EDA">
        <w:rPr>
          <w:rStyle w:val="Emphasis"/>
          <w:highlight w:val="green"/>
        </w:rPr>
        <w:t>another</w:t>
      </w:r>
      <w:r w:rsidRPr="008C2EDA">
        <w:rPr>
          <w:rStyle w:val="StyleUnderline"/>
          <w:highlight w:val="green"/>
        </w:rPr>
        <w:t xml:space="preserve"> </w:t>
      </w:r>
      <w:r w:rsidRPr="008C2EDA">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 w:val="0"/>
          <w:bCs/>
        </w:rPr>
        <w:t>demonstrating</w:t>
      </w:r>
      <w:r w:rsidRPr="0017486A">
        <w:rPr>
          <w:rStyle w:val="StyleUnderline"/>
        </w:rPr>
        <w:t xml:space="preserve"> that nanotechnology had become capable of transporting single atoms.</w:t>
      </w:r>
      <w:r w:rsidRPr="00BA4C6E">
        <w:rPr>
          <w:rStyle w:val="StyleUnderline"/>
          <w:sz w:val="10"/>
          <w:u w:val="none"/>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newly-cut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b/>
          <w:bCs/>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 xml:space="preserve">In July </w:t>
      </w:r>
      <w:r w:rsidRPr="0017486A">
        <w:rPr>
          <w:rStyle w:val="StyleUnderline"/>
          <w:b/>
          <w:bCs/>
        </w:rPr>
        <w:t>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8C2EDA">
        <w:rPr>
          <w:rStyle w:val="StyleUnderline"/>
          <w:highlight w:val="green"/>
        </w:rPr>
        <w:t>programming nanobots</w:t>
      </w:r>
      <w:r w:rsidRPr="0017486A">
        <w:rPr>
          <w:rStyle w:val="StyleUnderline"/>
        </w:rPr>
        <w:t xml:space="preserve">. The first set of instructions would set out tasks for the nanobot, while the second set would </w:t>
      </w:r>
      <w:r w:rsidRPr="008C2EDA">
        <w:rPr>
          <w:rStyle w:val="StyleUnderline"/>
          <w:highlight w:val="green"/>
        </w:rPr>
        <w:t>order</w:t>
      </w:r>
      <w:r w:rsidRPr="0017486A">
        <w:rPr>
          <w:rStyle w:val="StyleUnderline"/>
        </w:rPr>
        <w:t xml:space="preserve"> the </w:t>
      </w:r>
      <w:r w:rsidRPr="008C2EDA">
        <w:rPr>
          <w:rStyle w:val="StyleUnderline"/>
          <w:highlight w:val="green"/>
        </w:rPr>
        <w:t xml:space="preserve">nanobot to </w:t>
      </w:r>
      <w:r w:rsidRPr="008C2EDA">
        <w:rPr>
          <w:rStyle w:val="Emphasis"/>
          <w:highlight w:val="green"/>
        </w:rPr>
        <w:t>self-replicate</w:t>
      </w:r>
      <w:r w:rsidRPr="0017486A">
        <w:rPr>
          <w:rStyle w:val="StyleUnderline"/>
        </w:rPr>
        <w:t xml:space="preserve">. Since </w:t>
      </w:r>
      <w:r w:rsidRPr="008C2EDA">
        <w:rPr>
          <w:rStyle w:val="StyleUnderline"/>
          <w:highlight w:val="green"/>
        </w:rPr>
        <w:t>nanobots</w:t>
      </w:r>
      <w:r w:rsidRPr="0017486A">
        <w:rPr>
          <w:rStyle w:val="StyleUnderline"/>
        </w:rPr>
        <w:t xml:space="preserve"> are capable of </w:t>
      </w:r>
      <w:r w:rsidRPr="008C2EDA">
        <w:rPr>
          <w:rStyle w:val="StyleUnderline"/>
          <w:highlight w:val="green"/>
        </w:rPr>
        <w:t>mov</w:t>
      </w:r>
      <w:r w:rsidRPr="0017486A">
        <w:rPr>
          <w:rStyle w:val="StyleUnderline"/>
        </w:rPr>
        <w:t xml:space="preserve">ing </w:t>
      </w:r>
      <w:r w:rsidRPr="008C2EDA">
        <w:rPr>
          <w:rStyle w:val="StyleUnderline"/>
          <w:highlight w:val="green"/>
        </w:rPr>
        <w:t>atoms and are</w:t>
      </w:r>
      <w:r w:rsidRPr="0017486A">
        <w:rPr>
          <w:rStyle w:val="StyleUnderline"/>
        </w:rPr>
        <w:t xml:space="preserve"> themselves </w:t>
      </w:r>
      <w:r w:rsidRPr="008C2EDA">
        <w:rPr>
          <w:rStyle w:val="Emphasis"/>
          <w:highlight w:val="green"/>
        </w:rPr>
        <w:t>composed of atoms</w:t>
      </w:r>
      <w:r w:rsidRPr="008C2EDA">
        <w:rPr>
          <w:rStyle w:val="StyleUnderline"/>
          <w:highlight w:val="green"/>
        </w:rPr>
        <w:t>, self-replication would be</w:t>
      </w:r>
      <w:r w:rsidRPr="0017486A">
        <w:rPr>
          <w:rStyle w:val="StyleUnderline"/>
        </w:rPr>
        <w:t xml:space="preserve"> </w:t>
      </w:r>
      <w:r w:rsidRPr="0017486A">
        <w:rPr>
          <w:rStyle w:val="Emphasis"/>
        </w:rPr>
        <w:t xml:space="preserve">fairly </w:t>
      </w:r>
      <w:r w:rsidRPr="008C2EDA">
        <w:rPr>
          <w:rStyle w:val="Emphasis"/>
          <w:highlight w:val="green"/>
        </w:rPr>
        <w:t>easy</w:t>
      </w:r>
      <w:r w:rsidRPr="00BA4C6E">
        <w:rPr>
          <w:sz w:val="10"/>
        </w:rPr>
        <w:t xml:space="preserve">. One nanobot could replicate into ten, then a hundred, and then a thousand . . . </w:t>
      </w:r>
      <w:r w:rsidRPr="008C2EDA">
        <w:rPr>
          <w:rStyle w:val="StyleUnderline"/>
          <w:b/>
          <w:bCs/>
          <w:highlight w:val="green"/>
        </w:rPr>
        <w:t>billions</w:t>
      </w:r>
      <w:r w:rsidRPr="0017486A">
        <w:rPr>
          <w:rStyle w:val="StyleUnderline"/>
          <w:b/>
          <w:bCs/>
        </w:rPr>
        <w:t xml:space="preserve"> could be replicated </w:t>
      </w:r>
      <w:r w:rsidRPr="008C2EDA">
        <w:rPr>
          <w:rStyle w:val="StyleUnderline"/>
          <w:b/>
          <w:bCs/>
          <w:highlight w:val="green"/>
        </w:rPr>
        <w:t xml:space="preserve">in a </w:t>
      </w:r>
      <w:r w:rsidRPr="008C2EDA">
        <w:rPr>
          <w:rStyle w:val="Emphasis"/>
          <w:highlight w:val="green"/>
        </w:rPr>
        <w:t>short</w:t>
      </w:r>
      <w:r w:rsidRPr="0017486A">
        <w:rPr>
          <w:rStyle w:val="Emphasis"/>
        </w:rPr>
        <w:t xml:space="preserve"> period</w:t>
      </w:r>
      <w:r w:rsidRPr="0017486A">
        <w:rPr>
          <w:rStyle w:val="StyleUnderline"/>
          <w:b/>
          <w:bCs/>
        </w:rPr>
        <w:t xml:space="preserve"> of </w:t>
      </w:r>
      <w:r w:rsidRPr="008C2EDA">
        <w:rPr>
          <w:rStyle w:val="StyleUnderline"/>
          <w:b/>
          <w:bCs/>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8C2EDA">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8C2EDA">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8C2EDA">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8C2EDA">
        <w:rPr>
          <w:rStyle w:val="StyleUnderline"/>
          <w:highlight w:val="green"/>
        </w:rPr>
        <w:t>What</w:t>
      </w:r>
      <w:r w:rsidRPr="0017486A">
        <w:rPr>
          <w:rStyle w:val="StyleUnderline"/>
        </w:rPr>
        <w:t xml:space="preserve"> would happen </w:t>
      </w:r>
      <w:r w:rsidRPr="008C2EDA">
        <w:rPr>
          <w:rStyle w:val="StyleUnderline"/>
          <w:highlight w:val="green"/>
        </w:rPr>
        <w:t xml:space="preserve">if nanobots </w:t>
      </w:r>
      <w:r w:rsidRPr="008C2EDA">
        <w:rPr>
          <w:rStyle w:val="Emphasis"/>
          <w:highlight w:val="green"/>
        </w:rPr>
        <w:t>malfunctioned</w:t>
      </w:r>
      <w:r w:rsidRPr="0017486A">
        <w:rPr>
          <w:rStyle w:val="StyleUnderline"/>
        </w:rPr>
        <w:t xml:space="preserve"> and did not terminate their self-replication? </w:t>
      </w:r>
      <w:r w:rsidRPr="008C2EDA">
        <w:rPr>
          <w:rStyle w:val="StyleUnderline"/>
          <w:highlight w:val="green"/>
        </w:rPr>
        <w:t>What</w:t>
      </w:r>
      <w:r w:rsidRPr="0017486A">
        <w:rPr>
          <w:rStyle w:val="StyleUnderline"/>
        </w:rPr>
        <w:t xml:space="preserve"> would happen </w:t>
      </w:r>
      <w:r w:rsidRPr="008C2EDA">
        <w:rPr>
          <w:rStyle w:val="StyleUnderline"/>
          <w:highlight w:val="green"/>
        </w:rPr>
        <w:t>if scientists</w:t>
      </w:r>
      <w:r w:rsidRPr="0017486A">
        <w:rPr>
          <w:rStyle w:val="StyleUnderline"/>
        </w:rPr>
        <w:t xml:space="preserve"> </w:t>
      </w:r>
      <w:r w:rsidRPr="0017486A">
        <w:rPr>
          <w:rStyle w:val="Emphasis"/>
        </w:rPr>
        <w:t xml:space="preserve">accidentally </w:t>
      </w:r>
      <w:r w:rsidRPr="008C2EDA">
        <w:rPr>
          <w:rStyle w:val="Emphasis"/>
          <w:highlight w:val="green"/>
        </w:rPr>
        <w:t>forgot</w:t>
      </w:r>
      <w:r w:rsidRPr="008C2EDA">
        <w:rPr>
          <w:rStyle w:val="StyleUnderline"/>
          <w:highlight w:val="green"/>
        </w:rPr>
        <w:t xml:space="preserve"> to add self-replication controls</w:t>
      </w:r>
      <w:r w:rsidRPr="0017486A">
        <w:rPr>
          <w:rStyle w:val="StyleUnderline"/>
        </w:rPr>
        <w:t xml:space="preserve"> during programming? </w:t>
      </w:r>
      <w:r w:rsidRPr="008C2EDA">
        <w:rPr>
          <w:rStyle w:val="StyleUnderline"/>
          <w:highlight w:val="green"/>
        </w:rPr>
        <w:t xml:space="preserve">What if </w:t>
      </w:r>
      <w:r w:rsidRPr="008C2EDA">
        <w:rPr>
          <w:rStyle w:val="Emphasis"/>
          <w:highlight w:val="green"/>
        </w:rPr>
        <w:t>immoral</w:t>
      </w:r>
      <w:r w:rsidRPr="008C2EDA">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8C2EDA">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8C2EDA">
        <w:rPr>
          <w:rStyle w:val="StyleUnderline"/>
          <w:highlight w:val="green"/>
        </w:rPr>
        <w:t>they could</w:t>
      </w:r>
      <w:r w:rsidRPr="0017486A">
        <w:rPr>
          <w:rStyle w:val="StyleUnderline"/>
        </w:rPr>
        <w:t xml:space="preserve"> become the cancer that </w:t>
      </w:r>
      <w:r w:rsidRPr="008C2EDA">
        <w:rPr>
          <w:rStyle w:val="Emphasis"/>
          <w:highlight w:val="green"/>
        </w:rPr>
        <w:t>engulfs the universe</w:t>
      </w:r>
      <w:r w:rsidRPr="0017486A">
        <w:rPr>
          <w:rStyle w:val="StyleUnderline"/>
        </w:rPr>
        <w:t xml:space="preserve">. If we are not careful, nanotechnology might </w:t>
      </w:r>
      <w:r w:rsidRPr="008C2EDA">
        <w:rPr>
          <w:rStyle w:val="StyleUnderline"/>
          <w:highlight w:val="green"/>
        </w:rPr>
        <w:t xml:space="preserve">become the Pandoras box that </w:t>
      </w:r>
      <w:r w:rsidRPr="008C2EDA">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u w:val="none"/>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nothing could stop unethical scientists from designing 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particular efforts to this field</w:t>
      </w:r>
      <w:r w:rsidRPr="00BA4C6E">
        <w:rPr>
          <w:sz w:val="10"/>
        </w:rPr>
        <w:t>.</w:t>
      </w:r>
    </w:p>
    <w:p w14:paraId="0403E233" w14:textId="77777777" w:rsidR="00602C56" w:rsidRDefault="00602C56" w:rsidP="00602C56"/>
    <w:p w14:paraId="24098231" w14:textId="77777777" w:rsidR="00602C56" w:rsidRDefault="00602C56" w:rsidP="00602C56">
      <w:pPr>
        <w:pStyle w:val="Heading4"/>
      </w:pPr>
      <w:r>
        <w:t xml:space="preserve">Tech advancements make </w:t>
      </w:r>
      <w:r w:rsidRPr="007A04B5">
        <w:rPr>
          <w:u w:val="single"/>
        </w:rPr>
        <w:t>time travel</w:t>
      </w:r>
      <w:r>
        <w:t xml:space="preserve"> certain</w:t>
      </w:r>
    </w:p>
    <w:p w14:paraId="1BD4461A" w14:textId="77777777" w:rsidR="00602C56" w:rsidRDefault="00602C56" w:rsidP="00602C56">
      <w:proofErr w:type="spellStart"/>
      <w:r w:rsidRPr="000E5C3C">
        <w:rPr>
          <w:rStyle w:val="Style13ptBold"/>
        </w:rPr>
        <w:t>Elmi</w:t>
      </w:r>
      <w:proofErr w:type="spellEnd"/>
      <w:r w:rsidRPr="000E5C3C">
        <w:rPr>
          <w:rStyle w:val="Style13ptBold"/>
        </w:rPr>
        <w:t xml:space="preserve"> 18</w:t>
      </w:r>
      <w:r>
        <w:t xml:space="preserve"> Awes </w:t>
      </w:r>
      <w:proofErr w:type="spellStart"/>
      <w:r>
        <w:t>Faghi</w:t>
      </w:r>
      <w:proofErr w:type="spellEnd"/>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39" w:history="1">
        <w:r w:rsidRPr="00E046FD">
          <w:rPr>
            <w:rStyle w:val="Hyperlink"/>
          </w:rPr>
          <w:t>https://medium.com/nworld-publications/technological-progress-might-make-possible-time-travel-and-teleportation-45176c3c89bc</w:t>
        </w:r>
      </w:hyperlink>
      <w:r>
        <w:t>] Recut Justin</w:t>
      </w:r>
    </w:p>
    <w:p w14:paraId="3992250B" w14:textId="77777777" w:rsidR="00602C56" w:rsidRDefault="00602C56" w:rsidP="00602C56">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8C2EDA">
        <w:rPr>
          <w:rStyle w:val="Emphasis"/>
          <w:highlight w:val="green"/>
        </w:rPr>
        <w:t xml:space="preserve">travelling </w:t>
      </w:r>
      <w:r w:rsidRPr="0017486A">
        <w:rPr>
          <w:rStyle w:val="Emphasis"/>
        </w:rPr>
        <w:t xml:space="preserve">forward </w:t>
      </w:r>
      <w:r w:rsidRPr="008C2EDA">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8C2EDA">
        <w:rPr>
          <w:rStyle w:val="Emphasis"/>
          <w:highlight w:val="green"/>
        </w:rPr>
        <w:t xml:space="preserve">time passes at different rates for people </w:t>
      </w:r>
      <w:r w:rsidRPr="0017486A">
        <w:rPr>
          <w:rStyle w:val="Emphasis"/>
        </w:rPr>
        <w:t xml:space="preserve">who are </w:t>
      </w:r>
      <w:r w:rsidRPr="008C2EDA">
        <w:rPr>
          <w:rStyle w:val="Emphasis"/>
          <w:highlight w:val="green"/>
        </w:rPr>
        <w:t>moving relative</w:t>
      </w:r>
      <w:r w:rsidRPr="00D24093">
        <w:rPr>
          <w:rStyle w:val="Emphasis"/>
        </w:rPr>
        <w:t xml:space="preserve"> to one another although the </w:t>
      </w:r>
      <w:r w:rsidRPr="008C2EDA">
        <w:rPr>
          <w:rStyle w:val="Emphasis"/>
          <w:highlight w:val="green"/>
        </w:rPr>
        <w:t xml:space="preserve">effect </w:t>
      </w:r>
      <w:r w:rsidRPr="0017486A">
        <w:rPr>
          <w:rStyle w:val="Emphasis"/>
        </w:rPr>
        <w:t xml:space="preserve">only </w:t>
      </w:r>
      <w:r w:rsidRPr="008C2EDA">
        <w:rPr>
          <w:rStyle w:val="Emphasis"/>
          <w:highlight w:val="green"/>
        </w:rPr>
        <w:t xml:space="preserve">becomes large when you get close to </w:t>
      </w:r>
      <w:r w:rsidRPr="0017486A">
        <w:rPr>
          <w:rStyle w:val="Emphasis"/>
        </w:rPr>
        <w:t xml:space="preserve">the </w:t>
      </w:r>
      <w:r w:rsidRPr="008C2EDA">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8C2EDA">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8C2EDA">
        <w:rPr>
          <w:rStyle w:val="StyleUnderline"/>
          <w:highlight w:val="green"/>
        </w:rPr>
        <w:t xml:space="preserve">create shortcuts for </w:t>
      </w:r>
      <w:r w:rsidRPr="0017486A">
        <w:rPr>
          <w:rStyle w:val="StyleUnderline"/>
        </w:rPr>
        <w:t xml:space="preserve">long </w:t>
      </w:r>
      <w:r w:rsidRPr="008C2EDA">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8C2EDA">
        <w:rPr>
          <w:rStyle w:val="StyleUnderline"/>
          <w:highlight w:val="green"/>
        </w:rPr>
        <w:t>wormholes bring</w:t>
      </w:r>
      <w:r w:rsidRPr="00D24093">
        <w:rPr>
          <w:rStyle w:val="StyleUnderline"/>
        </w:rPr>
        <w:t xml:space="preserve"> with them the </w:t>
      </w:r>
      <w:r w:rsidRPr="008C2EDA">
        <w:rPr>
          <w:rStyle w:val="StyleUnderline"/>
          <w:highlight w:val="green"/>
        </w:rPr>
        <w:t xml:space="preserve">dangers of </w:t>
      </w:r>
      <w:r w:rsidRPr="0017486A">
        <w:rPr>
          <w:rStyle w:val="StyleUnderline"/>
        </w:rPr>
        <w:t xml:space="preserve">sudden </w:t>
      </w:r>
      <w:r w:rsidRPr="008C2EDA">
        <w:rPr>
          <w:rStyle w:val="StyleUnderline"/>
          <w:highlight w:val="green"/>
        </w:rPr>
        <w:t>collapse</w:t>
      </w:r>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8C2EDA">
        <w:rPr>
          <w:rStyle w:val="Emphasis"/>
          <w:highlight w:val="green"/>
        </w:rPr>
        <w:t xml:space="preserve">time travel is possible </w:t>
      </w:r>
      <w:r w:rsidRPr="0017486A">
        <w:rPr>
          <w:rStyle w:val="Emphasis"/>
        </w:rPr>
        <w:t xml:space="preserve">but humans at the moment are not able to. </w:t>
      </w:r>
      <w:r w:rsidRPr="0017486A">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36A3E96B" w14:textId="77777777" w:rsidR="00602C56" w:rsidRPr="0017486A" w:rsidRDefault="00602C56" w:rsidP="00602C56"/>
    <w:p w14:paraId="493E8038" w14:textId="77777777" w:rsidR="00602C56" w:rsidRDefault="00602C56" w:rsidP="00602C56">
      <w:pPr>
        <w:pStyle w:val="Heading4"/>
      </w:pPr>
      <w:r w:rsidRPr="0017486A">
        <w:rPr>
          <w:u w:val="single"/>
        </w:rPr>
        <w:t>Collapses</w:t>
      </w:r>
      <w:r>
        <w:t xml:space="preserve"> the universe.</w:t>
      </w:r>
    </w:p>
    <w:p w14:paraId="7DC9AFB8" w14:textId="77777777" w:rsidR="00602C56" w:rsidRDefault="00602C56" w:rsidP="00602C56">
      <w:r w:rsidRPr="000E5C3C">
        <w:rPr>
          <w:rStyle w:val="Style13ptBold"/>
        </w:rPr>
        <w:t>Bowers 16</w:t>
      </w:r>
      <w:r>
        <w:t xml:space="preserve"> Steve – [Control Officer in the United Kingdom, Executive Editor and Moderator of the Orion’s Arm Universe Project, Contributing Author for the Orion’s Arm Novella Collection, “WHY NO TIME TRAVEL IN OA”, 1-1, </w:t>
      </w:r>
      <w:hyperlink r:id="rId40" w:history="1">
        <w:r w:rsidRPr="00191301">
          <w:rPr>
            <w:rStyle w:val="Hyperlink"/>
          </w:rPr>
          <w:t>https://orionsarm.com/page/77</w:t>
        </w:r>
      </w:hyperlink>
      <w:r>
        <w:rPr>
          <w:rStyle w:val="Hyperlink"/>
        </w:rPr>
        <w:t>] Recut Justin</w:t>
      </w:r>
    </w:p>
    <w:p w14:paraId="3D671BB5" w14:textId="77777777" w:rsidR="00602C56" w:rsidRPr="00BA4C6E" w:rsidRDefault="00602C56" w:rsidP="00602C56">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8C2EDA">
        <w:rPr>
          <w:rStyle w:val="Emphasis"/>
          <w:highlight w:val="green"/>
        </w:rPr>
        <w:t>universe</w:t>
      </w:r>
      <w:r w:rsidRPr="00D24093">
        <w:rPr>
          <w:rStyle w:val="Emphasis"/>
        </w:rPr>
        <w:t xml:space="preserve"> of today </w:t>
      </w:r>
      <w:r w:rsidRPr="008C2EDA">
        <w:rPr>
          <w:rStyle w:val="Emphasis"/>
          <w:highlight w:val="green"/>
        </w:rPr>
        <w:t>will be overrun with</w:t>
      </w:r>
      <w:r w:rsidRPr="00D24093">
        <w:rPr>
          <w:rStyle w:val="Emphasis"/>
        </w:rPr>
        <w:t xml:space="preserve"> </w:t>
      </w:r>
      <w:r w:rsidRPr="008C2EDA">
        <w:rPr>
          <w:rStyle w:val="Emphasis"/>
          <w:highlight w:val="green"/>
        </w:rPr>
        <w:t>travellers</w:t>
      </w:r>
      <w:r w:rsidRPr="00D24093">
        <w:rPr>
          <w:rStyle w:val="Emphasis"/>
        </w:rPr>
        <w:t xml:space="preserve"> from the future</w:t>
      </w:r>
      <w:r w:rsidRPr="0017486A">
        <w:rPr>
          <w:sz w:val="12"/>
        </w:rPr>
        <w:t xml:space="preserve">. Even if there is no 'Big Rip' where the </w:t>
      </w:r>
      <w:r w:rsidRPr="008C2EDA">
        <w:rPr>
          <w:rStyle w:val="Emphasis"/>
          <w:highlight w:val="green"/>
        </w:rPr>
        <w:t>Universe tears itself</w:t>
      </w:r>
      <w:r w:rsidRPr="00D24093">
        <w:rPr>
          <w:rStyle w:val="Emphasis"/>
        </w:rPr>
        <w:t xml:space="preserve"> apart </w:t>
      </w:r>
      <w:r w:rsidRPr="008C2EDA">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civilisations.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8C2EDA">
        <w:rPr>
          <w:rStyle w:val="Emphasis"/>
          <w:highlight w:val="green"/>
        </w:rPr>
        <w:t xml:space="preserve">galaxies of </w:t>
      </w:r>
      <w:r w:rsidRPr="0017486A">
        <w:rPr>
          <w:rStyle w:val="Emphasis"/>
        </w:rPr>
        <w:t xml:space="preserve">material </w:t>
      </w:r>
      <w:r w:rsidRPr="008C2EDA">
        <w:rPr>
          <w:rStyle w:val="Emphasis"/>
          <w:highlight w:val="green"/>
        </w:rPr>
        <w:t xml:space="preserve">particles will </w:t>
      </w:r>
      <w:r w:rsidRPr="0017486A">
        <w:rPr>
          <w:rStyle w:val="Emphasis"/>
        </w:rPr>
        <w:t xml:space="preserve">begin to </w:t>
      </w:r>
      <w:r w:rsidRPr="008C2EDA">
        <w:rPr>
          <w:rStyle w:val="Emphasis"/>
          <w:highlight w:val="green"/>
        </w:rPr>
        <w:t xml:space="preserve">exist in space time </w:t>
      </w:r>
      <w:r w:rsidRPr="0017486A">
        <w:rPr>
          <w:rStyle w:val="Emphasis"/>
        </w:rPr>
        <w:t xml:space="preserve">reference </w:t>
      </w:r>
      <w:r w:rsidRPr="008C2EDA">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8C2EDA">
        <w:rPr>
          <w:rStyle w:val="Emphasis"/>
          <w:highlight w:val="green"/>
        </w:rPr>
        <w:t>increasing</w:t>
      </w:r>
      <w:r w:rsidRPr="0017486A">
        <w:rPr>
          <w:sz w:val="12"/>
        </w:rPr>
        <w:t xml:space="preserve"> the </w:t>
      </w:r>
      <w:r w:rsidRPr="008C2EDA">
        <w:rPr>
          <w:rStyle w:val="Emphasis"/>
          <w:highlight w:val="green"/>
        </w:rPr>
        <w:t xml:space="preserve">mass of the </w:t>
      </w:r>
      <w:r w:rsidRPr="0017486A">
        <w:rPr>
          <w:rStyle w:val="Emphasis"/>
        </w:rPr>
        <w:t xml:space="preserve">present day </w:t>
      </w:r>
      <w:r w:rsidRPr="008C2EDA">
        <w:rPr>
          <w:rStyle w:val="Emphasis"/>
          <w:highlight w:val="green"/>
        </w:rPr>
        <w:t>universe until it collapses</w:t>
      </w:r>
      <w:r w:rsidRPr="00D24093">
        <w:rPr>
          <w:rStyle w:val="Emphasis"/>
        </w:rPr>
        <w:t>.</w:t>
      </w:r>
      <w:r w:rsidRPr="0017486A">
        <w:rPr>
          <w:sz w:val="12"/>
        </w:rPr>
        <w:t xml:space="preserve"> The </w:t>
      </w:r>
      <w:r w:rsidRPr="00D24093">
        <w:rPr>
          <w:rStyle w:val="StyleUnderline"/>
        </w:rPr>
        <w:t>collapse will get closer to the present day, until it eventually happened yesterday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379EBDF4" w14:textId="77777777" w:rsidR="00602C56" w:rsidRDefault="00602C56" w:rsidP="00602C56"/>
    <w:p w14:paraId="3D422D02" w14:textId="77777777" w:rsidR="00602C56" w:rsidRPr="00435411" w:rsidRDefault="00602C56" w:rsidP="00602C56">
      <w:pPr>
        <w:pStyle w:val="Heading4"/>
      </w:pPr>
      <w:r>
        <w:t xml:space="preserve">The military is developing </w:t>
      </w:r>
      <w:r>
        <w:rPr>
          <w:u w:val="single"/>
        </w:rPr>
        <w:t>isomer bombs</w:t>
      </w:r>
      <w:r>
        <w:t xml:space="preserve"> – </w:t>
      </w:r>
      <w:r>
        <w:rPr>
          <w:u w:val="single"/>
        </w:rPr>
        <w:t>testing</w:t>
      </w:r>
      <w:r>
        <w:t xml:space="preserve"> destroys the universe.</w:t>
      </w:r>
    </w:p>
    <w:p w14:paraId="2EC58928" w14:textId="77777777" w:rsidR="00602C56" w:rsidRDefault="00602C56" w:rsidP="00602C56">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41" w:history="1">
        <w:r>
          <w:rPr>
            <w:rStyle w:val="Hyperlink"/>
          </w:rPr>
          <w:t>https://www.pravdareport.com/science/5527-weapons/</w:t>
        </w:r>
      </w:hyperlink>
    </w:p>
    <w:p w14:paraId="6B2B9ECB" w14:textId="77777777" w:rsidR="00602C56" w:rsidRPr="00115930" w:rsidRDefault="00602C56" w:rsidP="00602C56">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radiation, and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0377B4BB" w14:textId="77777777" w:rsidR="00602C56" w:rsidRPr="00115930" w:rsidRDefault="00602C56" w:rsidP="00602C56">
      <w:pPr>
        <w:rPr>
          <w:sz w:val="16"/>
        </w:rPr>
      </w:pPr>
      <w:r w:rsidRPr="00115930">
        <w:rPr>
          <w:sz w:val="16"/>
        </w:rPr>
        <w:t>"Such research should be forbidden!"</w:t>
      </w:r>
    </w:p>
    <w:p w14:paraId="225D1B77" w14:textId="77777777" w:rsidR="00602C56" w:rsidRPr="00D24093" w:rsidRDefault="00602C56" w:rsidP="00602C56">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68F35A2D" w14:textId="77777777" w:rsidR="00602C56" w:rsidRDefault="00602C56" w:rsidP="00602C56"/>
    <w:p w14:paraId="1088D3C0" w14:textId="77777777" w:rsidR="00602C56" w:rsidRDefault="00602C56" w:rsidP="00602C56">
      <w:pPr>
        <w:pStyle w:val="Heading3"/>
      </w:pPr>
      <w:r>
        <w:t>1NC – Overview</w:t>
      </w:r>
    </w:p>
    <w:p w14:paraId="6C302F6F" w14:textId="77777777" w:rsidR="00602C56" w:rsidRPr="00A83031" w:rsidRDefault="00602C56" w:rsidP="00602C56">
      <w:pPr>
        <w:pStyle w:val="Heading4"/>
      </w:pPr>
      <w:r>
        <w:t>Overview:</w:t>
      </w:r>
    </w:p>
    <w:p w14:paraId="0F98A87E" w14:textId="77777777" w:rsidR="00602C56" w:rsidRPr="00D27DA5" w:rsidRDefault="00602C56" w:rsidP="00602C56">
      <w:pPr>
        <w:pStyle w:val="Heading4"/>
      </w:pPr>
      <w:r>
        <w:t xml:space="preserve">1] 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off of bad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the 1nc.</w:t>
      </w:r>
    </w:p>
    <w:p w14:paraId="6E84A44A" w14:textId="77777777" w:rsidR="00602C56" w:rsidRDefault="00602C56" w:rsidP="00602C56"/>
    <w:p w14:paraId="719FA5C3" w14:textId="77777777" w:rsidR="00602C56" w:rsidRDefault="00602C56" w:rsidP="00602C56">
      <w:pPr>
        <w:pStyle w:val="Heading4"/>
      </w:pPr>
      <w:r>
        <w:t xml:space="preserve">2] We don’t have to win much—100 can </w:t>
      </w:r>
      <w:r w:rsidRPr="00A83031">
        <w:rPr>
          <w:u w:val="single"/>
        </w:rPr>
        <w:t>repopulate</w:t>
      </w:r>
      <w:r>
        <w:t xml:space="preserve"> civilization.</w:t>
      </w:r>
    </w:p>
    <w:p w14:paraId="14A725D9" w14:textId="77777777" w:rsidR="00602C56" w:rsidRPr="00BA022D" w:rsidRDefault="00602C56" w:rsidP="00602C56">
      <w:r>
        <w:t xml:space="preserve">Corey S. </w:t>
      </w:r>
      <w:r w:rsidRPr="00BA022D">
        <w:rPr>
          <w:rStyle w:val="Style13ptBold"/>
        </w:rPr>
        <w:t>Powell 18</w:t>
      </w:r>
      <w:r w:rsidRPr="00BA022D">
        <w:t>, 8-13-2018, "How many humans would it take to keep our species alive? One scientist's surprising answer," NBC News, https://www.nbcnews.com/mach/science/how-many-humans-would-it-take-keep-our-species-alive-ncna900151</w:t>
      </w:r>
    </w:p>
    <w:p w14:paraId="6B63C0FC" w14:textId="77777777" w:rsidR="00602C56" w:rsidRDefault="00602C56" w:rsidP="00602C56">
      <w:pPr>
        <w:rPr>
          <w:sz w:val="12"/>
        </w:rPr>
      </w:pPr>
      <w:r w:rsidRPr="00BA022D">
        <w:rPr>
          <w:sz w:val="12"/>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BA022D">
        <w:rPr>
          <w:rStyle w:val="StyleUnderline"/>
        </w:rPr>
        <w:t>Could we safeguard our species</w:t>
      </w:r>
      <w:r w:rsidRPr="00BA022D">
        <w:rPr>
          <w:sz w:val="12"/>
        </w:rPr>
        <w:t xml:space="preserve"> by sending a space ark to a new home, a la "Battlestar Galactica" or the movie "Passengers</w:t>
      </w:r>
      <w:r w:rsidRPr="00BA022D">
        <w:rPr>
          <w:rStyle w:val="StyleUnderline"/>
        </w:rPr>
        <w:t>?</w:t>
      </w:r>
      <w:r w:rsidRPr="00BA022D">
        <w:rPr>
          <w:sz w:val="12"/>
        </w:rPr>
        <w:t xml:space="preserve">" </w:t>
      </w:r>
      <w:r w:rsidRPr="00BA022D">
        <w:rPr>
          <w:rStyle w:val="StyleUnderline"/>
        </w:rPr>
        <w:t>Frédéric Marin is</w:t>
      </w:r>
      <w:r w:rsidRPr="00BA022D">
        <w:rPr>
          <w:sz w:val="12"/>
        </w:rPr>
        <w:t xml:space="preserve"> among those who are </w:t>
      </w:r>
      <w:r w:rsidRPr="00BA022D">
        <w:rPr>
          <w:rStyle w:val="StyleUnderline"/>
        </w:rPr>
        <w:t>doing the hard thinking</w:t>
      </w:r>
      <w:r w:rsidRPr="00BA022D">
        <w:rPr>
          <w:sz w:val="12"/>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58289E">
        <w:rPr>
          <w:rStyle w:val="StyleUnderline"/>
          <w:highlight w:val="green"/>
        </w:rPr>
        <w:t xml:space="preserve">what is the minimum number of people </w:t>
      </w:r>
      <w:r w:rsidRPr="00A83031">
        <w:rPr>
          <w:rStyle w:val="StyleUnderline"/>
        </w:rPr>
        <w:t>required to</w:t>
      </w:r>
      <w:r w:rsidRPr="00A83031">
        <w:rPr>
          <w:sz w:val="12"/>
        </w:rPr>
        <w:t xml:space="preserve"> deliver and successfully </w:t>
      </w:r>
      <w:r w:rsidRPr="00A83031">
        <w:rPr>
          <w:rStyle w:val="StyleUnderline"/>
        </w:rPr>
        <w:t>plant a self-sustaining population</w:t>
      </w:r>
      <w:r w:rsidRPr="00A83031">
        <w:rPr>
          <w:sz w:val="12"/>
        </w:rPr>
        <w:t xml:space="preserve"> of Homo sapiens on another Earth</w:t>
      </w:r>
      <w:r w:rsidRPr="00A83031">
        <w:rPr>
          <w:rStyle w:val="StyleUnderline"/>
        </w:rPr>
        <w:t>?</w:t>
      </w:r>
      <w:r w:rsidRPr="00A83031">
        <w:rPr>
          <w:sz w:val="12"/>
        </w:rPr>
        <w:t xml:space="preserve"> “I was reading a lot on the human psychological aspect of spaceflight, and I realized that all books I’ve read and all the movies I’ve seen that were dealing with multiple-generation ships were very naïve,” Marin says. “Since I have access to</w:t>
      </w:r>
      <w:r w:rsidRPr="00BA022D">
        <w:rPr>
          <w:sz w:val="12"/>
        </w:rPr>
        <w:t xml:space="preserve">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58289E">
        <w:rPr>
          <w:rStyle w:val="StyleUnderline"/>
          <w:highlight w:val="green"/>
        </w:rPr>
        <w:t>The number</w:t>
      </w:r>
      <w:r w:rsidRPr="00BA022D">
        <w:rPr>
          <w:rStyle w:val="StyleUnderline"/>
        </w:rPr>
        <w:t xml:space="preserve"> Marin came up with </w:t>
      </w:r>
      <w:r w:rsidRPr="0058289E">
        <w:rPr>
          <w:rStyle w:val="StyleUnderline"/>
          <w:highlight w:val="green"/>
        </w:rPr>
        <w:t>is</w:t>
      </w:r>
      <w:r w:rsidRPr="00BA022D">
        <w:rPr>
          <w:rStyle w:val="StyleUnderline"/>
        </w:rPr>
        <w:t xml:space="preserve"> </w:t>
      </w:r>
      <w:r w:rsidRPr="00BA022D">
        <w:rPr>
          <w:sz w:val="12"/>
        </w:rPr>
        <w:t xml:space="preserve">98. </w:t>
      </w:r>
      <w:r w:rsidRPr="00A83031">
        <w:rPr>
          <w:rStyle w:val="Emphasis"/>
        </w:rPr>
        <w:t xml:space="preserve">Just </w:t>
      </w:r>
      <w:r w:rsidRPr="0058289E">
        <w:rPr>
          <w:rStyle w:val="Emphasis"/>
          <w:highlight w:val="green"/>
        </w:rPr>
        <w:t>98</w:t>
      </w:r>
      <w:r w:rsidRPr="00BA022D">
        <w:rPr>
          <w:rStyle w:val="Emphasis"/>
        </w:rPr>
        <w:t xml:space="preserve"> healthy people</w:t>
      </w:r>
      <w:r w:rsidRPr="00BA022D">
        <w:rPr>
          <w:sz w:val="12"/>
        </w:rPr>
        <w:t xml:space="preserve"> would be needed to operate the ship over many generations and to set up a healthy (non-inbred) population on another world, he estimates. That number holds even for his test case of a space ark mission </w:t>
      </w:r>
      <w:r w:rsidRPr="0058289E">
        <w:rPr>
          <w:rStyle w:val="StyleUnderline"/>
          <w:highlight w:val="green"/>
        </w:rPr>
        <w:t>lasting</w:t>
      </w:r>
      <w:r w:rsidRPr="00BA022D">
        <w:rPr>
          <w:rStyle w:val="StyleUnderline"/>
        </w:rPr>
        <w:t xml:space="preserve"> </w:t>
      </w:r>
      <w:r w:rsidRPr="00A83031">
        <w:rPr>
          <w:rStyle w:val="StyleUnderline"/>
        </w:rPr>
        <w:t xml:space="preserve">more than </w:t>
      </w:r>
      <w:r w:rsidRPr="0058289E">
        <w:rPr>
          <w:rStyle w:val="StyleUnderline"/>
          <w:highlight w:val="green"/>
        </w:rPr>
        <w:t>6,000 years</w:t>
      </w:r>
      <w:r w:rsidRPr="00BA022D">
        <w:rPr>
          <w:sz w:val="12"/>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58289E">
        <w:rPr>
          <w:rStyle w:val="Emphasis"/>
          <w:highlight w:val="green"/>
        </w:rPr>
        <w:t xml:space="preserve">even if billions </w:t>
      </w:r>
      <w:r w:rsidRPr="00A83031">
        <w:rPr>
          <w:rStyle w:val="Emphasis"/>
        </w:rPr>
        <w:t xml:space="preserve">of humans </w:t>
      </w:r>
      <w:r w:rsidRPr="0058289E">
        <w:rPr>
          <w:rStyle w:val="Emphasis"/>
          <w:highlight w:val="green"/>
        </w:rPr>
        <w:t>were wiped</w:t>
      </w:r>
      <w:r w:rsidRPr="00BA022D">
        <w:rPr>
          <w:rStyle w:val="Emphasis"/>
        </w:rPr>
        <w:t xml:space="preserve"> out by some catastrophe, </w:t>
      </w:r>
      <w:r w:rsidRPr="0058289E">
        <w:rPr>
          <w:rStyle w:val="Emphasis"/>
          <w:highlight w:val="green"/>
        </w:rPr>
        <w:t xml:space="preserve">as long as </w:t>
      </w:r>
      <w:r w:rsidRPr="00A83031">
        <w:rPr>
          <w:rStyle w:val="Emphasis"/>
        </w:rPr>
        <w:t xml:space="preserve">a suitable group of </w:t>
      </w:r>
      <w:r w:rsidRPr="0058289E">
        <w:rPr>
          <w:rStyle w:val="Emphasis"/>
          <w:highlight w:val="green"/>
        </w:rPr>
        <w:t>98 survived</w:t>
      </w:r>
      <w:r w:rsidRPr="00BA022D">
        <w:rPr>
          <w:sz w:val="12"/>
        </w:rPr>
        <w:t xml:space="preserve"> and were able to mate, Marin says, </w:t>
      </w:r>
      <w:r w:rsidRPr="0058289E">
        <w:rPr>
          <w:rStyle w:val="StyleUnderline"/>
          <w:highlight w:val="green"/>
        </w:rPr>
        <w:t xml:space="preserve">they could carry </w:t>
      </w:r>
      <w:r w:rsidRPr="00A83031">
        <w:rPr>
          <w:rStyle w:val="StyleUnderline"/>
        </w:rPr>
        <w:t xml:space="preserve">enough </w:t>
      </w:r>
      <w:r w:rsidRPr="0058289E">
        <w:rPr>
          <w:rStyle w:val="StyleUnderline"/>
          <w:highlight w:val="green"/>
        </w:rPr>
        <w:t xml:space="preserve">genetic diversity to propagate the species </w:t>
      </w:r>
      <w:r w:rsidRPr="00A83031">
        <w:rPr>
          <w:rStyle w:val="StyleUnderline"/>
        </w:rPr>
        <w:t>and rebuild the</w:t>
      </w:r>
      <w:r w:rsidRPr="00BA022D">
        <w:rPr>
          <w:rStyle w:val="StyleUnderline"/>
        </w:rPr>
        <w:t xml:space="preserve"> population</w:t>
      </w:r>
      <w:r w:rsidRPr="00BA022D">
        <w:rPr>
          <w:sz w:val="12"/>
        </w:rPr>
        <w:t xml:space="preserve">. Rival calculation Marin acknowledges that </w:t>
      </w:r>
      <w:r w:rsidRPr="0058289E">
        <w:rPr>
          <w:rStyle w:val="StyleUnderline"/>
          <w:highlight w:val="green"/>
        </w:rPr>
        <w:t>98 sounds</w:t>
      </w:r>
      <w:r w:rsidRPr="00BA022D">
        <w:rPr>
          <w:rStyle w:val="StyleUnderline"/>
        </w:rPr>
        <w:t xml:space="preserve"> like a</w:t>
      </w:r>
      <w:r w:rsidRPr="00BA022D">
        <w:rPr>
          <w:sz w:val="12"/>
        </w:rPr>
        <w:t xml:space="preserve">n awfully </w:t>
      </w:r>
      <w:r w:rsidRPr="0058289E">
        <w:rPr>
          <w:rStyle w:val="StyleUnderline"/>
          <w:highlight w:val="green"/>
        </w:rPr>
        <w:t>small</w:t>
      </w:r>
      <w:r w:rsidRPr="00BA022D">
        <w:rPr>
          <w:rStyle w:val="StyleUnderline"/>
        </w:rPr>
        <w:t xml:space="preserve"> </w:t>
      </w:r>
      <w:r w:rsidRPr="00A83031">
        <w:rPr>
          <w:rStyle w:val="StyleUnderline"/>
        </w:rPr>
        <w:t>number</w:t>
      </w:r>
      <w:r w:rsidRPr="00A83031">
        <w:rPr>
          <w:sz w:val="12"/>
        </w:rPr>
        <w:t xml:space="preserve">. </w:t>
      </w:r>
      <w:r w:rsidRPr="00A83031">
        <w:rPr>
          <w:rStyle w:val="StyleUnderline"/>
        </w:rPr>
        <w:t>But</w:t>
      </w:r>
      <w:r w:rsidRPr="00A83031">
        <w:rPr>
          <w:sz w:val="12"/>
        </w:rPr>
        <w:t xml:space="preserve"> he </w:t>
      </w:r>
      <w:r w:rsidRPr="00A83031">
        <w:rPr>
          <w:rStyle w:val="StyleUnderline"/>
        </w:rPr>
        <w:t>insists it makes sense</w:t>
      </w:r>
      <w:r w:rsidRPr="00A83031">
        <w:rPr>
          <w:sz w:val="12"/>
        </w:rPr>
        <w:t>, even knowing that</w:t>
      </w:r>
      <w:r w:rsidRPr="00BA022D">
        <w:rPr>
          <w:sz w:val="12"/>
        </w:rPr>
        <w:t xml:space="preserve">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58289E">
        <w:rPr>
          <w:rStyle w:val="StyleUnderline"/>
          <w:highlight w:val="green"/>
        </w:rPr>
        <w:t xml:space="preserve">hunter-gatherer societies survive in </w:t>
      </w:r>
      <w:r w:rsidRPr="00A83031">
        <w:rPr>
          <w:rStyle w:val="StyleUnderline"/>
        </w:rPr>
        <w:t xml:space="preserve">groups of about </w:t>
      </w:r>
      <w:r w:rsidRPr="0058289E">
        <w:rPr>
          <w:rStyle w:val="StyleUnderline"/>
          <w:highlight w:val="green"/>
        </w:rPr>
        <w:t>100</w:t>
      </w:r>
      <w:r w:rsidRPr="00BA022D">
        <w:rPr>
          <w:sz w:val="12"/>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6EC157DF" w14:textId="77777777" w:rsidR="00602C56" w:rsidRPr="00D3797B" w:rsidRDefault="00602C56" w:rsidP="00602C56"/>
    <w:p w14:paraId="0A54F0B7" w14:textId="77777777" w:rsidR="00602C56" w:rsidRDefault="00602C56" w:rsidP="00602C56">
      <w:pPr>
        <w:pStyle w:val="Heading3"/>
      </w:pPr>
      <w:bookmarkStart w:id="2" w:name="_Hlk92979386"/>
      <w:r>
        <w:t>1NC – AT: Famine</w:t>
      </w:r>
    </w:p>
    <w:p w14:paraId="77A342C4" w14:textId="77777777" w:rsidR="00602C56" w:rsidRPr="00D3797B" w:rsidRDefault="00602C56" w:rsidP="00602C56">
      <w:pPr>
        <w:pStyle w:val="Heading4"/>
      </w:pPr>
      <w:r>
        <w:t>No famine:</w:t>
      </w:r>
    </w:p>
    <w:p w14:paraId="4D455270" w14:textId="77777777" w:rsidR="00602C56" w:rsidRDefault="00602C56" w:rsidP="00602C56">
      <w:pPr>
        <w:pStyle w:val="Heading4"/>
      </w:pPr>
      <w:r>
        <w:t>1] Odd food sources.</w:t>
      </w:r>
    </w:p>
    <w:p w14:paraId="777868A1" w14:textId="77777777" w:rsidR="00602C56" w:rsidRPr="00F846C7" w:rsidRDefault="00602C56" w:rsidP="00602C56">
      <w:r>
        <w:t xml:space="preserve">David </w:t>
      </w:r>
      <w:proofErr w:type="spellStart"/>
      <w:r w:rsidRPr="00F846C7">
        <w:rPr>
          <w:rStyle w:val="Style13ptBold"/>
        </w:rPr>
        <w:t>Denkenberger</w:t>
      </w:r>
      <w:proofErr w:type="spellEnd"/>
      <w:r w:rsidRPr="00F846C7">
        <w:rPr>
          <w:rStyle w:val="Style13ptBold"/>
        </w:rPr>
        <w:t xml:space="preserve">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6152CF70" w14:textId="77777777" w:rsidR="00602C56" w:rsidRPr="00BB0AAB" w:rsidRDefault="00602C56" w:rsidP="00602C56">
      <w:pPr>
        <w:rPr>
          <w:sz w:val="12"/>
        </w:rPr>
      </w:pPr>
      <w:r w:rsidRPr="008C2EDA">
        <w:rPr>
          <w:rStyle w:val="Emphasis"/>
          <w:highlight w:val="green"/>
        </w:rPr>
        <w:t>For</w:t>
      </w:r>
      <w:r w:rsidRPr="00497A0B">
        <w:rPr>
          <w:rStyle w:val="Emphasis"/>
        </w:rPr>
        <w:t xml:space="preserve"> combined </w:t>
      </w:r>
      <w:r w:rsidRPr="008C2EDA">
        <w:rPr>
          <w:rStyle w:val="Emphasis"/>
          <w:highlight w:val="green"/>
        </w:rPr>
        <w:t>sun blocking and industrial failure</w:t>
      </w:r>
      <w:r w:rsidRPr="00497A0B">
        <w:rPr>
          <w:rStyle w:val="Emphasis"/>
        </w:rPr>
        <w:t xml:space="preserve"> scenarios</w:t>
      </w:r>
      <w:r w:rsidRPr="00497A0B">
        <w:rPr>
          <w:rStyle w:val="StyleUnderline"/>
        </w:rPr>
        <w:t xml:space="preserve">, </w:t>
      </w:r>
      <w:r w:rsidRPr="00D3797B">
        <w:rPr>
          <w:rStyle w:val="StyleUnderline"/>
        </w:rPr>
        <w:t>the reduced output of conventional agriculture would present a threat of causing mass</w:t>
      </w:r>
      <w:r w:rsidRPr="00497A0B">
        <w:rPr>
          <w:rStyle w:val="StyleUnderline"/>
        </w:rPr>
        <w:t xml:space="preserve">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8C2EDA">
        <w:rPr>
          <w:rStyle w:val="StyleUnderline"/>
          <w:highlight w:val="green"/>
        </w:rPr>
        <w:t>extracting</w:t>
      </w:r>
      <w:r w:rsidRPr="00497A0B">
        <w:rPr>
          <w:rStyle w:val="StyleUnderline"/>
        </w:rPr>
        <w:t xml:space="preserve"> edible </w:t>
      </w:r>
      <w:r w:rsidRPr="008C2EDA">
        <w:rPr>
          <w:rStyle w:val="StyleUnderline"/>
          <w:highlight w:val="green"/>
        </w:rPr>
        <w:t>calories from killed leaves</w:t>
      </w:r>
      <w:r w:rsidRPr="00497A0B">
        <w:rPr>
          <w:rStyle w:val="StyleUnderline"/>
        </w:rPr>
        <w:t xml:space="preserve"> using distributed mechanical processes. </w:t>
      </w:r>
      <w:r w:rsidRPr="00D3797B">
        <w:rPr>
          <w:rStyle w:val="StyleUnderline"/>
        </w:rPr>
        <w:t>Then a constrained food web could be formed where</w:t>
      </w:r>
      <w:r w:rsidRPr="00D3797B">
        <w:rPr>
          <w:sz w:val="12"/>
        </w:rPr>
        <w:t xml:space="preserve"> part</w:t>
      </w:r>
      <w:r w:rsidRPr="00BB0AAB">
        <w:rPr>
          <w:sz w:val="12"/>
        </w:rPr>
        <w:t xml:space="preserve"> of </w:t>
      </w:r>
      <w:r w:rsidRPr="00497A0B">
        <w:rPr>
          <w:rStyle w:val="StyleUnderline"/>
        </w:rPr>
        <w:t xml:space="preserve">the </w:t>
      </w:r>
      <w:r w:rsidRPr="008C2EDA">
        <w:rPr>
          <w:rStyle w:val="StyleUnderline"/>
          <w:highlight w:val="green"/>
        </w:rPr>
        <w:t>remainder</w:t>
      </w:r>
      <w:r w:rsidRPr="00BB0AAB">
        <w:rPr>
          <w:sz w:val="12"/>
        </w:rPr>
        <w:t xml:space="preserve"> from this </w:t>
      </w:r>
      <w:r w:rsidRPr="00497A0B">
        <w:rPr>
          <w:rStyle w:val="StyleUnderline"/>
        </w:rPr>
        <w:t xml:space="preserve">could be </w:t>
      </w:r>
      <w:r w:rsidRPr="008C2EDA">
        <w:rPr>
          <w:rStyle w:val="StyleUnderline"/>
          <w:highlight w:val="green"/>
        </w:rPr>
        <w:t>fed to chickens, and</w:t>
      </w:r>
      <w:r w:rsidRPr="00497A0B">
        <w:rPr>
          <w:rStyle w:val="StyleUnderline"/>
        </w:rPr>
        <w:t xml:space="preserve"> the rest coupled with leaf litter could </w:t>
      </w:r>
      <w:r w:rsidRPr="008C2EDA">
        <w:rPr>
          <w:rStyle w:val="StyleUnderline"/>
          <w:highlight w:val="green"/>
        </w:rPr>
        <w:t xml:space="preserve">have mushrooms grown </w:t>
      </w:r>
      <w:r w:rsidRPr="00D3797B">
        <w:rPr>
          <w:rStyle w:val="StyleUnderline"/>
        </w:rPr>
        <w:t>on it. A second</w:t>
      </w:r>
      <w:r w:rsidRPr="00BB0AAB">
        <w:rPr>
          <w:sz w:val="12"/>
        </w:rPr>
        <w:t xml:space="preserve"> group of </w:t>
      </w:r>
      <w:r w:rsidRPr="00497A0B">
        <w:rPr>
          <w:rStyle w:val="StyleUnderline"/>
        </w:rPr>
        <w:t>solution</w:t>
      </w:r>
      <w:r w:rsidRPr="00BB0AAB">
        <w:rPr>
          <w:sz w:val="12"/>
        </w:rPr>
        <w:t xml:space="preserve">s is </w:t>
      </w:r>
      <w:r w:rsidRPr="008C2EDA">
        <w:rPr>
          <w:rStyle w:val="StyleUnderline"/>
          <w:highlight w:val="green"/>
        </w:rPr>
        <w:t>growing mushrooms on dead trees and</w:t>
      </w:r>
      <w:r w:rsidRPr="00497A0B">
        <w:rPr>
          <w:rStyle w:val="StyleUnderline"/>
        </w:rPr>
        <w:t xml:space="preserve"> the residue going to </w:t>
      </w:r>
      <w:r w:rsidRPr="008C2EDA">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(e.g. </w:t>
      </w:r>
      <w:r w:rsidRPr="00497A0B">
        <w:rPr>
          <w:rStyle w:val="StyleUnderline"/>
        </w:rPr>
        <w:t xml:space="preserve">growing </w:t>
      </w:r>
      <w:r w:rsidRPr="008C2EDA">
        <w:rPr>
          <w:rStyle w:val="Emphasis"/>
          <w:highlight w:val="green"/>
        </w:rPr>
        <w:t>UV and cold tolerant crops</w:t>
      </w:r>
      <w:r w:rsidRPr="008C2EDA">
        <w:rPr>
          <w:rStyle w:val="StyleUnderline"/>
          <w:highlight w:val="green"/>
        </w:rPr>
        <w:t xml:space="preserve"> in </w:t>
      </w:r>
      <w:r w:rsidRPr="00D3797B">
        <w:rPr>
          <w:rStyle w:val="StyleUnderline"/>
        </w:rPr>
        <w:t xml:space="preserve">the </w:t>
      </w:r>
      <w:r w:rsidRPr="008C2EDA">
        <w:rPr>
          <w:rStyle w:val="StyleUnderline"/>
          <w:highlight w:val="green"/>
        </w:rPr>
        <w:t>tropics</w:t>
      </w:r>
      <w:r w:rsidRPr="00BB0AAB">
        <w:rPr>
          <w:sz w:val="12"/>
        </w:rPr>
        <w:t xml:space="preserve">). Furthermore, </w:t>
      </w:r>
      <w:r w:rsidRPr="00497A0B">
        <w:rPr>
          <w:rStyle w:val="StyleUnderline"/>
        </w:rPr>
        <w:t xml:space="preserve">the cooling climate would </w:t>
      </w:r>
      <w:r w:rsidRPr="008C2EDA">
        <w:rPr>
          <w:rStyle w:val="StyleUnderline"/>
          <w:highlight w:val="green"/>
        </w:rPr>
        <w:t>cool the</w:t>
      </w:r>
      <w:r w:rsidRPr="00497A0B">
        <w:rPr>
          <w:rStyle w:val="StyleUnderline"/>
        </w:rPr>
        <w:t xml:space="preserve"> upper layer of the </w:t>
      </w:r>
      <w:r w:rsidRPr="008C2EDA">
        <w:rPr>
          <w:rStyle w:val="StyleUnderline"/>
          <w:highlight w:val="green"/>
        </w:rPr>
        <w:t xml:space="preserve">ocean, causing </w:t>
      </w:r>
      <w:r w:rsidRPr="00D3797B">
        <w:rPr>
          <w:rStyle w:val="StyleUnderline"/>
        </w:rPr>
        <w:t>upwelling of</w:t>
      </w:r>
      <w:r w:rsidRPr="008C2EDA">
        <w:rPr>
          <w:rStyle w:val="StyleUnderline"/>
          <w:highlight w:val="green"/>
        </w:rPr>
        <w:t xml:space="preserve"> </w:t>
      </w:r>
      <w:r w:rsidRPr="008C2EDA">
        <w:rPr>
          <w:rStyle w:val="Emphasis"/>
          <w:highlight w:val="green"/>
        </w:rPr>
        <w:t>nutrient</w:t>
      </w:r>
      <w:r w:rsidRPr="00497A0B">
        <w:rPr>
          <w:rStyle w:val="Emphasis"/>
        </w:rPr>
        <w:t xml:space="preserve">-rich </w:t>
      </w:r>
      <w:r w:rsidRPr="008C2EDA">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8C2EDA">
        <w:rPr>
          <w:rStyle w:val="StyleUnderline"/>
          <w:highlight w:val="green"/>
        </w:rPr>
        <w:t xml:space="preserve">enable </w:t>
      </w:r>
      <w:r w:rsidRPr="00D3797B">
        <w:rPr>
          <w:rStyle w:val="StyleUnderline"/>
        </w:rPr>
        <w:t xml:space="preserve">significant </w:t>
      </w:r>
      <w:r w:rsidRPr="008C2EDA">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p>
    <w:p w14:paraId="40ECEBB5" w14:textId="77777777" w:rsidR="00602C56" w:rsidRPr="008C2EDA" w:rsidRDefault="00602C56" w:rsidP="00602C56">
      <w:pPr>
        <w:pStyle w:val="Heading4"/>
      </w:pPr>
      <w:r w:rsidRPr="008C2EDA">
        <w:t>2] Read their studies skeptically</w:t>
      </w:r>
      <w:r>
        <w:t xml:space="preserve"> – </w:t>
      </w:r>
      <w:r w:rsidRPr="008C2EDA">
        <w:t>most say famines kill “billions” and some assert everyone would die</w:t>
      </w:r>
      <w:r>
        <w:t xml:space="preserve"> but </w:t>
      </w:r>
      <w:r w:rsidRPr="008C2EDA">
        <w:t>that’s</w:t>
      </w:r>
      <w:r>
        <w:t xml:space="preserve"> not</w:t>
      </w:r>
      <w:r w:rsidRPr="008C2EDA">
        <w:t xml:space="preserve"> an assumption warranted</w:t>
      </w:r>
      <w:r>
        <w:t>.</w:t>
      </w:r>
    </w:p>
    <w:p w14:paraId="5C1B476F" w14:textId="77777777" w:rsidR="00602C56" w:rsidRDefault="00602C56" w:rsidP="00602C56">
      <w:r>
        <w:t xml:space="preserve">David S. </w:t>
      </w:r>
      <w:r w:rsidRPr="008C2EDA">
        <w:rPr>
          <w:rStyle w:val="Style13ptBold"/>
        </w:rPr>
        <w:t>Stevenson 17</w:t>
      </w:r>
      <w:r>
        <w:t>. Professor of planetary science at Caltech. 2017. “Agents of Mass Destruction.” The Nature of Life and Its Potential to Survive, Springer, Cham, pp. 273–340. link.springer.com, doi:10.1007/978-3-319-52911-0_7.</w:t>
      </w:r>
    </w:p>
    <w:p w14:paraId="1D904E82" w14:textId="77777777" w:rsidR="00602C56" w:rsidRPr="008C2EDA" w:rsidRDefault="00602C56" w:rsidP="00602C56">
      <w:pPr>
        <w:rPr>
          <w:sz w:val="12"/>
        </w:rPr>
      </w:pPr>
      <w:r w:rsidRPr="008C2EDA">
        <w:rPr>
          <w:rStyle w:val="StyleUnderline"/>
        </w:rPr>
        <w:t xml:space="preserve">What of </w:t>
      </w:r>
      <w:r w:rsidRPr="008C2EDA">
        <w:rPr>
          <w:rStyle w:val="StyleUnderline"/>
          <w:highlight w:val="green"/>
        </w:rPr>
        <w:t xml:space="preserve">humanity? Could </w:t>
      </w:r>
      <w:r w:rsidRPr="008C2EDA">
        <w:rPr>
          <w:rStyle w:val="StyleUnderline"/>
        </w:rPr>
        <w:t xml:space="preserve">it </w:t>
      </w:r>
      <w:r w:rsidRPr="008C2EDA">
        <w:rPr>
          <w:rStyle w:val="StyleUnderline"/>
          <w:highlight w:val="green"/>
        </w:rPr>
        <w:t>survive</w:t>
      </w:r>
      <w:r w:rsidRPr="00EC268B">
        <w:rPr>
          <w:rStyle w:val="StyleUnderline"/>
        </w:rPr>
        <w:t>?</w:t>
      </w:r>
      <w:r w:rsidRPr="008C2EDA">
        <w:rPr>
          <w:sz w:val="12"/>
        </w:rPr>
        <w:t xml:space="preserve"> In short, </w:t>
      </w:r>
      <w:r w:rsidRPr="008C2EDA">
        <w:rPr>
          <w:rStyle w:val="Emphasis"/>
        </w:rPr>
        <w:t>yes, if we are prepared</w:t>
      </w:r>
      <w:r w:rsidRPr="00EC268B">
        <w:rPr>
          <w:rStyle w:val="StyleUnderline"/>
        </w:rPr>
        <w:t xml:space="preserve"> </w:t>
      </w:r>
      <w:r w:rsidRPr="00EC268B">
        <w:rPr>
          <w:rStyle w:val="Emphasis"/>
        </w:rPr>
        <w:t>to adapt</w:t>
      </w:r>
      <w:r w:rsidRPr="00EC268B">
        <w:rPr>
          <w:rStyle w:val="StyleUnderline"/>
        </w:rPr>
        <w:t xml:space="preserve"> to a life underground</w:t>
      </w:r>
      <w:r w:rsidRPr="008C2EDA">
        <w:rPr>
          <w:sz w:val="12"/>
        </w:rPr>
        <w:t xml:space="preserve">. Here, </w:t>
      </w:r>
      <w:r w:rsidRPr="008C2EDA">
        <w:rPr>
          <w:rStyle w:val="StyleUnderline"/>
          <w:highlight w:val="green"/>
        </w:rPr>
        <w:t>small communities of people</w:t>
      </w:r>
      <w:r w:rsidRPr="00EC268B">
        <w:rPr>
          <w:rStyle w:val="StyleUnderline"/>
        </w:rPr>
        <w:t xml:space="preserve"> could </w:t>
      </w:r>
      <w:r w:rsidRPr="008C2EDA">
        <w:rPr>
          <w:rStyle w:val="StyleUnderline"/>
          <w:highlight w:val="green"/>
        </w:rPr>
        <w:t>live on</w:t>
      </w:r>
      <w:r w:rsidRPr="008C2EDA">
        <w:rPr>
          <w:sz w:val="12"/>
        </w:rPr>
        <w:t xml:space="preserve">, feeding directly from </w:t>
      </w:r>
      <w:r w:rsidRPr="008C2EDA">
        <w:rPr>
          <w:u w:val="single"/>
        </w:rPr>
        <w:t>the remnant biosphere</w:t>
      </w:r>
      <w:r w:rsidRPr="008C2EDA">
        <w:rPr>
          <w:sz w:val="12"/>
        </w:rPr>
        <w:t xml:space="preserve">, or from </w:t>
      </w:r>
      <w:r w:rsidRPr="008C2EDA">
        <w:rPr>
          <w:u w:val="single"/>
        </w:rPr>
        <w:t>artificially lit greenhouse-cultivated plants</w:t>
      </w:r>
      <w:r w:rsidRPr="008C2EDA">
        <w:rPr>
          <w:sz w:val="12"/>
        </w:rPr>
        <w:t xml:space="preserve">. </w:t>
      </w:r>
      <w:r w:rsidRPr="008C2EDA">
        <w:rPr>
          <w:rStyle w:val="StyleUnderline"/>
          <w:highlight w:val="green"/>
        </w:rPr>
        <w:t>Humanity could persist</w:t>
      </w:r>
      <w:r w:rsidRPr="00EC268B">
        <w:rPr>
          <w:rStyle w:val="StyleUnderline"/>
        </w:rPr>
        <w:t xml:space="preserve"> in a vast </w:t>
      </w:r>
      <w:r w:rsidRPr="008C2EDA">
        <w:rPr>
          <w:rStyle w:val="StyleUnderline"/>
          <w:highlight w:val="green"/>
        </w:rPr>
        <w:t>underground</w:t>
      </w:r>
      <w:r w:rsidRPr="00EC268B">
        <w:rPr>
          <w:rStyle w:val="StyleUnderline"/>
        </w:rPr>
        <w:t xml:space="preserve"> ark</w:t>
      </w:r>
      <w:r w:rsidRPr="008C2EDA">
        <w:rPr>
          <w:sz w:val="12"/>
        </w:rPr>
        <w:t xml:space="preserve">. </w:t>
      </w:r>
      <w:r w:rsidRPr="00EC268B">
        <w:rPr>
          <w:rStyle w:val="Emphasis"/>
        </w:rPr>
        <w:t xml:space="preserve">Here </w:t>
      </w:r>
      <w:r w:rsidRPr="008C2EDA">
        <w:rPr>
          <w:rStyle w:val="Emphasis"/>
          <w:highlight w:val="green"/>
        </w:rPr>
        <w:t xml:space="preserve">we could continue </w:t>
      </w:r>
      <w:r w:rsidRPr="00EC268B">
        <w:rPr>
          <w:rStyle w:val="Emphasis"/>
        </w:rPr>
        <w:t xml:space="preserve">as a subterranean species, </w:t>
      </w:r>
      <w:r w:rsidRPr="008C2EDA">
        <w:rPr>
          <w:rStyle w:val="Emphasis"/>
          <w:highlight w:val="green"/>
        </w:rPr>
        <w:t>living for billions of years</w:t>
      </w:r>
      <w:r w:rsidRPr="00EC268B">
        <w:rPr>
          <w:rStyle w:val="Emphasis"/>
        </w:rPr>
        <w:t>.</w:t>
      </w:r>
      <w:r w:rsidRPr="008C2EDA">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EC268B">
        <w:rPr>
          <w:rStyle w:val="StyleUnderline"/>
        </w:rPr>
        <w:t xml:space="preserve">the number of </w:t>
      </w:r>
      <w:r w:rsidRPr="008C2EDA">
        <w:rPr>
          <w:rStyle w:val="StyleUnderline"/>
          <w:highlight w:val="green"/>
        </w:rPr>
        <w:t>survivors</w:t>
      </w:r>
      <w:r w:rsidRPr="00EC268B">
        <w:rPr>
          <w:rStyle w:val="StyleUnderline"/>
        </w:rPr>
        <w:t xml:space="preserve"> in such caves </w:t>
      </w:r>
      <w:r w:rsidRPr="008C2EDA">
        <w:rPr>
          <w:rStyle w:val="StyleUnderline"/>
        </w:rPr>
        <w:t xml:space="preserve">might be </w:t>
      </w:r>
      <w:r w:rsidRPr="008C2EDA">
        <w:rPr>
          <w:rStyle w:val="StyleUnderline"/>
          <w:highlight w:val="green"/>
        </w:rPr>
        <w:t>measured in the hundreds</w:t>
      </w:r>
      <w:r w:rsidRPr="008C2EDA">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bookmarkEnd w:id="2"/>
    <w:p w14:paraId="6B72CC7C" w14:textId="388AB4AA" w:rsidR="00602C56" w:rsidRDefault="00602C56" w:rsidP="00602C56"/>
    <w:p w14:paraId="3C41BBDE" w14:textId="11973E2F" w:rsidR="00602C56" w:rsidRDefault="00602C56" w:rsidP="00602C56">
      <w:pPr>
        <w:pStyle w:val="Heading3"/>
      </w:pPr>
      <w:r>
        <w:t>1NC – AT: Edwards</w:t>
      </w:r>
    </w:p>
    <w:p w14:paraId="19EAE831" w14:textId="77777777" w:rsidR="00602C56" w:rsidRDefault="00602C56" w:rsidP="00602C56">
      <w:pPr>
        <w:pStyle w:val="Heading4"/>
      </w:pPr>
      <w:r>
        <w:t>Edwards – links to all our indicts of Robock and Toon – inserted blue.</w:t>
      </w:r>
    </w:p>
    <w:p w14:paraId="63DA55AC" w14:textId="77777777" w:rsidR="00602C56" w:rsidRPr="00832109" w:rsidRDefault="00602C56" w:rsidP="00602C56">
      <w:pPr>
        <w:rPr>
          <w:bCs/>
        </w:rPr>
      </w:pPr>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r>
        <w:rPr>
          <w:b/>
        </w:rPr>
        <w:t xml:space="preserve"> </w:t>
      </w:r>
      <w:r>
        <w:rPr>
          <w:bCs/>
        </w:rPr>
        <w:t>Recut Justin</w:t>
      </w:r>
    </w:p>
    <w:p w14:paraId="4A159853" w14:textId="77777777" w:rsidR="00602C56" w:rsidRPr="00161CE3" w:rsidRDefault="00602C56" w:rsidP="00602C56">
      <w:pPr>
        <w:rPr>
          <w:sz w:val="14"/>
        </w:rPr>
      </w:pPr>
      <w:r w:rsidRPr="00161CE3">
        <w:rPr>
          <w:sz w:val="14"/>
        </w:rPr>
        <w:t>In the nuclear conversation, what are we not talking about that we should be?</w:t>
      </w:r>
    </w:p>
    <w:p w14:paraId="3981971F" w14:textId="77777777" w:rsidR="00602C56" w:rsidRDefault="00602C56" w:rsidP="00602C56">
      <w:pPr>
        <w:rPr>
          <w:sz w:val="16"/>
        </w:rPr>
      </w:pPr>
      <w:r w:rsidRPr="009E3F8C">
        <w:rPr>
          <w:u w:val="single"/>
        </w:rPr>
        <w:t xml:space="preserve">We are </w:t>
      </w:r>
      <w:r w:rsidRPr="009E3F8C">
        <w:rPr>
          <w:rStyle w:val="Emphasis"/>
        </w:rPr>
        <w:t>not talking enough</w:t>
      </w:r>
      <w:r w:rsidRPr="009E3F8C">
        <w:rPr>
          <w:u w:val="single"/>
        </w:rPr>
        <w:t xml:space="preserve"> about </w:t>
      </w:r>
      <w:r w:rsidRPr="008609DD">
        <w:rPr>
          <w:highlight w:val="yellow"/>
          <w:u w:val="single"/>
        </w:rPr>
        <w:t xml:space="preserve">the </w:t>
      </w:r>
      <w:r w:rsidRPr="008609DD">
        <w:rPr>
          <w:rStyle w:val="Emphasis"/>
          <w:highlight w:val="yellow"/>
        </w:rPr>
        <w:t>climatic effects</w:t>
      </w:r>
      <w:r w:rsidRPr="008609DD">
        <w:rPr>
          <w:highlight w:val="yellow"/>
          <w:u w:val="single"/>
        </w:rPr>
        <w:t xml:space="preserve"> of </w:t>
      </w:r>
      <w:r w:rsidRPr="008609DD">
        <w:rPr>
          <w:rStyle w:val="Emphasis"/>
          <w:highlight w:val="yellow"/>
        </w:rPr>
        <w:t>nuc</w:t>
      </w:r>
      <w:r w:rsidRPr="009E3F8C">
        <w:rPr>
          <w:rStyle w:val="Emphasis"/>
        </w:rPr>
        <w:t xml:space="preserve">lear </w:t>
      </w:r>
      <w:r w:rsidRPr="008609DD">
        <w:rPr>
          <w:rStyle w:val="Emphasis"/>
          <w:highlight w:val="yellow"/>
        </w:rPr>
        <w:t>war</w:t>
      </w:r>
      <w:r w:rsidRPr="009E3F8C">
        <w:rPr>
          <w:sz w:val="16"/>
        </w:rPr>
        <w:t xml:space="preserve">. The “nuclear winter” theory of the mid-1980s played a significant role in the arms reductions of that period. But with the collapse of the Soviet Union and the reduction of U.S. and Russian nuclear arsenals, </w:t>
      </w:r>
      <w:r w:rsidRPr="009E3F8C">
        <w:rPr>
          <w:u w:val="single"/>
        </w:rPr>
        <w:t xml:space="preserve">this aspect of nuclear war has </w:t>
      </w:r>
      <w:r w:rsidRPr="008609DD">
        <w:rPr>
          <w:rStyle w:val="Emphasis"/>
          <w:highlight w:val="yellow"/>
        </w:rPr>
        <w:t>faded from view</w:t>
      </w:r>
      <w:r w:rsidRPr="009E3F8C">
        <w:rPr>
          <w:u w:val="single"/>
        </w:rPr>
        <w:t xml:space="preserve">. That’s </w:t>
      </w:r>
      <w:r w:rsidRPr="009E3F8C">
        <w:rPr>
          <w:rStyle w:val="Emphasis"/>
        </w:rPr>
        <w:t>not good</w:t>
      </w:r>
      <w:r w:rsidRPr="009E3F8C">
        <w:rPr>
          <w:sz w:val="16"/>
        </w:rPr>
        <w:t xml:space="preserve">. </w:t>
      </w:r>
      <w:r w:rsidRPr="009E3F8C">
        <w:rPr>
          <w:u w:val="single"/>
        </w:rPr>
        <w:t xml:space="preserve">In the mid-2000s, </w:t>
      </w:r>
      <w:r w:rsidRPr="007C61A1">
        <w:rPr>
          <w:rStyle w:val="Emphasis"/>
          <w:sz w:val="24"/>
          <w:szCs w:val="24"/>
          <w:highlight w:val="cyan"/>
        </w:rPr>
        <w:t>climate scientists such as Alan Robock (Rutgers) took another look at nuclear winter theory</w:t>
      </w:r>
      <w:r w:rsidRPr="009E3F8C">
        <w:rPr>
          <w:u w:val="single"/>
        </w:rPr>
        <w:t xml:space="preserve">. This time around, they </w:t>
      </w:r>
      <w:r w:rsidRPr="008609DD">
        <w:rPr>
          <w:highlight w:val="yellow"/>
          <w:u w:val="single"/>
        </w:rPr>
        <w:t xml:space="preserve">used </w:t>
      </w:r>
      <w:r w:rsidRPr="009E3F8C">
        <w:rPr>
          <w:u w:val="single"/>
        </w:rPr>
        <w:t>much-</w:t>
      </w:r>
      <w:r w:rsidRPr="008609DD">
        <w:rPr>
          <w:rStyle w:val="Emphasis"/>
          <w:highlight w:val="yellow"/>
        </w:rPr>
        <w:t>improved</w:t>
      </w:r>
      <w:r w:rsidRPr="009E3F8C">
        <w:rPr>
          <w:u w:val="single"/>
        </w:rPr>
        <w:t xml:space="preserve"> and much more detailed </w:t>
      </w:r>
      <w:r w:rsidRPr="009E3F8C">
        <w:rPr>
          <w:rStyle w:val="Emphasis"/>
        </w:rPr>
        <w:t xml:space="preserve">climate </w:t>
      </w:r>
      <w:r w:rsidRPr="008609DD">
        <w:rPr>
          <w:rStyle w:val="Emphasis"/>
          <w:highlight w:val="yellow"/>
        </w:rPr>
        <w:t>models</w:t>
      </w:r>
      <w:r w:rsidRPr="009E3F8C">
        <w:rPr>
          <w:u w:val="single"/>
        </w:rPr>
        <w:t xml:space="preserve"> than those available 20 years earlier</w:t>
      </w:r>
      <w:r w:rsidRPr="009E3F8C">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President </w:t>
      </w:r>
      <w:r w:rsidRPr="008609DD">
        <w:rPr>
          <w:rStyle w:val="Emphasis"/>
          <w:highlight w:val="yellow"/>
        </w:rPr>
        <w:t>Trump</w:t>
      </w:r>
      <w:r w:rsidRPr="008609DD">
        <w:rPr>
          <w:highlight w:val="yellow"/>
          <w:u w:val="single"/>
        </w:rPr>
        <w:t xml:space="preserve"> lacks</w:t>
      </w:r>
      <w:r w:rsidRPr="009E3F8C">
        <w:rPr>
          <w:u w:val="single"/>
        </w:rPr>
        <w:t xml:space="preserve"> </w:t>
      </w:r>
      <w:r w:rsidRPr="009E3F8C">
        <w:rPr>
          <w:rStyle w:val="Emphasis"/>
        </w:rPr>
        <w:t xml:space="preserve">impulse </w:t>
      </w:r>
      <w:r w:rsidRPr="008609DD">
        <w:rPr>
          <w:rStyle w:val="Emphasis"/>
          <w:highlight w:val="yellow"/>
        </w:rPr>
        <w:t>control</w:t>
      </w:r>
      <w:r w:rsidRPr="009E3F8C">
        <w:rPr>
          <w:u w:val="single"/>
        </w:rPr>
        <w:t xml:space="preserve">, </w:t>
      </w:r>
      <w:r w:rsidRPr="008609DD">
        <w:rPr>
          <w:highlight w:val="yellow"/>
          <w:u w:val="single"/>
        </w:rPr>
        <w:t>and there are</w:t>
      </w:r>
      <w:r w:rsidRPr="009E3F8C">
        <w:rPr>
          <w:u w:val="single"/>
        </w:rPr>
        <w:t xml:space="preserve"> precious </w:t>
      </w:r>
      <w:r w:rsidRPr="008609DD">
        <w:rPr>
          <w:rStyle w:val="Emphasis"/>
          <w:highlight w:val="yellow"/>
        </w:rPr>
        <w:t>few checks</w:t>
      </w:r>
      <w:r w:rsidRPr="009E3F8C">
        <w:rPr>
          <w:u w:val="single"/>
        </w:rPr>
        <w:t xml:space="preserve"> on his ability to initiate a nuclear strike</w:t>
      </w:r>
      <w:r w:rsidRPr="009E3F8C">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D20B4B0" w14:textId="77777777" w:rsidR="00602C56" w:rsidRPr="002315BE" w:rsidRDefault="00602C56" w:rsidP="00602C56">
      <w:pPr>
        <w:pStyle w:val="Heading4"/>
      </w:pPr>
      <w:r>
        <w:br/>
      </w:r>
      <w:r w:rsidRPr="002315BE">
        <w:t xml:space="preserve">1] Their models are </w:t>
      </w:r>
      <w:r w:rsidRPr="002315BE">
        <w:rPr>
          <w:u w:val="single"/>
        </w:rPr>
        <w:t>inaccurate</w:t>
      </w:r>
      <w:r w:rsidRPr="002315BE">
        <w:t xml:space="preserve"> representations.</w:t>
      </w:r>
    </w:p>
    <w:p w14:paraId="7AC09D66" w14:textId="77777777" w:rsidR="00602C56" w:rsidRPr="0045179A" w:rsidRDefault="00602C56" w:rsidP="00602C56">
      <w:r>
        <w:rPr>
          <w:rStyle w:val="Style13ptBold"/>
        </w:rPr>
        <w:t>Walker 18</w:t>
      </w:r>
      <w:r w:rsidRPr="00DF2F42">
        <w:t xml:space="preserve"> </w:t>
      </w:r>
      <w:r>
        <w:t xml:space="preserve">– Robert Walker, </w:t>
      </w:r>
      <w:proofErr w:type="spellStart"/>
      <w:r>
        <w:t>M.Hum</w:t>
      </w:r>
      <w:proofErr w:type="spellEnd"/>
      <w:r>
        <w:t xml:space="preserve"> in Philosophy from York University, BA in Mathematics from York University, Software Developer, March 6, 2018, [“Debunked: Nuclear Winter and Radioactive Fallout myths,” Debunking Doomsday] Recut Justin</w:t>
      </w:r>
    </w:p>
    <w:p w14:paraId="4A634D9C" w14:textId="77777777" w:rsidR="00602C56" w:rsidRPr="0084674F" w:rsidRDefault="00602C56" w:rsidP="00602C56">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A01726">
        <w:rPr>
          <w:rStyle w:val="Emphasis"/>
          <w:highlight w:val="green"/>
        </w:rPr>
        <w:t>interactions</w:t>
      </w:r>
      <w:r w:rsidRPr="003F3DC7">
        <w:rPr>
          <w:rStyle w:val="Emphasis"/>
        </w:rPr>
        <w:t xml:space="preserve"> of the soot </w:t>
      </w:r>
      <w:r w:rsidRPr="00A01726">
        <w:rPr>
          <w:rStyle w:val="Emphasis"/>
          <w:highlight w:val="green"/>
        </w:rPr>
        <w:t xml:space="preserve">with 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started their model 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A01726">
        <w:rPr>
          <w:rStyle w:val="Emphasis"/>
          <w:highlight w:val="green"/>
        </w:rPr>
        <w:t>they 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A01726">
        <w:rPr>
          <w:rStyle w:val="Emphasis"/>
          <w:highlight w:val="green"/>
        </w:rPr>
        <w:t>They 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Also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A01726">
        <w:rPr>
          <w:rStyle w:val="StyleUnderline"/>
          <w:highlight w:val="green"/>
        </w:rPr>
        <w:t>The fires</w:t>
      </w:r>
      <w:r w:rsidRPr="003B43FF">
        <w:rPr>
          <w:rStyle w:val="StyleUnderline"/>
        </w:rPr>
        <w:t xml:space="preserve"> themselves </w:t>
      </w:r>
      <w:r w:rsidRPr="00A01726">
        <w:rPr>
          <w:rStyle w:val="Emphasis"/>
          <w:highlight w:val="green"/>
        </w:rPr>
        <w:t xml:space="preserve">produce 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3B43FF">
        <w:rPr>
          <w:rStyle w:val="StyleUnderline"/>
        </w:rPr>
        <w:t xml:space="preserve">once </w:t>
      </w:r>
      <w:r w:rsidRPr="00A01726">
        <w:rPr>
          <w:rStyle w:val="StyleUnderline"/>
          <w:highlight w:val="green"/>
        </w:rPr>
        <w:t>the fires</w:t>
      </w:r>
      <w:r w:rsidRPr="003B43FF">
        <w:rPr>
          <w:rStyle w:val="StyleUnderline"/>
        </w:rPr>
        <w:t xml:space="preserve"> stop</w:t>
      </w:r>
      <w:r w:rsidRPr="00A01726">
        <w:rPr>
          <w:sz w:val="12"/>
        </w:rPr>
        <w:t xml:space="preserve"> - </w:t>
      </w:r>
      <w:r w:rsidRPr="003B43FF">
        <w:rPr>
          <w:rStyle w:val="StyleUnderline"/>
        </w:rPr>
        <w:t xml:space="preserve">and </w:t>
      </w:r>
      <w:r w:rsidRPr="003B43FF">
        <w:rPr>
          <w:rStyle w:val="Emphasis"/>
        </w:rPr>
        <w:t xml:space="preserve">unlike the Kuwaiti oil fires they </w:t>
      </w:r>
      <w:r w:rsidRPr="00A01726">
        <w:rPr>
          <w:rStyle w:val="Emphasis"/>
          <w:highlight w:val="green"/>
        </w:rPr>
        <w:t xml:space="preserve">would </w:t>
      </w:r>
      <w:r w:rsidRPr="003F3DC7">
        <w:rPr>
          <w:rStyle w:val="Emphasis"/>
        </w:rPr>
        <w:t xml:space="preserve">not burn for months but </w:t>
      </w:r>
      <w:r w:rsidRPr="00A01726">
        <w:rPr>
          <w:rStyle w:val="Emphasis"/>
          <w:highlight w:val="green"/>
        </w:rPr>
        <w:t>be over in</w:t>
      </w:r>
      <w:r w:rsidRPr="003B43FF">
        <w:rPr>
          <w:rStyle w:val="Emphasis"/>
        </w:rPr>
        <w:t xml:space="preserve"> a short while like any other large fire (</w:t>
      </w:r>
      <w:r w:rsidRPr="00A01726">
        <w:rPr>
          <w:rStyle w:val="Emphasis"/>
          <w:highlight w:val="green"/>
        </w:rPr>
        <w:t xml:space="preserve">weeks </w:t>
      </w:r>
      <w:r w:rsidRPr="00A01726">
        <w:rPr>
          <w:rStyle w:val="Emphasis"/>
        </w:rPr>
        <w:t>at most</w:t>
      </w:r>
      <w:r w:rsidRPr="003B43FF">
        <w:rPr>
          <w:rStyle w:val="Emphasis"/>
        </w:rPr>
        <w:t xml:space="preserve"> if forests catch fire)</w:t>
      </w:r>
      <w:r w:rsidRPr="00A01726">
        <w:rPr>
          <w:sz w:val="12"/>
        </w:rPr>
        <w:t xml:space="preserve"> - </w:t>
      </w:r>
      <w:r w:rsidRPr="003B43FF">
        <w:rPr>
          <w:rStyle w:val="StyleUnderline"/>
        </w:rPr>
        <w:t xml:space="preserve">the </w:t>
      </w:r>
      <w:r w:rsidRPr="00046508">
        <w:rPr>
          <w:rStyle w:val="Emphasis"/>
        </w:rPr>
        <w:t>excess</w:t>
      </w:r>
      <w:r w:rsidRPr="003B43FF">
        <w:rPr>
          <w:rStyle w:val="Emphasis"/>
        </w:rPr>
        <w:t xml:space="preserve"> moisture rains out taking soot and dust with it</w:t>
      </w:r>
      <w:r w:rsidRPr="00A01726">
        <w:rPr>
          <w:sz w:val="12"/>
        </w:rPr>
        <w:t xml:space="preserve">. </w:t>
      </w:r>
      <w:r w:rsidRPr="003B43FF">
        <w:rPr>
          <w:rStyle w:val="StyleUnderline"/>
        </w:rPr>
        <w:t>And if forests do catch fire</w:t>
      </w:r>
      <w:r w:rsidRPr="00A01726">
        <w:rPr>
          <w:sz w:val="12"/>
        </w:rPr>
        <w:t xml:space="preserve"> - </w:t>
      </w:r>
      <w:r w:rsidRPr="003B43FF">
        <w:rPr>
          <w:rStyle w:val="StyleUnderline"/>
        </w:rPr>
        <w:t xml:space="preserve">then it is like the </w:t>
      </w:r>
      <w:r w:rsidRPr="00046508">
        <w:rPr>
          <w:rStyle w:val="StyleUnderline"/>
        </w:rPr>
        <w:t>forest fires</w:t>
      </w:r>
      <w:r w:rsidRPr="003B43FF">
        <w:rPr>
          <w:rStyle w:val="StyleUnderline"/>
        </w:rPr>
        <w:t xml:space="preserve"> we get every year</w:t>
      </w:r>
      <w:r w:rsidRPr="00A01726">
        <w:rPr>
          <w:sz w:val="12"/>
        </w:rPr>
        <w:t xml:space="preserve"> - </w:t>
      </w:r>
      <w:r w:rsidRPr="003D799A">
        <w:rPr>
          <w:rStyle w:val="StyleUnderline"/>
        </w:rPr>
        <w:t xml:space="preserve">and </w:t>
      </w:r>
      <w:r w:rsidRPr="003D799A">
        <w:rPr>
          <w:rStyle w:val="Emphasis"/>
        </w:rPr>
        <w:t xml:space="preserve">they </w:t>
      </w:r>
      <w:r w:rsidRPr="00046508">
        <w:rPr>
          <w:rStyle w:val="Emphasis"/>
        </w:rPr>
        <w:t>do not cause global winter</w:t>
      </w:r>
      <w:r w:rsidRPr="00046508">
        <w:rPr>
          <w:rStyle w:val="StyleUnderline"/>
        </w:rPr>
        <w:t>, or</w:t>
      </w:r>
      <w:r w:rsidRPr="00A01726">
        <w:rPr>
          <w:sz w:val="12"/>
        </w:rPr>
        <w:t xml:space="preserve"> indeed, </w:t>
      </w:r>
      <w:r w:rsidRPr="00046508">
        <w:rPr>
          <w:rStyle w:val="StyleUnderline"/>
        </w:rPr>
        <w:t xml:space="preserve">have </w:t>
      </w:r>
      <w:r w:rsidRPr="00046508">
        <w:rPr>
          <w:rStyle w:val="Emphasis"/>
        </w:rPr>
        <w:t>any widespread cooling effect</w:t>
      </w:r>
      <w:r w:rsidRPr="003D799A">
        <w:rPr>
          <w:rStyle w:val="Emphasis"/>
        </w:rPr>
        <w:t xml:space="preserve"> at all</w:t>
      </w:r>
      <w:r w:rsidRPr="003D799A">
        <w:rPr>
          <w:rStyle w:val="StyleUnderline"/>
        </w:rPr>
        <w:t>, even when they are extensive and rage for weeks</w:t>
      </w:r>
      <w:r w:rsidRPr="00A01726">
        <w:rPr>
          <w:sz w:val="12"/>
        </w:rPr>
        <w:t xml:space="preserve">. The whole thing is very complex. Here is </w:t>
      </w:r>
      <w:r w:rsidRPr="003D799A">
        <w:rPr>
          <w:rStyle w:val="StyleUnderline"/>
        </w:rPr>
        <w:t>William Cohen</w:t>
      </w:r>
      <w:r w:rsidRPr="00A01726">
        <w:rPr>
          <w:sz w:val="12"/>
        </w:rPr>
        <w:t xml:space="preserve"> talking about it in his 2007 book. He </w:t>
      </w:r>
      <w:r w:rsidRPr="003D799A">
        <w:rPr>
          <w:rStyle w:val="StyleUnderline"/>
        </w:rPr>
        <w:t xml:space="preserve">is one of the experts who started off by supporting Carl Sagan’s nuclear winter models but doesn't </w:t>
      </w:r>
      <w:proofErr w:type="gramStart"/>
      <w:r w:rsidRPr="003D799A">
        <w:rPr>
          <w:rStyle w:val="StyleUnderline"/>
        </w:rPr>
        <w:t>any more</w:t>
      </w:r>
      <w:proofErr w:type="gramEnd"/>
      <w:r w:rsidRPr="00A01726">
        <w:rPr>
          <w:sz w:val="12"/>
        </w:rPr>
        <w:t xml:space="preserve">. (Many of the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t>
      </w:r>
      <w:proofErr w:type="gramStart"/>
      <w:r w:rsidRPr="00A01726">
        <w:rPr>
          <w:sz w:val="12"/>
        </w:rPr>
        <w:t>wide ranging</w:t>
      </w:r>
      <w:proofErr w:type="gramEnd"/>
      <w:r w:rsidRPr="00A01726">
        <w:rPr>
          <w:sz w:val="12"/>
        </w:rPr>
        <w:t xml:space="preserve">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 xml:space="preserve">no longer on the table, except for Alan </w:t>
      </w:r>
      <w:proofErr w:type="spellStart"/>
      <w:r w:rsidRPr="002315BE">
        <w:rPr>
          <w:rStyle w:val="Emphasis"/>
        </w:rPr>
        <w:t>Robok</w:t>
      </w:r>
      <w:proofErr w:type="spellEnd"/>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5EA547BD" w14:textId="77777777" w:rsidR="00602C56" w:rsidRPr="00472583" w:rsidRDefault="00602C56" w:rsidP="00602C56">
      <w:pPr>
        <w:pStyle w:val="Heading4"/>
      </w:pPr>
      <w:bookmarkStart w:id="3" w:name="_Hlk32922941"/>
      <w:r>
        <w:t xml:space="preserve">2] They </w:t>
      </w:r>
      <w:r w:rsidRPr="002315BE">
        <w:t xml:space="preserve">just </w:t>
      </w:r>
      <w:r w:rsidRPr="00A01726">
        <w:rPr>
          <w:u w:val="single"/>
        </w:rPr>
        <w:t>assum</w:t>
      </w:r>
      <w:r>
        <w:rPr>
          <w:u w:val="single"/>
        </w:rPr>
        <w:t>e</w:t>
      </w:r>
      <w:r w:rsidRPr="00472583">
        <w:t xml:space="preserve"> the smoke ends up the atmosphere</w:t>
      </w:r>
      <w:r>
        <w:t>.</w:t>
      </w:r>
    </w:p>
    <w:p w14:paraId="05BE1759" w14:textId="77777777" w:rsidR="00602C56" w:rsidRPr="00472583" w:rsidRDefault="00602C56" w:rsidP="00602C56">
      <w:r w:rsidRPr="00472583">
        <w:rPr>
          <w:rStyle w:val="Style13ptBold"/>
        </w:rPr>
        <w:t>Seitz 6</w:t>
      </w:r>
      <w:r w:rsidRPr="00472583">
        <w:t xml:space="preserve"> – Visiting Scholar at Harvard’s Center of International Affairs (Russell, “The ‘Nuclear Winter’ Meltdown”  </w:t>
      </w:r>
      <w:hyperlink r:id="rId42" w:history="1">
        <w:r w:rsidRPr="008E3DAC">
          <w:rPr>
            <w:rStyle w:val="Hyperlink"/>
          </w:rPr>
          <w:t>http://adamant.typepad.com/seitz/2006/12/preherein_honor.html</w:t>
        </w:r>
      </w:hyperlink>
      <w:r w:rsidRPr="00472583">
        <w:t>)</w:t>
      </w:r>
      <w:r>
        <w:t xml:space="preserve"> Recut Justin</w:t>
      </w:r>
    </w:p>
    <w:p w14:paraId="68926435" w14:textId="77777777" w:rsidR="00602C56" w:rsidRPr="00D62A4B" w:rsidRDefault="00602C56" w:rsidP="00602C56">
      <w:pPr>
        <w:rPr>
          <w:sz w:val="12"/>
        </w:rPr>
      </w:pPr>
      <w:r w:rsidRPr="00A01726">
        <w:rPr>
          <w:u w:val="single"/>
        </w:rPr>
        <w:t xml:space="preserve">Dark </w:t>
      </w:r>
      <w:r w:rsidRPr="00A01726">
        <w:rPr>
          <w:highlight w:val="green"/>
          <w:u w:val="single"/>
        </w:rPr>
        <w:t xml:space="preserve">smoke 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long enough to spread </w:t>
      </w:r>
      <w:r w:rsidRPr="0084674F">
        <w:rPr>
          <w:rStyle w:val="Emphasis"/>
        </w:rPr>
        <w:t>across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A01726">
        <w:rPr>
          <w:highlight w:val="green"/>
          <w:u w:val="single"/>
        </w:rPr>
        <w:t xml:space="preserve">washing </w:t>
      </w:r>
      <w:r w:rsidRPr="00A01726">
        <w:rPr>
          <w:u w:val="single"/>
        </w:rPr>
        <w:t xml:space="preserve">them out of the sky </w:t>
      </w:r>
      <w:r w:rsidRPr="00A01726">
        <w:rPr>
          <w:highlight w:val="green"/>
          <w:u w:val="single"/>
        </w:rPr>
        <w:t>in a matter of days</w:t>
      </w:r>
      <w:r w:rsidRPr="00FE5811">
        <w:rPr>
          <w:u w:val="single"/>
        </w:rPr>
        <w:t xml:space="preserve"> to weeks- not long enough to sustain a global pall. </w:t>
      </w:r>
      <w:r w:rsidRPr="00A01726">
        <w:rPr>
          <w:u w:val="single"/>
        </w:rPr>
        <w:t xml:space="preserve">Real world </w:t>
      </w:r>
      <w:r w:rsidRPr="00A01726">
        <w:rPr>
          <w:highlight w:val="green"/>
          <w:u w:val="single"/>
        </w:rPr>
        <w:t xml:space="preserve">weather 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w:t>
      </w:r>
      <w:proofErr w:type="gramStart"/>
      <w:r w:rsidRPr="00FE5811">
        <w:rPr>
          <w:u w:val="single"/>
        </w:rPr>
        <w:t>smoke stack</w:t>
      </w:r>
      <w:proofErr w:type="gramEnd"/>
      <w:r w:rsidRPr="00FE5811">
        <w:rPr>
          <w:u w:val="single"/>
        </w:rPr>
        <w:t xml:space="preserve"> scrubbers. </w:t>
      </w:r>
      <w:r w:rsidRPr="00A01726">
        <w:rPr>
          <w:b/>
          <w:u w:val="single"/>
        </w:rPr>
        <w:t xml:space="preserve">Robock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released </w:t>
      </w:r>
      <w:r w:rsidRPr="00A01726">
        <w:rPr>
          <w:b/>
          <w:highlight w:val="green"/>
          <w:u w:val="single"/>
        </w:rPr>
        <w:t xml:space="preserve">at lower elevations </w:t>
      </w:r>
      <w:r w:rsidRPr="002315BE">
        <w:rPr>
          <w:b/>
          <w:u w:val="single"/>
        </w:rPr>
        <w:t>in his models</w:t>
      </w:r>
      <w:r w:rsidRPr="002315BE">
        <w:rPr>
          <w:u w:val="single"/>
        </w:rPr>
        <w:t>. The workaround</w:t>
      </w:r>
      <w:r w:rsidRPr="00A01726">
        <w:rPr>
          <w:u w:val="single"/>
        </w:rPr>
        <w:t xml:space="preserve"> is to </w:t>
      </w:r>
      <w:r w:rsidRPr="00A01726">
        <w:rPr>
          <w:highlight w:val="green"/>
          <w:u w:val="single"/>
        </w:rPr>
        <w:t xml:space="preserve">inject </w:t>
      </w:r>
      <w:r w:rsidRPr="00A01726">
        <w:rPr>
          <w:u w:val="single"/>
        </w:rPr>
        <w:t xml:space="preserve">the </w:t>
      </w:r>
      <w:r w:rsidRPr="00A01726">
        <w:rPr>
          <w:highlight w:val="green"/>
          <w:u w:val="single"/>
        </w:rPr>
        <w:t xml:space="preserve">imaginary 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xml:space="preserve">. As with many exercise in worst case models </w:t>
      </w:r>
      <w:proofErr w:type="gramStart"/>
      <w:r w:rsidRPr="002315BE">
        <w:rPr>
          <w:sz w:val="12"/>
        </w:rPr>
        <w:t>both at</w:t>
      </w:r>
      <w:proofErr w:type="gramEnd"/>
      <w:r w:rsidRPr="002315BE">
        <w:rPr>
          <w:sz w:val="12"/>
        </w:rPr>
        <w:t xml:space="preserve"> invoke rare phenomena as commonplace, claiming it prudent to assume the</w:t>
      </w:r>
      <w:r w:rsidRPr="00D62A4B">
        <w:rPr>
          <w:sz w:val="12"/>
        </w:rPr>
        <w:t xml:space="preserve"> worst. But the real world is subject to Murphy's </w:t>
      </w:r>
      <w:proofErr w:type="gramStart"/>
      <w:r w:rsidRPr="00D62A4B">
        <w:rPr>
          <w:sz w:val="12"/>
        </w:rPr>
        <w:t>lesser known</w:t>
      </w:r>
      <w:proofErr w:type="gramEnd"/>
      <w:r w:rsidRPr="00D62A4B">
        <w:rPr>
          <w:sz w:val="12"/>
        </w:rPr>
        <w:t xml:space="preserve">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modelers re-imagined world , but in the real one remains a very different place</w:t>
      </w:r>
      <w:r w:rsidRPr="002315BE">
        <w:rPr>
          <w:sz w:val="12"/>
        </w:rPr>
        <w:t xml:space="preserve">, where though </w:t>
      </w:r>
      <w:r w:rsidRPr="002315BE">
        <w:rPr>
          <w:u w:val="single"/>
        </w:rPr>
        <w:t xml:space="preserve">every month sees </w:t>
      </w:r>
      <w:r w:rsidRPr="00A01726">
        <w:rPr>
          <w:highlight w:val="green"/>
          <w:u w:val="single"/>
        </w:rPr>
        <w:t xml:space="preserve">forest fires burning </w:t>
      </w:r>
      <w:r w:rsidRPr="00A01726">
        <w:rPr>
          <w:u w:val="single"/>
        </w:rPr>
        <w:t xml:space="preserve">areas the size of </w:t>
      </w:r>
      <w:r w:rsidRPr="00A01726">
        <w:rPr>
          <w:highlight w:val="green"/>
          <w:u w:val="single"/>
        </w:rPr>
        <w:t>cities</w:t>
      </w:r>
      <w:r w:rsidRPr="00D62A4B">
        <w:rPr>
          <w:sz w:val="12"/>
        </w:rPr>
        <w:t xml:space="preserve"> - 2,500 hectares or larger , </w:t>
      </w:r>
      <w:r w:rsidRPr="00A01726">
        <w:rPr>
          <w:u w:val="single"/>
        </w:rPr>
        <w:t xml:space="preserve">stratospheric </w:t>
      </w:r>
      <w:r w:rsidRPr="00A01726">
        <w:rPr>
          <w:highlight w:val="green"/>
          <w:u w:val="single"/>
        </w:rPr>
        <w:t xml:space="preserve">smoke </w:t>
      </w:r>
      <w:r w:rsidRPr="002315BE">
        <w:rPr>
          <w:rStyle w:val="Emphasis"/>
        </w:rPr>
        <w:t xml:space="preserve">injections </w:t>
      </w:r>
      <w:r w:rsidRPr="0084674F">
        <w:rPr>
          <w:rStyle w:val="Emphasis"/>
          <w:highlight w:val="green"/>
        </w:rPr>
        <w:t xml:space="preserve">arise </w:t>
      </w:r>
      <w:r w:rsidRPr="0084674F">
        <w:rPr>
          <w:rStyle w:val="Emphasis"/>
        </w:rPr>
        <w:t xml:space="preserve">but </w:t>
      </w:r>
      <w:r w:rsidRPr="0084674F">
        <w:rPr>
          <w:rStyle w:val="Emphasis"/>
          <w:highlight w:val="green"/>
        </w:rPr>
        <w:t>once in a blue moon</w:t>
      </w:r>
      <w:r w:rsidRPr="00D62A4B">
        <w:rPr>
          <w:sz w:val="12"/>
        </w:rPr>
        <w:t xml:space="preserve">. So </w:t>
      </w:r>
      <w:r w:rsidRPr="00FE5811">
        <w:rPr>
          <w:u w:val="single"/>
        </w:rPr>
        <w:t xml:space="preserve">how come these neo-nuclear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 xml:space="preserve">not </w:t>
      </w:r>
      <w:proofErr w:type="gramStart"/>
      <w:r w:rsidRPr="0084674F">
        <w:rPr>
          <w:rStyle w:val="Emphasis"/>
        </w:rPr>
        <w:t>physics</w:t>
      </w:r>
      <w:r w:rsidRPr="00B30948">
        <w:rPr>
          <w:rStyle w:val="StyleUnderline"/>
        </w:rPr>
        <w:t>,</w:t>
      </w:r>
      <w:proofErr w:type="gramEnd"/>
      <w:r w:rsidRPr="00B30948">
        <w:rPr>
          <w:rStyle w:val="StyleUnderline"/>
        </w:rPr>
        <w:t xml:space="preserve"> it is </w:t>
      </w:r>
      <w:r w:rsidRPr="0084674F">
        <w:rPr>
          <w:rStyle w:val="Emphasis"/>
          <w:sz w:val="24"/>
          <w:szCs w:val="24"/>
        </w:rPr>
        <w:t>computer gamesmanship</w:t>
      </w:r>
      <w:r w:rsidRPr="00D62A4B">
        <w:rPr>
          <w:sz w:val="12"/>
          <w:szCs w:val="24"/>
        </w:rPr>
        <w:t xml:space="preserve"> </w:t>
      </w:r>
      <w:r w:rsidRPr="00D62A4B">
        <w:rPr>
          <w:sz w:val="12"/>
        </w:rPr>
        <w:t xml:space="preserve">carried over to a new generation of X-Box. I must now return to getting and vetting the new papers and their references- this has been a </w:t>
      </w:r>
      <w:proofErr w:type="spellStart"/>
      <w:r w:rsidRPr="00D62A4B">
        <w:rPr>
          <w:sz w:val="12"/>
        </w:rPr>
        <w:t>prelimnary</w:t>
      </w:r>
      <w:proofErr w:type="spellEnd"/>
      <w:r w:rsidRPr="00D62A4B">
        <w:rPr>
          <w:sz w:val="12"/>
        </w:rPr>
        <w:t xml:space="preserve"> examination of what the public has been told, and more detailed critiques of the science will doubtless be </w:t>
      </w:r>
      <w:proofErr w:type="spellStart"/>
      <w:r w:rsidRPr="00D62A4B">
        <w:rPr>
          <w:sz w:val="12"/>
        </w:rPr>
        <w:t>direected</w:t>
      </w:r>
      <w:proofErr w:type="spellEnd"/>
      <w:r w:rsidRPr="00D62A4B">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D62A4B">
        <w:rPr>
          <w:sz w:val="12"/>
        </w:rPr>
        <w:t>baseine</w:t>
      </w:r>
      <w:proofErr w:type="spellEnd"/>
      <w:r w:rsidRPr="00D62A4B">
        <w:rPr>
          <w:sz w:val="12"/>
        </w:rPr>
        <w:t xml:space="preserve"> case" advertised as hard science in 1983 to a tepid results of today, "Nuclear Winter has well and truly melted down. The 1986 review of TTAPS reception follows. </w:t>
      </w:r>
      <w:r w:rsidRPr="00D62A4B">
        <w:rPr>
          <w:bCs/>
          <w:i/>
          <w:sz w:val="12"/>
        </w:rPr>
        <w:t xml:space="preserve">The Melting of 'Nuclear Winter' </w:t>
      </w:r>
      <w:bookmarkEnd w:id="3"/>
    </w:p>
    <w:p w14:paraId="531B2BE8" w14:textId="77777777" w:rsidR="00602C56" w:rsidRDefault="00602C56" w:rsidP="00602C56">
      <w:pPr>
        <w:pStyle w:val="Heading4"/>
      </w:pPr>
      <w:r>
        <w:t xml:space="preserve">3] They conduct their study in a continent where it </w:t>
      </w:r>
      <w:r w:rsidRPr="000418C0">
        <w:rPr>
          <w:u w:val="single"/>
        </w:rPr>
        <w:t>doesn’t rain</w:t>
      </w:r>
      <w:r>
        <w:t>.</w:t>
      </w:r>
    </w:p>
    <w:p w14:paraId="54703746" w14:textId="77777777" w:rsidR="00602C56" w:rsidRPr="000418C0" w:rsidRDefault="00602C56" w:rsidP="00602C56">
      <w:r w:rsidRPr="00826175">
        <w:rPr>
          <w:rStyle w:val="Style13ptBold"/>
        </w:rPr>
        <w:t>Robock and Toon 10</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2010, Vol. 302, Issue 1 </w:t>
      </w:r>
      <w:proofErr w:type="spellStart"/>
      <w:r w:rsidRPr="00826175">
        <w:t>pg</w:t>
      </w:r>
      <w:proofErr w:type="spellEnd"/>
      <w:r w:rsidRPr="00826175">
        <w:t xml:space="preserve"> 74-81)</w:t>
      </w:r>
    </w:p>
    <w:p w14:paraId="70056A05" w14:textId="77777777" w:rsidR="00602C56" w:rsidRPr="00D62A4B" w:rsidRDefault="00602C56" w:rsidP="00602C56">
      <w:pPr>
        <w:rPr>
          <w:sz w:val="12"/>
        </w:rPr>
      </w:pPr>
      <w:r w:rsidRPr="000418C0">
        <w:rPr>
          <w:highlight w:val="green"/>
          <w:u w:val="single"/>
        </w:rPr>
        <w:t>Robock</w:t>
      </w:r>
      <w:r w:rsidRPr="000418C0">
        <w:rPr>
          <w:u w:val="single"/>
        </w:rPr>
        <w:t xml:space="preserve"> and his colleagues</w:t>
      </w:r>
      <w:r w:rsidRPr="00D62A4B">
        <w:rPr>
          <w:sz w:val="12"/>
        </w:rPr>
        <w:t xml:space="preserve">, being conservative, </w:t>
      </w:r>
      <w:r w:rsidRPr="000418C0">
        <w:rPr>
          <w:highlight w:val="green"/>
          <w:u w:val="single"/>
        </w:rPr>
        <w:t>put</w:t>
      </w:r>
      <w:r w:rsidRPr="000418C0">
        <w:rPr>
          <w:u w:val="single"/>
        </w:rPr>
        <w:t xml:space="preserve"> five </w:t>
      </w:r>
      <w:proofErr w:type="spellStart"/>
      <w:r w:rsidRPr="000418C0">
        <w:rPr>
          <w:u w:val="single"/>
        </w:rPr>
        <w:t>teragrams</w:t>
      </w:r>
      <w:proofErr w:type="spellEnd"/>
      <w:r w:rsidRPr="000418C0">
        <w:rPr>
          <w:u w:val="single"/>
        </w:rPr>
        <w:t xml:space="preserve"> of </w:t>
      </w:r>
      <w:r w:rsidRPr="000418C0">
        <w:rPr>
          <w:highlight w:val="green"/>
          <w:u w:val="single"/>
        </w:rPr>
        <w:t xml:space="preserve">smoke into </w:t>
      </w:r>
      <w:r w:rsidRPr="000418C0">
        <w:rPr>
          <w:u w:val="single"/>
        </w:rPr>
        <w:t xml:space="preserve">their modeled upper </w:t>
      </w:r>
      <w:r w:rsidRPr="000418C0">
        <w:rPr>
          <w:highlight w:val="green"/>
          <w:u w:val="single"/>
        </w:rPr>
        <w:t>troposphere</w:t>
      </w:r>
      <w:r w:rsidRPr="00D62A4B">
        <w:rPr>
          <w:sz w:val="12"/>
        </w:rPr>
        <w:t xml:space="preserve"> over India and Pakistan on an imaginary May 15. The model calculated how winds would blow the smoke around the world and how the smoke particles would settle out from the atmosphere. </w:t>
      </w:r>
      <w:r w:rsidRPr="000418C0">
        <w:rPr>
          <w:highlight w:val="green"/>
          <w:u w:val="single"/>
        </w:rPr>
        <w:t>The smoke covered</w:t>
      </w:r>
      <w:r w:rsidRPr="000418C0">
        <w:rPr>
          <w:u w:val="single"/>
        </w:rPr>
        <w:t xml:space="preserve"> all </w:t>
      </w:r>
      <w:r w:rsidRPr="000418C0">
        <w:rPr>
          <w:highlight w:val="green"/>
          <w:u w:val="single"/>
        </w:rPr>
        <w:t>the continent</w:t>
      </w:r>
      <w:r w:rsidRPr="000418C0">
        <w:rPr>
          <w:u w:val="single"/>
        </w:rPr>
        <w:t>s within two weeks.</w:t>
      </w:r>
      <w:r w:rsidRPr="00D62A4B">
        <w:rPr>
          <w:sz w:val="12"/>
        </w:rPr>
        <w:t xml:space="preserve"> The black, sooty smoke absorbed sunlight, warmed and rose into the stratosphere. </w:t>
      </w:r>
      <w:r w:rsidRPr="00D62A4B">
        <w:rPr>
          <w:rStyle w:val="Emphasis"/>
          <w:sz w:val="24"/>
          <w:szCs w:val="24"/>
          <w:highlight w:val="green"/>
        </w:rPr>
        <w:t>Rain never falls there</w:t>
      </w:r>
      <w:r w:rsidRPr="000418C0">
        <w:rPr>
          <w:highlight w:val="green"/>
          <w:u w:val="single"/>
        </w:rPr>
        <w:t xml:space="preserve">, so the air is </w:t>
      </w:r>
      <w:r w:rsidRPr="00D62A4B">
        <w:rPr>
          <w:rStyle w:val="Emphasis"/>
          <w:highlight w:val="green"/>
        </w:rPr>
        <w:t>never cleansed</w:t>
      </w:r>
      <w:r w:rsidRPr="000418C0">
        <w:rPr>
          <w:u w:val="single"/>
        </w:rPr>
        <w:t xml:space="preserve"> by precipitation</w:t>
      </w:r>
      <w:r w:rsidRPr="00D62A4B">
        <w:rPr>
          <w:sz w:val="12"/>
        </w:rPr>
        <w:t xml:space="preserve">; </w:t>
      </w:r>
      <w:r w:rsidRPr="000418C0">
        <w:rPr>
          <w:u w:val="single"/>
        </w:rPr>
        <w:t>particles</w:t>
      </w:r>
      <w:r w:rsidRPr="00D62A4B">
        <w:rPr>
          <w:sz w:val="12"/>
        </w:rPr>
        <w:t xml:space="preserve"> very slowly </w:t>
      </w:r>
      <w:r w:rsidRPr="000418C0">
        <w:rPr>
          <w:u w:val="single"/>
        </w:rPr>
        <w:t>settle out by falling, with air resisting them</w:t>
      </w:r>
      <w:r w:rsidRPr="00D62A4B">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1AC129BF" w14:textId="77777777" w:rsidR="00602C56" w:rsidRDefault="00602C56" w:rsidP="00602C56">
      <w:pPr>
        <w:pStyle w:val="Heading4"/>
      </w:pPr>
      <w:r>
        <w:t xml:space="preserve">4] Robock et al </w:t>
      </w:r>
      <w:r w:rsidRPr="000418C0">
        <w:rPr>
          <w:u w:val="single"/>
        </w:rPr>
        <w:t>causally assert</w:t>
      </w:r>
      <w:r>
        <w:t xml:space="preserve"> the famine impact without </w:t>
      </w:r>
      <w:r w:rsidRPr="000418C0">
        <w:rPr>
          <w:u w:val="single"/>
        </w:rPr>
        <w:t>running any tests</w:t>
      </w:r>
      <w:r>
        <w:t>.</w:t>
      </w:r>
    </w:p>
    <w:p w14:paraId="7F6B3576" w14:textId="77777777" w:rsidR="00602C56" w:rsidRPr="000418C0" w:rsidRDefault="00602C56" w:rsidP="00602C56">
      <w:r w:rsidRPr="00826175">
        <w:rPr>
          <w:rStyle w:val="Style13ptBold"/>
        </w:rPr>
        <w:t>Robock and Toon 10</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2010, Vol. 302, Issue 1 </w:t>
      </w:r>
      <w:proofErr w:type="spellStart"/>
      <w:r w:rsidRPr="00826175">
        <w:t>pg</w:t>
      </w:r>
      <w:proofErr w:type="spellEnd"/>
      <w:r w:rsidRPr="00826175">
        <w:t xml:space="preserve"> 74-81)</w:t>
      </w:r>
    </w:p>
    <w:p w14:paraId="4EEEEF18" w14:textId="77777777" w:rsidR="00602C56" w:rsidRDefault="00602C56" w:rsidP="00602C56">
      <w:pPr>
        <w:rPr>
          <w:u w:val="single"/>
        </w:rPr>
      </w:pPr>
      <w:r w:rsidRPr="004630E1">
        <w:rPr>
          <w:sz w:val="12"/>
        </w:rPr>
        <w:t xml:space="preserve">We have used such analogues to test and improve our models in the past. But </w:t>
      </w:r>
      <w:r w:rsidRPr="000418C0">
        <w:rPr>
          <w:highlight w:val="green"/>
          <w:u w:val="single"/>
        </w:rPr>
        <w:t>we hope</w:t>
      </w:r>
      <w:r w:rsidRPr="000418C0">
        <w:rPr>
          <w:u w:val="single"/>
        </w:rPr>
        <w:t xml:space="preserve"> more </w:t>
      </w:r>
      <w:r w:rsidRPr="000418C0">
        <w:rPr>
          <w:highlight w:val="green"/>
          <w:u w:val="single"/>
        </w:rPr>
        <w:t>people will</w:t>
      </w:r>
      <w:r w:rsidRPr="000418C0">
        <w:rPr>
          <w:u w:val="single"/>
        </w:rPr>
        <w:t xml:space="preserve"> do further work. Independent models that </w:t>
      </w:r>
      <w:r w:rsidRPr="000418C0">
        <w:rPr>
          <w:highlight w:val="green"/>
          <w:u w:val="single"/>
        </w:rPr>
        <w:t>either verify or contradict ours</w:t>
      </w:r>
      <w:r w:rsidRPr="000418C0">
        <w:rPr>
          <w:u w:val="single"/>
        </w:rPr>
        <w:t xml:space="preserve"> would be very instructive</w:t>
      </w:r>
      <w:r w:rsidRPr="004630E1">
        <w:rPr>
          <w:sz w:val="12"/>
        </w:rPr>
        <w:t xml:space="preserve">. </w:t>
      </w:r>
      <w:r w:rsidRPr="000418C0">
        <w:rPr>
          <w:highlight w:val="green"/>
          <w:u w:val="single"/>
        </w:rPr>
        <w:t>Agricultural</w:t>
      </w:r>
      <w:r w:rsidRPr="000418C0">
        <w:rPr>
          <w:u w:val="single"/>
        </w:rPr>
        <w:t xml:space="preserve"> impact </w:t>
      </w:r>
      <w:r w:rsidRPr="000418C0">
        <w:rPr>
          <w:highlight w:val="green"/>
          <w:u w:val="single"/>
        </w:rPr>
        <w:t>studies</w:t>
      </w:r>
      <w:r w:rsidRPr="000418C0">
        <w:rPr>
          <w:u w:val="single"/>
        </w:rPr>
        <w:t xml:space="preserve">, which </w:t>
      </w:r>
      <w:r w:rsidRPr="00E52DCA">
        <w:rPr>
          <w:rStyle w:val="Emphasis"/>
          <w:highlight w:val="green"/>
        </w:rPr>
        <w:t>we have not conducted</w:t>
      </w:r>
      <w:r w:rsidRPr="000418C0">
        <w:rPr>
          <w:u w:val="single"/>
        </w:rPr>
        <w:t>, would be particularly welcomed.</w:t>
      </w:r>
    </w:p>
    <w:p w14:paraId="077CDEDA" w14:textId="0C86EA58" w:rsidR="00602C56" w:rsidRDefault="00602C56" w:rsidP="00602C56">
      <w:pPr>
        <w:rPr>
          <w:rFonts w:eastAsia="Cambria" w:cs="Cambria"/>
          <w:sz w:val="12"/>
        </w:rPr>
      </w:pPr>
    </w:p>
    <w:sectPr w:rsidR="00602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8"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6"/>
  </w:num>
  <w:num w:numId="15">
    <w:abstractNumId w:val="17"/>
  </w:num>
  <w:num w:numId="16">
    <w:abstractNumId w:val="19"/>
  </w:num>
  <w:num w:numId="17">
    <w:abstractNumId w:val="11"/>
  </w:num>
  <w:num w:numId="18">
    <w:abstractNumId w:val="15"/>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602C56"/>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1AA3"/>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3B4B6B"/>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0B78"/>
    <w:rsid w:val="005D2912"/>
    <w:rsid w:val="00602C56"/>
    <w:rsid w:val="006065BD"/>
    <w:rsid w:val="00645FA9"/>
    <w:rsid w:val="00647866"/>
    <w:rsid w:val="00665003"/>
    <w:rsid w:val="006A2AD0"/>
    <w:rsid w:val="006C2375"/>
    <w:rsid w:val="006D4ECC"/>
    <w:rsid w:val="006F24E0"/>
    <w:rsid w:val="00720F12"/>
    <w:rsid w:val="00722258"/>
    <w:rsid w:val="007243E5"/>
    <w:rsid w:val="0076251C"/>
    <w:rsid w:val="00764CD4"/>
    <w:rsid w:val="00766EA0"/>
    <w:rsid w:val="0078504D"/>
    <w:rsid w:val="00797938"/>
    <w:rsid w:val="007A0A2A"/>
    <w:rsid w:val="007A2226"/>
    <w:rsid w:val="007F5B66"/>
    <w:rsid w:val="00811D2F"/>
    <w:rsid w:val="00823A1C"/>
    <w:rsid w:val="00843BEB"/>
    <w:rsid w:val="00845B9D"/>
    <w:rsid w:val="00860984"/>
    <w:rsid w:val="008A6BF2"/>
    <w:rsid w:val="008B0DDD"/>
    <w:rsid w:val="008B3ECB"/>
    <w:rsid w:val="008B4E85"/>
    <w:rsid w:val="008C1B2E"/>
    <w:rsid w:val="008C3128"/>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66B5D"/>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50B2"/>
    <w:rsid w:val="00D6691E"/>
    <w:rsid w:val="00D71170"/>
    <w:rsid w:val="00D71E75"/>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3366F"/>
  <w15:chartTrackingRefBased/>
  <w15:docId w15:val="{4E43543E-EBA0-4E48-BE7C-CC44BA4E5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2C56"/>
    <w:rPr>
      <w:rFonts w:ascii="Calibri" w:hAnsi="Calibri" w:cs="Calibri"/>
    </w:rPr>
  </w:style>
  <w:style w:type="paragraph" w:styleId="Heading1">
    <w:name w:val="heading 1"/>
    <w:aliases w:val="Pocket"/>
    <w:basedOn w:val="Normal"/>
    <w:next w:val="Normal"/>
    <w:link w:val="Heading1Char"/>
    <w:qFormat/>
    <w:rsid w:val="00602C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2C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602C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02C5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02C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C56"/>
  </w:style>
  <w:style w:type="character" w:customStyle="1" w:styleId="Heading1Char">
    <w:name w:val="Heading 1 Char"/>
    <w:aliases w:val="Pocket Char"/>
    <w:basedOn w:val="DefaultParagraphFont"/>
    <w:link w:val="Heading1"/>
    <w:rsid w:val="00602C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2C5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602C5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02C56"/>
    <w:rPr>
      <w:rFonts w:ascii="Calibri" w:eastAsiaTheme="majorEastAsia" w:hAnsi="Calibri" w:cstheme="majorBidi"/>
      <w:b/>
      <w:iCs/>
      <w:sz w:val="26"/>
    </w:rPr>
  </w:style>
  <w:style w:type="character" w:styleId="Emphasis">
    <w:name w:val="Emphasis"/>
    <w:aliases w:val="Evidence,Minimized,minimized,Highlighted,tag2,Size 10,emphasis in card,Underlined,CD Card,ED - Tag,bold underline,Emphasis!!,Qualifications,Bold Underline,normal card text,Shrunk,qualifications in card,qualifications,small,Style1,Box,emphasis,s"/>
    <w:basedOn w:val="DefaultParagraphFont"/>
    <w:link w:val="Emphasis1"/>
    <w:uiPriority w:val="7"/>
    <w:qFormat/>
    <w:rsid w:val="00602C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602C56"/>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602C5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602C56"/>
    <w:rPr>
      <w:color w:val="auto"/>
      <w:u w:val="none"/>
    </w:rPr>
  </w:style>
  <w:style w:type="character" w:styleId="FollowedHyperlink">
    <w:name w:val="FollowedHyperlink"/>
    <w:basedOn w:val="DefaultParagraphFont"/>
    <w:uiPriority w:val="99"/>
    <w:semiHidden/>
    <w:unhideWhenUsed/>
    <w:rsid w:val="00602C56"/>
    <w:rPr>
      <w:color w:val="auto"/>
      <w:u w:val="none"/>
    </w:rPr>
  </w:style>
  <w:style w:type="paragraph" w:customStyle="1" w:styleId="Emphasis1">
    <w:name w:val="Emphasis1"/>
    <w:basedOn w:val="Normal"/>
    <w:link w:val="Emphasis"/>
    <w:autoRedefine/>
    <w:uiPriority w:val="7"/>
    <w:qFormat/>
    <w:rsid w:val="00602C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tags"/>
    <w:basedOn w:val="Heading1"/>
    <w:link w:val="Hyperlink"/>
    <w:autoRedefine/>
    <w:uiPriority w:val="99"/>
    <w:qFormat/>
    <w:rsid w:val="00602C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02C5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ites Char Ch,no Char,Intense Emphasis21,Heading 3 Char Char1 Char,Char Char Char1,Char1 Char Char1,First line:  0 Heading 3 Char,!!Style Underline,Underline Char,9.5 p,Cards + Font: 12 pt Char,Title Cha,Underline Cha,9.5 pt"/>
    <w:basedOn w:val="DefaultParagraphFont"/>
    <w:link w:val="UnderlinedText"/>
    <w:uiPriority w:val="99"/>
    <w:qFormat/>
    <w:rsid w:val="00602C56"/>
    <w:rPr>
      <w:u w:val="single"/>
    </w:rPr>
  </w:style>
  <w:style w:type="paragraph" w:customStyle="1" w:styleId="UnderlinedText">
    <w:name w:val="Underlined Text"/>
    <w:link w:val="IntenseEmphasis"/>
    <w:uiPriority w:val="99"/>
    <w:qFormat/>
    <w:rsid w:val="00602C56"/>
    <w:pPr>
      <w:suppressAutoHyphens/>
      <w:autoSpaceDN w:val="0"/>
      <w:spacing w:after="0" w:line="240" w:lineRule="auto"/>
    </w:pPr>
    <w:rPr>
      <w:u w:val="single"/>
    </w:rPr>
  </w:style>
  <w:style w:type="character" w:styleId="UnresolvedMention">
    <w:name w:val="Unresolved Mention"/>
    <w:basedOn w:val="DefaultParagraphFont"/>
    <w:uiPriority w:val="99"/>
    <w:semiHidden/>
    <w:unhideWhenUsed/>
    <w:rsid w:val="00602C56"/>
    <w:rPr>
      <w:color w:val="605E5C"/>
      <w:shd w:val="clear" w:color="auto" w:fill="E1DFDD"/>
    </w:rPr>
  </w:style>
  <w:style w:type="character" w:styleId="Strong">
    <w:name w:val="Strong"/>
    <w:basedOn w:val="DefaultParagraphFont"/>
    <w:uiPriority w:val="22"/>
    <w:qFormat/>
    <w:rsid w:val="00602C56"/>
    <w:rPr>
      <w:b/>
      <w:bCs/>
    </w:rPr>
  </w:style>
  <w:style w:type="paragraph" w:customStyle="1" w:styleId="Analytics">
    <w:name w:val="Analytics"/>
    <w:basedOn w:val="Heading4"/>
    <w:qFormat/>
    <w:rsid w:val="00602C56"/>
  </w:style>
  <w:style w:type="paragraph" w:styleId="ListParagraph">
    <w:name w:val="List Paragraph"/>
    <w:aliases w:val="6 font"/>
    <w:basedOn w:val="Normal"/>
    <w:uiPriority w:val="99"/>
    <w:qFormat/>
    <w:rsid w:val="00602C56"/>
    <w:pPr>
      <w:ind w:left="720"/>
      <w:contextualSpacing/>
    </w:pPr>
  </w:style>
  <w:style w:type="character" w:customStyle="1" w:styleId="underline">
    <w:name w:val="underline"/>
    <w:rsid w:val="00602C56"/>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602C56"/>
    <w:rPr>
      <w:u w:val="single"/>
    </w:rPr>
  </w:style>
  <w:style w:type="paragraph" w:styleId="Title">
    <w:name w:val="Title"/>
    <w:aliases w:val="title,UNDERLINE,Cites and Cards,Bold Underlined,Block Heading"/>
    <w:basedOn w:val="Normal"/>
    <w:next w:val="Normal"/>
    <w:link w:val="TitleChar"/>
    <w:uiPriority w:val="1"/>
    <w:qFormat/>
    <w:rsid w:val="00602C56"/>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602C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erald.com/insight/content/doi/10.1108/FS-04-2018-0031/full/html?fullSc=1&amp;mbSc=1&amp;fullSc=1" TargetMode="External"/><Relationship Id="rId18" Type="http://schemas.openxmlformats.org/officeDocument/2006/relationships/hyperlink" Target="http://www.atmos-chem-phys.org/7/2003/2007/acp-7-2003-2007.pdf"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medium.com/nworld-publications/technological-progress-might-make-possible-time-travel-and-teleportation-45176c3c89bc"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adamant.typepad.com/seitz/2006/12/preherein_honor.html" TargetMode="External"/><Relationship Id="rId7" Type="http://schemas.openxmlformats.org/officeDocument/2006/relationships/hyperlink" Target="https://www.forbes.com/sites/jamesconca/2019/01/03/can-nuclear-power-plants-resist-attacks-of-electromagnetic-pulse-emp/" TargetMode="External"/><Relationship Id="rId2" Type="http://schemas.openxmlformats.org/officeDocument/2006/relationships/numbering" Target="numbering.xml"/><Relationship Id="rId16" Type="http://schemas.openxmlformats.org/officeDocument/2006/relationships/hyperlink" Target="http://boards.straightdope.com/sdmb/showthread.php?t=646285"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hyperlink" Target="https://www.pravdareport.com/science/5527-weapons/" TargetMode="External"/><Relationship Id="rId1" Type="http://schemas.openxmlformats.org/officeDocument/2006/relationships/customXml" Target="../customXml/item1.xml"/><Relationship Id="rId6" Type="http://schemas.openxmlformats.org/officeDocument/2006/relationships/hyperlink" Target="https://www.jpl.nasa.gov/news/asteroid-hunting-space-telescope-gets-two-year-mission-extension" TargetMode="External"/><Relationship Id="rId11" Type="http://schemas.openxmlformats.org/officeDocument/2006/relationships/hyperlink" Target="https://forum.effectivealtruism.org/posts/GsjmufaebreiaivF7/what-is-the-likelihood-that-civilizational-collapse-would"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rionsarm.com/page/77" TargetMode="External"/><Relationship Id="rId5" Type="http://schemas.openxmlformats.org/officeDocument/2006/relationships/webSettings" Target="webSettings.xml"/><Relationship Id="rId15" Type="http://schemas.openxmlformats.org/officeDocument/2006/relationships/hyperlink" Target="https://matei.org/ithink/2012/03/26/a-modest-proposal-for-solving-global-warming-nuclear-war/"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theconversation.com/the-understandable-fear-of-nuclear-weapons-doesnt-match-reality-73563" TargetMode="External"/><Relationship Id="rId19" Type="http://schemas.openxmlformats.org/officeDocument/2006/relationships/hyperlink" Target="http://www.gutenberg.org/files/1080/1080-h/1080-h.htm"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tic.mil/dtic/tr/fulltext/u2/1021744.pdf" TargetMode="External"/><Relationship Id="rId14" Type="http://schemas.openxmlformats.org/officeDocument/2006/relationships/hyperlink" Target="https://www.emerald.com/insight/content/doi/10.1108/FS-04-2018-0031/full/html?fullSc=1&amp;mbSc=1&amp;fullSc=1"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fontTable" Target="fontTable.xml"/><Relationship Id="rId8" Type="http://schemas.openxmlformats.org/officeDocument/2006/relationships/hyperlink" Target="https://www.wildwill.net/blog/2017/05/27/industrial-civilization-not-rebuilt/" TargetMode="External"/><Relationship Id="rId3" Type="http://schemas.openxmlformats.org/officeDocument/2006/relationships/styles" Target="styles.xm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www.wunderground.com/blog/JeffMasters/comment.html?entrynum=1208"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medium.com/@AlanSE/the-extreme-version-of-the-technological-singularity-75608898eae5%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Pages>
  <Words>23401</Words>
  <Characters>133389</Characters>
  <Application>Microsoft Office Word</Application>
  <DocSecurity>0</DocSecurity>
  <Lines>1111</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32</cp:revision>
  <dcterms:created xsi:type="dcterms:W3CDTF">2022-01-28T21:06:00Z</dcterms:created>
  <dcterms:modified xsi:type="dcterms:W3CDTF">2022-01-28T23:58:00Z</dcterms:modified>
</cp:coreProperties>
</file>