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893C4" w14:textId="185A6F57" w:rsidR="00A95652" w:rsidRPr="005141E8" w:rsidRDefault="005141E8" w:rsidP="005141E8">
      <w:pPr>
        <w:pStyle w:val="Heading2"/>
        <w:rPr>
          <w:rFonts w:cs="Calibri"/>
        </w:rPr>
      </w:pPr>
      <w:r w:rsidRPr="005141E8">
        <w:rPr>
          <w:rFonts w:cs="Calibri"/>
        </w:rPr>
        <w:t>1NC</w:t>
      </w:r>
    </w:p>
    <w:p w14:paraId="606E08E3" w14:textId="147AC8AF" w:rsidR="005141E8" w:rsidRPr="005141E8" w:rsidRDefault="005141E8" w:rsidP="005141E8">
      <w:pPr>
        <w:pStyle w:val="Heading3"/>
        <w:rPr>
          <w:rFonts w:cs="Calibri"/>
        </w:rPr>
      </w:pPr>
      <w:r w:rsidRPr="005141E8">
        <w:rPr>
          <w:rFonts w:cs="Calibri"/>
        </w:rPr>
        <w:t>NC—AT: Grid</w:t>
      </w:r>
    </w:p>
    <w:p w14:paraId="799FD259" w14:textId="77777777" w:rsidR="005141E8" w:rsidRPr="005141E8" w:rsidRDefault="005141E8" w:rsidP="005141E8">
      <w:pPr>
        <w:pStyle w:val="Heading4"/>
        <w:rPr>
          <w:rFonts w:cs="Calibri"/>
          <w:bCs/>
        </w:rPr>
      </w:pPr>
      <w:bookmarkStart w:id="0" w:name="_Hlk77353233"/>
      <w:r w:rsidRPr="005141E8">
        <w:rPr>
          <w:rFonts w:cs="Calibri"/>
          <w:bCs/>
        </w:rPr>
        <w:t>No grid impact.</w:t>
      </w:r>
    </w:p>
    <w:p w14:paraId="035598F8" w14:textId="77777777" w:rsidR="005141E8" w:rsidRPr="005141E8" w:rsidRDefault="005141E8" w:rsidP="005141E8">
      <w:r w:rsidRPr="005141E8">
        <w:rPr>
          <w:rStyle w:val="Style13ptBold"/>
        </w:rPr>
        <w:t>Koerth 18</w:t>
      </w:r>
      <w:r w:rsidRPr="005141E8">
        <w:t xml:space="preserve"> – Maggie Koerth, formerly known as Maggie Koerth-Baker, is an American science journalist. She is a senior science editor at FiveThirtyEight and was previously a science editor at Boing Boing and a monthly columnist for The New York Times Magazine, August 13</w:t>
      </w:r>
      <w:r w:rsidRPr="005141E8">
        <w:rPr>
          <w:vertAlign w:val="superscript"/>
        </w:rPr>
        <w:t>th</w:t>
      </w:r>
      <w:r w:rsidRPr="005141E8">
        <w:t xml:space="preserve"> ("Hacking The Electric Grid Is Damned Hard", FiveThirtyEight, Available online at https://fivethirtyeight.com/features/hacking-the-electric-grid-is-damned-hard/, Accessed 10-17-2020)</w:t>
      </w:r>
    </w:p>
    <w:p w14:paraId="05DA26A8" w14:textId="12F1A95D" w:rsidR="005141E8" w:rsidRPr="005141E8" w:rsidRDefault="005141E8" w:rsidP="005141E8">
      <w:r w:rsidRPr="005141E8">
        <w:rPr>
          <w:sz w:val="16"/>
        </w:rPr>
        <w:t xml:space="preserve">But, surprisingly, some electrical system experts are thinking about it in a different way. </w:t>
      </w:r>
      <w:r w:rsidRPr="005141E8">
        <w:rPr>
          <w:rStyle w:val="StyleUnderline"/>
        </w:rPr>
        <w:t>Cyberattacks on the grid are a real risk</w:t>
      </w:r>
      <w:r w:rsidRPr="005141E8">
        <w:rPr>
          <w:sz w:val="16"/>
        </w:rPr>
        <w:t xml:space="preserve">, they told me. </w:t>
      </w:r>
      <w:r w:rsidRPr="005141E8">
        <w:rPr>
          <w:rStyle w:val="StyleUnderline"/>
        </w:rPr>
        <w:t xml:space="preserve">But </w:t>
      </w:r>
      <w:r w:rsidRPr="005141E8">
        <w:rPr>
          <w:rStyle w:val="Emphasis"/>
          <w:highlight w:val="green"/>
        </w:rPr>
        <w:t>the worst-case</w:t>
      </w:r>
      <w:r w:rsidRPr="005141E8">
        <w:rPr>
          <w:rStyle w:val="Emphasis"/>
        </w:rPr>
        <w:t xml:space="preserve"> scenarios we’re imagining</w:t>
      </w:r>
      <w:r w:rsidRPr="005141E8">
        <w:rPr>
          <w:rStyle w:val="StyleUnderline"/>
        </w:rPr>
        <w:t xml:space="preserve"> </w:t>
      </w:r>
      <w:r w:rsidRPr="005141E8">
        <w:rPr>
          <w:rStyle w:val="Emphasis"/>
          <w:highlight w:val="green"/>
        </w:rPr>
        <w:t>aren’t that likely</w:t>
      </w:r>
      <w:r w:rsidRPr="005141E8">
        <w:rPr>
          <w:sz w:val="16"/>
        </w:rPr>
        <w:t xml:space="preserve">. </w:t>
      </w:r>
      <w:r w:rsidRPr="005141E8">
        <w:rPr>
          <w:rStyle w:val="StyleUnderline"/>
        </w:rPr>
        <w:t xml:space="preserve">Nor is this a </w:t>
      </w:r>
      <w:r w:rsidRPr="005141E8">
        <w:rPr>
          <w:rStyle w:val="Emphasis"/>
        </w:rPr>
        <w:t>short-term crisis</w:t>
      </w:r>
      <w:r w:rsidRPr="005141E8">
        <w:rPr>
          <w:sz w:val="16"/>
        </w:rPr>
        <w:t xml:space="preserve">, with risks that can be permanently solved. </w:t>
      </w:r>
      <w:r w:rsidRPr="005141E8">
        <w:rPr>
          <w:rStyle w:val="StyleUnderline"/>
        </w:rPr>
        <w:t xml:space="preserve">Bringing down the grid is a lot harder than just flicking a switch, but the danger is real </w:t>
      </w:r>
      <w:r w:rsidRPr="005141E8">
        <w:rPr>
          <w:sz w:val="16"/>
        </w:rPr>
        <w:t xml:space="preserve">— </w:t>
      </w:r>
      <w:r w:rsidRPr="005141E8">
        <w:rPr>
          <w:rStyle w:val="StyleUnderline"/>
        </w:rPr>
        <w:t xml:space="preserve">and </w:t>
      </w:r>
      <w:r w:rsidRPr="005141E8">
        <w:rPr>
          <w:rStyle w:val="StyleUnderline"/>
          <w:highlight w:val="green"/>
        </w:rPr>
        <w:t xml:space="preserve">it may </w:t>
      </w:r>
      <w:r w:rsidRPr="005141E8">
        <w:rPr>
          <w:rStyle w:val="Emphasis"/>
          <w:highlight w:val="green"/>
        </w:rPr>
        <w:t>never go away</w:t>
      </w:r>
      <w:r w:rsidRPr="005141E8">
        <w:rPr>
          <w:sz w:val="16"/>
          <w:highlight w:val="green"/>
        </w:rPr>
        <w:t>.</w:t>
      </w:r>
      <w:r w:rsidRPr="005141E8">
        <w:rPr>
          <w:sz w:val="16"/>
        </w:rPr>
        <w:t xml:space="preserve"> Representatives from two </w:t>
      </w:r>
      <w:r w:rsidRPr="005141E8">
        <w:rPr>
          <w:rStyle w:val="StyleUnderline"/>
        </w:rPr>
        <w:t>nonprofit organizations</w:t>
      </w:r>
      <w:r w:rsidRPr="005141E8">
        <w:rPr>
          <w:sz w:val="16"/>
        </w:rPr>
        <w:t xml:space="preserve"> — both of which play large roles in how the electric grid is regulated and maintained — </w:t>
      </w:r>
      <w:r w:rsidRPr="005141E8">
        <w:rPr>
          <w:rStyle w:val="StyleUnderline"/>
        </w:rPr>
        <w:t>said it is easier to imagine disaster scenarios than create one</w:t>
      </w:r>
      <w:r w:rsidRPr="005141E8">
        <w:rPr>
          <w:sz w:val="16"/>
        </w:rPr>
        <w:t>. “</w:t>
      </w:r>
      <w:r w:rsidRPr="005141E8">
        <w:rPr>
          <w:rStyle w:val="StyleUnderline"/>
          <w:highlight w:val="green"/>
        </w:rPr>
        <w:t>There’ve been</w:t>
      </w:r>
      <w:r w:rsidRPr="005141E8">
        <w:rPr>
          <w:rStyle w:val="StyleUnderline"/>
        </w:rPr>
        <w:t xml:space="preserve"> some very sensational </w:t>
      </w:r>
      <w:r w:rsidRPr="005141E8">
        <w:rPr>
          <w:rStyle w:val="StyleUnderline"/>
          <w:highlight w:val="green"/>
        </w:rPr>
        <w:t>books</w:t>
      </w:r>
      <w:r w:rsidRPr="005141E8">
        <w:rPr>
          <w:sz w:val="16"/>
        </w:rPr>
        <w:t xml:space="preserve"> out </w:t>
      </w:r>
      <w:r w:rsidRPr="005141E8">
        <w:rPr>
          <w:rStyle w:val="StyleUnderline"/>
        </w:rPr>
        <w:t xml:space="preserve">there </w:t>
      </w:r>
      <w:r w:rsidRPr="005141E8">
        <w:rPr>
          <w:rStyle w:val="StyleUnderline"/>
          <w:highlight w:val="green"/>
        </w:rPr>
        <w:t xml:space="preserve">about the </w:t>
      </w:r>
      <w:r w:rsidRPr="005141E8">
        <w:rPr>
          <w:rStyle w:val="Emphasis"/>
          <w:highlight w:val="green"/>
        </w:rPr>
        <w:t>grid going dark</w:t>
      </w:r>
      <w:r w:rsidRPr="005141E8">
        <w:rPr>
          <w:sz w:val="16"/>
          <w:highlight w:val="green"/>
        </w:rPr>
        <w:t xml:space="preserve"> </w:t>
      </w:r>
      <w:r w:rsidRPr="005141E8">
        <w:rPr>
          <w:rStyle w:val="StyleUnderline"/>
          <w:highlight w:val="green"/>
        </w:rPr>
        <w:t>because</w:t>
      </w:r>
      <w:r w:rsidRPr="005141E8">
        <w:rPr>
          <w:rStyle w:val="StyleUnderline"/>
        </w:rPr>
        <w:t xml:space="preserve"> </w:t>
      </w:r>
      <w:r w:rsidRPr="005141E8">
        <w:rPr>
          <w:rStyle w:val="StyleUnderline"/>
          <w:highlight w:val="green"/>
        </w:rPr>
        <w:t xml:space="preserve">someone’s got their </w:t>
      </w:r>
      <w:r w:rsidRPr="005141E8">
        <w:rPr>
          <w:rStyle w:val="Emphasis"/>
          <w:highlight w:val="green"/>
        </w:rPr>
        <w:t>finger ready</w:t>
      </w:r>
      <w:r w:rsidRPr="005141E8">
        <w:rPr>
          <w:sz w:val="16"/>
        </w:rPr>
        <w:t xml:space="preserve"> over a mouse </w:t>
      </w:r>
      <w:r w:rsidRPr="005141E8">
        <w:rPr>
          <w:rStyle w:val="StyleUnderline"/>
        </w:rPr>
        <w:t>and everything is going to turn off at the same time</w:t>
      </w:r>
      <w:r w:rsidRPr="005141E8">
        <w:rPr>
          <w:sz w:val="16"/>
        </w:rPr>
        <w:t>,” said Bill Lawrence, vice president and chief security officer at the North American Electric Reliability Corporation, the regulatory authority that sets and enforces technological standards for utility companies across the continent. “</w:t>
      </w:r>
      <w:r w:rsidRPr="005141E8">
        <w:rPr>
          <w:rStyle w:val="StyleUnderline"/>
        </w:rPr>
        <w:t xml:space="preserve">The </w:t>
      </w:r>
      <w:r w:rsidRPr="005141E8">
        <w:rPr>
          <w:rStyle w:val="Emphasis"/>
          <w:highlight w:val="green"/>
        </w:rPr>
        <w:t>grid does not work that way</w:t>
      </w:r>
      <w:r w:rsidRPr="005141E8">
        <w:rPr>
          <w:sz w:val="16"/>
        </w:rPr>
        <w:t xml:space="preserve">.” </w:t>
      </w:r>
      <w:r w:rsidRPr="005141E8">
        <w:rPr>
          <w:rStyle w:val="StyleUnderline"/>
          <w:highlight w:val="green"/>
        </w:rPr>
        <w:t>Our</w:t>
      </w:r>
      <w:r w:rsidRPr="005141E8">
        <w:rPr>
          <w:rStyle w:val="StyleUnderline"/>
        </w:rPr>
        <w:t xml:space="preserve"> electric </w:t>
      </w:r>
      <w:r w:rsidRPr="005141E8">
        <w:rPr>
          <w:rStyle w:val="StyleUnderline"/>
          <w:highlight w:val="green"/>
        </w:rPr>
        <w:t>infrastructure is</w:t>
      </w:r>
      <w:r w:rsidRPr="005141E8">
        <w:rPr>
          <w:rStyle w:val="StyleUnderline"/>
        </w:rPr>
        <w:t xml:space="preserve"> chock-</w:t>
      </w:r>
      <w:r w:rsidRPr="005141E8">
        <w:rPr>
          <w:rStyle w:val="StyleUnderline"/>
          <w:highlight w:val="green"/>
        </w:rPr>
        <w:t>full of</w:t>
      </w:r>
      <w:r w:rsidRPr="005141E8">
        <w:rPr>
          <w:rStyle w:val="StyleUnderline"/>
        </w:rPr>
        <w:t xml:space="preserve"> both </w:t>
      </w:r>
      <w:r w:rsidRPr="005141E8">
        <w:rPr>
          <w:rStyle w:val="Emphasis"/>
          <w:highlight w:val="green"/>
        </w:rPr>
        <w:t>redundancies</w:t>
      </w:r>
      <w:r w:rsidRPr="005141E8">
        <w:rPr>
          <w:rStyle w:val="StyleUnderline"/>
          <w:highlight w:val="green"/>
        </w:rPr>
        <w:t xml:space="preserve"> and </w:t>
      </w:r>
      <w:r w:rsidRPr="005141E8">
        <w:rPr>
          <w:rStyle w:val="Emphasis"/>
          <w:highlight w:val="green"/>
        </w:rPr>
        <w:t>regional variations</w:t>
      </w:r>
      <w:r w:rsidRPr="005141E8">
        <w:rPr>
          <w:sz w:val="16"/>
        </w:rPr>
        <w:t xml:space="preserve"> — </w:t>
      </w:r>
      <w:r w:rsidRPr="005141E8">
        <w:rPr>
          <w:rStyle w:val="StyleUnderline"/>
        </w:rPr>
        <w:t>two things that impede widespread sabotage. That’s not to say that the grid isn’t under attack</w:t>
      </w:r>
      <w:r w:rsidRPr="005141E8">
        <w:rPr>
          <w:sz w:val="16"/>
        </w:rPr>
        <w:t xml:space="preserve">. Lawrence acknowledged that there is interest in “trying to hurt us from a distance.” But </w:t>
      </w:r>
      <w:r w:rsidRPr="005141E8">
        <w:rPr>
          <w:rStyle w:val="StyleUnderline"/>
        </w:rPr>
        <w:t xml:space="preserve">he emphasized </w:t>
      </w:r>
      <w:r w:rsidRPr="005141E8">
        <w:rPr>
          <w:rStyle w:val="Emphasis"/>
          <w:highlight w:val="green"/>
        </w:rPr>
        <w:t>there have not</w:t>
      </w:r>
      <w:r w:rsidRPr="005141E8">
        <w:rPr>
          <w:rStyle w:val="StyleUnderline"/>
        </w:rPr>
        <w:t xml:space="preserve"> yet </w:t>
      </w:r>
      <w:r w:rsidRPr="005141E8">
        <w:rPr>
          <w:rStyle w:val="Emphasis"/>
          <w:highlight w:val="green"/>
        </w:rPr>
        <w:t>been any successful attacks</w:t>
      </w:r>
      <w:r w:rsidRPr="005141E8">
        <w:rPr>
          <w:sz w:val="16"/>
        </w:rPr>
        <w:t xml:space="preserve"> — </w:t>
      </w:r>
      <w:r w:rsidRPr="005141E8">
        <w:rPr>
          <w:rStyle w:val="StyleUnderline"/>
        </w:rPr>
        <w:t xml:space="preserve">meaning hackers haven’t caused any blackouts. </w:t>
      </w:r>
      <w:r w:rsidRPr="005141E8">
        <w:rPr>
          <w:noProof/>
          <w:sz w:val="16"/>
        </w:rPr>
        <w:drawing>
          <wp:inline distT="0" distB="0" distL="0" distR="0" wp14:anchorId="60A373D6" wp14:editId="7EE42F25">
            <wp:extent cx="5577840" cy="2286000"/>
            <wp:effectExtent l="0" t="0" r="3810" b="0"/>
            <wp:docPr id="1" name="Picture 1"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art, bar char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77840" cy="2286000"/>
                    </a:xfrm>
                    <a:prstGeom prst="rect">
                      <a:avLst/>
                    </a:prstGeom>
                    <a:noFill/>
                    <a:ln>
                      <a:noFill/>
                    </a:ln>
                  </pic:spPr>
                </pic:pic>
              </a:graphicData>
            </a:graphic>
          </wp:inline>
        </w:drawing>
      </w:r>
      <w:r w:rsidRPr="005141E8">
        <w:rPr>
          <w:sz w:val="16"/>
        </w:rPr>
        <w:t xml:space="preserve"> </w:t>
      </w:r>
      <w:r w:rsidRPr="005141E8">
        <w:rPr>
          <w:rStyle w:val="StyleUnderline"/>
        </w:rPr>
        <w:t>They’ve been poking</w:t>
      </w:r>
      <w:r w:rsidRPr="005141E8">
        <w:rPr>
          <w:sz w:val="16"/>
        </w:rPr>
        <w:t xml:space="preserve"> at our critical infrastructure </w:t>
      </w:r>
      <w:r w:rsidRPr="005141E8">
        <w:rPr>
          <w:rStyle w:val="StyleUnderline"/>
        </w:rPr>
        <w:t>for a long while</w:t>
      </w:r>
      <w:r w:rsidRPr="005141E8">
        <w:rPr>
          <w:sz w:val="16"/>
        </w:rPr>
        <w:t xml:space="preserve">. </w:t>
      </w:r>
      <w:r w:rsidRPr="005141E8">
        <w:rPr>
          <w:rStyle w:val="StyleUnderline"/>
        </w:rPr>
        <w:t>Incident reports</w:t>
      </w:r>
      <w:r w:rsidRPr="005141E8">
        <w:rPr>
          <w:sz w:val="16"/>
        </w:rPr>
        <w:t xml:space="preserve"> published by the Industrial Control Systems Cyber Emergency Response Team — a division of Homeland Security that does training and responds to cyberattacks on critical infrastructure — </w:t>
      </w:r>
      <w:r w:rsidRPr="005141E8">
        <w:rPr>
          <w:rStyle w:val="StyleUnderline"/>
        </w:rPr>
        <w:t>suggest that electricity, oil and natural gas infrastructure have been routinely targeted for years</w:t>
      </w:r>
      <w:r w:rsidRPr="005141E8">
        <w:rPr>
          <w:sz w:val="16"/>
        </w:rPr>
        <w:t xml:space="preserve">.1 There are dozens of these attacks reported to ICS-CERTS annually. However, </w:t>
      </w:r>
      <w:r w:rsidRPr="005141E8">
        <w:rPr>
          <w:rStyle w:val="StyleUnderline"/>
          <w:highlight w:val="green"/>
        </w:rPr>
        <w:t>it would be difficult for</w:t>
      </w:r>
      <w:r w:rsidRPr="005141E8">
        <w:rPr>
          <w:rStyle w:val="StyleUnderline"/>
        </w:rPr>
        <w:t xml:space="preserve"> these </w:t>
      </w:r>
      <w:r w:rsidRPr="005141E8">
        <w:rPr>
          <w:rStyle w:val="StyleUnderline"/>
          <w:highlight w:val="green"/>
        </w:rPr>
        <w:t xml:space="preserve">attacks to lead to </w:t>
      </w:r>
      <w:r w:rsidRPr="005141E8">
        <w:rPr>
          <w:rStyle w:val="Emphasis"/>
          <w:highlight w:val="green"/>
        </w:rPr>
        <w:t>wide-scale</w:t>
      </w:r>
      <w:r w:rsidRPr="005141E8">
        <w:rPr>
          <w:rStyle w:val="Emphasis"/>
        </w:rPr>
        <w:t xml:space="preserve"> </w:t>
      </w:r>
      <w:r w:rsidRPr="005141E8">
        <w:rPr>
          <w:rStyle w:val="Emphasis"/>
          <w:highlight w:val="green"/>
        </w:rPr>
        <w:t>blackouts</w:t>
      </w:r>
      <w:r w:rsidRPr="005141E8">
        <w:rPr>
          <w:sz w:val="16"/>
        </w:rPr>
        <w:t xml:space="preserve">, according to Lawrence and Candace Suh-Lee, who leads a cybersecurity research team at the Electric Power Research Institute, a nonprofit research and development lab. And </w:t>
      </w:r>
      <w:r w:rsidRPr="005141E8">
        <w:rPr>
          <w:rStyle w:val="StyleUnderline"/>
        </w:rPr>
        <w:t xml:space="preserve">that’s true </w:t>
      </w:r>
      <w:r w:rsidRPr="005141E8">
        <w:rPr>
          <w:rStyle w:val="Emphasis"/>
          <w:highlight w:val="green"/>
        </w:rPr>
        <w:t>even if hackers</w:t>
      </w:r>
      <w:r w:rsidRPr="005141E8">
        <w:rPr>
          <w:rStyle w:val="StyleUnderline"/>
          <w:highlight w:val="green"/>
        </w:rPr>
        <w:t xml:space="preserve"> do</w:t>
      </w:r>
      <w:r w:rsidRPr="005141E8">
        <w:rPr>
          <w:rStyle w:val="StyleUnderline"/>
        </w:rPr>
        <w:t xml:space="preserve"> eventually </w:t>
      </w:r>
      <w:r w:rsidRPr="005141E8">
        <w:rPr>
          <w:rStyle w:val="Emphasis"/>
          <w:highlight w:val="green"/>
        </w:rPr>
        <w:t>succeed</w:t>
      </w:r>
      <w:r w:rsidRPr="005141E8">
        <w:rPr>
          <w:rStyle w:val="StyleUnderline"/>
          <w:highlight w:val="green"/>
        </w:rPr>
        <w:t xml:space="preserve"> in taking control of </w:t>
      </w:r>
      <w:r w:rsidRPr="005141E8">
        <w:rPr>
          <w:rStyle w:val="Emphasis"/>
          <w:highlight w:val="green"/>
        </w:rPr>
        <w:t>some electric systems</w:t>
      </w:r>
      <w:r w:rsidRPr="005141E8">
        <w:rPr>
          <w:rStyle w:val="Emphasis"/>
        </w:rPr>
        <w:t xml:space="preserve">. </w:t>
      </w:r>
      <w:r w:rsidRPr="005141E8">
        <w:rPr>
          <w:sz w:val="16"/>
        </w:rPr>
        <w:t xml:space="preserve">It helps that </w:t>
      </w:r>
      <w:r w:rsidRPr="005141E8">
        <w:rPr>
          <w:rStyle w:val="StyleUnderline"/>
        </w:rPr>
        <w:t>the North American electric grid is both diverse in its engineering and redundant in its design</w:t>
      </w:r>
      <w:r w:rsidRPr="005141E8">
        <w:rPr>
          <w:sz w:val="16"/>
        </w:rPr>
        <w:t xml:space="preserve">. For instance, the Ukrainian attacks are often cited as evidence that hundreds of thousands of Americans could suddenly find themselves in the dark because of hackers. But </w:t>
      </w:r>
      <w:r w:rsidRPr="005141E8">
        <w:rPr>
          <w:rStyle w:val="StyleUnderline"/>
        </w:rPr>
        <w:t>Lawrence considers the Ukrainian grid a lot easier to infiltrate than the North American one</w:t>
      </w:r>
      <w:r w:rsidRPr="005141E8">
        <w:rPr>
          <w:sz w:val="16"/>
        </w:rPr>
        <w:t xml:space="preserve">. </w:t>
      </w:r>
      <w:r w:rsidRPr="005141E8">
        <w:rPr>
          <w:rStyle w:val="StyleUnderline"/>
        </w:rPr>
        <w:t>That’s because Ukraine’s infrastructure is more homogeneous</w:t>
      </w:r>
      <w:r w:rsidRPr="005141E8">
        <w:rPr>
          <w:sz w:val="16"/>
        </w:rPr>
        <w:t xml:space="preserve">, </w:t>
      </w:r>
      <w:r w:rsidRPr="005141E8">
        <w:rPr>
          <w:rStyle w:val="StyleUnderline"/>
        </w:rPr>
        <w:t>the result of electrification happening under</w:t>
      </w:r>
      <w:r w:rsidRPr="005141E8">
        <w:rPr>
          <w:sz w:val="16"/>
        </w:rPr>
        <w:t xml:space="preserve"> the standardizing eye of </w:t>
      </w:r>
      <w:r w:rsidRPr="005141E8">
        <w:rPr>
          <w:rStyle w:val="StyleUnderline"/>
        </w:rPr>
        <w:t>the former Soviet Union</w:t>
      </w:r>
      <w:r w:rsidRPr="005141E8">
        <w:rPr>
          <w:sz w:val="16"/>
        </w:rPr>
        <w:t xml:space="preserve">, he told me. </w:t>
      </w:r>
      <w:r w:rsidRPr="005141E8">
        <w:rPr>
          <w:rStyle w:val="StyleUnderline"/>
          <w:highlight w:val="green"/>
        </w:rPr>
        <w:t xml:space="preserve">The </w:t>
      </w:r>
      <w:r w:rsidRPr="005141E8">
        <w:rPr>
          <w:rStyle w:val="Emphasis"/>
          <w:highlight w:val="green"/>
        </w:rPr>
        <w:t>North American grid</w:t>
      </w:r>
      <w:r w:rsidRPr="005141E8">
        <w:rPr>
          <w:sz w:val="16"/>
        </w:rPr>
        <w:t xml:space="preserve">, in contrast, </w:t>
      </w:r>
      <w:r w:rsidRPr="005141E8">
        <w:rPr>
          <w:rStyle w:val="StyleUnderline"/>
          <w:highlight w:val="green"/>
        </w:rPr>
        <w:t xml:space="preserve">began as a </w:t>
      </w:r>
      <w:r w:rsidRPr="005141E8">
        <w:rPr>
          <w:rStyle w:val="Emphasis"/>
          <w:highlight w:val="green"/>
        </w:rPr>
        <w:t>patchwork of</w:t>
      </w:r>
      <w:r w:rsidRPr="005141E8">
        <w:rPr>
          <w:rStyle w:val="Emphasis"/>
        </w:rPr>
        <w:t xml:space="preserve"> </w:t>
      </w:r>
      <w:r w:rsidRPr="005141E8">
        <w:rPr>
          <w:rStyle w:val="Emphasis"/>
          <w:highlight w:val="green"/>
        </w:rPr>
        <w:t>unconnected</w:t>
      </w:r>
      <w:r w:rsidRPr="005141E8">
        <w:rPr>
          <w:rStyle w:val="Emphasis"/>
        </w:rPr>
        <w:t xml:space="preserve"> electric </w:t>
      </w:r>
      <w:r w:rsidRPr="005141E8">
        <w:rPr>
          <w:rStyle w:val="Emphasis"/>
          <w:highlight w:val="green"/>
        </w:rPr>
        <w:t>islands</w:t>
      </w:r>
      <w:r w:rsidRPr="005141E8">
        <w:rPr>
          <w:rStyle w:val="Emphasis"/>
        </w:rPr>
        <w:t>,</w:t>
      </w:r>
      <w:r w:rsidRPr="005141E8">
        <w:rPr>
          <w:sz w:val="16"/>
        </w:rPr>
        <w:t xml:space="preserve"> each </w:t>
      </w:r>
      <w:r w:rsidRPr="005141E8">
        <w:rPr>
          <w:rStyle w:val="StyleUnderline"/>
        </w:rPr>
        <w:t>designed and built by companies that weren’t coordinating with one another.</w:t>
      </w:r>
      <w:r w:rsidRPr="005141E8">
        <w:rPr>
          <w:sz w:val="16"/>
        </w:rPr>
        <w:t xml:space="preserve"> Even today, he said, the enforceable standards set by NERC don’t tell you exactly what to buy or how to build. “So taking down one utility and going right next door and doing the same thing to that neighboring utility would be an extremely difficult challenge,” he said. Meanwhile, the electric grid already contains a lot of redundancies that are built in to prevent blackouts caused by common problems like broken tree limbs or heat waves — and those redundancies would also help to prevent a successful cyberattack from affecting a large number of people. Suh-Lee pointed to an August 2003 blackout that turned the lights off on 50 million people on the east coast of the U.S. and Canada. “When we analyzed it, there was about 17 different things lined up that went wrong. Then it happened,” she said. Hackers wouldn’t necessarily have control over all the things that would have to go wrong to create a blackout like that. In contrast, Suh-Lee said, scenarios that sound like they should lead to major blackouts … haven’t. </w:t>
      </w:r>
      <w:r w:rsidRPr="005141E8">
        <w:rPr>
          <w:rStyle w:val="StyleUnderline"/>
        </w:rPr>
        <w:t>Take the 2013 Metcalf incident,</w:t>
      </w:r>
      <w:r w:rsidRPr="005141E8">
        <w:rPr>
          <w:sz w:val="16"/>
        </w:rPr>
        <w:t xml:space="preserve"> </w:t>
      </w:r>
      <w:r w:rsidRPr="005141E8">
        <w:rPr>
          <w:rStyle w:val="StyleUnderline"/>
        </w:rPr>
        <w:t>where snipers physically attacked 17 electric transformers in Silicon Valley</w:t>
      </w:r>
      <w:r w:rsidRPr="005141E8">
        <w:rPr>
          <w:sz w:val="16"/>
        </w:rPr>
        <w:t xml:space="preserve">. </w:t>
      </w:r>
      <w:r w:rsidRPr="005141E8">
        <w:rPr>
          <w:rStyle w:val="StyleUnderline"/>
        </w:rPr>
        <w:t>Surrounding neighborhoods temporarily lost power</w:t>
      </w:r>
      <w:r w:rsidRPr="005141E8">
        <w:rPr>
          <w:sz w:val="16"/>
        </w:rPr>
        <w:t>, but despite huge energy demand in the region, “</w:t>
      </w:r>
      <w:r w:rsidRPr="005141E8">
        <w:rPr>
          <w:rStyle w:val="StyleUnderline"/>
        </w:rPr>
        <w:t>the big users weren’t even aware Metcalf had happened</w:t>
      </w:r>
      <w:r w:rsidRPr="005141E8">
        <w:rPr>
          <w:sz w:val="16"/>
        </w:rPr>
        <w:t xml:space="preserve">,” she said. Difficult isn’t the same as impossible, Suh-Lee told me. Depending on where an attack happened and how people responded, you could get the stuff of our nightmares. Lawrence repeatedly invoked the phrase “knock on wood” as he talked about the possibility of infiltrations of electric infrastructure turning into real-world blackouts. That’s why there’s a lot of effort going into research, monitoring and preparation for cyberattacks. Lawrence’s team, for instance, is gearing up for an event that’s held every other year and is sort of like war games for the electric grid. And the Department of Energy is planning a similar event, focused on figuring out what it takes to reboot after a hacker-caused blackout. But that preparation doesn’t mean we’ll eventually solve this problem, either, Suh-Lee said. If the chances of a cinematic disaster are low, the chances of a theatrical hero on a white horse riding in to save the day are even lower. </w:t>
      </w:r>
      <w:r w:rsidRPr="005141E8">
        <w:rPr>
          <w:rStyle w:val="StyleUnderline"/>
          <w:highlight w:val="green"/>
        </w:rPr>
        <w:t xml:space="preserve">Making </w:t>
      </w:r>
      <w:r w:rsidRPr="005141E8">
        <w:rPr>
          <w:rStyle w:val="Emphasis"/>
          <w:highlight w:val="green"/>
        </w:rPr>
        <w:t>the grid stronger</w:t>
      </w:r>
      <w:r w:rsidRPr="005141E8">
        <w:rPr>
          <w:rStyle w:val="StyleUnderline"/>
        </w:rPr>
        <w:t xml:space="preserve"> and more resilient </w:t>
      </w:r>
      <w:r w:rsidRPr="005141E8">
        <w:rPr>
          <w:rStyle w:val="StyleUnderline"/>
          <w:highlight w:val="green"/>
        </w:rPr>
        <w:t xml:space="preserve">also means </w:t>
      </w:r>
      <w:r w:rsidRPr="005141E8">
        <w:rPr>
          <w:rStyle w:val="Emphasis"/>
          <w:highlight w:val="green"/>
        </w:rPr>
        <w:t>making</w:t>
      </w:r>
      <w:r w:rsidRPr="005141E8">
        <w:rPr>
          <w:rStyle w:val="Emphasis"/>
        </w:rPr>
        <w:t xml:space="preserve"> </w:t>
      </w:r>
      <w:r w:rsidRPr="005141E8">
        <w:rPr>
          <w:rStyle w:val="Emphasis"/>
          <w:highlight w:val="green"/>
        </w:rPr>
        <w:t>it more digital</w:t>
      </w:r>
      <w:r w:rsidRPr="005141E8">
        <w:rPr>
          <w:sz w:val="16"/>
        </w:rPr>
        <w:t xml:space="preserve"> — </w:t>
      </w:r>
      <w:r w:rsidRPr="005141E8">
        <w:rPr>
          <w:rStyle w:val="StyleUnderline"/>
        </w:rPr>
        <w:t xml:space="preserve">the </w:t>
      </w:r>
      <w:r w:rsidRPr="005141E8">
        <w:rPr>
          <w:rStyle w:val="StyleUnderline"/>
          <w:highlight w:val="green"/>
        </w:rPr>
        <w:t>work</w:t>
      </w:r>
      <w:r w:rsidRPr="005141E8">
        <w:rPr>
          <w:rStyle w:val="StyleUnderline"/>
        </w:rPr>
        <w:t xml:space="preserve"> that’s </w:t>
      </w:r>
      <w:r w:rsidRPr="005141E8">
        <w:rPr>
          <w:rStyle w:val="StyleUnderline"/>
          <w:highlight w:val="green"/>
        </w:rPr>
        <w:t xml:space="preserve">being done </w:t>
      </w:r>
      <w:r w:rsidRPr="005141E8">
        <w:rPr>
          <w:rStyle w:val="Emphasis"/>
          <w:highlight w:val="green"/>
        </w:rPr>
        <w:t>to improve</w:t>
      </w:r>
      <w:r w:rsidRPr="005141E8">
        <w:rPr>
          <w:rStyle w:val="Emphasis"/>
        </w:rPr>
        <w:t xml:space="preserve"> the infrastructure</w:t>
      </w:r>
      <w:r w:rsidRPr="005141E8">
        <w:rPr>
          <w:rStyle w:val="StyleUnderline"/>
        </w:rPr>
        <w:t xml:space="preserve"> </w:t>
      </w:r>
      <w:r w:rsidRPr="005141E8">
        <w:rPr>
          <w:rStyle w:val="StyleUnderline"/>
          <w:highlight w:val="green"/>
        </w:rPr>
        <w:t>has</w:t>
      </w:r>
      <w:r w:rsidRPr="005141E8">
        <w:rPr>
          <w:sz w:val="16"/>
        </w:rPr>
        <w:t xml:space="preserve"> also </w:t>
      </w:r>
      <w:r w:rsidRPr="005141E8">
        <w:rPr>
          <w:rStyle w:val="StyleUnderline"/>
          <w:highlight w:val="green"/>
        </w:rPr>
        <w:t>created</w:t>
      </w:r>
      <w:r w:rsidRPr="005141E8">
        <w:rPr>
          <w:rStyle w:val="StyleUnderline"/>
        </w:rPr>
        <w:t xml:space="preserve"> new </w:t>
      </w:r>
      <w:r w:rsidRPr="005141E8">
        <w:rPr>
          <w:rStyle w:val="StyleUnderline"/>
          <w:highlight w:val="green"/>
        </w:rPr>
        <w:t xml:space="preserve">opportunities for </w:t>
      </w:r>
      <w:r w:rsidRPr="005141E8">
        <w:rPr>
          <w:rStyle w:val="Emphasis"/>
          <w:highlight w:val="green"/>
        </w:rPr>
        <w:t>hackers to break in</w:t>
      </w:r>
      <w:r w:rsidRPr="005141E8">
        <w:rPr>
          <w:sz w:val="16"/>
        </w:rPr>
        <w:t xml:space="preserve">. </w:t>
      </w:r>
      <w:r w:rsidRPr="005141E8">
        <w:rPr>
          <w:rStyle w:val="StyleUnderline"/>
        </w:rPr>
        <w:t>And the risk of attack is here to stay</w:t>
      </w:r>
      <w:r w:rsidRPr="005141E8">
        <w:rPr>
          <w:sz w:val="16"/>
        </w:rPr>
        <w:t>. Security improvements are “never going to completely eliminate the risk,” she said. “The risk is out there and people will find a new way to attack.” We’ll be living with cyber threats to the grid for the rest of our lives.</w:t>
      </w:r>
    </w:p>
    <w:p w14:paraId="1D09B63A" w14:textId="77777777" w:rsidR="005141E8" w:rsidRPr="005141E8" w:rsidRDefault="005141E8" w:rsidP="005141E8"/>
    <w:p w14:paraId="18A09595" w14:textId="77777777" w:rsidR="005141E8" w:rsidRPr="005141E8" w:rsidRDefault="005141E8" w:rsidP="005141E8">
      <w:pPr>
        <w:pStyle w:val="Heading4"/>
        <w:rPr>
          <w:rFonts w:cs="Calibri"/>
          <w:bCs/>
        </w:rPr>
      </w:pPr>
      <w:r w:rsidRPr="005141E8">
        <w:rPr>
          <w:rFonts w:cs="Calibri"/>
          <w:bCs/>
        </w:rPr>
        <w:t xml:space="preserve">The grid is </w:t>
      </w:r>
      <w:r w:rsidRPr="005141E8">
        <w:rPr>
          <w:rFonts w:cs="Calibri"/>
          <w:bCs/>
          <w:u w:val="single"/>
        </w:rPr>
        <w:t>strong now</w:t>
      </w:r>
      <w:r w:rsidRPr="005141E8">
        <w:rPr>
          <w:rFonts w:cs="Calibri"/>
          <w:bCs/>
        </w:rPr>
        <w:t xml:space="preserve">---energy </w:t>
      </w:r>
      <w:r w:rsidRPr="005141E8">
        <w:rPr>
          <w:rFonts w:cs="Calibri"/>
          <w:bCs/>
          <w:u w:val="single"/>
        </w:rPr>
        <w:t>efficiency</w:t>
      </w:r>
      <w:r w:rsidRPr="005141E8">
        <w:rPr>
          <w:rFonts w:cs="Calibri"/>
          <w:bCs/>
        </w:rPr>
        <w:t>, new tech, and cycle generation.</w:t>
      </w:r>
    </w:p>
    <w:p w14:paraId="639725AE" w14:textId="77777777" w:rsidR="005141E8" w:rsidRPr="005141E8" w:rsidRDefault="005141E8" w:rsidP="005141E8">
      <w:r w:rsidRPr="005141E8">
        <w:t xml:space="preserve">Krysti </w:t>
      </w:r>
      <w:r w:rsidRPr="005141E8">
        <w:rPr>
          <w:rStyle w:val="Style13ptBold"/>
        </w:rPr>
        <w:t xml:space="preserve">Shallenberger 17, </w:t>
      </w:r>
      <w:r w:rsidRPr="005141E8">
        <w:t>Utility Dive associate editor, 1-5-2017, "Predictions 2017: 8 sector insiders on what's next for power markets and regulation," Utility Dive, http://www.utilitydive.com/news/predictions-2017-8-sector-insiders-on-whats-next-for-power-markets-and-re/433358/</w:t>
      </w:r>
    </w:p>
    <w:p w14:paraId="388D7906" w14:textId="77777777" w:rsidR="005141E8" w:rsidRPr="005141E8" w:rsidRDefault="005141E8" w:rsidP="005141E8">
      <w:pPr>
        <w:rPr>
          <w:u w:val="single"/>
        </w:rPr>
      </w:pPr>
      <w:r w:rsidRPr="005141E8">
        <w:rPr>
          <w:sz w:val="12"/>
        </w:rPr>
        <w:t xml:space="preserve">The traditional drivers of infrastructure additions were load growth and connecting distant generation sources to population centers. However, that has changed. Load growth is negligible in many areas. (At PJM we forecast peak load growth of less than half of one percent per year.) At the same time, </w:t>
      </w:r>
      <w:r w:rsidRPr="005141E8">
        <w:rPr>
          <w:rStyle w:val="StyleUnderline"/>
        </w:rPr>
        <w:t xml:space="preserve">more </w:t>
      </w:r>
      <w:r w:rsidRPr="005141E8">
        <w:rPr>
          <w:rStyle w:val="Emphasis"/>
          <w:highlight w:val="green"/>
        </w:rPr>
        <w:t xml:space="preserve">efficient </w:t>
      </w:r>
      <w:r w:rsidRPr="005141E8">
        <w:rPr>
          <w:rStyle w:val="Emphasis"/>
        </w:rPr>
        <w:t>technology</w:t>
      </w:r>
      <w:r w:rsidRPr="005141E8">
        <w:rPr>
          <w:sz w:val="12"/>
        </w:rPr>
        <w:t xml:space="preserve">, </w:t>
      </w:r>
      <w:r w:rsidRPr="005141E8">
        <w:rPr>
          <w:rStyle w:val="StyleUnderline"/>
        </w:rPr>
        <w:t>specifically</w:t>
      </w:r>
      <w:r w:rsidRPr="005141E8">
        <w:rPr>
          <w:sz w:val="12"/>
        </w:rPr>
        <w:t xml:space="preserve"> </w:t>
      </w:r>
      <w:r w:rsidRPr="005141E8">
        <w:rPr>
          <w:rStyle w:val="Emphasis"/>
          <w:highlight w:val="green"/>
        </w:rPr>
        <w:t>energy efficiency</w:t>
      </w:r>
      <w:r w:rsidRPr="005141E8">
        <w:rPr>
          <w:sz w:val="12"/>
        </w:rPr>
        <w:t xml:space="preserve"> </w:t>
      </w:r>
      <w:r w:rsidRPr="005141E8">
        <w:rPr>
          <w:rStyle w:val="StyleUnderline"/>
          <w:highlight w:val="green"/>
        </w:rPr>
        <w:t>and</w:t>
      </w:r>
      <w:r w:rsidRPr="005141E8">
        <w:rPr>
          <w:rStyle w:val="StyleUnderline"/>
        </w:rPr>
        <w:t xml:space="preserve"> new natural gas </w:t>
      </w:r>
      <w:r w:rsidRPr="005141E8">
        <w:rPr>
          <w:rStyle w:val="Emphasis"/>
          <w:highlight w:val="green"/>
        </w:rPr>
        <w:t>combined cycle gen</w:t>
      </w:r>
      <w:r w:rsidRPr="005141E8">
        <w:rPr>
          <w:rStyle w:val="Emphasis"/>
        </w:rPr>
        <w:t>eration</w:t>
      </w:r>
      <w:r w:rsidRPr="005141E8">
        <w:rPr>
          <w:rStyle w:val="StyleUnderline"/>
        </w:rPr>
        <w:t xml:space="preserve"> closer to load centers</w:t>
      </w:r>
      <w:r w:rsidRPr="005141E8">
        <w:rPr>
          <w:sz w:val="12"/>
        </w:rPr>
        <w:t xml:space="preserve">, </w:t>
      </w:r>
      <w:r w:rsidRPr="005141E8">
        <w:rPr>
          <w:rStyle w:val="StyleUnderline"/>
        </w:rPr>
        <w:t xml:space="preserve">has </w:t>
      </w:r>
      <w:r w:rsidRPr="005141E8">
        <w:rPr>
          <w:rStyle w:val="StyleUnderline"/>
          <w:highlight w:val="green"/>
        </w:rPr>
        <w:t>changed power flow patterns</w:t>
      </w:r>
      <w:r w:rsidRPr="005141E8">
        <w:rPr>
          <w:sz w:val="12"/>
          <w:highlight w:val="green"/>
        </w:rPr>
        <w:t xml:space="preserve">, </w:t>
      </w:r>
      <w:r w:rsidRPr="005141E8">
        <w:rPr>
          <w:rStyle w:val="StyleUnderline"/>
        </w:rPr>
        <w:t xml:space="preserve">which </w:t>
      </w:r>
      <w:r w:rsidRPr="005141E8">
        <w:rPr>
          <w:rStyle w:val="Emphasis"/>
          <w:highlight w:val="green"/>
        </w:rPr>
        <w:t>reduces the need</w:t>
      </w:r>
      <w:r w:rsidRPr="005141E8">
        <w:rPr>
          <w:rStyle w:val="StyleUnderline"/>
        </w:rPr>
        <w:t xml:space="preserve"> for additional </w:t>
      </w:r>
      <w:r w:rsidRPr="005141E8">
        <w:rPr>
          <w:rStyle w:val="StyleUnderline"/>
          <w:highlight w:val="green"/>
        </w:rPr>
        <w:t>large-scale transmission</w:t>
      </w:r>
      <w:r w:rsidRPr="005141E8">
        <w:rPr>
          <w:rStyle w:val="StyleUnderline"/>
        </w:rPr>
        <w:t xml:space="preserve"> expansion projects. The </w:t>
      </w:r>
      <w:r w:rsidRPr="005141E8">
        <w:rPr>
          <w:rStyle w:val="StyleUnderline"/>
          <w:highlight w:val="green"/>
        </w:rPr>
        <w:t>reduction</w:t>
      </w:r>
      <w:r w:rsidRPr="005141E8">
        <w:rPr>
          <w:rStyle w:val="StyleUnderline"/>
        </w:rPr>
        <w:t xml:space="preserve"> in larger scale projects has </w:t>
      </w:r>
      <w:r w:rsidRPr="005141E8">
        <w:rPr>
          <w:rStyle w:val="StyleUnderline"/>
          <w:highlight w:val="green"/>
        </w:rPr>
        <w:t xml:space="preserve">allowed focus </w:t>
      </w:r>
      <w:r w:rsidRPr="005141E8">
        <w:rPr>
          <w:rStyle w:val="StyleUnderline"/>
        </w:rPr>
        <w:t xml:space="preserve">to be </w:t>
      </w:r>
      <w:r w:rsidRPr="005141E8">
        <w:rPr>
          <w:rStyle w:val="Emphasis"/>
        </w:rPr>
        <w:t>shifted</w:t>
      </w:r>
      <w:r w:rsidRPr="005141E8">
        <w:rPr>
          <w:rStyle w:val="StyleUnderline"/>
        </w:rPr>
        <w:t xml:space="preserve"> </w:t>
      </w:r>
      <w:r w:rsidRPr="005141E8">
        <w:rPr>
          <w:rStyle w:val="StyleUnderline"/>
          <w:highlight w:val="green"/>
        </w:rPr>
        <w:t xml:space="preserve">to </w:t>
      </w:r>
      <w:r w:rsidRPr="005141E8">
        <w:rPr>
          <w:rStyle w:val="Emphasis"/>
          <w:highlight w:val="green"/>
        </w:rPr>
        <w:t>resolving aging infrastructure</w:t>
      </w:r>
      <w:r w:rsidRPr="005141E8">
        <w:rPr>
          <w:rStyle w:val="StyleUnderline"/>
        </w:rPr>
        <w:t xml:space="preserve"> concerns on lower-voltage facilities. </w:t>
      </w:r>
      <w:r w:rsidRPr="005141E8">
        <w:rPr>
          <w:rStyle w:val="Emphasis"/>
          <w:highlight w:val="green"/>
        </w:rPr>
        <w:t>More efficient tech</w:t>
      </w:r>
      <w:r w:rsidRPr="005141E8">
        <w:rPr>
          <w:rStyle w:val="Emphasis"/>
        </w:rPr>
        <w:t>nologies</w:t>
      </w:r>
      <w:r w:rsidRPr="005141E8">
        <w:rPr>
          <w:sz w:val="12"/>
        </w:rPr>
        <w:t xml:space="preserve">, </w:t>
      </w:r>
      <w:r w:rsidRPr="005141E8">
        <w:rPr>
          <w:rStyle w:val="StyleUnderline"/>
        </w:rPr>
        <w:t xml:space="preserve">the </w:t>
      </w:r>
      <w:r w:rsidRPr="005141E8">
        <w:rPr>
          <w:rStyle w:val="StyleUnderline"/>
          <w:highlight w:val="green"/>
        </w:rPr>
        <w:t xml:space="preserve">capacity performance </w:t>
      </w:r>
      <w:r w:rsidRPr="005141E8">
        <w:rPr>
          <w:rStyle w:val="StyleUnderline"/>
        </w:rPr>
        <w:t xml:space="preserve">construct and </w:t>
      </w:r>
      <w:r w:rsidRPr="005141E8">
        <w:rPr>
          <w:rStyle w:val="StyleUnderline"/>
          <w:highlight w:val="green"/>
        </w:rPr>
        <w:t xml:space="preserve">upgrades </w:t>
      </w:r>
      <w:r w:rsidRPr="005141E8">
        <w:rPr>
          <w:rStyle w:val="StyleUnderline"/>
        </w:rPr>
        <w:t>to the system have</w:t>
      </w:r>
      <w:r w:rsidRPr="005141E8">
        <w:rPr>
          <w:rStyle w:val="StyleUnderline"/>
          <w:highlight w:val="green"/>
        </w:rPr>
        <w:t xml:space="preserve"> made </w:t>
      </w:r>
      <w:r w:rsidRPr="005141E8">
        <w:rPr>
          <w:rStyle w:val="StyleUnderline"/>
        </w:rPr>
        <w:t xml:space="preserve">the </w:t>
      </w:r>
      <w:r w:rsidRPr="005141E8">
        <w:rPr>
          <w:rStyle w:val="StyleUnderline"/>
          <w:highlight w:val="green"/>
        </w:rPr>
        <w:t>grid</w:t>
      </w:r>
      <w:r w:rsidRPr="005141E8">
        <w:rPr>
          <w:sz w:val="12"/>
          <w:highlight w:val="green"/>
        </w:rPr>
        <w:t xml:space="preserve"> </w:t>
      </w:r>
      <w:r w:rsidRPr="005141E8">
        <w:rPr>
          <w:rStyle w:val="Emphasis"/>
        </w:rPr>
        <w:t xml:space="preserve">increasingly </w:t>
      </w:r>
      <w:r w:rsidRPr="005141E8">
        <w:rPr>
          <w:rStyle w:val="Emphasis"/>
          <w:highlight w:val="green"/>
        </w:rPr>
        <w:t>robust and resilient</w:t>
      </w:r>
      <w:r w:rsidRPr="005141E8">
        <w:rPr>
          <w:sz w:val="12"/>
        </w:rPr>
        <w:t xml:space="preserve">. </w:t>
      </w:r>
      <w:r w:rsidRPr="005141E8">
        <w:rPr>
          <w:rStyle w:val="StyleUnderline"/>
        </w:rPr>
        <w:t>Last summer</w:t>
      </w:r>
      <w:r w:rsidRPr="005141E8">
        <w:rPr>
          <w:sz w:val="12"/>
        </w:rPr>
        <w:t xml:space="preserve">, for example, </w:t>
      </w:r>
      <w:r w:rsidRPr="005141E8">
        <w:rPr>
          <w:rStyle w:val="StyleUnderline"/>
        </w:rPr>
        <w:t xml:space="preserve">was the first time </w:t>
      </w:r>
      <w:r w:rsidRPr="005141E8">
        <w:rPr>
          <w:rStyle w:val="StyleUnderline"/>
          <w:highlight w:val="green"/>
        </w:rPr>
        <w:t xml:space="preserve">PJM met </w:t>
      </w:r>
      <w:r w:rsidRPr="005141E8">
        <w:rPr>
          <w:rStyle w:val="StyleUnderline"/>
        </w:rPr>
        <w:t xml:space="preserve">a peak </w:t>
      </w:r>
      <w:r w:rsidRPr="005141E8">
        <w:rPr>
          <w:rStyle w:val="StyleUnderline"/>
          <w:highlight w:val="green"/>
        </w:rPr>
        <w:t xml:space="preserve">demand </w:t>
      </w:r>
      <w:r w:rsidRPr="005141E8">
        <w:rPr>
          <w:rStyle w:val="StyleUnderline"/>
        </w:rPr>
        <w:t>of more than</w:t>
      </w:r>
      <w:r w:rsidRPr="005141E8">
        <w:rPr>
          <w:sz w:val="12"/>
        </w:rPr>
        <w:t xml:space="preserve"> </w:t>
      </w:r>
      <w:r w:rsidRPr="005141E8">
        <w:rPr>
          <w:rStyle w:val="StyleUnderline"/>
        </w:rPr>
        <w:t xml:space="preserve">150,000 megawatts </w:t>
      </w:r>
      <w:r w:rsidRPr="005141E8">
        <w:rPr>
          <w:rStyle w:val="Emphasis"/>
          <w:highlight w:val="green"/>
        </w:rPr>
        <w:t>without</w:t>
      </w:r>
      <w:r w:rsidRPr="005141E8">
        <w:rPr>
          <w:rStyle w:val="StyleUnderline"/>
          <w:highlight w:val="green"/>
        </w:rPr>
        <w:t xml:space="preserve"> invoking emergency procedures</w:t>
      </w:r>
      <w:r w:rsidRPr="005141E8">
        <w:rPr>
          <w:rStyle w:val="StyleUnderline"/>
        </w:rPr>
        <w:t xml:space="preserve"> and while net exporting power. </w:t>
      </w:r>
      <w:bookmarkEnd w:id="0"/>
    </w:p>
    <w:p w14:paraId="45719AAB" w14:textId="5BFAFF45" w:rsidR="005141E8" w:rsidRPr="005141E8" w:rsidRDefault="005141E8" w:rsidP="005141E8"/>
    <w:p w14:paraId="471FD388" w14:textId="167083A5" w:rsidR="005141E8" w:rsidRPr="005141E8" w:rsidRDefault="005141E8" w:rsidP="005141E8">
      <w:pPr>
        <w:pStyle w:val="Heading3"/>
        <w:rPr>
          <w:rFonts w:cs="Calibri"/>
        </w:rPr>
      </w:pPr>
      <w:r w:rsidRPr="005141E8">
        <w:rPr>
          <w:rFonts w:cs="Calibri"/>
        </w:rPr>
        <w:t>NC—AT: Food</w:t>
      </w:r>
    </w:p>
    <w:p w14:paraId="2501E0C3" w14:textId="6FA412EA" w:rsidR="005141E8" w:rsidRPr="005141E8" w:rsidRDefault="005141E8" w:rsidP="005141E8">
      <w:pPr>
        <w:pStyle w:val="Heading4"/>
        <w:rPr>
          <w:rFonts w:cs="Calibri"/>
        </w:rPr>
      </w:pPr>
      <w:r w:rsidRPr="005141E8">
        <w:rPr>
          <w:rFonts w:cs="Calibri"/>
        </w:rPr>
        <w:t>No impact in the 1AC</w:t>
      </w:r>
    </w:p>
    <w:p w14:paraId="04769119" w14:textId="77777777" w:rsidR="005141E8" w:rsidRPr="005141E8" w:rsidRDefault="005141E8" w:rsidP="005141E8"/>
    <w:p w14:paraId="748A120E" w14:textId="4E5019BB" w:rsidR="005141E8" w:rsidRDefault="005141E8" w:rsidP="005141E8">
      <w:pPr>
        <w:pStyle w:val="Heading3"/>
      </w:pPr>
      <w:r>
        <w:t>NC—AT: Space War</w:t>
      </w:r>
    </w:p>
    <w:p w14:paraId="10B52A0E" w14:textId="77777777" w:rsidR="005141E8" w:rsidRDefault="005141E8" w:rsidP="005141E8">
      <w:pPr>
        <w:pStyle w:val="Heading4"/>
        <w:rPr>
          <w:u w:val="single"/>
        </w:rPr>
      </w:pPr>
      <w:bookmarkStart w:id="1" w:name="_Hlk30232566"/>
      <w:r>
        <w:rPr>
          <w:b w:val="0"/>
        </w:rPr>
        <w:t xml:space="preserve">No space war – it’s </w:t>
      </w:r>
      <w:r>
        <w:rPr>
          <w:b w:val="0"/>
          <w:u w:val="single"/>
        </w:rPr>
        <w:t>hype</w:t>
      </w:r>
      <w:r>
        <w:rPr>
          <w:b w:val="0"/>
        </w:rPr>
        <w:t xml:space="preserve"> and </w:t>
      </w:r>
      <w:r>
        <w:rPr>
          <w:b w:val="0"/>
          <w:u w:val="single"/>
        </w:rPr>
        <w:t>systems are redundant</w:t>
      </w:r>
    </w:p>
    <w:p w14:paraId="111B09FF" w14:textId="77777777" w:rsidR="005141E8" w:rsidRDefault="005141E8" w:rsidP="005141E8">
      <w:pPr>
        <w:rPr>
          <w:sz w:val="24"/>
        </w:rPr>
      </w:pPr>
      <w:r>
        <w:rPr>
          <w:rStyle w:val="Style13ptBold"/>
        </w:rPr>
        <w:t>Johnson-Freese</w:t>
      </w:r>
      <w:r>
        <w:t xml:space="preserve"> and Hitchens </w:t>
      </w:r>
      <w:r>
        <w:rPr>
          <w:rStyle w:val="Style13ptBold"/>
        </w:rPr>
        <w:t>16</w:t>
      </w:r>
      <w:r>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In Space: The Sky’s Not Falling, Part 1. December 27, 2016. https://breakingdefense.com/2016/12/stop-the-fearmongering-over-war-in-space-the-skys-not-falling-part-1/</w:t>
      </w:r>
      <w:r>
        <w:rPr>
          <w:sz w:val="24"/>
        </w:rPr>
        <w:t>]</w:t>
      </w:r>
    </w:p>
    <w:p w14:paraId="555B2F60" w14:textId="77777777" w:rsidR="005141E8" w:rsidRDefault="005141E8" w:rsidP="005141E8">
      <w:pPr>
        <w:rPr>
          <w:sz w:val="16"/>
        </w:rPr>
      </w:pPr>
      <w:r>
        <w:rPr>
          <w:sz w:val="16"/>
        </w:rPr>
        <w:t xml:space="preserve">In the last two years, </w:t>
      </w:r>
      <w:r>
        <w:rPr>
          <w:highlight w:val="green"/>
          <w:u w:val="single"/>
        </w:rPr>
        <w:t>we’ve seen</w:t>
      </w:r>
      <w:r>
        <w:rPr>
          <w:sz w:val="16"/>
        </w:rPr>
        <w:t xml:space="preserve"> rising </w:t>
      </w:r>
      <w:r>
        <w:rPr>
          <w:rStyle w:val="Emphasis"/>
          <w:highlight w:val="green"/>
        </w:rPr>
        <w:t>hysteria</w:t>
      </w:r>
      <w:r>
        <w:rPr>
          <w:sz w:val="16"/>
          <w:highlight w:val="green"/>
        </w:rPr>
        <w:t xml:space="preserve"> </w:t>
      </w:r>
      <w:r>
        <w:rPr>
          <w:highlight w:val="green"/>
          <w:u w:val="single"/>
        </w:rPr>
        <w:t>over</w:t>
      </w:r>
      <w:r>
        <w:rPr>
          <w:u w:val="single"/>
        </w:rPr>
        <w:t xml:space="preserve"> a future </w:t>
      </w:r>
      <w:r>
        <w:rPr>
          <w:rStyle w:val="Emphasis"/>
          <w:highlight w:val="green"/>
        </w:rPr>
        <w:t>war in space</w:t>
      </w:r>
      <w:r>
        <w:rPr>
          <w:sz w:val="16"/>
        </w:rPr>
        <w:t xml:space="preserve">. </w:t>
      </w:r>
      <w:r>
        <w:rPr>
          <w:rStyle w:val="Emphasis"/>
        </w:rPr>
        <w:t>Fanning the flames</w:t>
      </w:r>
      <w:r>
        <w:rPr>
          <w:sz w:val="16"/>
        </w:rPr>
        <w:t xml:space="preserve"> </w:t>
      </w:r>
      <w:r>
        <w:rPr>
          <w:u w:val="single"/>
        </w:rPr>
        <w:t>are</w:t>
      </w:r>
      <w:r>
        <w:rPr>
          <w:sz w:val="16"/>
        </w:rPr>
        <w:t xml:space="preserve"> not only </w:t>
      </w:r>
      <w:r>
        <w:rPr>
          <w:u w:val="single"/>
        </w:rPr>
        <w:t xml:space="preserve">dire assessments </w:t>
      </w:r>
      <w:r>
        <w:rPr>
          <w:highlight w:val="green"/>
          <w:u w:val="single"/>
        </w:rPr>
        <w:t>from the</w:t>
      </w:r>
      <w:r>
        <w:rPr>
          <w:u w:val="single"/>
        </w:rPr>
        <w:t xml:space="preserve"> US </w:t>
      </w:r>
      <w:r>
        <w:rPr>
          <w:highlight w:val="green"/>
          <w:u w:val="single"/>
        </w:rPr>
        <w:t>military</w:t>
      </w:r>
      <w:r>
        <w:rPr>
          <w:u w:val="single"/>
        </w:rPr>
        <w:t xml:space="preserve">, but also </w:t>
      </w:r>
      <w:r>
        <w:rPr>
          <w:rStyle w:val="Emphasis"/>
        </w:rPr>
        <w:t>breathless coverage</w:t>
      </w:r>
      <w:r>
        <w:rPr>
          <w:u w:val="single"/>
        </w:rPr>
        <w:t xml:space="preserve"> from a</w:t>
      </w:r>
      <w:r>
        <w:rPr>
          <w:sz w:val="16"/>
        </w:rPr>
        <w:t xml:space="preserve"> cooperative </w:t>
      </w:r>
      <w:r>
        <w:rPr>
          <w:highlight w:val="green"/>
          <w:u w:val="single"/>
        </w:rPr>
        <w:t>and</w:t>
      </w:r>
      <w:r>
        <w:rPr>
          <w:sz w:val="16"/>
        </w:rPr>
        <w:t xml:space="preserve"> </w:t>
      </w:r>
      <w:r>
        <w:rPr>
          <w:rStyle w:val="Emphasis"/>
        </w:rPr>
        <w:t xml:space="preserve">credulous </w:t>
      </w:r>
      <w:r>
        <w:rPr>
          <w:rStyle w:val="Emphasis"/>
          <w:highlight w:val="green"/>
        </w:rPr>
        <w:t>press</w:t>
      </w:r>
      <w:r>
        <w:rPr>
          <w:sz w:val="16"/>
        </w:rPr>
        <w:t xml:space="preserve">. </w:t>
      </w:r>
      <w:r>
        <w:rPr>
          <w:highlight w:val="green"/>
          <w:u w:val="single"/>
        </w:rPr>
        <w:t>This</w:t>
      </w:r>
      <w:r>
        <w:rPr>
          <w:u w:val="single"/>
        </w:rPr>
        <w:t xml:space="preserve"> reporting</w:t>
      </w:r>
      <w:r>
        <w:rPr>
          <w:sz w:val="16"/>
        </w:rPr>
        <w:t xml:space="preserve"> doesn’t only </w:t>
      </w:r>
      <w:r>
        <w:rPr>
          <w:rStyle w:val="Emphasis"/>
          <w:highlight w:val="green"/>
        </w:rPr>
        <w:t>muddy</w:t>
      </w:r>
      <w:r>
        <w:rPr>
          <w:rStyle w:val="Emphasis"/>
        </w:rPr>
        <w:t xml:space="preserve"> public </w:t>
      </w:r>
      <w:r>
        <w:rPr>
          <w:rStyle w:val="Emphasis"/>
          <w:highlight w:val="green"/>
        </w:rPr>
        <w:t>debate</w:t>
      </w:r>
      <w:r>
        <w:rPr>
          <w:sz w:val="16"/>
          <w:highlight w:val="green"/>
        </w:rPr>
        <w:t xml:space="preserve"> </w:t>
      </w:r>
      <w:r>
        <w:rPr>
          <w:highlight w:val="green"/>
          <w:u w:val="single"/>
        </w:rPr>
        <w:t>over</w:t>
      </w:r>
      <w:r>
        <w:rPr>
          <w:sz w:val="16"/>
        </w:rPr>
        <w:t xml:space="preserve"> whether we really need expensive systems. It could also become a self-fulfilling prophecy. The irony is that nothing makes </w:t>
      </w:r>
      <w:r>
        <w:rPr>
          <w:highlight w:val="green"/>
          <w:u w:val="single"/>
        </w:rPr>
        <w:t>the</w:t>
      </w:r>
      <w:r>
        <w:rPr>
          <w:sz w:val="16"/>
        </w:rPr>
        <w:t xml:space="preserve"> currently </w:t>
      </w:r>
      <w:r>
        <w:rPr>
          <w:rStyle w:val="Emphasis"/>
          <w:highlight w:val="green"/>
        </w:rPr>
        <w:t>slim possibility</w:t>
      </w:r>
      <w:r>
        <w:rPr>
          <w:highlight w:val="green"/>
          <w:u w:val="single"/>
        </w:rPr>
        <w:t xml:space="preserve"> of </w:t>
      </w:r>
      <w:r>
        <w:rPr>
          <w:rStyle w:val="Emphasis"/>
          <w:highlight w:val="green"/>
        </w:rPr>
        <w:t>war in space</w:t>
      </w:r>
      <w:r>
        <w:rPr>
          <w:sz w:val="16"/>
        </w:rPr>
        <w:t xml:space="preserve"> more likely than fearmongering over the threat of war in space.</w:t>
      </w:r>
    </w:p>
    <w:p w14:paraId="26354CC2" w14:textId="77777777" w:rsidR="005141E8" w:rsidRDefault="005141E8" w:rsidP="005141E8">
      <w:pPr>
        <w:rPr>
          <w:sz w:val="16"/>
        </w:rPr>
      </w:pPr>
      <w:r>
        <w:rPr>
          <w:sz w:val="16"/>
        </w:rPr>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14:paraId="65CE6639" w14:textId="77777777" w:rsidR="005141E8" w:rsidRDefault="005141E8" w:rsidP="005141E8">
      <w:pPr>
        <w:rPr>
          <w:sz w:val="16"/>
        </w:rPr>
      </w:pPr>
      <w:r>
        <w:rPr>
          <w:sz w:val="16"/>
        </w:rPr>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3A3477F1" w14:textId="77777777" w:rsidR="005141E8" w:rsidRDefault="005141E8" w:rsidP="005141E8">
      <w:pPr>
        <w:rPr>
          <w:sz w:val="16"/>
        </w:rPr>
      </w:pPr>
      <w:r>
        <w:rPr>
          <w:sz w:val="16"/>
        </w:rPr>
        <w:t>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w:t>
      </w:r>
    </w:p>
    <w:p w14:paraId="09EA2D39" w14:textId="77777777" w:rsidR="005141E8" w:rsidRDefault="005141E8" w:rsidP="005141E8">
      <w:pPr>
        <w:rPr>
          <w:sz w:val="16"/>
        </w:rPr>
      </w:pPr>
      <w:r>
        <w:rPr>
          <w:sz w:val="16"/>
        </w:rPr>
        <w:t xml:space="preserve">In retrospect though, “The Battle Above” was pretty good compared to </w:t>
      </w:r>
      <w:r>
        <w:rPr>
          <w:u w:val="single"/>
        </w:rPr>
        <w:t>CNN’s recent special, War in Space</w:t>
      </w:r>
      <w:r>
        <w:rPr>
          <w:sz w:val="16"/>
        </w:rPr>
        <w:t xml:space="preserve">: The Next Battlefield. The </w:t>
      </w:r>
      <w:r>
        <w:rPr>
          <w:u w:val="single"/>
        </w:rPr>
        <w:t xml:space="preserve">latter might as well have been called </w:t>
      </w:r>
      <w:r>
        <w:rPr>
          <w:rStyle w:val="Emphasis"/>
        </w:rPr>
        <w:t>Sharknado in Space</w:t>
      </w:r>
      <w:r>
        <w:rPr>
          <w:sz w:val="16"/>
        </w:rPr>
        <w:t xml:space="preserve"> – because the only far-out weapons technology our potential adversaries don’t have, according to the broadcast, seems to be “sharks with frickin’ laser beams attached to their heads!”</w:t>
      </w:r>
    </w:p>
    <w:p w14:paraId="77D5A0EC" w14:textId="77777777" w:rsidR="005141E8" w:rsidRDefault="005141E8" w:rsidP="005141E8">
      <w:pPr>
        <w:rPr>
          <w:sz w:val="16"/>
        </w:rPr>
      </w:pPr>
      <w:r>
        <w:rPr>
          <w:sz w:val="16"/>
        </w:rPr>
        <w:t xml:space="preserve">First, </w:t>
      </w:r>
      <w:r>
        <w:rPr>
          <w:u w:val="single"/>
        </w:rPr>
        <w:t xml:space="preserve">CNN needs to hire some </w:t>
      </w:r>
      <w:r>
        <w:rPr>
          <w:rStyle w:val="Emphasis"/>
        </w:rPr>
        <w:t>fact checkers</w:t>
      </w:r>
      <w:r>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Pr>
          <w:rStyle w:val="Emphasis"/>
          <w:highlight w:val="green"/>
        </w:rPr>
        <w:t>no country</w:t>
      </w:r>
      <w:r>
        <w:rPr>
          <w:u w:val="single"/>
        </w:rPr>
        <w:t xml:space="preserve"> in the world </w:t>
      </w:r>
      <w:r>
        <w:rPr>
          <w:highlight w:val="green"/>
          <w:u w:val="single"/>
        </w:rPr>
        <w:t>has</w:t>
      </w:r>
      <w:r>
        <w:rPr>
          <w:u w:val="single"/>
        </w:rPr>
        <w:t xml:space="preserve"> yet </w:t>
      </w:r>
      <w:r>
        <w:rPr>
          <w:rStyle w:val="Emphasis"/>
          <w:highlight w:val="green"/>
        </w:rPr>
        <w:t>weaponized space</w:t>
      </w:r>
      <w:r>
        <w:rPr>
          <w:sz w:val="16"/>
        </w:rPr>
        <w:t xml:space="preserve">. Contrary to CNN, </w:t>
      </w:r>
      <w:r>
        <w:rPr>
          <w:rStyle w:val="Emphasis"/>
          <w:highlight w:val="green"/>
        </w:rPr>
        <w:t>stock</w:t>
      </w:r>
      <w:r>
        <w:rPr>
          <w:u w:val="single"/>
        </w:rPr>
        <w:t xml:space="preserve"> market </w:t>
      </w:r>
      <w:r>
        <w:rPr>
          <w:rStyle w:val="Emphasis"/>
          <w:highlight w:val="green"/>
        </w:rPr>
        <w:t>transactions</w:t>
      </w:r>
      <w:r>
        <w:rPr>
          <w:highlight w:val="green"/>
          <w:u w:val="single"/>
        </w:rPr>
        <w:t xml:space="preserve"> are </w:t>
      </w:r>
      <w:r>
        <w:rPr>
          <w:rStyle w:val="Emphasis"/>
          <w:highlight w:val="green"/>
        </w:rPr>
        <w:t>not</w:t>
      </w:r>
      <w:r>
        <w:rPr>
          <w:u w:val="single"/>
        </w:rPr>
        <w:t xml:space="preserve"> </w:t>
      </w:r>
      <w:r>
        <w:rPr>
          <w:sz w:val="16"/>
        </w:rPr>
        <w:t xml:space="preserve">timed nor </w:t>
      </w:r>
      <w:r>
        <w:rPr>
          <w:highlight w:val="green"/>
          <w:u w:val="single"/>
        </w:rPr>
        <w:t xml:space="preserve">synchronized through </w:t>
      </w:r>
      <w:r>
        <w:rPr>
          <w:rStyle w:val="Emphasis"/>
          <w:highlight w:val="green"/>
        </w:rPr>
        <w:t>GPS</w:t>
      </w:r>
      <w:r>
        <w:rPr>
          <w:u w:val="single"/>
        </w:rPr>
        <w:t xml:space="preserve">, but a </w:t>
      </w:r>
      <w:r>
        <w:rPr>
          <w:rStyle w:val="Emphasis"/>
        </w:rPr>
        <w:t>closed system</w:t>
      </w:r>
      <w:r>
        <w:rPr>
          <w:sz w:val="16"/>
        </w:rPr>
        <w:t xml:space="preserve">. </w:t>
      </w:r>
      <w:r>
        <w:rPr>
          <w:u w:val="single"/>
        </w:rPr>
        <w:t xml:space="preserve">Cruise </w:t>
      </w:r>
      <w:r>
        <w:rPr>
          <w:rStyle w:val="Emphasis"/>
          <w:highlight w:val="green"/>
        </w:rPr>
        <w:t>missiles</w:t>
      </w:r>
      <w:r>
        <w:rPr>
          <w:u w:val="single"/>
        </w:rPr>
        <w:t xml:space="preserve"> can </w:t>
      </w:r>
      <w:r>
        <w:rPr>
          <w:highlight w:val="green"/>
          <w:u w:val="single"/>
        </w:rPr>
        <w:t>find their targets</w:t>
      </w:r>
      <w:r>
        <w:rPr>
          <w:sz w:val="16"/>
        </w:rPr>
        <w:t xml:space="preserve"> even </w:t>
      </w:r>
      <w:r>
        <w:rPr>
          <w:rStyle w:val="Emphasis"/>
          <w:highlight w:val="green"/>
        </w:rPr>
        <w:t>without GP</w:t>
      </w:r>
      <w:r>
        <w:rPr>
          <w:rStyle w:val="Emphasis"/>
        </w:rPr>
        <w:t>S</w:t>
      </w:r>
      <w:r>
        <w:rPr>
          <w:sz w:val="16"/>
        </w:rPr>
        <w:t xml:space="preserve">, </w:t>
      </w:r>
      <w:r>
        <w:rPr>
          <w:u w:val="single"/>
        </w:rPr>
        <w:t>because they have</w:t>
      </w:r>
      <w:r>
        <w:rPr>
          <w:sz w:val="16"/>
        </w:rPr>
        <w:t xml:space="preserve"> both GPS and </w:t>
      </w:r>
      <w:r>
        <w:rPr>
          <w:u w:val="single"/>
        </w:rPr>
        <w:t>precision inertial measurement units onboard</w:t>
      </w:r>
      <w:r>
        <w:rPr>
          <w:sz w:val="16"/>
        </w:rPr>
        <w:t xml:space="preserve">, </w:t>
      </w:r>
      <w:r>
        <w:rPr>
          <w:u w:val="single"/>
        </w:rPr>
        <w:t xml:space="preserve">and </w:t>
      </w:r>
      <w:r>
        <w:rPr>
          <w:rStyle w:val="Emphasis"/>
          <w:highlight w:val="green"/>
        </w:rPr>
        <w:t>IMUs don’t rely</w:t>
      </w:r>
      <w:r>
        <w:rPr>
          <w:highlight w:val="green"/>
          <w:u w:val="single"/>
        </w:rPr>
        <w:t xml:space="preserve"> on </w:t>
      </w:r>
      <w:r>
        <w:rPr>
          <w:rStyle w:val="Emphasis"/>
          <w:highlight w:val="green"/>
        </w:rPr>
        <w:t>sat</w:t>
      </w:r>
      <w:r>
        <w:rPr>
          <w:u w:val="single"/>
        </w:rPr>
        <w:t xml:space="preserve">ellite </w:t>
      </w:r>
      <w:r>
        <w:rPr>
          <w:rStyle w:val="Emphasis"/>
          <w:highlight w:val="green"/>
        </w:rPr>
        <w:t>data</w:t>
      </w:r>
      <w:r>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598B66EF" w14:textId="77777777" w:rsidR="005141E8" w:rsidRDefault="005141E8" w:rsidP="005141E8">
      <w:pPr>
        <w:rPr>
          <w:sz w:val="16"/>
        </w:rPr>
      </w:pPr>
      <w:r>
        <w:rPr>
          <w:sz w:val="16"/>
        </w:rPr>
        <w:t>More nefariously, the segment sensationalized nuggets of truth within a barrage of half-truths, backed by a heavy bass, dramatic soundtrack (and gravelly-voiced reporter Jim Sciutto) and accompanied by sexy and scary visuals.</w:t>
      </w:r>
    </w:p>
    <w:p w14:paraId="53F8B990" w14:textId="77777777" w:rsidR="005141E8" w:rsidRDefault="005141E8" w:rsidP="005141E8">
      <w:pPr>
        <w:rPr>
          <w:sz w:val="16"/>
        </w:rPr>
      </w:pPr>
      <w:r>
        <w:rPr>
          <w:sz w:val="16"/>
        </w:rPr>
        <w:t>Make no mistake there are dangers in space, and the United States has the most to lose if space assets are lost. The question is how best to protect them. Here are a few facts CNN omitted.</w:t>
      </w:r>
    </w:p>
    <w:p w14:paraId="07F3A1E2" w14:textId="77777777" w:rsidR="005141E8" w:rsidRDefault="005141E8" w:rsidP="005141E8">
      <w:pPr>
        <w:rPr>
          <w:sz w:val="16"/>
        </w:rPr>
      </w:pPr>
      <w:r>
        <w:rPr>
          <w:sz w:val="16"/>
        </w:rPr>
        <w:t>The Reality</w:t>
      </w:r>
    </w:p>
    <w:p w14:paraId="2896030A" w14:textId="77777777" w:rsidR="005141E8" w:rsidRDefault="005141E8" w:rsidP="005141E8">
      <w:pPr>
        <w:rPr>
          <w:sz w:val="16"/>
        </w:rPr>
      </w:pPr>
      <w:r>
        <w:rPr>
          <w:sz w:val="16"/>
        </w:rPr>
        <w:t>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w:t>
      </w:r>
    </w:p>
    <w:p w14:paraId="1DFF695B" w14:textId="77777777" w:rsidR="005141E8" w:rsidRDefault="005141E8" w:rsidP="005141E8">
      <w:pPr>
        <w:rPr>
          <w:sz w:val="16"/>
        </w:rPr>
      </w:pPr>
      <w:r>
        <w:rPr>
          <w:sz w:val="16"/>
        </w:rPr>
        <w:t>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w:t>
      </w:r>
    </w:p>
    <w:p w14:paraId="6A798FEA" w14:textId="77777777" w:rsidR="005141E8" w:rsidRDefault="005141E8" w:rsidP="005141E8">
      <w:pPr>
        <w:rPr>
          <w:sz w:val="16"/>
        </w:rPr>
      </w:pPr>
      <w:r>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5492E544" w14:textId="77777777" w:rsidR="005141E8" w:rsidRDefault="005141E8" w:rsidP="005141E8">
      <w:pPr>
        <w:rPr>
          <w:sz w:val="16"/>
        </w:rPr>
      </w:pPr>
      <w:r>
        <w:rPr>
          <w:sz w:val="16"/>
        </w:rPr>
        <w:t>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227232B4" w14:textId="77777777" w:rsidR="005141E8" w:rsidRDefault="005141E8" w:rsidP="005141E8">
      <w:pPr>
        <w:rPr>
          <w:sz w:val="16"/>
        </w:rPr>
      </w:pPr>
      <w:r>
        <w:rPr>
          <w:sz w:val="16"/>
        </w:rPr>
        <w:t xml:space="preserve">Further, </w:t>
      </w:r>
      <w:r>
        <w:rPr>
          <w:u w:val="single"/>
        </w:rPr>
        <w:t xml:space="preserve">the </w:t>
      </w:r>
      <w:r>
        <w:rPr>
          <w:rStyle w:val="Emphasis"/>
          <w:highlight w:val="green"/>
        </w:rPr>
        <w:t>U</w:t>
      </w:r>
      <w:r>
        <w:rPr>
          <w:u w:val="single"/>
        </w:rPr>
        <w:t xml:space="preserve">nited </w:t>
      </w:r>
      <w:r>
        <w:rPr>
          <w:rStyle w:val="Emphasis"/>
          <w:highlight w:val="green"/>
        </w:rPr>
        <w:t>S</w:t>
      </w:r>
      <w:r>
        <w:rPr>
          <w:u w:val="single"/>
        </w:rPr>
        <w:t xml:space="preserve">tates is </w:t>
      </w:r>
      <w:r>
        <w:rPr>
          <w:rStyle w:val="Emphasis"/>
        </w:rPr>
        <w:t>not unable</w:t>
      </w:r>
      <w:r>
        <w:rPr>
          <w:u w:val="single"/>
        </w:rPr>
        <w:t xml:space="preserve"> to </w:t>
      </w:r>
      <w:r>
        <w:rPr>
          <w:rStyle w:val="Emphasis"/>
        </w:rPr>
        <w:t>protect</w:t>
      </w:r>
      <w:r>
        <w:rPr>
          <w:u w:val="single"/>
        </w:rPr>
        <w:t xml:space="preserve"> its </w:t>
      </w:r>
      <w:r>
        <w:rPr>
          <w:rStyle w:val="Emphasis"/>
        </w:rPr>
        <w:t>sat</w:t>
      </w:r>
      <w:r>
        <w:rPr>
          <w:sz w:val="16"/>
        </w:rPr>
        <w:t>ellite</w:t>
      </w:r>
      <w:r>
        <w:rPr>
          <w:rStyle w:val="Emphasis"/>
        </w:rPr>
        <w:t>s</w:t>
      </w:r>
      <w:r>
        <w:rPr>
          <w:sz w:val="16"/>
        </w:rPr>
        <w:t xml:space="preserve">, as repeated during the CNN broadcast by various interviewees and the host. Many U.S. government-owned satellites, including precious spy </w:t>
      </w:r>
      <w:r>
        <w:rPr>
          <w:rStyle w:val="Emphasis"/>
          <w:highlight w:val="green"/>
        </w:rPr>
        <w:t>sat</w:t>
      </w:r>
      <w:r>
        <w:rPr>
          <w:sz w:val="16"/>
        </w:rPr>
        <w:t>ellite</w:t>
      </w:r>
      <w:r>
        <w:rPr>
          <w:rStyle w:val="Emphasis"/>
          <w:highlight w:val="green"/>
        </w:rPr>
        <w:t>s</w:t>
      </w:r>
      <w:r>
        <w:rPr>
          <w:sz w:val="16"/>
        </w:rPr>
        <w:t xml:space="preserve">, </w:t>
      </w:r>
      <w:r>
        <w:rPr>
          <w:highlight w:val="green"/>
          <w:u w:val="single"/>
        </w:rPr>
        <w:t xml:space="preserve">have </w:t>
      </w:r>
      <w:r>
        <w:rPr>
          <w:rStyle w:val="Emphasis"/>
          <w:highlight w:val="green"/>
        </w:rPr>
        <w:t>capabilities to maneuver</w:t>
      </w:r>
      <w:r>
        <w:rPr>
          <w:sz w:val="16"/>
        </w:rPr>
        <w:t xml:space="preserve">. </w:t>
      </w:r>
      <w:r>
        <w:rPr>
          <w:highlight w:val="green"/>
          <w:u w:val="single"/>
        </w:rPr>
        <w:t xml:space="preserve">Many are </w:t>
      </w:r>
      <w:r>
        <w:rPr>
          <w:rStyle w:val="Emphasis"/>
          <w:highlight w:val="green"/>
        </w:rPr>
        <w:t>hardened</w:t>
      </w:r>
      <w:r>
        <w:rPr>
          <w:sz w:val="16"/>
          <w:highlight w:val="green"/>
        </w:rPr>
        <w:t xml:space="preserve"> </w:t>
      </w:r>
      <w:r>
        <w:rPr>
          <w:highlight w:val="green"/>
          <w:u w:val="single"/>
        </w:rPr>
        <w:t xml:space="preserve">against </w:t>
      </w:r>
      <w:r>
        <w:rPr>
          <w:rStyle w:val="Emphasis"/>
          <w:highlight w:val="green"/>
        </w:rPr>
        <w:t>e</w:t>
      </w:r>
      <w:r>
        <w:rPr>
          <w:u w:val="single"/>
        </w:rPr>
        <w:t>lectro-</w:t>
      </w:r>
      <w:r>
        <w:rPr>
          <w:rStyle w:val="Emphasis"/>
          <w:highlight w:val="green"/>
        </w:rPr>
        <w:t>m</w:t>
      </w:r>
      <w:r>
        <w:rPr>
          <w:u w:val="single"/>
        </w:rPr>
        <w:t xml:space="preserve">agnetic </w:t>
      </w:r>
      <w:r>
        <w:rPr>
          <w:rStyle w:val="Emphasis"/>
          <w:highlight w:val="green"/>
        </w:rPr>
        <w:t>p</w:t>
      </w:r>
      <w:r>
        <w:rPr>
          <w:u w:val="single"/>
        </w:rPr>
        <w:t>ulse</w:t>
      </w:r>
      <w:r>
        <w:rPr>
          <w:sz w:val="16"/>
        </w:rPr>
        <w:t xml:space="preserve">, </w:t>
      </w:r>
      <w:r>
        <w:rPr>
          <w:highlight w:val="green"/>
          <w:u w:val="single"/>
        </w:rPr>
        <w:t xml:space="preserve">sport </w:t>
      </w:r>
      <w:r>
        <w:rPr>
          <w:rStyle w:val="Emphasis"/>
          <w:highlight w:val="green"/>
        </w:rPr>
        <w:t>“shutters”</w:t>
      </w:r>
      <w:r>
        <w:rPr>
          <w:highlight w:val="green"/>
          <w:u w:val="single"/>
        </w:rPr>
        <w:t xml:space="preserve"> to protect</w:t>
      </w:r>
      <w:r>
        <w:rPr>
          <w:u w:val="single"/>
        </w:rPr>
        <w:t xml:space="preserve"> optical “eyes” </w:t>
      </w:r>
      <w:r>
        <w:rPr>
          <w:highlight w:val="green"/>
          <w:u w:val="single"/>
        </w:rPr>
        <w:t>from</w:t>
      </w:r>
      <w:r>
        <w:rPr>
          <w:u w:val="single"/>
        </w:rPr>
        <w:t xml:space="preserve"> solar </w:t>
      </w:r>
      <w:r>
        <w:rPr>
          <w:rStyle w:val="Emphasis"/>
          <w:highlight w:val="green"/>
        </w:rPr>
        <w:t>flares and lasers</w:t>
      </w:r>
      <w:r>
        <w:rPr>
          <w:highlight w:val="green"/>
          <w:u w:val="single"/>
        </w:rPr>
        <w:t>, and</w:t>
      </w:r>
      <w:r>
        <w:rPr>
          <w:u w:val="single"/>
        </w:rPr>
        <w:t xml:space="preserve"> use radio </w:t>
      </w:r>
      <w:r>
        <w:rPr>
          <w:rStyle w:val="Emphasis"/>
          <w:highlight w:val="green"/>
        </w:rPr>
        <w:t>frequency hop</w:t>
      </w:r>
      <w:r>
        <w:rPr>
          <w:u w:val="single"/>
        </w:rPr>
        <w:t xml:space="preserve">ping </w:t>
      </w:r>
      <w:r>
        <w:rPr>
          <w:highlight w:val="green"/>
          <w:u w:val="single"/>
        </w:rPr>
        <w:t xml:space="preserve">to </w:t>
      </w:r>
      <w:r>
        <w:rPr>
          <w:rStyle w:val="Emphasis"/>
          <w:highlight w:val="green"/>
        </w:rPr>
        <w:t>resist jamming</w:t>
      </w:r>
      <w:r>
        <w:rPr>
          <w:sz w:val="16"/>
        </w:rPr>
        <w:t>.</w:t>
      </w:r>
    </w:p>
    <w:p w14:paraId="120FE46E" w14:textId="77777777" w:rsidR="005141E8" w:rsidRDefault="005141E8" w:rsidP="005141E8">
      <w:pPr>
        <w:rPr>
          <w:sz w:val="16"/>
        </w:rPr>
      </w:pPr>
      <w:r>
        <w:rPr>
          <w:sz w:val="16"/>
        </w:rPr>
        <w:t>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06BB1CEB" w14:textId="77777777" w:rsidR="005141E8" w:rsidRDefault="005141E8" w:rsidP="005141E8">
      <w:pPr>
        <w:rPr>
          <w:sz w:val="16"/>
        </w:rPr>
      </w:pPr>
      <w:r>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53510563" w14:textId="77777777" w:rsidR="005141E8" w:rsidRDefault="005141E8" w:rsidP="005141E8">
      <w:pPr>
        <w:rPr>
          <w:sz w:val="16"/>
        </w:rPr>
      </w:pPr>
      <w:r>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Pr>
          <w:rStyle w:val="Emphasis"/>
          <w:highlight w:val="green"/>
        </w:rPr>
        <w:t>No</w:t>
      </w:r>
      <w:r>
        <w:rPr>
          <w:sz w:val="16"/>
        </w:rPr>
        <w:t xml:space="preserve"> potential </w:t>
      </w:r>
      <w:r>
        <w:rPr>
          <w:rStyle w:val="Emphasis"/>
          <w:highlight w:val="green"/>
        </w:rPr>
        <w:t>adversary</w:t>
      </w:r>
      <w:r>
        <w:rPr>
          <w:sz w:val="16"/>
          <w:highlight w:val="green"/>
        </w:rPr>
        <w:t xml:space="preserve"> </w:t>
      </w:r>
      <w:r>
        <w:rPr>
          <w:highlight w:val="green"/>
          <w:u w:val="single"/>
        </w:rPr>
        <w:t>has</w:t>
      </w:r>
      <w:r>
        <w:rPr>
          <w:sz w:val="16"/>
        </w:rPr>
        <w:t xml:space="preserve"> such </w:t>
      </w:r>
      <w:r>
        <w:rPr>
          <w:highlight w:val="green"/>
          <w:u w:val="single"/>
        </w:rPr>
        <w:t>capabilities</w:t>
      </w:r>
      <w:r>
        <w:rPr>
          <w:sz w:val="16"/>
          <w:highlight w:val="green"/>
        </w:rPr>
        <w:t xml:space="preserve">, </w:t>
      </w:r>
      <w:r>
        <w:rPr>
          <w:highlight w:val="green"/>
          <w:u w:val="single"/>
        </w:rPr>
        <w:t xml:space="preserve">nor will they </w:t>
      </w:r>
      <w:r>
        <w:rPr>
          <w:rStyle w:val="Emphasis"/>
          <w:highlight w:val="green"/>
        </w:rPr>
        <w:t>ever</w:t>
      </w:r>
      <w:r>
        <w:rPr>
          <w:u w:val="single"/>
        </w:rPr>
        <w:t xml:space="preserve"> likely do so</w:t>
      </w:r>
      <w:r>
        <w:rPr>
          <w:sz w:val="16"/>
        </w:rPr>
        <w:t xml:space="preserve">. </w:t>
      </w:r>
      <w:r>
        <w:rPr>
          <w:highlight w:val="green"/>
          <w:u w:val="single"/>
        </w:rPr>
        <w:t>There is</w:t>
      </w:r>
      <w:r>
        <w:rPr>
          <w:u w:val="single"/>
        </w:rPr>
        <w:t xml:space="preserve"> just </w:t>
      </w:r>
      <w:r>
        <w:rPr>
          <w:rStyle w:val="Emphasis"/>
          <w:highlight w:val="green"/>
        </w:rPr>
        <w:t>too much redundancy</w:t>
      </w:r>
      <w:r>
        <w:rPr>
          <w:u w:val="single"/>
        </w:rPr>
        <w:t xml:space="preserve"> in the system</w:t>
      </w:r>
      <w:r>
        <w:rPr>
          <w:sz w:val="16"/>
        </w:rPr>
        <w:t>.</w:t>
      </w:r>
      <w:bookmarkEnd w:id="1"/>
    </w:p>
    <w:p w14:paraId="7464F83D" w14:textId="71F80C4C" w:rsidR="005141E8" w:rsidRDefault="005141E8" w:rsidP="005141E8"/>
    <w:p w14:paraId="344FC30D" w14:textId="77777777" w:rsidR="005141E8" w:rsidRDefault="005141E8" w:rsidP="005141E8">
      <w:pPr>
        <w:pStyle w:val="Heading4"/>
        <w:rPr>
          <w:rFonts w:cs="Arial"/>
          <w:u w:val="single"/>
        </w:rPr>
      </w:pPr>
      <w:r>
        <w:rPr>
          <w:rFonts w:cs="Arial"/>
          <w:b w:val="0"/>
        </w:rPr>
        <w:t xml:space="preserve">No space war – prefer </w:t>
      </w:r>
      <w:r>
        <w:rPr>
          <w:rFonts w:cs="Arial"/>
          <w:b w:val="0"/>
          <w:u w:val="single"/>
        </w:rPr>
        <w:t>data</w:t>
      </w:r>
      <w:r>
        <w:rPr>
          <w:rFonts w:cs="Arial"/>
          <w:b w:val="0"/>
        </w:rPr>
        <w:t xml:space="preserve"> over </w:t>
      </w:r>
      <w:r>
        <w:rPr>
          <w:rFonts w:cs="Arial"/>
          <w:b w:val="0"/>
          <w:u w:val="single"/>
        </w:rPr>
        <w:t>political rhetoric</w:t>
      </w:r>
    </w:p>
    <w:p w14:paraId="72FAA8CE" w14:textId="77777777" w:rsidR="005141E8" w:rsidRDefault="005141E8" w:rsidP="005141E8">
      <w:r>
        <w:t xml:space="preserve">Klimas interviewing </w:t>
      </w:r>
      <w:r>
        <w:rPr>
          <w:rStyle w:val="Style13ptBold"/>
        </w:rPr>
        <w:t>Weeden 18</w:t>
      </w:r>
      <w:r>
        <w:t xml:space="preserve"> [Brian Weeden, smart space guy. Is the space war threat being hyped? August 3, 2018. https://www.politico.com/story/2018/08/03/space-war-threat-hype-force-760781]</w:t>
      </w:r>
    </w:p>
    <w:p w14:paraId="152ADF70" w14:textId="77777777" w:rsidR="005141E8" w:rsidRDefault="005141E8" w:rsidP="005141E8">
      <w:pPr>
        <w:rPr>
          <w:sz w:val="16"/>
        </w:rPr>
      </w:pPr>
      <w:r>
        <w:rPr>
          <w:u w:val="single"/>
        </w:rPr>
        <w:t>There’s been</w:t>
      </w:r>
      <w:r>
        <w:rPr>
          <w:sz w:val="16"/>
        </w:rPr>
        <w:t xml:space="preserve"> increasing </w:t>
      </w:r>
      <w:r>
        <w:rPr>
          <w:rStyle w:val="Emphasis"/>
          <w:highlight w:val="green"/>
        </w:rPr>
        <w:t>rhetoric</w:t>
      </w:r>
      <w:r>
        <w:rPr>
          <w:sz w:val="16"/>
        </w:rPr>
        <w:t>...</w:t>
      </w:r>
      <w:r>
        <w:rPr>
          <w:highlight w:val="green"/>
          <w:u w:val="single"/>
        </w:rPr>
        <w:t>about</w:t>
      </w:r>
      <w:r>
        <w:rPr>
          <w:sz w:val="16"/>
        </w:rPr>
        <w:t xml:space="preserve"> the </w:t>
      </w:r>
      <w:r>
        <w:rPr>
          <w:highlight w:val="green"/>
          <w:u w:val="single"/>
        </w:rPr>
        <w:t>militarization</w:t>
      </w:r>
      <w:r>
        <w:rPr>
          <w:u w:val="single"/>
        </w:rPr>
        <w:t xml:space="preserve"> of space </w:t>
      </w:r>
      <w:r>
        <w:rPr>
          <w:highlight w:val="green"/>
          <w:u w:val="single"/>
        </w:rPr>
        <w:t>and</w:t>
      </w:r>
      <w:r>
        <w:rPr>
          <w:sz w:val="16"/>
        </w:rPr>
        <w:t xml:space="preserve"> the </w:t>
      </w:r>
      <w:r>
        <w:rPr>
          <w:rStyle w:val="Emphasis"/>
          <w:highlight w:val="green"/>
        </w:rPr>
        <w:t>potential</w:t>
      </w:r>
      <w:r>
        <w:rPr>
          <w:sz w:val="16"/>
        </w:rPr>
        <w:t xml:space="preserve"> for </w:t>
      </w:r>
      <w:r>
        <w:rPr>
          <w:rStyle w:val="Emphasis"/>
          <w:highlight w:val="green"/>
        </w:rPr>
        <w:t>conflicts</w:t>
      </w:r>
      <w:r>
        <w:rPr>
          <w:sz w:val="16"/>
        </w:rPr>
        <w:t xml:space="preserve"> </w:t>
      </w:r>
      <w:r>
        <w:rPr>
          <w:u w:val="single"/>
        </w:rPr>
        <w:t xml:space="preserve">on Earth to extend </w:t>
      </w:r>
      <w:r>
        <w:rPr>
          <w:highlight w:val="green"/>
          <w:u w:val="single"/>
        </w:rPr>
        <w:t>in</w:t>
      </w:r>
      <w:r>
        <w:rPr>
          <w:u w:val="single"/>
        </w:rPr>
        <w:t xml:space="preserve">to </w:t>
      </w:r>
      <w:r>
        <w:rPr>
          <w:highlight w:val="green"/>
          <w:u w:val="single"/>
        </w:rPr>
        <w:t>space</w:t>
      </w:r>
      <w:r>
        <w:rPr>
          <w:sz w:val="16"/>
        </w:rPr>
        <w:t xml:space="preserve">. </w:t>
      </w:r>
      <w:r>
        <w:rPr>
          <w:u w:val="single"/>
        </w:rPr>
        <w:t xml:space="preserve">That’s </w:t>
      </w:r>
      <w:r>
        <w:rPr>
          <w:highlight w:val="green"/>
          <w:u w:val="single"/>
        </w:rPr>
        <w:t>driven</w:t>
      </w:r>
      <w:r>
        <w:rPr>
          <w:u w:val="single"/>
        </w:rPr>
        <w:t xml:space="preserve"> in part </w:t>
      </w:r>
      <w:r>
        <w:rPr>
          <w:highlight w:val="green"/>
          <w:u w:val="single"/>
        </w:rPr>
        <w:t>by reports</w:t>
      </w:r>
      <w:r>
        <w:rPr>
          <w:u w:val="single"/>
        </w:rPr>
        <w:t xml:space="preserve"> </w:t>
      </w:r>
      <w:r>
        <w:rPr>
          <w:highlight w:val="green"/>
          <w:u w:val="single"/>
        </w:rPr>
        <w:t>about</w:t>
      </w:r>
      <w:r>
        <w:rPr>
          <w:u w:val="single"/>
        </w:rPr>
        <w:t xml:space="preserve"> anti-satellite </w:t>
      </w:r>
      <w:r>
        <w:rPr>
          <w:highlight w:val="green"/>
          <w:u w:val="single"/>
        </w:rPr>
        <w:t>testing</w:t>
      </w:r>
      <w:r>
        <w:rPr>
          <w:u w:val="single"/>
        </w:rPr>
        <w:t xml:space="preserve"> in Russia and China</w:t>
      </w:r>
      <w:r>
        <w:rPr>
          <w:sz w:val="16"/>
        </w:rPr>
        <w:t>...</w:t>
      </w:r>
      <w:r>
        <w:rPr>
          <w:u w:val="single"/>
        </w:rPr>
        <w:t xml:space="preserve">The report </w:t>
      </w:r>
      <w:r>
        <w:rPr>
          <w:sz w:val="16"/>
        </w:rPr>
        <w:t xml:space="preserve">really </w:t>
      </w:r>
      <w:r>
        <w:rPr>
          <w:u w:val="single"/>
        </w:rPr>
        <w:t>grew out of our frustration at the level of publicly available information</w:t>
      </w:r>
      <w:r>
        <w:rPr>
          <w:sz w:val="16"/>
        </w:rPr>
        <w:t xml:space="preserve"> on this topic.</w:t>
      </w:r>
    </w:p>
    <w:p w14:paraId="28CA7978" w14:textId="77777777" w:rsidR="005141E8" w:rsidRDefault="005141E8" w:rsidP="005141E8">
      <w:pPr>
        <w:rPr>
          <w:sz w:val="16"/>
        </w:rPr>
      </w:pPr>
      <w:r>
        <w:rPr>
          <w:u w:val="single"/>
        </w:rPr>
        <w:t xml:space="preserve">A lot of what </w:t>
      </w:r>
      <w:r>
        <w:rPr>
          <w:highlight w:val="green"/>
          <w:u w:val="single"/>
        </w:rPr>
        <w:t>you get</w:t>
      </w:r>
      <w:r>
        <w:rPr>
          <w:u w:val="single"/>
        </w:rPr>
        <w:t xml:space="preserve"> are </w:t>
      </w:r>
      <w:r>
        <w:rPr>
          <w:rStyle w:val="Emphasis"/>
          <w:highlight w:val="green"/>
        </w:rPr>
        <w:t>public statements</w:t>
      </w:r>
      <w:r>
        <w:rPr>
          <w:highlight w:val="green"/>
          <w:u w:val="single"/>
        </w:rPr>
        <w:t xml:space="preserve"> from </w:t>
      </w:r>
      <w:r>
        <w:rPr>
          <w:rStyle w:val="Emphasis"/>
          <w:highlight w:val="green"/>
        </w:rPr>
        <w:t>military leadership</w:t>
      </w:r>
      <w:r>
        <w:rPr>
          <w:highlight w:val="green"/>
          <w:u w:val="single"/>
        </w:rPr>
        <w:t xml:space="preserve"> or </w:t>
      </w:r>
      <w:r>
        <w:rPr>
          <w:rStyle w:val="Emphasis"/>
          <w:highlight w:val="green"/>
        </w:rPr>
        <w:t>politicians</w:t>
      </w:r>
      <w:r>
        <w:rPr>
          <w:sz w:val="16"/>
        </w:rPr>
        <w:t xml:space="preserve">, or sometimes news articles talking about something and it’s really hard to get down to details and...sort through what might be real, what might be hype. </w:t>
      </w:r>
      <w:r>
        <w:rPr>
          <w:highlight w:val="green"/>
          <w:u w:val="single"/>
        </w:rPr>
        <w:t>Our goal was to dig into</w:t>
      </w:r>
      <w:r>
        <w:rPr>
          <w:u w:val="single"/>
        </w:rPr>
        <w:t xml:space="preserve"> the </w:t>
      </w:r>
      <w:r>
        <w:rPr>
          <w:highlight w:val="green"/>
          <w:u w:val="single"/>
        </w:rPr>
        <w:t>open source</w:t>
      </w:r>
      <w:r>
        <w:rPr>
          <w:u w:val="single"/>
        </w:rPr>
        <w:t xml:space="preserve"> material </w:t>
      </w:r>
      <w:r>
        <w:rPr>
          <w:highlight w:val="green"/>
          <w:u w:val="single"/>
        </w:rPr>
        <w:t>and</w:t>
      </w:r>
      <w:r>
        <w:rPr>
          <w:u w:val="single"/>
        </w:rPr>
        <w:t xml:space="preserve"> see what we could </w:t>
      </w:r>
      <w:r>
        <w:rPr>
          <w:highlight w:val="green"/>
          <w:u w:val="single"/>
        </w:rPr>
        <w:t>determine</w:t>
      </w:r>
      <w:r>
        <w:rPr>
          <w:u w:val="single"/>
        </w:rPr>
        <w:t xml:space="preserve"> from </w:t>
      </w:r>
      <w:r>
        <w:rPr>
          <w:highlight w:val="green"/>
          <w:u w:val="single"/>
        </w:rPr>
        <w:t xml:space="preserve">a </w:t>
      </w:r>
      <w:r>
        <w:rPr>
          <w:rStyle w:val="Emphasis"/>
          <w:highlight w:val="green"/>
        </w:rPr>
        <w:t>factual standpoint</w:t>
      </w:r>
      <w:r>
        <w:rPr>
          <w:u w:val="single"/>
        </w:rPr>
        <w:t xml:space="preserve"> was really going on</w:t>
      </w:r>
      <w:r>
        <w:rPr>
          <w:sz w:val="16"/>
        </w:rPr>
        <w:t xml:space="preserve"> -- what types of capabilities were being developed and how might they be used in a future conflict.</w:t>
      </w:r>
    </w:p>
    <w:p w14:paraId="7AA2C9C1" w14:textId="77777777" w:rsidR="005141E8" w:rsidRDefault="005141E8" w:rsidP="005141E8">
      <w:pPr>
        <w:rPr>
          <w:sz w:val="16"/>
        </w:rPr>
      </w:pPr>
      <w:r>
        <w:rPr>
          <w:sz w:val="16"/>
        </w:rPr>
        <w:t>Ultimately we hoped that would lead to a more informed debate about what U.S. strategy should be to address those threats.</w:t>
      </w:r>
    </w:p>
    <w:p w14:paraId="5222F729" w14:textId="77777777" w:rsidR="005141E8" w:rsidRDefault="005141E8" w:rsidP="005141E8">
      <w:pPr>
        <w:rPr>
          <w:sz w:val="16"/>
        </w:rPr>
      </w:pPr>
      <w:r>
        <w:rPr>
          <w:sz w:val="16"/>
        </w:rPr>
        <w:t>What sort of feedback have you gotten so far?</w:t>
      </w:r>
    </w:p>
    <w:p w14:paraId="2270B816" w14:textId="77777777" w:rsidR="005141E8" w:rsidRDefault="005141E8" w:rsidP="005141E8">
      <w:pPr>
        <w:rPr>
          <w:sz w:val="16"/>
        </w:rPr>
      </w:pPr>
      <w:r>
        <w:rPr>
          <w:sz w:val="16"/>
        </w:rPr>
        <w:t>A lot of the feedback has been either informal or private because a lot of the issues we talk about, people in the government research using classified materials. So it’s difficult for them to give detailed feedback.</w:t>
      </w:r>
    </w:p>
    <w:p w14:paraId="5952F5D0" w14:textId="77777777" w:rsidR="005141E8" w:rsidRDefault="005141E8" w:rsidP="005141E8">
      <w:pPr>
        <w:rPr>
          <w:sz w:val="16"/>
        </w:rPr>
      </w:pPr>
      <w:r>
        <w:rPr>
          <w:sz w:val="16"/>
        </w:rPr>
        <w:t>In general, the feedback we’ve gotten has been pretty positive. People have said they like the fact that this sort of stuff is being put in the public domain and encouraged us to continue.</w:t>
      </w:r>
    </w:p>
    <w:p w14:paraId="5EAD13E3" w14:textId="77777777" w:rsidR="005141E8" w:rsidRDefault="005141E8" w:rsidP="005141E8">
      <w:pPr>
        <w:rPr>
          <w:u w:val="single"/>
        </w:rPr>
      </w:pPr>
      <w:r>
        <w:rPr>
          <w:highlight w:val="green"/>
          <w:u w:val="single"/>
        </w:rPr>
        <w:t>Were</w:t>
      </w:r>
      <w:r>
        <w:rPr>
          <w:u w:val="single"/>
        </w:rPr>
        <w:t xml:space="preserve"> your </w:t>
      </w:r>
      <w:r>
        <w:rPr>
          <w:rStyle w:val="Emphasis"/>
          <w:highlight w:val="green"/>
        </w:rPr>
        <w:t>findings</w:t>
      </w:r>
      <w:r>
        <w:rPr>
          <w:u w:val="single"/>
        </w:rPr>
        <w:t xml:space="preserve"> </w:t>
      </w:r>
      <w:r>
        <w:rPr>
          <w:rStyle w:val="Emphasis"/>
          <w:highlight w:val="green"/>
        </w:rPr>
        <w:t>better or worse</w:t>
      </w:r>
      <w:r>
        <w:rPr>
          <w:highlight w:val="green"/>
          <w:u w:val="single"/>
        </w:rPr>
        <w:t xml:space="preserve"> than the </w:t>
      </w:r>
      <w:r>
        <w:rPr>
          <w:rStyle w:val="Emphasis"/>
          <w:highlight w:val="green"/>
        </w:rPr>
        <w:t>picture public</w:t>
      </w:r>
      <w:r>
        <w:rPr>
          <w:u w:val="single"/>
        </w:rPr>
        <w:t xml:space="preserve"> discourse paints?</w:t>
      </w:r>
    </w:p>
    <w:p w14:paraId="30E0D7D0" w14:textId="77777777" w:rsidR="005141E8" w:rsidRDefault="005141E8" w:rsidP="005141E8">
      <w:pPr>
        <w:rPr>
          <w:sz w:val="16"/>
        </w:rPr>
      </w:pPr>
      <w:r>
        <w:rPr>
          <w:sz w:val="16"/>
        </w:rPr>
        <w:t xml:space="preserve">In general, it’s a little bit </w:t>
      </w:r>
      <w:r>
        <w:rPr>
          <w:rStyle w:val="Emphasis"/>
          <w:highlight w:val="green"/>
        </w:rPr>
        <w:t>better</w:t>
      </w:r>
      <w:r>
        <w:rPr>
          <w:sz w:val="16"/>
        </w:rPr>
        <w:t xml:space="preserve">. </w:t>
      </w:r>
      <w:r>
        <w:rPr>
          <w:u w:val="single"/>
        </w:rPr>
        <w:t xml:space="preserve">A lot of </w:t>
      </w:r>
      <w:r>
        <w:rPr>
          <w:rStyle w:val="Emphasis"/>
          <w:highlight w:val="green"/>
        </w:rPr>
        <w:t>political rhetoric</w:t>
      </w:r>
      <w:r>
        <w:rPr>
          <w:highlight w:val="green"/>
          <w:u w:val="single"/>
        </w:rPr>
        <w:t xml:space="preserve"> and </w:t>
      </w:r>
      <w:r>
        <w:rPr>
          <w:rStyle w:val="Emphasis"/>
          <w:highlight w:val="green"/>
        </w:rPr>
        <w:t>news stories</w:t>
      </w:r>
      <w:r>
        <w:rPr>
          <w:highlight w:val="green"/>
          <w:u w:val="single"/>
        </w:rPr>
        <w:t xml:space="preserve"> focus on</w:t>
      </w:r>
      <w:r>
        <w:rPr>
          <w:u w:val="single"/>
        </w:rPr>
        <w:t xml:space="preserve"> the </w:t>
      </w:r>
      <w:r>
        <w:rPr>
          <w:rStyle w:val="Emphasis"/>
        </w:rPr>
        <w:t xml:space="preserve">most </w:t>
      </w:r>
      <w:r>
        <w:rPr>
          <w:rStyle w:val="Emphasis"/>
          <w:highlight w:val="green"/>
        </w:rPr>
        <w:t>extreme examples</w:t>
      </w:r>
      <w:r>
        <w:rPr>
          <w:u w:val="single"/>
        </w:rPr>
        <w:t xml:space="preserve">, so </w:t>
      </w:r>
      <w:r>
        <w:rPr>
          <w:highlight w:val="green"/>
          <w:u w:val="single"/>
        </w:rPr>
        <w:t xml:space="preserve">using </w:t>
      </w:r>
      <w:r>
        <w:rPr>
          <w:rStyle w:val="Emphasis"/>
          <w:highlight w:val="green"/>
        </w:rPr>
        <w:t>kinetic weapons</w:t>
      </w:r>
      <w:r>
        <w:rPr>
          <w:u w:val="single"/>
        </w:rPr>
        <w:t xml:space="preserve"> to blow up satellites</w:t>
      </w:r>
      <w:r>
        <w:rPr>
          <w:sz w:val="16"/>
        </w:rPr>
        <w:t xml:space="preserve">. While there is research and development going on to develop those capabilities, what we found is </w:t>
      </w:r>
      <w:r>
        <w:rPr>
          <w:rStyle w:val="Emphasis"/>
          <w:highlight w:val="green"/>
        </w:rPr>
        <w:t>there’s yet</w:t>
      </w:r>
      <w:r>
        <w:rPr>
          <w:highlight w:val="green"/>
          <w:u w:val="single"/>
        </w:rPr>
        <w:t xml:space="preserve"> to be </w:t>
      </w:r>
      <w:r>
        <w:rPr>
          <w:rStyle w:val="Emphasis"/>
          <w:highlight w:val="green"/>
        </w:rPr>
        <w:t>any</w:t>
      </w:r>
      <w:r>
        <w:rPr>
          <w:u w:val="single"/>
        </w:rPr>
        <w:t xml:space="preserve"> publicly-known </w:t>
      </w:r>
      <w:r>
        <w:rPr>
          <w:rStyle w:val="Emphasis"/>
          <w:highlight w:val="green"/>
        </w:rPr>
        <w:t>example</w:t>
      </w:r>
      <w:r>
        <w:rPr>
          <w:highlight w:val="green"/>
          <w:u w:val="single"/>
        </w:rPr>
        <w:t xml:space="preserve"> of </w:t>
      </w:r>
      <w:r>
        <w:rPr>
          <w:rStyle w:val="Emphasis"/>
          <w:highlight w:val="green"/>
        </w:rPr>
        <w:t>them being used</w:t>
      </w:r>
      <w:r>
        <w:rPr>
          <w:sz w:val="16"/>
        </w:rPr>
        <w:t>.</w:t>
      </w:r>
    </w:p>
    <w:p w14:paraId="3CC41311" w14:textId="77777777" w:rsidR="005141E8" w:rsidRDefault="005141E8" w:rsidP="005141E8">
      <w:pPr>
        <w:rPr>
          <w:sz w:val="16"/>
        </w:rPr>
      </w:pPr>
      <w:r>
        <w:rPr>
          <w:u w:val="single"/>
        </w:rPr>
        <w:t>What is being used and what seems to be of the most utility are the non-kinetic things</w:t>
      </w:r>
      <w:r>
        <w:rPr>
          <w:sz w:val="16"/>
        </w:rPr>
        <w:t xml:space="preserve">, like jamming and cyber attacks. </w:t>
      </w:r>
      <w:r>
        <w:rPr>
          <w:highlight w:val="green"/>
          <w:u w:val="single"/>
        </w:rPr>
        <w:t xml:space="preserve">The </w:t>
      </w:r>
      <w:r>
        <w:rPr>
          <w:rStyle w:val="Emphasis"/>
          <w:highlight w:val="green"/>
        </w:rPr>
        <w:t>good news</w:t>
      </w:r>
      <w:r>
        <w:rPr>
          <w:u w:val="single"/>
        </w:rPr>
        <w:t xml:space="preserve"> is </w:t>
      </w:r>
      <w:r>
        <w:rPr>
          <w:highlight w:val="green"/>
          <w:u w:val="single"/>
        </w:rPr>
        <w:t xml:space="preserve">we have </w:t>
      </w:r>
      <w:r>
        <w:rPr>
          <w:rStyle w:val="Emphasis"/>
          <w:highlight w:val="green"/>
        </w:rPr>
        <w:t>yet to see</w:t>
      </w:r>
      <w:r>
        <w:rPr>
          <w:u w:val="single"/>
        </w:rPr>
        <w:t xml:space="preserve"> the most </w:t>
      </w:r>
      <w:r>
        <w:rPr>
          <w:rStyle w:val="Emphasis"/>
          <w:highlight w:val="green"/>
        </w:rPr>
        <w:t>destructive kinetic attacks</w:t>
      </w:r>
      <w:r>
        <w:rPr>
          <w:highlight w:val="green"/>
          <w:u w:val="single"/>
        </w:rPr>
        <w:t xml:space="preserve"> that</w:t>
      </w:r>
      <w:r>
        <w:rPr>
          <w:u w:val="single"/>
        </w:rPr>
        <w:t xml:space="preserve"> can </w:t>
      </w:r>
      <w:r>
        <w:rPr>
          <w:highlight w:val="green"/>
          <w:u w:val="single"/>
        </w:rPr>
        <w:t>cause</w:t>
      </w:r>
      <w:r>
        <w:rPr>
          <w:u w:val="single"/>
        </w:rPr>
        <w:t xml:space="preserve"> really </w:t>
      </w:r>
      <w:r>
        <w:rPr>
          <w:rStyle w:val="Emphasis"/>
        </w:rPr>
        <w:t xml:space="preserve">harmful </w:t>
      </w:r>
      <w:r>
        <w:rPr>
          <w:rStyle w:val="Emphasis"/>
          <w:highlight w:val="green"/>
        </w:rPr>
        <w:t>long-term damage</w:t>
      </w:r>
      <w:r>
        <w:rPr>
          <w:highlight w:val="green"/>
          <w:u w:val="single"/>
        </w:rPr>
        <w:t xml:space="preserve"> to</w:t>
      </w:r>
      <w:r>
        <w:rPr>
          <w:u w:val="single"/>
        </w:rPr>
        <w:t xml:space="preserve"> the </w:t>
      </w:r>
      <w:r>
        <w:rPr>
          <w:rStyle w:val="Emphasis"/>
          <w:highlight w:val="green"/>
        </w:rPr>
        <w:t>space</w:t>
      </w:r>
      <w:r>
        <w:rPr>
          <w:rStyle w:val="Emphasis"/>
        </w:rPr>
        <w:t xml:space="preserve"> environment</w:t>
      </w:r>
      <w:r>
        <w:rPr>
          <w:sz w:val="16"/>
        </w:rPr>
        <w:t>, but unfortunately we are seeing non-kinetic attacks being used, and that’s likely to continue.</w:t>
      </w:r>
    </w:p>
    <w:p w14:paraId="53FCB8FE" w14:textId="491C381C" w:rsidR="005141E8" w:rsidRDefault="005141E8" w:rsidP="005141E8"/>
    <w:p w14:paraId="629DE177" w14:textId="77777777" w:rsidR="005141E8" w:rsidRDefault="005141E8" w:rsidP="005141E8">
      <w:pPr>
        <w:pStyle w:val="Heading4"/>
        <w:rPr>
          <w:rFonts w:cs="Arial"/>
          <w:bCs/>
        </w:rPr>
      </w:pPr>
      <w:r>
        <w:rPr>
          <w:rFonts w:cs="Arial"/>
          <w:b w:val="0"/>
          <w:u w:val="single"/>
        </w:rPr>
        <w:t>MAD</w:t>
      </w:r>
      <w:r>
        <w:rPr>
          <w:rFonts w:cs="Arial"/>
          <w:b w:val="0"/>
        </w:rPr>
        <w:t xml:space="preserve"> checks space escalation </w:t>
      </w:r>
      <w:r>
        <w:rPr>
          <w:rFonts w:cs="Arial"/>
        </w:rPr>
        <w:t xml:space="preserve">– </w:t>
      </w:r>
      <w:r>
        <w:rPr>
          <w:rFonts w:cs="Arial"/>
          <w:u w:val="single"/>
        </w:rPr>
        <w:t>nuclear response</w:t>
      </w:r>
      <w:r>
        <w:rPr>
          <w:rFonts w:cs="Arial"/>
        </w:rPr>
        <w:t xml:space="preserve"> and </w:t>
      </w:r>
      <w:r>
        <w:rPr>
          <w:rFonts w:cs="Arial"/>
          <w:u w:val="single"/>
        </w:rPr>
        <w:t>debris</w:t>
      </w:r>
    </w:p>
    <w:p w14:paraId="5DDF8758" w14:textId="77777777" w:rsidR="005141E8" w:rsidRDefault="005141E8" w:rsidP="005141E8">
      <w:r>
        <w:rPr>
          <w:rStyle w:val="Style13ptBold"/>
        </w:rPr>
        <w:t>Bowen 18</w:t>
      </w:r>
      <w:r>
        <w:t xml:space="preserve"> [Bleddyn Bowen, Lecturer in International Relations at the University of Leicester. The Art of Space Deterrence. February 20, 2018. https://www.europeanleadershipnetwork.org/commentary/the-art-of-space-deterrence/]</w:t>
      </w:r>
    </w:p>
    <w:p w14:paraId="63581122" w14:textId="77777777" w:rsidR="005141E8" w:rsidRDefault="005141E8" w:rsidP="005141E8">
      <w:pPr>
        <w:rPr>
          <w:sz w:val="16"/>
        </w:rPr>
      </w:pPr>
      <w:r>
        <w:rPr>
          <w:sz w:val="16"/>
        </w:rPr>
        <w:t xml:space="preserve">Fourth, </w:t>
      </w:r>
      <w:r>
        <w:rPr>
          <w:u w:val="single"/>
        </w:rPr>
        <w:t xml:space="preserve">the </w:t>
      </w:r>
      <w:r>
        <w:rPr>
          <w:rStyle w:val="Emphasis"/>
          <w:highlight w:val="green"/>
        </w:rPr>
        <w:t>ubiquity</w:t>
      </w:r>
      <w:r>
        <w:rPr>
          <w:highlight w:val="green"/>
          <w:u w:val="single"/>
        </w:rPr>
        <w:t xml:space="preserve"> of </w:t>
      </w:r>
      <w:r>
        <w:rPr>
          <w:rStyle w:val="Emphasis"/>
          <w:highlight w:val="green"/>
        </w:rPr>
        <w:t>space infrastructure</w:t>
      </w:r>
      <w:r>
        <w:rPr>
          <w:highlight w:val="green"/>
          <w:u w:val="single"/>
        </w:rPr>
        <w:t xml:space="preserve"> and</w:t>
      </w:r>
      <w:r>
        <w:rPr>
          <w:sz w:val="16"/>
        </w:rPr>
        <w:t xml:space="preserve"> the </w:t>
      </w:r>
      <w:r>
        <w:rPr>
          <w:rStyle w:val="Emphasis"/>
          <w:highlight w:val="green"/>
        </w:rPr>
        <w:t>fragility</w:t>
      </w:r>
      <w:r>
        <w:rPr>
          <w:sz w:val="16"/>
          <w:highlight w:val="green"/>
        </w:rPr>
        <w:t xml:space="preserve"> </w:t>
      </w:r>
      <w:r>
        <w:rPr>
          <w:highlight w:val="green"/>
          <w:u w:val="single"/>
        </w:rPr>
        <w:t>of</w:t>
      </w:r>
      <w:r>
        <w:rPr>
          <w:u w:val="single"/>
        </w:rPr>
        <w:t xml:space="preserve"> the </w:t>
      </w:r>
      <w:r>
        <w:rPr>
          <w:highlight w:val="green"/>
          <w:u w:val="single"/>
        </w:rPr>
        <w:t>space</w:t>
      </w:r>
      <w:r>
        <w:rPr>
          <w:u w:val="single"/>
        </w:rPr>
        <w:t xml:space="preserve"> environment may </w:t>
      </w:r>
      <w:r>
        <w:rPr>
          <w:highlight w:val="green"/>
          <w:u w:val="single"/>
        </w:rPr>
        <w:t>create</w:t>
      </w:r>
      <w:r>
        <w:rPr>
          <w:sz w:val="16"/>
        </w:rPr>
        <w:t xml:space="preserve"> a degree of </w:t>
      </w:r>
      <w:r>
        <w:rPr>
          <w:rStyle w:val="Emphasis"/>
          <w:highlight w:val="green"/>
        </w:rPr>
        <w:t>existential deterrence</w:t>
      </w:r>
      <w:r>
        <w:rPr>
          <w:sz w:val="16"/>
        </w:rPr>
        <w:t xml:space="preserve">. </w:t>
      </w:r>
      <w:r>
        <w:rPr>
          <w:u w:val="single"/>
        </w:rPr>
        <w:t xml:space="preserve">As </w:t>
      </w:r>
      <w:r>
        <w:rPr>
          <w:highlight w:val="green"/>
          <w:u w:val="single"/>
        </w:rPr>
        <w:t xml:space="preserve">space is </w:t>
      </w:r>
      <w:r>
        <w:rPr>
          <w:rStyle w:val="Emphasis"/>
          <w:highlight w:val="green"/>
        </w:rPr>
        <w:t>so useful</w:t>
      </w:r>
      <w:r>
        <w:rPr>
          <w:highlight w:val="green"/>
          <w:u w:val="single"/>
        </w:rPr>
        <w:t xml:space="preserve"> to</w:t>
      </w:r>
      <w:r>
        <w:rPr>
          <w:u w:val="single"/>
        </w:rPr>
        <w:t xml:space="preserve"> modern </w:t>
      </w:r>
      <w:r>
        <w:rPr>
          <w:highlight w:val="green"/>
          <w:u w:val="single"/>
        </w:rPr>
        <w:t>economies and military forces</w:t>
      </w:r>
      <w:r>
        <w:rPr>
          <w:u w:val="single"/>
        </w:rPr>
        <w:t xml:space="preserve">, a large-scale </w:t>
      </w:r>
      <w:r>
        <w:rPr>
          <w:highlight w:val="green"/>
          <w:u w:val="single"/>
        </w:rPr>
        <w:t>disruption</w:t>
      </w:r>
      <w:r>
        <w:rPr>
          <w:u w:val="single"/>
        </w:rPr>
        <w:t xml:space="preserve"> of space infrastructure </w:t>
      </w:r>
      <w:r>
        <w:rPr>
          <w:highlight w:val="green"/>
          <w:u w:val="single"/>
        </w:rPr>
        <w:t xml:space="preserve">may be so </w:t>
      </w:r>
      <w:r>
        <w:rPr>
          <w:rStyle w:val="Emphasis"/>
          <w:highlight w:val="green"/>
        </w:rPr>
        <w:t>intuitively escalatory</w:t>
      </w:r>
      <w:r>
        <w:rPr>
          <w:sz w:val="16"/>
        </w:rPr>
        <w:t xml:space="preserve"> </w:t>
      </w:r>
      <w:r>
        <w:rPr>
          <w:u w:val="single"/>
        </w:rPr>
        <w:t xml:space="preserve">to decision-makers </w:t>
      </w:r>
      <w:r>
        <w:rPr>
          <w:highlight w:val="green"/>
          <w:u w:val="single"/>
        </w:rPr>
        <w:t>that there may be</w:t>
      </w:r>
      <w:r>
        <w:rPr>
          <w:sz w:val="16"/>
        </w:rPr>
        <w:t xml:space="preserve"> a </w:t>
      </w:r>
      <w:r>
        <w:rPr>
          <w:rStyle w:val="Emphasis"/>
          <w:highlight w:val="green"/>
        </w:rPr>
        <w:t>natural caution</w:t>
      </w:r>
      <w:r>
        <w:rPr>
          <w:sz w:val="16"/>
          <w:highlight w:val="green"/>
        </w:rPr>
        <w:t xml:space="preserve"> </w:t>
      </w:r>
      <w:r>
        <w:rPr>
          <w:highlight w:val="green"/>
          <w:u w:val="single"/>
        </w:rPr>
        <w:t>against</w:t>
      </w:r>
      <w:r>
        <w:rPr>
          <w:u w:val="single"/>
        </w:rPr>
        <w:t xml:space="preserve"> a wholesale </w:t>
      </w:r>
      <w:r>
        <w:rPr>
          <w:highlight w:val="green"/>
          <w:u w:val="single"/>
        </w:rPr>
        <w:t>assault on</w:t>
      </w:r>
      <w:r>
        <w:rPr>
          <w:sz w:val="16"/>
        </w:rPr>
        <w:t xml:space="preserve"> a state’s entire </w:t>
      </w:r>
      <w:r>
        <w:rPr>
          <w:highlight w:val="green"/>
          <w:u w:val="single"/>
        </w:rPr>
        <w:t>space</w:t>
      </w:r>
      <w:r>
        <w:rPr>
          <w:u w:val="single"/>
        </w:rPr>
        <w:t xml:space="preserve"> </w:t>
      </w:r>
      <w:r>
        <w:rPr>
          <w:highlight w:val="green"/>
          <w:u w:val="single"/>
        </w:rPr>
        <w:t>capabilities</w:t>
      </w:r>
      <w:r>
        <w:rPr>
          <w:sz w:val="16"/>
          <w:highlight w:val="green"/>
        </w:rPr>
        <w:t xml:space="preserve"> </w:t>
      </w:r>
      <w:r>
        <w:rPr>
          <w:highlight w:val="green"/>
          <w:u w:val="single"/>
        </w:rPr>
        <w:t>because</w:t>
      </w:r>
      <w:r>
        <w:rPr>
          <w:sz w:val="16"/>
        </w:rPr>
        <w:t xml:space="preserve"> the </w:t>
      </w:r>
      <w:r>
        <w:rPr>
          <w:highlight w:val="green"/>
          <w:u w:val="single"/>
        </w:rPr>
        <w:t>consequences</w:t>
      </w:r>
      <w:r>
        <w:rPr>
          <w:sz w:val="16"/>
        </w:rPr>
        <w:t xml:space="preserve"> of doing so </w:t>
      </w:r>
      <w:r>
        <w:rPr>
          <w:highlight w:val="green"/>
          <w:u w:val="single"/>
        </w:rPr>
        <w:t>approach</w:t>
      </w:r>
      <w:r>
        <w:rPr>
          <w:sz w:val="16"/>
        </w:rPr>
        <w:t xml:space="preserve"> the </w:t>
      </w:r>
      <w:r>
        <w:rPr>
          <w:u w:val="single"/>
        </w:rPr>
        <w:t xml:space="preserve">mentalities of </w:t>
      </w:r>
      <w:r>
        <w:rPr>
          <w:rStyle w:val="Emphasis"/>
        </w:rPr>
        <w:t>total war</w:t>
      </w:r>
      <w:r>
        <w:rPr>
          <w:sz w:val="16"/>
        </w:rPr>
        <w:t xml:space="preserve">, </w:t>
      </w:r>
      <w:r>
        <w:rPr>
          <w:u w:val="single"/>
        </w:rPr>
        <w:t xml:space="preserve">or </w:t>
      </w:r>
      <w:r>
        <w:rPr>
          <w:rStyle w:val="Emphasis"/>
          <w:highlight w:val="green"/>
        </w:rPr>
        <w:t>nuclear responses</w:t>
      </w:r>
      <w:r>
        <w:rPr>
          <w:sz w:val="16"/>
        </w:rPr>
        <w:t xml:space="preserve"> if a society begins tearing itself apart because of the collapse of optimised energy grids and just-in-time supply chains. In addition, the </w:t>
      </w:r>
      <w:r>
        <w:rPr>
          <w:highlight w:val="green"/>
          <w:u w:val="single"/>
        </w:rPr>
        <w:t xml:space="preserve">problem of </w:t>
      </w:r>
      <w:r>
        <w:rPr>
          <w:rStyle w:val="Emphasis"/>
          <w:highlight w:val="green"/>
        </w:rPr>
        <w:t>space debris</w:t>
      </w:r>
      <w:r>
        <w:rPr>
          <w:sz w:val="16"/>
        </w:rPr>
        <w:t xml:space="preserve"> and the political-legal hurdles to conducting debris clean-up operations </w:t>
      </w:r>
      <w:r>
        <w:rPr>
          <w:highlight w:val="green"/>
          <w:u w:val="single"/>
        </w:rPr>
        <w:t>mean</w:t>
      </w:r>
      <w:r>
        <w:rPr>
          <w:sz w:val="16"/>
        </w:rPr>
        <w:t xml:space="preserve"> that even a handful of </w:t>
      </w:r>
      <w:r>
        <w:rPr>
          <w:highlight w:val="green"/>
          <w:u w:val="single"/>
        </w:rPr>
        <w:t>explosive events</w:t>
      </w:r>
      <w:r>
        <w:rPr>
          <w:u w:val="single"/>
        </w:rPr>
        <w:t xml:space="preserve"> in space </w:t>
      </w:r>
      <w:r>
        <w:rPr>
          <w:highlight w:val="green"/>
          <w:u w:val="single"/>
        </w:rPr>
        <w:t>can render a region of</w:t>
      </w:r>
      <w:r>
        <w:rPr>
          <w:u w:val="single"/>
        </w:rPr>
        <w:t xml:space="preserve"> Earth </w:t>
      </w:r>
      <w:r>
        <w:rPr>
          <w:highlight w:val="green"/>
          <w:u w:val="single"/>
        </w:rPr>
        <w:t>orbit unusable</w:t>
      </w:r>
      <w:r>
        <w:rPr>
          <w:u w:val="single"/>
        </w:rPr>
        <w:t xml:space="preserve"> for everyone</w:t>
      </w:r>
      <w:r>
        <w:rPr>
          <w:sz w:val="16"/>
        </w:rPr>
        <w:t xml:space="preserve">. </w:t>
      </w:r>
      <w:r>
        <w:rPr>
          <w:highlight w:val="green"/>
          <w:u w:val="single"/>
        </w:rPr>
        <w:t>This</w:t>
      </w:r>
      <w:r>
        <w:rPr>
          <w:u w:val="single"/>
        </w:rPr>
        <w:t xml:space="preserve"> </w:t>
      </w:r>
      <w:r>
        <w:rPr>
          <w:highlight w:val="green"/>
          <w:u w:val="single"/>
        </w:rPr>
        <w:t xml:space="preserve">could </w:t>
      </w:r>
      <w:r>
        <w:rPr>
          <w:rStyle w:val="Emphasis"/>
          <w:highlight w:val="green"/>
        </w:rPr>
        <w:t>caution</w:t>
      </w:r>
      <w:r>
        <w:rPr>
          <w:highlight w:val="green"/>
          <w:u w:val="single"/>
        </w:rPr>
        <w:t xml:space="preserve"> a </w:t>
      </w:r>
      <w:r>
        <w:rPr>
          <w:rStyle w:val="Emphasis"/>
          <w:highlight w:val="green"/>
        </w:rPr>
        <w:t>country like China</w:t>
      </w:r>
      <w:r>
        <w:rPr>
          <w:highlight w:val="green"/>
          <w:u w:val="single"/>
        </w:rPr>
        <w:t xml:space="preserve"> from</w:t>
      </w:r>
      <w:r>
        <w:rPr>
          <w:u w:val="single"/>
        </w:rPr>
        <w:t xml:space="preserve"> </w:t>
      </w:r>
      <w:r>
        <w:rPr>
          <w:sz w:val="16"/>
        </w:rPr>
        <w:t xml:space="preserve">excessive </w:t>
      </w:r>
      <w:r>
        <w:rPr>
          <w:u w:val="single"/>
        </w:rPr>
        <w:t xml:space="preserve">kinetic </w:t>
      </w:r>
      <w:r>
        <w:rPr>
          <w:highlight w:val="green"/>
          <w:u w:val="single"/>
        </w:rPr>
        <w:t xml:space="preserve">intercept missions because its </w:t>
      </w:r>
      <w:r>
        <w:rPr>
          <w:rStyle w:val="Emphasis"/>
          <w:highlight w:val="green"/>
        </w:rPr>
        <w:t>own military</w:t>
      </w:r>
      <w:r>
        <w:rPr>
          <w:highlight w:val="green"/>
          <w:u w:val="single"/>
        </w:rPr>
        <w:t xml:space="preserve"> and </w:t>
      </w:r>
      <w:r>
        <w:rPr>
          <w:rStyle w:val="Emphasis"/>
          <w:highlight w:val="green"/>
        </w:rPr>
        <w:t>economy</w:t>
      </w:r>
      <w:r>
        <w:rPr>
          <w:highlight w:val="green"/>
          <w:u w:val="single"/>
        </w:rPr>
        <w:t xml:space="preserve"> is</w:t>
      </w:r>
      <w:r>
        <w:rPr>
          <w:u w:val="single"/>
        </w:rPr>
        <w:t xml:space="preserve"> </w:t>
      </w:r>
      <w:r>
        <w:rPr>
          <w:rStyle w:val="Emphasis"/>
        </w:rPr>
        <w:t xml:space="preserve">increasingly </w:t>
      </w:r>
      <w:r>
        <w:rPr>
          <w:rStyle w:val="Emphasis"/>
          <w:highlight w:val="green"/>
        </w:rPr>
        <w:t>reliant</w:t>
      </w:r>
      <w:r>
        <w:rPr>
          <w:u w:val="single"/>
        </w:rPr>
        <w:t xml:space="preserve"> on</w:t>
      </w:r>
      <w:r>
        <w:rPr>
          <w:sz w:val="16"/>
        </w:rPr>
        <w:t xml:space="preserve"> outer </w:t>
      </w:r>
      <w:r>
        <w:rPr>
          <w:u w:val="single"/>
        </w:rPr>
        <w:t>space</w:t>
      </w:r>
      <w:r>
        <w:rPr>
          <w:sz w:val="16"/>
        </w:rPr>
        <w:t>, but perhaps not a country like North Korea which does not rely on space</w:t>
      </w:r>
      <w:r>
        <w:rPr>
          <w:u w:val="single"/>
        </w:rPr>
        <w:t xml:space="preserve">. The usefulness, sensitivity, and fragility of space may have some </w:t>
      </w:r>
      <w:r>
        <w:rPr>
          <w:rStyle w:val="Emphasis"/>
        </w:rPr>
        <w:t>existential deterrent effect</w:t>
      </w:r>
      <w:r>
        <w:rPr>
          <w:sz w:val="16"/>
        </w:rPr>
        <w:t xml:space="preserve">. </w:t>
      </w:r>
      <w:r>
        <w:rPr>
          <w:highlight w:val="green"/>
          <w:u w:val="single"/>
        </w:rPr>
        <w:t>China’s</w:t>
      </w:r>
      <w:r>
        <w:rPr>
          <w:sz w:val="16"/>
        </w:rPr>
        <w:t xml:space="preserve"> catastrophic </w:t>
      </w:r>
      <w:r>
        <w:rPr>
          <w:rStyle w:val="Emphasis"/>
          <w:highlight w:val="green"/>
        </w:rPr>
        <w:t>a</w:t>
      </w:r>
      <w:r>
        <w:rPr>
          <w:u w:val="single"/>
        </w:rPr>
        <w:t>nti-</w:t>
      </w:r>
      <w:r>
        <w:rPr>
          <w:rStyle w:val="Emphasis"/>
          <w:highlight w:val="green"/>
        </w:rPr>
        <w:t>sat</w:t>
      </w:r>
      <w:r>
        <w:rPr>
          <w:u w:val="single"/>
        </w:rPr>
        <w:t xml:space="preserve">ellite weapons </w:t>
      </w:r>
      <w:r>
        <w:rPr>
          <w:highlight w:val="green"/>
          <w:u w:val="single"/>
        </w:rPr>
        <w:t>test</w:t>
      </w:r>
      <w:r>
        <w:rPr>
          <w:u w:val="single"/>
        </w:rPr>
        <w:t xml:space="preserve"> in 2007 </w:t>
      </w:r>
      <w:r>
        <w:rPr>
          <w:highlight w:val="green"/>
          <w:u w:val="single"/>
        </w:rPr>
        <w:t>is a</w:t>
      </w:r>
      <w:r>
        <w:rPr>
          <w:sz w:val="16"/>
        </w:rPr>
        <w:t xml:space="preserve"> valuable </w:t>
      </w:r>
      <w:r>
        <w:rPr>
          <w:rStyle w:val="Emphasis"/>
          <w:highlight w:val="green"/>
        </w:rPr>
        <w:t>lesson for all</w:t>
      </w:r>
      <w:r>
        <w:rPr>
          <w:sz w:val="16"/>
        </w:rPr>
        <w:t xml:space="preserve"> on the potentially devastating effect of kinetic warfare in orbit.</w:t>
      </w:r>
    </w:p>
    <w:p w14:paraId="5AA16835" w14:textId="44964135" w:rsidR="005141E8" w:rsidRDefault="005141E8" w:rsidP="005141E8"/>
    <w:p w14:paraId="0A984771" w14:textId="77777777" w:rsidR="005141E8" w:rsidRDefault="005141E8" w:rsidP="005141E8">
      <w:pPr>
        <w:pStyle w:val="Heading4"/>
        <w:rPr>
          <w:rFonts w:cs="Arial"/>
          <w:u w:val="single"/>
        </w:rPr>
      </w:pPr>
      <w:r>
        <w:rPr>
          <w:rFonts w:cs="Arial"/>
          <w:b w:val="0"/>
        </w:rPr>
        <w:t xml:space="preserve">Space </w:t>
      </w:r>
      <w:r>
        <w:rPr>
          <w:rFonts w:cs="Arial"/>
          <w:b w:val="0"/>
          <w:u w:val="single"/>
        </w:rPr>
        <w:t>deterrence failures</w:t>
      </w:r>
      <w:r>
        <w:rPr>
          <w:rFonts w:cs="Arial"/>
          <w:b w:val="0"/>
        </w:rPr>
        <w:t xml:space="preserve"> only cause </w:t>
      </w:r>
      <w:r>
        <w:rPr>
          <w:rFonts w:cs="Arial"/>
          <w:b w:val="0"/>
          <w:u w:val="single"/>
        </w:rPr>
        <w:t>limited conflicts</w:t>
      </w:r>
    </w:p>
    <w:p w14:paraId="0EF971BA" w14:textId="77777777" w:rsidR="005141E8" w:rsidRDefault="005141E8" w:rsidP="005141E8">
      <w:r>
        <w:rPr>
          <w:rStyle w:val="Style13ptBold"/>
        </w:rPr>
        <w:t>Bloomfield 13</w:t>
      </w:r>
      <w:r>
        <w:t xml:space="preserve"> [Lincoln Palmer Bloomfield Jr. is a United States Defense Department and State Department official. Bloomfield was educated at Harvard University, graduating cum laude with an A.B. in 1974. He later attended The Fletcher School of Law and Diplomacy at Tufts University, receiving an M.A. in Law and Diplomacy in 1980. Bloomfield is also a member of the Board of Directors of the Henry L. Stimson Center. Anti-satellite Weapons, Deterrence and Sino-American Space Relations. September 2013. www.nuclearfiles.org/menu/key-issues/space-weapons/issues/Anti-Satellite%20Weapons,%20Deterrence%20and%20Sino-American%20Space%20Relations.pdf]</w:t>
      </w:r>
    </w:p>
    <w:p w14:paraId="128C9E7A" w14:textId="77777777" w:rsidR="005141E8" w:rsidRDefault="005141E8" w:rsidP="005141E8">
      <w:pPr>
        <w:rPr>
          <w:sz w:val="16"/>
        </w:rPr>
      </w:pPr>
      <w:r>
        <w:rPr>
          <w:u w:val="single"/>
        </w:rPr>
        <w:t xml:space="preserve">If a </w:t>
      </w:r>
      <w:r>
        <w:rPr>
          <w:rStyle w:val="Emphasis"/>
          <w:highlight w:val="green"/>
        </w:rPr>
        <w:t>breakdown</w:t>
      </w:r>
      <w:r>
        <w:rPr>
          <w:highlight w:val="green"/>
          <w:u w:val="single"/>
        </w:rPr>
        <w:t xml:space="preserve"> in </w:t>
      </w:r>
      <w:r>
        <w:rPr>
          <w:rStyle w:val="Emphasis"/>
          <w:highlight w:val="green"/>
        </w:rPr>
        <w:t>space deterrence</w:t>
      </w:r>
      <w:r>
        <w:rPr>
          <w:u w:val="single"/>
        </w:rPr>
        <w:t xml:space="preserve"> occurs</w:t>
      </w:r>
      <w:r>
        <w:rPr>
          <w:sz w:val="16"/>
        </w:rPr>
        <w:t xml:space="preserve">, </w:t>
      </w:r>
      <w:r>
        <w:rPr>
          <w:u w:val="single"/>
        </w:rPr>
        <w:t xml:space="preserve">it </w:t>
      </w:r>
      <w:r>
        <w:rPr>
          <w:highlight w:val="green"/>
          <w:u w:val="single"/>
        </w:rPr>
        <w:t>could</w:t>
      </w:r>
      <w:r>
        <w:rPr>
          <w:u w:val="single"/>
        </w:rPr>
        <w:t xml:space="preserve"> be as a </w:t>
      </w:r>
      <w:r>
        <w:rPr>
          <w:highlight w:val="green"/>
          <w:u w:val="single"/>
        </w:rPr>
        <w:t>result of seeking tactical advantage in conjunction with</w:t>
      </w:r>
      <w:r>
        <w:rPr>
          <w:sz w:val="16"/>
          <w:highlight w:val="green"/>
        </w:rPr>
        <w:t xml:space="preserve"> </w:t>
      </w:r>
      <w:r>
        <w:rPr>
          <w:rStyle w:val="Emphasis"/>
          <w:highlight w:val="green"/>
        </w:rPr>
        <w:t>limited</w:t>
      </w:r>
      <w:r>
        <w:rPr>
          <w:u w:val="single"/>
        </w:rPr>
        <w:t xml:space="preserve"> military </w:t>
      </w:r>
      <w:r>
        <w:rPr>
          <w:rStyle w:val="Emphasis"/>
          <w:highlight w:val="green"/>
        </w:rPr>
        <w:t>operations</w:t>
      </w:r>
      <w:r>
        <w:rPr>
          <w:sz w:val="16"/>
        </w:rPr>
        <w:t xml:space="preserve">. Alternatively, </w:t>
      </w:r>
      <w:r>
        <w:rPr>
          <w:u w:val="single"/>
        </w:rPr>
        <w:t xml:space="preserve">a </w:t>
      </w:r>
      <w:r>
        <w:rPr>
          <w:highlight w:val="green"/>
          <w:u w:val="single"/>
        </w:rPr>
        <w:t>breakdown</w:t>
      </w:r>
      <w:r>
        <w:rPr>
          <w:sz w:val="16"/>
        </w:rPr>
        <w:t xml:space="preserve"> of space deterrence </w:t>
      </w:r>
      <w:r>
        <w:rPr>
          <w:highlight w:val="green"/>
          <w:u w:val="single"/>
        </w:rPr>
        <w:t>could be</w:t>
      </w:r>
      <w:r>
        <w:rPr>
          <w:sz w:val="16"/>
        </w:rPr>
        <w:t xml:space="preserve"> a </w:t>
      </w:r>
      <w:r>
        <w:rPr>
          <w:rStyle w:val="Emphasis"/>
          <w:highlight w:val="green"/>
        </w:rPr>
        <w:t>defensive</w:t>
      </w:r>
      <w:r>
        <w:rPr>
          <w:sz w:val="16"/>
        </w:rPr>
        <w:t xml:space="preserve"> act for signaling purposes, as has often been postulated with a breakdown of nuclear deterrence. </w:t>
      </w:r>
      <w:r>
        <w:rPr>
          <w:highlight w:val="green"/>
          <w:u w:val="single"/>
        </w:rPr>
        <w:t>In either case</w:t>
      </w:r>
      <w:r>
        <w:rPr>
          <w:u w:val="single"/>
        </w:rPr>
        <w:t xml:space="preserve">, </w:t>
      </w:r>
      <w:r>
        <w:rPr>
          <w:highlight w:val="green"/>
          <w:u w:val="single"/>
        </w:rPr>
        <w:t xml:space="preserve">deterrence breakdowns are </w:t>
      </w:r>
      <w:r>
        <w:rPr>
          <w:rStyle w:val="Emphasis"/>
          <w:highlight w:val="green"/>
        </w:rPr>
        <w:t>most likely</w:t>
      </w:r>
      <w:r>
        <w:rPr>
          <w:u w:val="single"/>
        </w:rPr>
        <w:t xml:space="preserve"> to happen on a </w:t>
      </w:r>
      <w:r>
        <w:rPr>
          <w:rStyle w:val="Emphasis"/>
          <w:highlight w:val="green"/>
        </w:rPr>
        <w:t>limited</w:t>
      </w:r>
      <w:r>
        <w:rPr>
          <w:rStyle w:val="Emphasis"/>
        </w:rPr>
        <w:t xml:space="preserve"> scale</w:t>
      </w:r>
      <w:r>
        <w:rPr>
          <w:sz w:val="16"/>
        </w:rPr>
        <w:t xml:space="preserve"> alongside attempts to maintain, as much as possible, the military use of space. While </w:t>
      </w:r>
      <w:r>
        <w:rPr>
          <w:rStyle w:val="Emphasis"/>
          <w:highlight w:val="green"/>
        </w:rPr>
        <w:t>worst-case scenarios</w:t>
      </w:r>
      <w:r>
        <w:rPr>
          <w:highlight w:val="green"/>
          <w:u w:val="single"/>
        </w:rPr>
        <w:t xml:space="preserve"> appear </w:t>
      </w:r>
      <w:r>
        <w:rPr>
          <w:rStyle w:val="Emphasis"/>
          <w:highlight w:val="green"/>
        </w:rPr>
        <w:t>implausible</w:t>
      </w:r>
      <w:r>
        <w:rPr>
          <w:sz w:val="16"/>
        </w:rPr>
        <w:t xml:space="preserve">, there may well be a greater potential ambit for limited warfare in space, since </w:t>
      </w:r>
      <w:r>
        <w:rPr>
          <w:u w:val="single"/>
        </w:rPr>
        <w:t xml:space="preserve">satellite </w:t>
      </w:r>
      <w:r>
        <w:rPr>
          <w:rStyle w:val="Emphasis"/>
          <w:highlight w:val="green"/>
        </w:rPr>
        <w:t>interference</w:t>
      </w:r>
      <w:r>
        <w:rPr>
          <w:highlight w:val="green"/>
          <w:u w:val="single"/>
        </w:rPr>
        <w:t xml:space="preserve"> and </w:t>
      </w:r>
      <w:r>
        <w:rPr>
          <w:rStyle w:val="Emphasis"/>
          <w:highlight w:val="green"/>
        </w:rPr>
        <w:t>disruption</w:t>
      </w:r>
      <w:r>
        <w:rPr>
          <w:highlight w:val="green"/>
          <w:u w:val="single"/>
        </w:rPr>
        <w:t xml:space="preserve"> can be </w:t>
      </w:r>
      <w:r>
        <w:rPr>
          <w:rStyle w:val="Emphasis"/>
          <w:highlight w:val="green"/>
        </w:rPr>
        <w:t>reversible</w:t>
      </w:r>
      <w:r>
        <w:rPr>
          <w:sz w:val="16"/>
        </w:rPr>
        <w:t>. The requirements to shore up deterrence or to compensate for a breakdown of deterrence in these scenarios are far more modest than the requirements to deal with worst cases.</w:t>
      </w:r>
    </w:p>
    <w:p w14:paraId="535071C2" w14:textId="37A860BF" w:rsidR="005141E8" w:rsidRDefault="005141E8" w:rsidP="005141E8"/>
    <w:p w14:paraId="2079196B" w14:textId="77777777" w:rsidR="005141E8" w:rsidRDefault="005141E8" w:rsidP="005141E8">
      <w:pPr>
        <w:pStyle w:val="Heading4"/>
        <w:rPr>
          <w:rFonts w:cs="Arial"/>
        </w:rPr>
      </w:pPr>
      <w:bookmarkStart w:id="2" w:name="_Hlk30243134"/>
      <w:r>
        <w:rPr>
          <w:rFonts w:cs="Arial"/>
          <w:b w:val="0"/>
          <w:u w:val="single"/>
        </w:rPr>
        <w:t>Mutual dependence</w:t>
      </w:r>
      <w:r>
        <w:rPr>
          <w:rFonts w:cs="Arial"/>
          <w:b w:val="0"/>
        </w:rPr>
        <w:t xml:space="preserve"> on space infrastructure prevents war</w:t>
      </w:r>
    </w:p>
    <w:p w14:paraId="60D0DFC4" w14:textId="77777777" w:rsidR="005141E8" w:rsidRDefault="005141E8" w:rsidP="005141E8">
      <w:r>
        <w:rPr>
          <w:rStyle w:val="Style13ptBold"/>
        </w:rPr>
        <w:t>Triezenberg 17</w:t>
      </w:r>
      <w:r>
        <w:t xml:space="preserve"> [Bonnie Triezenberg is a senior engineer at RAND. Previously, she was the senior technical fellow at the Boeing Company, specializing in agile systems and software development. She received a B.S. in aerospace engineering from the University of Michigan, an M.S. in systems science from the University of California-Los Angeles, and a Ph.D. in policy analysis from the Pardee RAND Graduate School. Deterring Space War. 2017. https://www.rand.org/content/dam/rand/pubs/rgs_dissertations/RGSD400/RGSD400/RAND_RGSD400.pdf]</w:t>
      </w:r>
    </w:p>
    <w:p w14:paraId="4825551B" w14:textId="77777777" w:rsidR="005141E8" w:rsidRDefault="005141E8" w:rsidP="005141E8">
      <w:pPr>
        <w:rPr>
          <w:sz w:val="16"/>
        </w:rPr>
      </w:pPr>
      <w:r>
        <w:rPr>
          <w:sz w:val="16"/>
        </w:rPr>
        <w:t xml:space="preserve">The above discussion suggests that </w:t>
      </w:r>
      <w:r>
        <w:rPr>
          <w:highlight w:val="green"/>
          <w:u w:val="single"/>
        </w:rPr>
        <w:t>a likely means to</w:t>
      </w:r>
      <w:r>
        <w:rPr>
          <w:u w:val="single"/>
        </w:rPr>
        <w:t xml:space="preserve"> achieve </w:t>
      </w:r>
      <w:r>
        <w:rPr>
          <w:rStyle w:val="Emphasis"/>
          <w:highlight w:val="green"/>
        </w:rPr>
        <w:t>deter</w:t>
      </w:r>
      <w:r>
        <w:rPr>
          <w:rStyle w:val="Emphasis"/>
        </w:rPr>
        <w:t>rence</w:t>
      </w:r>
      <w:r>
        <w:rPr>
          <w:u w:val="single"/>
        </w:rPr>
        <w:t xml:space="preserve"> of acts of </w:t>
      </w:r>
      <w:r>
        <w:rPr>
          <w:rStyle w:val="Emphasis"/>
          <w:highlight w:val="green"/>
        </w:rPr>
        <w:t>war in</w:t>
      </w:r>
      <w:r>
        <w:rPr>
          <w:u w:val="single"/>
        </w:rPr>
        <w:t xml:space="preserve"> outer </w:t>
      </w:r>
      <w:r>
        <w:rPr>
          <w:rStyle w:val="Emphasis"/>
          <w:highlight w:val="green"/>
        </w:rPr>
        <w:t>space</w:t>
      </w:r>
      <w:r>
        <w:rPr>
          <w:highlight w:val="green"/>
          <w:u w:val="single"/>
        </w:rPr>
        <w:t xml:space="preserve"> is</w:t>
      </w:r>
      <w:r>
        <w:rPr>
          <w:u w:val="single"/>
        </w:rPr>
        <w:t xml:space="preserve"> to increase </w:t>
      </w:r>
      <w:r>
        <w:rPr>
          <w:rStyle w:val="Emphasis"/>
          <w:highlight w:val="green"/>
        </w:rPr>
        <w:t>civilian dependence</w:t>
      </w:r>
      <w:r>
        <w:rPr>
          <w:u w:val="single"/>
        </w:rPr>
        <w:t xml:space="preserve"> on space to support day-to-day life</w:t>
      </w:r>
      <w:r>
        <w:rPr>
          <w:sz w:val="16"/>
        </w:rPr>
        <w:t>—</w:t>
      </w:r>
      <w:r>
        <w:rPr>
          <w:highlight w:val="green"/>
          <w:u w:val="single"/>
        </w:rPr>
        <w:t>if everyone</w:t>
      </w:r>
      <w:r>
        <w:rPr>
          <w:sz w:val="16"/>
        </w:rPr>
        <w:t xml:space="preserve"> on earth </w:t>
      </w:r>
      <w:r>
        <w:rPr>
          <w:highlight w:val="green"/>
          <w:u w:val="single"/>
        </w:rPr>
        <w:t>is</w:t>
      </w:r>
      <w:r>
        <w:rPr>
          <w:u w:val="single"/>
        </w:rPr>
        <w:t xml:space="preserve"> equally </w:t>
      </w:r>
      <w:r>
        <w:rPr>
          <w:highlight w:val="green"/>
          <w:u w:val="single"/>
        </w:rPr>
        <w:t>dependent on space</w:t>
      </w:r>
      <w:r>
        <w:rPr>
          <w:sz w:val="16"/>
          <w:highlight w:val="green"/>
        </w:rPr>
        <w:t xml:space="preserve">, </w:t>
      </w:r>
      <w:r>
        <w:rPr>
          <w:highlight w:val="green"/>
          <w:u w:val="single"/>
        </w:rPr>
        <w:t>no one has</w:t>
      </w:r>
      <w:r>
        <w:rPr>
          <w:u w:val="single"/>
        </w:rPr>
        <w:t xml:space="preserve"> an </w:t>
      </w:r>
      <w:r>
        <w:rPr>
          <w:highlight w:val="green"/>
          <w:u w:val="single"/>
        </w:rPr>
        <w:t>incentive to destroy space</w:t>
      </w:r>
      <w:r>
        <w:rPr>
          <w:sz w:val="16"/>
        </w:rPr>
        <w:t xml:space="preserve">. Largely by accident, </w:t>
      </w:r>
      <w:r>
        <w:rPr>
          <w:highlight w:val="green"/>
          <w:u w:val="single"/>
        </w:rPr>
        <w:t>this</w:t>
      </w:r>
      <w:r>
        <w:rPr>
          <w:u w:val="single"/>
        </w:rPr>
        <w:t xml:space="preserve"> dependence </w:t>
      </w:r>
      <w:r>
        <w:rPr>
          <w:rStyle w:val="Emphasis"/>
          <w:highlight w:val="green"/>
        </w:rPr>
        <w:t>appears to have</w:t>
      </w:r>
      <w:r>
        <w:rPr>
          <w:sz w:val="16"/>
        </w:rPr>
        <w:t xml:space="preserve">, in fact, </w:t>
      </w:r>
      <w:r>
        <w:rPr>
          <w:rStyle w:val="Emphasis"/>
          <w:highlight w:val="green"/>
        </w:rPr>
        <w:t>occurred</w:t>
      </w:r>
      <w:r>
        <w:rPr>
          <w:sz w:val="16"/>
        </w:rPr>
        <w:t xml:space="preserve">. The space age was born in an age of affluence and rapid economic expansion; </w:t>
      </w:r>
      <w:r>
        <w:rPr>
          <w:u w:val="single"/>
        </w:rPr>
        <w:t>space quickly became a domain of international commerce as well as</w:t>
      </w:r>
      <w:r>
        <w:rPr>
          <w:sz w:val="16"/>
        </w:rPr>
        <w:t xml:space="preserve"> a domain of </w:t>
      </w:r>
      <w:r>
        <w:rPr>
          <w:u w:val="single"/>
        </w:rPr>
        <w:t>national military use</w:t>
      </w:r>
      <w:r>
        <w:rPr>
          <w:sz w:val="16"/>
        </w:rPr>
        <w:t xml:space="preserve">. </w:t>
      </w:r>
      <w:r>
        <w:rPr>
          <w:highlight w:val="green"/>
          <w:u w:val="single"/>
        </w:rPr>
        <w:t>Space</w:t>
      </w:r>
      <w:r>
        <w:rPr>
          <w:u w:val="single"/>
        </w:rPr>
        <w:t xml:space="preserve"> assets</w:t>
      </w:r>
      <w:r>
        <w:rPr>
          <w:sz w:val="16"/>
        </w:rPr>
        <w:t xml:space="preserve"> and the systems they enable have </w:t>
      </w:r>
      <w:r>
        <w:rPr>
          <w:highlight w:val="green"/>
          <w:u w:val="single"/>
        </w:rPr>
        <w:t>transformed</w:t>
      </w:r>
      <w:r>
        <w:rPr>
          <w:sz w:val="16"/>
        </w:rPr>
        <w:t xml:space="preserve"> social, </w:t>
      </w:r>
      <w:r>
        <w:rPr>
          <w:highlight w:val="green"/>
          <w:u w:val="single"/>
        </w:rPr>
        <w:t>infrastructure</w:t>
      </w:r>
      <w:r>
        <w:rPr>
          <w:sz w:val="16"/>
        </w:rPr>
        <w:t xml:space="preserve"> and information uses perhaps </w:t>
      </w:r>
      <w:r>
        <w:rPr>
          <w:rStyle w:val="Emphasis"/>
          <w:highlight w:val="green"/>
        </w:rPr>
        <w:t>more</w:t>
      </w:r>
      <w:r>
        <w:rPr>
          <w:sz w:val="16"/>
        </w:rPr>
        <w:t xml:space="preserve"> visibly </w:t>
      </w:r>
      <w:r>
        <w:rPr>
          <w:rStyle w:val="Emphasis"/>
          <w:highlight w:val="green"/>
        </w:rPr>
        <w:t>than</w:t>
      </w:r>
      <w:r>
        <w:rPr>
          <w:sz w:val="16"/>
        </w:rPr>
        <w:t xml:space="preserve"> they have transformed </w:t>
      </w:r>
      <w:r>
        <w:rPr>
          <w:rStyle w:val="Emphasis"/>
          <w:highlight w:val="green"/>
        </w:rPr>
        <w:t>military</w:t>
      </w:r>
      <w:r>
        <w:rPr>
          <w:sz w:val="16"/>
        </w:rPr>
        <w:t xml:space="preserve"> uses. In fact, in the current satellite database published by the Union of Concerned Scientists, </w:t>
      </w:r>
      <w:r>
        <w:rPr>
          <w:u w:val="single"/>
        </w:rPr>
        <w:t>of</w:t>
      </w:r>
      <w:r>
        <w:rPr>
          <w:sz w:val="16"/>
        </w:rPr>
        <w:t xml:space="preserve"> the 1461 </w:t>
      </w:r>
      <w:r>
        <w:rPr>
          <w:u w:val="single"/>
        </w:rPr>
        <w:t>sat</w:t>
      </w:r>
      <w:r>
        <w:rPr>
          <w:sz w:val="16"/>
        </w:rPr>
        <w:t>ellite</w:t>
      </w:r>
      <w:r>
        <w:rPr>
          <w:u w:val="single"/>
        </w:rPr>
        <w:t>s</w:t>
      </w:r>
      <w:r>
        <w:rPr>
          <w:sz w:val="16"/>
        </w:rPr>
        <w:t xml:space="preserve"> </w:t>
      </w:r>
      <w:r>
        <w:rPr>
          <w:u w:val="single"/>
        </w:rPr>
        <w:t>in orbit 40% support purely commercial ventures</w:t>
      </w:r>
      <w:r>
        <w:rPr>
          <w:sz w:val="16"/>
        </w:rPr>
        <w:t xml:space="preserve">, while </w:t>
      </w:r>
      <w:r>
        <w:rPr>
          <w:u w:val="single"/>
        </w:rPr>
        <w:t>only 16% have a strictly military use</w:t>
      </w:r>
      <w:r>
        <w:rPr>
          <w:sz w:val="16"/>
        </w:rPr>
        <w:t xml:space="preserve">.46 The first commercial broadcast by a satellite in geo-synchronous orbit was of international news between Europe and the United States.47 The first telephony uniting the far flung islands of Indonesia was enabled by satellite48. Those of us who are old enough remember the 1960s “magic” of intercontinental phone calls and international “breaking news” delivered by satellite. Today, most social and infrastructure uses of space are taken for granted - even in remote locales of Africa, people expect to be able to monitor the weather, communicate seamlessly with colleagues and to find their way to new and unfamiliar locations using the GPS in their phones. All of us use space every day.49 </w:t>
      </w:r>
      <w:r>
        <w:rPr>
          <w:u w:val="single"/>
        </w:rPr>
        <w:t xml:space="preserve">These unrestricted </w:t>
      </w:r>
      <w:r>
        <w:rPr>
          <w:highlight w:val="green"/>
          <w:u w:val="single"/>
        </w:rPr>
        <w:t>economic and social uses</w:t>
      </w:r>
      <w:r>
        <w:rPr>
          <w:u w:val="single"/>
        </w:rPr>
        <w:t xml:space="preserve"> of space </w:t>
      </w:r>
      <w:r>
        <w:rPr>
          <w:highlight w:val="green"/>
          <w:u w:val="single"/>
        </w:rPr>
        <w:t xml:space="preserve">may be the </w:t>
      </w:r>
      <w:r>
        <w:rPr>
          <w:rStyle w:val="Emphasis"/>
          <w:highlight w:val="green"/>
        </w:rPr>
        <w:t>best deterrent</w:t>
      </w:r>
      <w:r>
        <w:rPr>
          <w:sz w:val="16"/>
        </w:rPr>
        <w:t xml:space="preserve">, </w:t>
      </w:r>
      <w:r>
        <w:rPr>
          <w:u w:val="single"/>
        </w:rPr>
        <w:t xml:space="preserve">making everyone on all sides of combat </w:t>
      </w:r>
      <w:r>
        <w:rPr>
          <w:rStyle w:val="Emphasis"/>
        </w:rPr>
        <w:t>equally dependent</w:t>
      </w:r>
      <w:r>
        <w:rPr>
          <w:sz w:val="16"/>
        </w:rPr>
        <w:t xml:space="preserve"> </w:t>
      </w:r>
      <w:r>
        <w:rPr>
          <w:u w:val="single"/>
        </w:rPr>
        <w:t xml:space="preserve">on space and </w:t>
      </w:r>
      <w:r>
        <w:rPr>
          <w:rStyle w:val="Emphasis"/>
          <w:highlight w:val="green"/>
        </w:rPr>
        <w:t>heightening</w:t>
      </w:r>
      <w:r>
        <w:rPr>
          <w:highlight w:val="green"/>
          <w:u w:val="single"/>
        </w:rPr>
        <w:t xml:space="preserve"> the </w:t>
      </w:r>
      <w:r>
        <w:rPr>
          <w:rStyle w:val="Emphasis"/>
          <w:highlight w:val="green"/>
        </w:rPr>
        <w:t>taboo</w:t>
      </w:r>
      <w:r>
        <w:rPr>
          <w:highlight w:val="green"/>
          <w:u w:val="single"/>
        </w:rPr>
        <w:t xml:space="preserve"> against </w:t>
      </w:r>
      <w:r>
        <w:rPr>
          <w:rStyle w:val="Emphasis"/>
          <w:highlight w:val="green"/>
        </w:rPr>
        <w:t>weaponizing</w:t>
      </w:r>
      <w:r>
        <w:rPr>
          <w:rStyle w:val="Emphasis"/>
        </w:rPr>
        <w:t xml:space="preserve"> space</w:t>
      </w:r>
      <w:r>
        <w:rPr>
          <w:u w:val="single"/>
        </w:rPr>
        <w:t xml:space="preserve"> </w:t>
      </w:r>
      <w:r>
        <w:rPr>
          <w:highlight w:val="green"/>
          <w:u w:val="single"/>
        </w:rPr>
        <w:t>or</w:t>
      </w:r>
      <w:r>
        <w:rPr>
          <w:u w:val="single"/>
        </w:rPr>
        <w:t xml:space="preserve"> </w:t>
      </w:r>
      <w:r>
        <w:rPr>
          <w:rStyle w:val="Emphasis"/>
          <w:highlight w:val="green"/>
        </w:rPr>
        <w:t>threatening space assets</w:t>
      </w:r>
      <w:r>
        <w:rPr>
          <w:u w:val="single"/>
        </w:rPr>
        <w:t xml:space="preserve"> with weapons</w:t>
      </w:r>
      <w:r>
        <w:rPr>
          <w:sz w:val="16"/>
        </w:rPr>
        <w:t>.</w:t>
      </w:r>
    </w:p>
    <w:p w14:paraId="78460181" w14:textId="77777777" w:rsidR="005141E8" w:rsidRDefault="005141E8" w:rsidP="005141E8">
      <w:pPr>
        <w:pStyle w:val="Heading4"/>
        <w:rPr>
          <w:rFonts w:cs="Arial"/>
        </w:rPr>
      </w:pPr>
      <w:r>
        <w:rPr>
          <w:rFonts w:cs="Arial"/>
          <w:b w:val="0"/>
        </w:rPr>
        <w:t xml:space="preserve">That’s </w:t>
      </w:r>
      <w:r>
        <w:rPr>
          <w:rFonts w:cs="Arial"/>
          <w:b w:val="0"/>
          <w:u w:val="single"/>
        </w:rPr>
        <w:t>uniquely seen</w:t>
      </w:r>
      <w:r>
        <w:rPr>
          <w:rFonts w:cs="Arial"/>
          <w:b w:val="0"/>
        </w:rPr>
        <w:t xml:space="preserve"> as </w:t>
      </w:r>
      <w:r>
        <w:rPr>
          <w:rFonts w:cs="Arial"/>
          <w:b w:val="0"/>
          <w:u w:val="single"/>
        </w:rPr>
        <w:t>not escalatory</w:t>
      </w:r>
      <w:r>
        <w:rPr>
          <w:rFonts w:cs="Arial"/>
          <w:b w:val="0"/>
        </w:rPr>
        <w:t xml:space="preserve"> – </w:t>
      </w:r>
      <w:r>
        <w:rPr>
          <w:rFonts w:cs="Arial"/>
          <w:b w:val="0"/>
          <w:u w:val="single"/>
        </w:rPr>
        <w:t>military planning</w:t>
      </w:r>
      <w:r>
        <w:rPr>
          <w:rFonts w:cs="Arial"/>
          <w:b w:val="0"/>
        </w:rPr>
        <w:t xml:space="preserve"> proves</w:t>
      </w:r>
    </w:p>
    <w:p w14:paraId="30B49FB6" w14:textId="77777777" w:rsidR="005141E8" w:rsidRDefault="005141E8" w:rsidP="005141E8">
      <w:r>
        <w:rPr>
          <w:rStyle w:val="Style13ptBold"/>
        </w:rPr>
        <w:t>Wright</w:t>
      </w:r>
      <w:r>
        <w:t xml:space="preserve"> et al </w:t>
      </w:r>
      <w:r>
        <w:rPr>
          <w:rStyle w:val="Style13ptBold"/>
        </w:rPr>
        <w:t>5</w:t>
      </w:r>
      <w:r>
        <w:t xml:space="preserve"> [David Wright is a nationally known expert on the technical aspects of nuclear weapons policy, missile defense systems, missile proliferation, and space weapons. Dr. Wright was a senior research analyst with the Federation of American Scientists and served as an SSRC-MacArthur fellow at Harvard’s Kennedy School of Government. PhD in Physics from Cornell. Laura Grego is a senior scientist in the Global Security Program at the Union of Concerned Scientists. Lisbeth Gronlund was an SSRC-MacArthur Foundation fellow in international peace and security at the University of Maryland. The Physics of Space Security. 2005. https://www.ucsusa.org/sites/default/files/legacy/assets/documents/nwgs/physics-space-security.pdf]</w:t>
      </w:r>
    </w:p>
    <w:p w14:paraId="1C5FC7AF" w14:textId="77777777" w:rsidR="005141E8" w:rsidRDefault="005141E8" w:rsidP="005141E8">
      <w:pPr>
        <w:rPr>
          <w:sz w:val="16"/>
        </w:rPr>
      </w:pPr>
      <w:r>
        <w:rPr>
          <w:rStyle w:val="Emphasis"/>
          <w:highlight w:val="green"/>
        </w:rPr>
        <w:t>Temporary</w:t>
      </w:r>
      <w:r>
        <w:rPr>
          <w:highlight w:val="green"/>
          <w:u w:val="single"/>
        </w:rPr>
        <w:t xml:space="preserve"> and </w:t>
      </w:r>
      <w:r>
        <w:rPr>
          <w:rStyle w:val="Emphasis"/>
          <w:highlight w:val="green"/>
        </w:rPr>
        <w:t>reversible interference</w:t>
      </w:r>
      <w:r>
        <w:rPr>
          <w:sz w:val="16"/>
          <w:highlight w:val="green"/>
        </w:rPr>
        <w:t xml:space="preserve"> </w:t>
      </w:r>
      <w:r>
        <w:rPr>
          <w:highlight w:val="green"/>
          <w:u w:val="single"/>
        </w:rPr>
        <w:t>with a sat</w:t>
      </w:r>
      <w:r>
        <w:rPr>
          <w:sz w:val="16"/>
        </w:rPr>
        <w:t xml:space="preserve">ellite </w:t>
      </w:r>
      <w:r>
        <w:rPr>
          <w:u w:val="single"/>
        </w:rPr>
        <w:t xml:space="preserve">system </w:t>
      </w:r>
      <w:r>
        <w:rPr>
          <w:highlight w:val="green"/>
          <w:u w:val="single"/>
        </w:rPr>
        <w:t xml:space="preserve">is likely to be </w:t>
      </w:r>
      <w:r>
        <w:rPr>
          <w:rStyle w:val="Emphasis"/>
          <w:highlight w:val="green"/>
        </w:rPr>
        <w:t>less provocative</w:t>
      </w:r>
      <w:r>
        <w:rPr>
          <w:u w:val="single"/>
        </w:rPr>
        <w:t xml:space="preserve"> than destructive attacks</w:t>
      </w:r>
      <w:r>
        <w:rPr>
          <w:sz w:val="16"/>
        </w:rPr>
        <w:t xml:space="preserve">. </w:t>
      </w:r>
      <w:r>
        <w:rPr>
          <w:u w:val="single"/>
        </w:rPr>
        <w:t xml:space="preserve">Such </w:t>
      </w:r>
      <w:r>
        <w:rPr>
          <w:highlight w:val="green"/>
          <w:u w:val="single"/>
        </w:rPr>
        <w:t>interference</w:t>
      </w:r>
      <w:r>
        <w:rPr>
          <w:sz w:val="16"/>
          <w:highlight w:val="green"/>
        </w:rPr>
        <w:t xml:space="preserve"> </w:t>
      </w:r>
      <w:r>
        <w:rPr>
          <w:highlight w:val="green"/>
          <w:u w:val="single"/>
        </w:rPr>
        <w:t>can</w:t>
      </w:r>
      <w:r>
        <w:rPr>
          <w:sz w:val="16"/>
        </w:rPr>
        <w:t xml:space="preserve">, in some cases, </w:t>
      </w:r>
      <w:r>
        <w:rPr>
          <w:highlight w:val="green"/>
          <w:u w:val="single"/>
        </w:rPr>
        <w:t xml:space="preserve">be </w:t>
      </w:r>
      <w:r>
        <w:rPr>
          <w:rStyle w:val="Emphasis"/>
          <w:highlight w:val="green"/>
        </w:rPr>
        <w:t>plausibly deniable</w:t>
      </w:r>
      <w:r>
        <w:rPr>
          <w:sz w:val="16"/>
        </w:rPr>
        <w:t xml:space="preserve">. And </w:t>
      </w:r>
      <w:r>
        <w:rPr>
          <w:highlight w:val="green"/>
          <w:u w:val="single"/>
        </w:rPr>
        <w:t xml:space="preserve">it would </w:t>
      </w:r>
      <w:r>
        <w:rPr>
          <w:rStyle w:val="Emphasis"/>
          <w:highlight w:val="green"/>
        </w:rPr>
        <w:t>not</w:t>
      </w:r>
      <w:r>
        <w:rPr>
          <w:u w:val="single"/>
        </w:rPr>
        <w:t xml:space="preserve"> damage the space environment by </w:t>
      </w:r>
      <w:r>
        <w:rPr>
          <w:rStyle w:val="Emphasis"/>
          <w:highlight w:val="green"/>
        </w:rPr>
        <w:t>generat</w:t>
      </w:r>
      <w:r>
        <w:rPr>
          <w:rStyle w:val="Emphasis"/>
        </w:rPr>
        <w:t xml:space="preserve">ing </w:t>
      </w:r>
      <w:r>
        <w:rPr>
          <w:rStyle w:val="Emphasis"/>
          <w:highlight w:val="green"/>
        </w:rPr>
        <w:t>debris</w:t>
      </w:r>
      <w:r>
        <w:rPr>
          <w:sz w:val="16"/>
        </w:rPr>
        <w:t xml:space="preserve">. </w:t>
      </w:r>
      <w:r>
        <w:rPr>
          <w:highlight w:val="green"/>
          <w:u w:val="single"/>
        </w:rPr>
        <w:t>These techniques seem</w:t>
      </w:r>
      <w:r>
        <w:rPr>
          <w:u w:val="single"/>
        </w:rPr>
        <w:t xml:space="preserve"> to be </w:t>
      </w:r>
      <w:r>
        <w:rPr>
          <w:rStyle w:val="Emphasis"/>
          <w:highlight w:val="green"/>
        </w:rPr>
        <w:t>favored</w:t>
      </w:r>
      <w:r>
        <w:rPr>
          <w:highlight w:val="green"/>
          <w:u w:val="single"/>
        </w:rPr>
        <w:t xml:space="preserve"> by </w:t>
      </w:r>
      <w:r>
        <w:rPr>
          <w:rStyle w:val="Emphasis"/>
          <w:highlight w:val="green"/>
        </w:rPr>
        <w:t>military planners</w:t>
      </w:r>
      <w:r>
        <w:rPr>
          <w:highlight w:val="green"/>
          <w:u w:val="single"/>
        </w:rPr>
        <w:t xml:space="preserve"> in the </w:t>
      </w:r>
      <w:r>
        <w:rPr>
          <w:rStyle w:val="Emphasis"/>
          <w:highlight w:val="green"/>
        </w:rPr>
        <w:t>U</w:t>
      </w:r>
      <w:r>
        <w:rPr>
          <w:u w:val="single"/>
        </w:rPr>
        <w:t xml:space="preserve">nited </w:t>
      </w:r>
      <w:r>
        <w:rPr>
          <w:rStyle w:val="Emphasis"/>
          <w:highlight w:val="green"/>
        </w:rPr>
        <w:t>S</w:t>
      </w:r>
      <w:r>
        <w:rPr>
          <w:u w:val="single"/>
        </w:rPr>
        <w:t xml:space="preserve">tates </w:t>
      </w:r>
      <w:r>
        <w:rPr>
          <w:highlight w:val="green"/>
          <w:u w:val="single"/>
        </w:rPr>
        <w:t xml:space="preserve">and </w:t>
      </w:r>
      <w:r>
        <w:rPr>
          <w:rStyle w:val="Emphasis"/>
          <w:highlight w:val="green"/>
        </w:rPr>
        <w:t>elsewhere</w:t>
      </w:r>
      <w:r>
        <w:rPr>
          <w:sz w:val="16"/>
        </w:rPr>
        <w:t xml:space="preserve">. Moreover, </w:t>
      </w:r>
      <w:r>
        <w:rPr>
          <w:highlight w:val="green"/>
          <w:u w:val="single"/>
        </w:rPr>
        <w:t>temporary interference</w:t>
      </w:r>
      <w:r>
        <w:rPr>
          <w:u w:val="single"/>
        </w:rPr>
        <w:t xml:space="preserve"> with a sat</w:t>
      </w:r>
      <w:r>
        <w:rPr>
          <w:sz w:val="16"/>
        </w:rPr>
        <w:t xml:space="preserve">ellite’s mission, particularly over one’s own territory, </w:t>
      </w:r>
      <w:r>
        <w:rPr>
          <w:highlight w:val="green"/>
          <w:u w:val="single"/>
        </w:rPr>
        <w:t xml:space="preserve">is likely to be </w:t>
      </w:r>
      <w:r>
        <w:rPr>
          <w:rStyle w:val="Emphasis"/>
          <w:highlight w:val="green"/>
        </w:rPr>
        <w:t>perceived</w:t>
      </w:r>
      <w:r>
        <w:rPr>
          <w:highlight w:val="green"/>
          <w:u w:val="single"/>
        </w:rPr>
        <w:t xml:space="preserve"> as </w:t>
      </w:r>
      <w:r>
        <w:rPr>
          <w:rStyle w:val="Emphasis"/>
          <w:highlight w:val="green"/>
        </w:rPr>
        <w:t>defensive and legitimate</w:t>
      </w:r>
      <w:r>
        <w:rPr>
          <w:sz w:val="16"/>
        </w:rPr>
        <w:t xml:space="preserve"> in a way that permanently disabling the satellite would not.</w:t>
      </w:r>
      <w:bookmarkEnd w:id="2"/>
    </w:p>
    <w:p w14:paraId="51946297" w14:textId="77777777" w:rsidR="005141E8" w:rsidRPr="005141E8" w:rsidRDefault="005141E8" w:rsidP="005141E8"/>
    <w:p w14:paraId="1BB37109" w14:textId="5AB4593B" w:rsidR="005141E8" w:rsidRDefault="005141E8" w:rsidP="005141E8">
      <w:pPr>
        <w:pStyle w:val="Heading2"/>
      </w:pPr>
      <w:r>
        <w:t>NC – Sats Bad</w:t>
      </w:r>
    </w:p>
    <w:p w14:paraId="68AD45DF" w14:textId="77777777" w:rsidR="005141E8" w:rsidRDefault="005141E8" w:rsidP="005141E8">
      <w:pPr>
        <w:pStyle w:val="Heading3"/>
        <w:rPr>
          <w:rFonts w:cs="Calibri"/>
          <w:b w:val="0"/>
        </w:rPr>
      </w:pPr>
      <w:r>
        <w:rPr>
          <w:rFonts w:cs="Calibri"/>
          <w:b w:val="0"/>
        </w:rPr>
        <w:t>1NC – Fracking</w:t>
      </w:r>
    </w:p>
    <w:p w14:paraId="5A5E6044" w14:textId="77777777" w:rsidR="005141E8" w:rsidRDefault="005141E8" w:rsidP="005141E8">
      <w:pPr>
        <w:pStyle w:val="Heading4"/>
        <w:rPr>
          <w:rFonts w:cs="Calibri"/>
          <w:b w:val="0"/>
        </w:rPr>
      </w:pPr>
      <w:r>
        <w:rPr>
          <w:rFonts w:cs="Calibri"/>
          <w:b w:val="0"/>
        </w:rPr>
        <w:t xml:space="preserve">Satellite loss </w:t>
      </w:r>
      <w:r>
        <w:rPr>
          <w:rFonts w:cs="Calibri"/>
          <w:b w:val="0"/>
          <w:u w:val="single"/>
        </w:rPr>
        <w:t>shuts down</w:t>
      </w:r>
      <w:r>
        <w:rPr>
          <w:rFonts w:cs="Calibri"/>
          <w:b w:val="0"/>
        </w:rPr>
        <w:t xml:space="preserve"> global fracking</w:t>
      </w:r>
    </w:p>
    <w:p w14:paraId="719FEBE3" w14:textId="77777777" w:rsidR="005141E8" w:rsidRDefault="005141E8" w:rsidP="005141E8">
      <w:r>
        <w:t xml:space="preserve">Les </w:t>
      </w:r>
      <w:r>
        <w:rPr>
          <w:rStyle w:val="Style13ptBold"/>
        </w:rPr>
        <w:t>Johnson 13</w:t>
      </w:r>
      <w: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99-105</w:t>
      </w:r>
    </w:p>
    <w:p w14:paraId="1F2965D8" w14:textId="77777777" w:rsidR="005141E8" w:rsidRDefault="005141E8" w:rsidP="005141E8">
      <w:pPr>
        <w:rPr>
          <w:sz w:val="12"/>
        </w:rPr>
      </w:pPr>
      <w:r>
        <w:rPr>
          <w:rStyle w:val="Emphasis"/>
          <w:highlight w:val="green"/>
        </w:rPr>
        <w:t>Energy</w:t>
      </w:r>
      <w:r>
        <w:rPr>
          <w:sz w:val="12"/>
        </w:rPr>
        <w:t xml:space="preserve">, environment, farming, mining, land use. All of these areas and more </w:t>
      </w:r>
      <w:r>
        <w:rPr>
          <w:rStyle w:val="Emphasis"/>
        </w:rPr>
        <w:t xml:space="preserve">are now inextricably </w:t>
      </w:r>
      <w:r>
        <w:rPr>
          <w:rStyle w:val="Emphasis"/>
          <w:highlight w:val="green"/>
        </w:rPr>
        <w:t xml:space="preserve">linked to satellite data and would be devastated should that </w:t>
      </w:r>
      <w:r>
        <w:rPr>
          <w:rStyle w:val="Emphasis"/>
        </w:rPr>
        <w:t xml:space="preserve">flow of data </w:t>
      </w:r>
      <w:r>
        <w:rPr>
          <w:rStyle w:val="Emphasis"/>
          <w:highlight w:val="green"/>
        </w:rPr>
        <w:t>stop</w:t>
      </w:r>
      <w:r>
        <w:rPr>
          <w:sz w:val="12"/>
        </w:rPr>
        <w:t xml:space="preserve">. </w:t>
      </w:r>
      <w:r>
        <w:rPr>
          <w:sz w:val="12"/>
          <w:szCs w:val="18"/>
        </w:rPr>
        <w:t xml:space="preserve">Environmental Monitoring Oh how complacent we've become. We take for granted that we will have instant images from space showing a volcanic eruption somewhere in the South Pacific within hours of learning that it happened. When the BP oll spill happened in the Gulf of Mexico in 2010, satellite images were used in conjunction with aircraft and ships to monitor the extent and evolving nature of the spill (Figures 10.1 and 10.2). 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 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 We use satellites, like the venerable Landsat series, to study the Earth m unprecedented detail. Since 1972, Landsat satellites have taken millions of high resolution images of the Earth's surface, allowing comprehensive studies of how the land has changed due to human intervention (deforestation, agriculture, settlement, etc.) and natural processes (desertification, floods, etc.). 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 And what is the practical side of this particular bit of information? 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 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 Desertification is but one example of changing climates affecting people's everyday lives. What about more direct observations of our impact on the planet? Figures 10.4 and 10.5 show the scarring of the Earth's surface as a result of surface mining in West Virginia. This is not a polemic against mining; rather, it is an observation that we can use satellite imagery to monitor such mining and be mindful of its impact on the environment. Other than taking pictures of surface features, like lakes and open pit mines, how are satellites monitoring the Earth's changing climate? In just about every way, by: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 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morning; Aqua passes south to north over the equator in the afternoon. Taken together, they observe the Earth's surface in its entirety every two days. Data sets such as this exist for just about any day of the year and can show either night-time lows or daytime highs. By looking in different parts of the spectrum, like the infrared light discussed above, we can make observations as described in Table 10.1. Pollution Monitoring 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 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 </w:t>
      </w:r>
      <w:r>
        <w:rPr>
          <w:rStyle w:val="Emphasis"/>
        </w:rPr>
        <w:t xml:space="preserve">Energy Production </w:t>
      </w:r>
      <w:r>
        <w:rPr>
          <w:rStyle w:val="StyleUnderline"/>
          <w:highlight w:val="green"/>
        </w:rPr>
        <w:t>The</w:t>
      </w:r>
      <w:r>
        <w:rPr>
          <w:rStyle w:val="StyleUnderline"/>
        </w:rPr>
        <w:t xml:space="preserve"> recent </w:t>
      </w:r>
      <w:r>
        <w:rPr>
          <w:rStyle w:val="StyleUnderline"/>
          <w:highlight w:val="green"/>
        </w:rPr>
        <w:t>boom in</w:t>
      </w:r>
      <w:r>
        <w:rPr>
          <w:rStyle w:val="StyleUnderline"/>
        </w:rPr>
        <w:t xml:space="preserve"> the production of shale </w:t>
      </w:r>
      <w:r>
        <w:rPr>
          <w:rStyle w:val="StyleUnderline"/>
          <w:highlight w:val="green"/>
        </w:rPr>
        <w:t>oil</w:t>
      </w:r>
      <w:r>
        <w:rPr>
          <w:rStyle w:val="StyleUnderline"/>
        </w:rPr>
        <w:t xml:space="preserve"> in the </w:t>
      </w:r>
      <w:r>
        <w:rPr>
          <w:rStyle w:val="Emphasis"/>
        </w:rPr>
        <w:t>U</w:t>
      </w:r>
      <w:r>
        <w:rPr>
          <w:sz w:val="12"/>
        </w:rPr>
        <w:t xml:space="preserve">nited </w:t>
      </w:r>
      <w:r>
        <w:rPr>
          <w:rStyle w:val="Emphasis"/>
        </w:rPr>
        <w:t>S</w:t>
      </w:r>
      <w:r>
        <w:rPr>
          <w:sz w:val="12"/>
        </w:rPr>
        <w:t xml:space="preserve">tates </w:t>
      </w:r>
      <w:r>
        <w:rPr>
          <w:rStyle w:val="StyleUnderline"/>
        </w:rPr>
        <w:t xml:space="preserve">and elsewhere </w:t>
      </w:r>
      <w:r>
        <w:rPr>
          <w:rStyle w:val="StyleUnderline"/>
          <w:highlight w:val="green"/>
        </w:rPr>
        <w:t>is due</w:t>
      </w:r>
      <w:r>
        <w:rPr>
          <w:rStyle w:val="StyleUnderline"/>
        </w:rPr>
        <w:t xml:space="preserve"> in large part </w:t>
      </w:r>
      <w:r>
        <w:rPr>
          <w:rStyle w:val="StyleUnderline"/>
          <w:highlight w:val="green"/>
        </w:rPr>
        <w:t>to</w:t>
      </w:r>
      <w:r>
        <w:rPr>
          <w:rStyle w:val="StyleUnderline"/>
        </w:rPr>
        <w:t xml:space="preserve"> the </w:t>
      </w:r>
      <w:r>
        <w:rPr>
          <w:rStyle w:val="Emphasis"/>
          <w:highlight w:val="green"/>
        </w:rPr>
        <w:t>identification</w:t>
      </w:r>
      <w:r>
        <w:rPr>
          <w:rStyle w:val="StyleUnderline"/>
          <w:highlight w:val="green"/>
        </w:rPr>
        <w:t xml:space="preserve"> and </w:t>
      </w:r>
      <w:r>
        <w:rPr>
          <w:rStyle w:val="Emphasis"/>
          <w:highlight w:val="green"/>
        </w:rPr>
        <w:t>geolocation</w:t>
      </w:r>
      <w:r>
        <w:rPr>
          <w:rStyle w:val="StyleUnderline"/>
          <w:highlight w:val="green"/>
        </w:rPr>
        <w:t xml:space="preserve"> of</w:t>
      </w:r>
      <w:r>
        <w:rPr>
          <w:rStyle w:val="StyleUnderline"/>
        </w:rPr>
        <w:t xml:space="preserve"> promising geologic formations for test drilling and </w:t>
      </w:r>
      <w:r>
        <w:rPr>
          <w:rStyle w:val="StyleUnderline"/>
          <w:highlight w:val="green"/>
        </w:rPr>
        <w:t>fracking</w:t>
      </w:r>
      <w:r>
        <w:rPr>
          <w:rStyle w:val="StyleUnderline"/>
        </w:rPr>
        <w:t>. "Fracking" is a</w:t>
      </w:r>
      <w:r>
        <w:rPr>
          <w:sz w:val="12"/>
        </w:rPr>
        <w:t xml:space="preserve"> somewhat </w:t>
      </w:r>
      <w:r>
        <w:rPr>
          <w:rStyle w:val="StyleUnderline"/>
        </w:rPr>
        <w:t>new term</w:t>
      </w:r>
      <w:r>
        <w:rPr>
          <w:sz w:val="12"/>
        </w:rPr>
        <w:t xml:space="preserve"> that comes from the phrase "hydraulic fracturing". </w:t>
      </w:r>
      <w:r>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Pr>
          <w:rStyle w:val="Emphasis"/>
        </w:rPr>
        <w:t>U</w:t>
      </w:r>
      <w:r>
        <w:rPr>
          <w:sz w:val="12"/>
        </w:rPr>
        <w:t xml:space="preserve">nited </w:t>
      </w:r>
      <w:r>
        <w:rPr>
          <w:rStyle w:val="Emphasis"/>
        </w:rPr>
        <w:t>S</w:t>
      </w:r>
      <w:r>
        <w:rPr>
          <w:sz w:val="12"/>
        </w:rPr>
        <w:t xml:space="preserve">tates </w:t>
      </w:r>
      <w:r>
        <w:rPr>
          <w:rStyle w:val="StyleUnderline"/>
        </w:rPr>
        <w:t>alone, there may be as much as 750 trillion cubic feet of natural gas within shale deposits releasable by fracking</w:t>
      </w:r>
      <w:r>
        <w:rPr>
          <w:sz w:val="12"/>
        </w:rPr>
        <w:t xml:space="preserve"> [3]. </w:t>
      </w:r>
      <w:r>
        <w:rPr>
          <w:rStyle w:val="StyleUnderline"/>
          <w:highlight w:val="green"/>
        </w:rPr>
        <w:t>How do</w:t>
      </w:r>
      <w:r>
        <w:rPr>
          <w:rStyle w:val="StyleUnderline"/>
        </w:rPr>
        <w:t xml:space="preserve"> energy </w:t>
      </w:r>
      <w:r>
        <w:rPr>
          <w:rStyle w:val="StyleUnderline"/>
          <w:highlight w:val="green"/>
        </w:rPr>
        <w:t xml:space="preserve">companies know where to look </w:t>
      </w:r>
      <w:r>
        <w:rPr>
          <w:rStyle w:val="StyleUnderline"/>
        </w:rPr>
        <w:t xml:space="preserve">for these deposits? In large part, by analyzing </w:t>
      </w:r>
      <w:r>
        <w:rPr>
          <w:rStyle w:val="Emphasis"/>
          <w:highlight w:val="green"/>
        </w:rPr>
        <w:t>satellite imagery</w:t>
      </w:r>
      <w:r>
        <w:rPr>
          <w:rStyle w:val="StyleUnderline"/>
        </w:rPr>
        <w:t xml:space="preserve">. </w:t>
      </w:r>
      <w:r>
        <w:rPr>
          <w:sz w:val="12"/>
        </w:rPr>
        <w:t xml:space="preserve">According to Science Daily (26 February 2009), </w:t>
      </w:r>
      <w:r>
        <w:rPr>
          <w:rStyle w:val="StyleUnderline"/>
          <w:highlight w:val="green"/>
        </w:rPr>
        <w:t>a new map</w:t>
      </w:r>
      <w:r>
        <w:rPr>
          <w:rStyle w:val="StyleUnderline"/>
        </w:rPr>
        <w:t xml:space="preserve"> of the Earth's gravitational field </w:t>
      </w:r>
      <w:r>
        <w:rPr>
          <w:rStyle w:val="StyleUnderline"/>
          <w:highlight w:val="green"/>
        </w:rPr>
        <w:t>based on sat</w:t>
      </w:r>
      <w:r>
        <w:rPr>
          <w:rStyle w:val="StyleUnderline"/>
        </w:rPr>
        <w:t xml:space="preserve">ellite </w:t>
      </w:r>
      <w:r>
        <w:rPr>
          <w:rStyle w:val="StyleUnderline"/>
          <w:highlight w:val="green"/>
        </w:rPr>
        <w:t xml:space="preserve">measurements makes it </w:t>
      </w:r>
      <w:r>
        <w:rPr>
          <w:rStyle w:val="Emphasis"/>
        </w:rPr>
        <w:t xml:space="preserve">much </w:t>
      </w:r>
      <w:r>
        <w:rPr>
          <w:rStyle w:val="Emphasis"/>
          <w:highlight w:val="green"/>
        </w:rPr>
        <w:t>less resource intensive</w:t>
      </w:r>
      <w:r>
        <w:rPr>
          <w:rStyle w:val="StyleUnderline"/>
          <w:highlight w:val="green"/>
        </w:rPr>
        <w:t xml:space="preserve"> </w:t>
      </w:r>
      <w:r>
        <w:rPr>
          <w:rStyle w:val="StyleUnderline"/>
        </w:rPr>
        <w:t>to find new oil deposits</w:t>
      </w:r>
      <w:r>
        <w:rPr>
          <w:sz w:val="12"/>
        </w:rPr>
        <w:t xml:space="preserve">. The map will be particularly useful as the ice melts in the oil-rich Arctic regions. The easy-to-find oilfields have already been found. To fuel the growing world economy, those harder-to-find deposits must be located and tapped - which is why </w:t>
      </w:r>
      <w:r>
        <w:rPr>
          <w:rStyle w:val="StyleUnderline"/>
        </w:rPr>
        <w:t xml:space="preserve">satellite imagery is </w:t>
      </w:r>
      <w:r>
        <w:rPr>
          <w:rStyle w:val="Emphasis"/>
        </w:rPr>
        <w:t>so important</w:t>
      </w:r>
      <w:r>
        <w:rPr>
          <w:rStyle w:val="StyleUnderline"/>
        </w:rPr>
        <w:t xml:space="preserve">. </w:t>
      </w:r>
      <w:r>
        <w:rPr>
          <w:rStyle w:val="StyleUnderline"/>
          <w:highlight w:val="green"/>
        </w:rPr>
        <w:t>Take away this and</w:t>
      </w:r>
      <w:r>
        <w:rPr>
          <w:rStyle w:val="StyleUnderline"/>
        </w:rPr>
        <w:t xml:space="preserve"> other satellite-dependent techniques of </w:t>
      </w:r>
      <w:r>
        <w:rPr>
          <w:rStyle w:val="StyleUnderline"/>
          <w:highlight w:val="green"/>
        </w:rPr>
        <w:t xml:space="preserve">oil and gas </w:t>
      </w:r>
      <w:r>
        <w:rPr>
          <w:rStyle w:val="StyleUnderline"/>
        </w:rPr>
        <w:t xml:space="preserve">exploration and the </w:t>
      </w:r>
      <w:r>
        <w:rPr>
          <w:rStyle w:val="Emphasis"/>
        </w:rPr>
        <w:t xml:space="preserve">world economy </w:t>
      </w:r>
      <w:r>
        <w:rPr>
          <w:rStyle w:val="Emphasis"/>
          <w:highlight w:val="green"/>
        </w:rPr>
        <w:t>will feel the impact</w:t>
      </w:r>
      <w:r>
        <w:rPr>
          <w:rStyle w:val="StyleUnderline"/>
        </w:rPr>
        <w:t xml:space="preserve"> through higher oil and natural gas prices</w:t>
      </w:r>
      <w:r>
        <w:rPr>
          <w:sz w:val="12"/>
        </w:rPr>
        <w:t>.</w:t>
      </w:r>
    </w:p>
    <w:p w14:paraId="1234C50C" w14:textId="77777777" w:rsidR="005141E8" w:rsidRDefault="005141E8" w:rsidP="005141E8"/>
    <w:p w14:paraId="0D780BF8" w14:textId="77777777" w:rsidR="005141E8" w:rsidRDefault="005141E8" w:rsidP="005141E8">
      <w:pPr>
        <w:pStyle w:val="Heading4"/>
        <w:rPr>
          <w:rFonts w:cs="Calibri"/>
        </w:rPr>
      </w:pPr>
      <w:r>
        <w:rPr>
          <w:rFonts w:cs="Calibri"/>
          <w:b w:val="0"/>
        </w:rPr>
        <w:t xml:space="preserve">Fracking makes </w:t>
      </w:r>
      <w:r>
        <w:rPr>
          <w:rFonts w:cs="Calibri"/>
          <w:b w:val="0"/>
          <w:u w:val="single"/>
        </w:rPr>
        <w:t>extinction inevitable</w:t>
      </w:r>
      <w:r>
        <w:rPr>
          <w:rFonts w:cs="Calibri"/>
          <w:b w:val="0"/>
        </w:rPr>
        <w:t>.</w:t>
      </w:r>
    </w:p>
    <w:p w14:paraId="516FDBD2" w14:textId="77777777" w:rsidR="005141E8" w:rsidRDefault="005141E8" w:rsidP="005141E8">
      <w:r>
        <w:t xml:space="preserve">Rev. Mac </w:t>
      </w:r>
      <w:r>
        <w:rPr>
          <w:rStyle w:val="Style13ptBold"/>
        </w:rPr>
        <w:t>Legerton 18</w:t>
      </w:r>
      <w:r>
        <w:t>, Co-Founder and Executive Director of the Center for Community Action, Member of the Board of Directors of the NC Climate Solutions Coalition, Member of the Board of Directors of the Windcall Institute, “Will The U.S. Blaze A Trail To Mass Extinction?”, APPPL News, 1/15/2018, https://www.apppl.org/news/will-the-u-s-blaze-a-trail-to-mass-extinction/</w:t>
      </w:r>
    </w:p>
    <w:p w14:paraId="4B50E001" w14:textId="77777777" w:rsidR="005141E8" w:rsidRDefault="005141E8" w:rsidP="005141E8">
      <w:pPr>
        <w:rPr>
          <w:sz w:val="16"/>
        </w:rPr>
      </w:pPr>
      <w:r>
        <w:rPr>
          <w:sz w:val="16"/>
        </w:rPr>
        <w:t xml:space="preserve">As an elder, I now realize that </w:t>
      </w:r>
      <w:r>
        <w:rPr>
          <w:rStyle w:val="StyleUnderline"/>
          <w:highlight w:val="green"/>
        </w:rPr>
        <w:t>there is</w:t>
      </w:r>
      <w:r>
        <w:rPr>
          <w:rStyle w:val="StyleUnderline"/>
        </w:rPr>
        <w:t xml:space="preserve"> even </w:t>
      </w:r>
      <w:r>
        <w:rPr>
          <w:rStyle w:val="StyleUnderline"/>
          <w:highlight w:val="green"/>
        </w:rPr>
        <w:t xml:space="preserve">a </w:t>
      </w:r>
      <w:r>
        <w:rPr>
          <w:rStyle w:val="Emphasis"/>
          <w:highlight w:val="green"/>
        </w:rPr>
        <w:t>greater threat</w:t>
      </w:r>
      <w:r>
        <w:rPr>
          <w:rStyle w:val="StyleUnderline"/>
          <w:highlight w:val="green"/>
        </w:rPr>
        <w:t xml:space="preserve"> </w:t>
      </w:r>
      <w:r>
        <w:rPr>
          <w:rStyle w:val="StyleUnderline"/>
        </w:rPr>
        <w:t xml:space="preserve">to humanity and </w:t>
      </w:r>
      <w:r>
        <w:rPr>
          <w:rStyle w:val="Emphasis"/>
        </w:rPr>
        <w:t>life on Earth</w:t>
      </w:r>
      <w:r>
        <w:rPr>
          <w:rStyle w:val="StyleUnderline"/>
        </w:rPr>
        <w:t xml:space="preserve"> </w:t>
      </w:r>
      <w:r>
        <w:rPr>
          <w:rStyle w:val="StyleUnderline"/>
          <w:highlight w:val="green"/>
        </w:rPr>
        <w:t xml:space="preserve">than </w:t>
      </w:r>
      <w:r>
        <w:rPr>
          <w:rStyle w:val="Emphasis"/>
          <w:highlight w:val="green"/>
        </w:rPr>
        <w:t>nuclear war</w:t>
      </w:r>
      <w:r>
        <w:rPr>
          <w:sz w:val="16"/>
        </w:rPr>
        <w:t xml:space="preserve">—though, unlike a nuclear exchange, this threat is a slow-motion catastrophe. Can you guess what it is? Here’s a clue: it is something with which most people don’t have a personal relationship. Tragically, some persons remain in total denial of its validity, much less its present danger. And that’s the problem – that’s why this threat needs to be more seriously addressed on the local, state, national, and international level. What is it? </w:t>
      </w:r>
      <w:r>
        <w:rPr>
          <w:rStyle w:val="StyleUnderline"/>
        </w:rPr>
        <w:t>It’s the</w:t>
      </w:r>
      <w:r>
        <w:rPr>
          <w:sz w:val="16"/>
        </w:rPr>
        <w:t xml:space="preserve"> slow-motion but </w:t>
      </w:r>
      <w:r>
        <w:rPr>
          <w:rStyle w:val="Emphasis"/>
        </w:rPr>
        <w:t>rapidly growing</w:t>
      </w:r>
      <w:r>
        <w:rPr>
          <w:rStyle w:val="StyleUnderline"/>
        </w:rPr>
        <w:t xml:space="preserve"> catastrophe of climate change</w:t>
      </w:r>
      <w:r>
        <w:rPr>
          <w:sz w:val="16"/>
        </w:rPr>
        <w:t xml:space="preserve">. There’s now good news amidst this seemingly overwhelming challenge. But the answer may surprise you. Today we know what is </w:t>
      </w:r>
      <w:r>
        <w:rPr>
          <w:rStyle w:val="StyleUnderline"/>
        </w:rPr>
        <w:t>the #1 preventable cause of climate change. It’s not coal, it’s not nuclear, and it’s not oil and gasoline. It’s</w:t>
      </w:r>
      <w:r>
        <w:rPr>
          <w:sz w:val="16"/>
        </w:rPr>
        <w:t xml:space="preserve"> actually the use of the very fuel that is touted as being cleaner, greener, and cheaper than all the rest. This fuel is called </w:t>
      </w:r>
      <w:r>
        <w:rPr>
          <w:rStyle w:val="StyleUnderline"/>
        </w:rPr>
        <w:t>“Natural Gas”.</w:t>
      </w:r>
      <w:r>
        <w:rPr>
          <w:u w:val="single"/>
        </w:rPr>
        <w:t xml:space="preserve"> </w:t>
      </w:r>
      <w:r>
        <w:rPr>
          <w:sz w:val="16"/>
        </w:rPr>
        <w:t xml:space="preserve">Let’s start with its name – “Natural Gas”. What is “natural gas”? There’s actually nothing “natural” about it when it is forcibly </w:t>
      </w:r>
      <w:r>
        <w:rPr>
          <w:rStyle w:val="StyleUnderline"/>
        </w:rPr>
        <w:t>extracted from the ground through</w:t>
      </w:r>
      <w:r>
        <w:rPr>
          <w:sz w:val="16"/>
        </w:rPr>
        <w:t xml:space="preserve"> hydraulic fracturing, commonly known as </w:t>
      </w:r>
      <w:r>
        <w:rPr>
          <w:rStyle w:val="StyleUnderline"/>
        </w:rPr>
        <w:t>“fracking”.</w:t>
      </w:r>
      <w:r>
        <w:rPr>
          <w:sz w:val="16"/>
        </w:rPr>
        <w:t xml:space="preserve"> When something is forcibly ruptured from deep within the earth with the use of toxic chemicals, the last name you would use for it is “natural”. </w:t>
      </w:r>
      <w:r>
        <w:rPr>
          <w:rStyle w:val="StyleUnderline"/>
          <w:highlight w:val="green"/>
        </w:rPr>
        <w:t>Fracking disrupts</w:t>
      </w:r>
      <w:r>
        <w:rPr>
          <w:rStyle w:val="StyleUnderline"/>
        </w:rPr>
        <w:t xml:space="preserve"> the geologic </w:t>
      </w:r>
      <w:r>
        <w:rPr>
          <w:rStyle w:val="StyleUnderline"/>
          <w:highlight w:val="green"/>
        </w:rPr>
        <w:t xml:space="preserve">fault lines causing </w:t>
      </w:r>
      <w:r>
        <w:rPr>
          <w:rStyle w:val="Emphasis"/>
          <w:highlight w:val="green"/>
        </w:rPr>
        <w:t>earthquakes</w:t>
      </w:r>
      <w:r>
        <w:rPr>
          <w:rStyle w:val="StyleUnderline"/>
          <w:highlight w:val="green"/>
        </w:rPr>
        <w:t>, uses</w:t>
      </w:r>
      <w:r>
        <w:rPr>
          <w:rStyle w:val="StyleUnderline"/>
        </w:rPr>
        <w:t xml:space="preserve"> millions of gallons of </w:t>
      </w:r>
      <w:r>
        <w:rPr>
          <w:rStyle w:val="Emphasis"/>
          <w:highlight w:val="green"/>
        </w:rPr>
        <w:t>fresh water</w:t>
      </w:r>
      <w:r>
        <w:rPr>
          <w:rStyle w:val="StyleUnderline"/>
        </w:rPr>
        <w:t xml:space="preserve"> that becomes permanently </w:t>
      </w:r>
      <w:r>
        <w:rPr>
          <w:rStyle w:val="StyleUnderline"/>
          <w:highlight w:val="green"/>
        </w:rPr>
        <w:t>poisoned by</w:t>
      </w:r>
      <w:r>
        <w:rPr>
          <w:rStyle w:val="StyleUnderline"/>
        </w:rPr>
        <w:t xml:space="preserve"> unknown, </w:t>
      </w:r>
      <w:r>
        <w:rPr>
          <w:rStyle w:val="Emphasis"/>
        </w:rPr>
        <w:t xml:space="preserve">cancer-producing </w:t>
      </w:r>
      <w:r>
        <w:rPr>
          <w:rStyle w:val="Emphasis"/>
          <w:highlight w:val="green"/>
        </w:rPr>
        <w:t>chemicals</w:t>
      </w:r>
      <w:r>
        <w:rPr>
          <w:rStyle w:val="StyleUnderline"/>
        </w:rPr>
        <w:t xml:space="preserve"> added to it, </w:t>
      </w:r>
      <w:r>
        <w:rPr>
          <w:rStyle w:val="StyleUnderline"/>
          <w:highlight w:val="green"/>
        </w:rPr>
        <w:t xml:space="preserve">creates </w:t>
      </w:r>
      <w:r>
        <w:rPr>
          <w:rStyle w:val="Emphasis"/>
          <w:highlight w:val="green"/>
        </w:rPr>
        <w:t>air pollution</w:t>
      </w:r>
      <w:r>
        <w:rPr>
          <w:rStyle w:val="StyleUnderline"/>
        </w:rPr>
        <w:t xml:space="preserve"> during the drilling process, increases the risk of injury </w:t>
      </w:r>
      <w:r>
        <w:rPr>
          <w:rStyle w:val="StyleUnderline"/>
          <w:highlight w:val="green"/>
        </w:rPr>
        <w:t>and</w:t>
      </w:r>
      <w:r>
        <w:rPr>
          <w:rStyle w:val="StyleUnderline"/>
        </w:rPr>
        <w:t xml:space="preserve"> explosions, raises major health risks to both people and place in close proximity to it, and changes the nature of both neighborhoods and landscapes. Fracking also </w:t>
      </w:r>
      <w:r>
        <w:rPr>
          <w:rStyle w:val="StyleUnderline"/>
          <w:highlight w:val="green"/>
        </w:rPr>
        <w:t xml:space="preserve">leaves a </w:t>
      </w:r>
      <w:r>
        <w:rPr>
          <w:rStyle w:val="Emphasis"/>
          <w:highlight w:val="green"/>
        </w:rPr>
        <w:t>massive carbon footprint</w:t>
      </w:r>
      <w:r>
        <w:rPr>
          <w:rStyle w:val="StyleUnderline"/>
        </w:rPr>
        <w:t xml:space="preserve"> of drilling wells as deep as 8,000 feet and then drilling horizontally over 10,000 feet; On top of all this, it </w:t>
      </w:r>
      <w:r>
        <w:rPr>
          <w:rStyle w:val="Emphasis"/>
        </w:rPr>
        <w:t>leaks</w:t>
      </w:r>
      <w:r>
        <w:rPr>
          <w:rStyle w:val="StyleUnderline"/>
        </w:rPr>
        <w:t xml:space="preserve"> major amounts of gas into the </w:t>
      </w:r>
      <w:r>
        <w:rPr>
          <w:rStyle w:val="Emphasis"/>
        </w:rPr>
        <w:t>environment</w:t>
      </w:r>
      <w:r>
        <w:rPr>
          <w:sz w:val="16"/>
        </w:rPr>
        <w:t xml:space="preserve">. So, what is this gas? It is 90-95% </w:t>
      </w:r>
      <w:r>
        <w:rPr>
          <w:rStyle w:val="StyleUnderline"/>
          <w:highlight w:val="green"/>
        </w:rPr>
        <w:t>methane</w:t>
      </w:r>
      <w:r>
        <w:rPr>
          <w:sz w:val="16"/>
        </w:rPr>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if you want people to believe and think that it is something that it is not. It is un-natural methane gas produced under massive and highly toxic pressure and hazardous conditions. Now that we know what this gas is, what does it do to the atmosphere and climate that is so dangerous? </w:t>
      </w:r>
      <w:r>
        <w:rPr>
          <w:rStyle w:val="StyleUnderline"/>
        </w:rPr>
        <w:t>This</w:t>
      </w:r>
      <w:r>
        <w:rPr>
          <w:sz w:val="16"/>
        </w:rPr>
        <w:t xml:space="preserve"> hydrocarbon has properties that </w:t>
      </w:r>
      <w:r>
        <w:rPr>
          <w:rStyle w:val="StyleUnderline"/>
          <w:highlight w:val="green"/>
        </w:rPr>
        <w:t>block</w:t>
      </w:r>
      <w:r>
        <w:rPr>
          <w:sz w:val="16"/>
        </w:rPr>
        <w:t xml:space="preserve"> the </w:t>
      </w:r>
      <w:r>
        <w:rPr>
          <w:rStyle w:val="StyleUnderline"/>
        </w:rPr>
        <w:t xml:space="preserve">radiation of </w:t>
      </w:r>
      <w:r>
        <w:rPr>
          <w:rStyle w:val="StyleUnderline"/>
          <w:highlight w:val="green"/>
        </w:rPr>
        <w:t>heat</w:t>
      </w:r>
      <w:r>
        <w:rPr>
          <w:sz w:val="16"/>
        </w:rPr>
        <w:t xml:space="preserve"> from Earth’s surface </w:t>
      </w:r>
      <w:r>
        <w:rPr>
          <w:rStyle w:val="StyleUnderline"/>
          <w:highlight w:val="green"/>
        </w:rPr>
        <w:t>100 times more</w:t>
      </w:r>
      <w:r>
        <w:rPr>
          <w:rStyle w:val="StyleUnderline"/>
        </w:rPr>
        <w:t xml:space="preserve"> effectively </w:t>
      </w:r>
      <w:r>
        <w:rPr>
          <w:rStyle w:val="StyleUnderline"/>
          <w:highlight w:val="green"/>
        </w:rPr>
        <w:t>than CO2</w:t>
      </w:r>
      <w:r>
        <w:rPr>
          <w:sz w:val="16"/>
        </w:rPr>
        <w:t xml:space="preserve"> (released from burning coal) during its first 10 years of release and 86 times more effectively in its first 20 years. Because of the climate emergency underway, the first 10 or 20 years matter most. When utility companies and the </w:t>
      </w:r>
      <w:r>
        <w:rPr>
          <w:rStyle w:val="StyleUnderline"/>
        </w:rPr>
        <w:t>larger fossil fuel companies</w:t>
      </w:r>
      <w:r>
        <w:rPr>
          <w:sz w:val="16"/>
        </w:rPr>
        <w:t xml:space="preserve"> state that they are committed to lowering carbon emissions, this just isn’t true. They </w:t>
      </w:r>
      <w:r>
        <w:rPr>
          <w:rStyle w:val="StyleUnderline"/>
        </w:rPr>
        <w:t xml:space="preserve">are </w:t>
      </w:r>
      <w:r>
        <w:rPr>
          <w:rStyle w:val="Emphasis"/>
        </w:rPr>
        <w:t>radically escalating</w:t>
      </w:r>
      <w:r>
        <w:rPr>
          <w:rStyle w:val="StyleUnderline"/>
        </w:rPr>
        <w:t xml:space="preserve"> the </w:t>
      </w:r>
      <w:r>
        <w:rPr>
          <w:rStyle w:val="Emphasis"/>
        </w:rPr>
        <w:t>most dangerous and worst of all</w:t>
      </w:r>
      <w:r>
        <w:rPr>
          <w:rStyle w:val="StyleUnderline"/>
        </w:rPr>
        <w:t xml:space="preserve"> fossil fuels in relation to its impact on the climate</w:t>
      </w:r>
      <w:r>
        <w:rPr>
          <w:sz w:val="16"/>
        </w:rPr>
        <w:t xml:space="preserve">. Now the industry wants to expand production of methane gas all over the world by calling it “the most environmentally friendly fossil fuel”and a “bridge fuel” that we can safely use until we transition to 100% renewable energy sources. 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 This same scenario that occurred with the tobacco industry needs to occur with methane gas and the fossil fuel industry. The major difference in these two scenarios is that that </w:t>
      </w:r>
      <w:r>
        <w:rPr>
          <w:rStyle w:val="StyleUnderline"/>
          <w:highlight w:val="green"/>
        </w:rPr>
        <w:t>this</w:t>
      </w:r>
      <w:r>
        <w:rPr>
          <w:rStyle w:val="StyleUnderline"/>
        </w:rPr>
        <w:t xml:space="preserve"> fossil fuel product</w:t>
      </w:r>
      <w:r>
        <w:rPr>
          <w:sz w:val="16"/>
        </w:rPr>
        <w:t xml:space="preserve"> doesn’t just threaten the lives of individuals who voluntarily breathe it in – it </w:t>
      </w:r>
      <w:r>
        <w:rPr>
          <w:rStyle w:val="StyleUnderline"/>
          <w:highlight w:val="green"/>
        </w:rPr>
        <w:t>threatens</w:t>
      </w:r>
      <w:r>
        <w:rPr>
          <w:rStyle w:val="StyleUnderline"/>
        </w:rPr>
        <w:t xml:space="preserve"> the lives of not only every human being, but also </w:t>
      </w:r>
      <w:r>
        <w:rPr>
          <w:rStyle w:val="Emphasis"/>
          <w:highlight w:val="green"/>
        </w:rPr>
        <w:t xml:space="preserve">all life </w:t>
      </w:r>
      <w:r>
        <w:rPr>
          <w:rStyle w:val="Emphasis"/>
        </w:rPr>
        <w:t>on the planet</w:t>
      </w:r>
      <w:r>
        <w:rPr>
          <w:rStyle w:val="StyleUnderline"/>
        </w:rPr>
        <w:t>. The outcome</w:t>
      </w:r>
      <w:r>
        <w:rPr>
          <w:sz w:val="16"/>
        </w:rPr>
        <w:t xml:space="preserve"> of this scenario </w:t>
      </w:r>
      <w:r>
        <w:rPr>
          <w:rStyle w:val="StyleUnderline"/>
        </w:rPr>
        <w:t>needs to be a</w:t>
      </w:r>
      <w:r>
        <w:rPr>
          <w:sz w:val="16"/>
        </w:rPr>
        <w:t xml:space="preserve"> moratorium and eventual </w:t>
      </w:r>
      <w:r>
        <w:rPr>
          <w:rStyle w:val="Emphasis"/>
        </w:rPr>
        <w:t>end</w:t>
      </w:r>
      <w:r>
        <w:rPr>
          <w:rStyle w:val="StyleUnderline"/>
        </w:rPr>
        <w:t xml:space="preserve"> to all use of methane gas as an energy source. For the sake of</w:t>
      </w:r>
      <w:r>
        <w:rPr>
          <w:sz w:val="16"/>
        </w:rPr>
        <w:t xml:space="preserve"> all of us, </w:t>
      </w:r>
      <w:r>
        <w:rPr>
          <w:rStyle w:val="StyleUnderline"/>
        </w:rPr>
        <w:t>our</w:t>
      </w:r>
      <w:r>
        <w:rPr>
          <w:sz w:val="16"/>
        </w:rPr>
        <w:t xml:space="preserve"> communities, and </w:t>
      </w:r>
      <w:r>
        <w:rPr>
          <w:rStyle w:val="Emphasis"/>
        </w:rPr>
        <w:t>world</w:t>
      </w:r>
      <w:r>
        <w:rPr>
          <w:rStyle w:val="StyleUnderline"/>
        </w:rPr>
        <w:t>, the sooner the better</w:t>
      </w:r>
      <w:r>
        <w:rPr>
          <w:sz w:val="16"/>
        </w:rPr>
        <w:t xml:space="preserve">. This abomination is different. There is no time to waste. </w:t>
      </w:r>
    </w:p>
    <w:p w14:paraId="78AE6299" w14:textId="77777777" w:rsidR="005141E8" w:rsidRDefault="005141E8" w:rsidP="005141E8">
      <w:pPr>
        <w:rPr>
          <w:sz w:val="16"/>
        </w:rPr>
      </w:pPr>
    </w:p>
    <w:p w14:paraId="5509786C" w14:textId="77777777" w:rsidR="005141E8" w:rsidRDefault="005141E8" w:rsidP="005141E8">
      <w:pPr>
        <w:pStyle w:val="Heading3"/>
        <w:rPr>
          <w:rFonts w:cs="Calibri"/>
        </w:rPr>
      </w:pPr>
      <w:r>
        <w:rPr>
          <w:rFonts w:cs="Calibri"/>
          <w:b w:val="0"/>
        </w:rPr>
        <w:t>1NC – Mining</w:t>
      </w:r>
    </w:p>
    <w:p w14:paraId="675DB65A" w14:textId="77777777" w:rsidR="005141E8" w:rsidRDefault="005141E8" w:rsidP="005141E8">
      <w:pPr>
        <w:pStyle w:val="Heading4"/>
        <w:rPr>
          <w:rFonts w:cs="Calibri"/>
          <w:b w:val="0"/>
        </w:rPr>
      </w:pPr>
      <w:r>
        <w:rPr>
          <w:rFonts w:cs="Calibri"/>
          <w:b w:val="0"/>
        </w:rPr>
        <w:t xml:space="preserve">Loss of satellites will </w:t>
      </w:r>
      <w:r>
        <w:rPr>
          <w:rFonts w:cs="Calibri"/>
          <w:b w:val="0"/>
          <w:u w:val="single"/>
        </w:rPr>
        <w:t>shut down</w:t>
      </w:r>
      <w:r>
        <w:rPr>
          <w:rFonts w:cs="Calibri"/>
          <w:b w:val="0"/>
        </w:rPr>
        <w:t xml:space="preserve"> terrestrial mining</w:t>
      </w:r>
    </w:p>
    <w:p w14:paraId="112982D9" w14:textId="77777777" w:rsidR="005141E8" w:rsidRDefault="005141E8" w:rsidP="005141E8">
      <w:r>
        <w:t xml:space="preserve">Les </w:t>
      </w:r>
      <w:r>
        <w:rPr>
          <w:rStyle w:val="Style13ptBold"/>
        </w:rPr>
        <w:t>Johnson 13</w:t>
      </w:r>
      <w: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Society and Member of the American Institute of Aeronautics and Astronautics, National Space Society, the World Future Society, and MENSA, Sky Alert!: When Satellites Fail, p. 105</w:t>
      </w:r>
    </w:p>
    <w:p w14:paraId="008D84BF" w14:textId="77777777" w:rsidR="005141E8" w:rsidRDefault="005141E8" w:rsidP="005141E8">
      <w:r>
        <w:t>Resource Location</w:t>
      </w:r>
    </w:p>
    <w:p w14:paraId="502A328E" w14:textId="77777777" w:rsidR="005141E8" w:rsidRDefault="005141E8" w:rsidP="005141E8">
      <w:pPr>
        <w:rPr>
          <w:u w:val="single"/>
        </w:rPr>
      </w:pPr>
      <w:r>
        <w:rPr>
          <w:rStyle w:val="StyleUnderline"/>
        </w:rPr>
        <w:t>Looking for rare minerals to be mined</w:t>
      </w:r>
      <w:r>
        <w:t xml:space="preserve"> for our many gadgets, household appliances, and industrial machines</w:t>
      </w:r>
      <w:r>
        <w:rPr>
          <w:rStyle w:val="StyleUnderline"/>
        </w:rPr>
        <w:t xml:space="preserve">? </w:t>
      </w:r>
      <w:r>
        <w:rPr>
          <w:rStyle w:val="StyleUnderline"/>
          <w:highlight w:val="green"/>
        </w:rPr>
        <w:t>Soil</w:t>
      </w:r>
      <w:r>
        <w:rPr>
          <w:rStyle w:val="StyleUnderline"/>
        </w:rPr>
        <w:t xml:space="preserve"> type </w:t>
      </w:r>
      <w:r>
        <w:rPr>
          <w:rStyle w:val="StyleUnderline"/>
          <w:highlight w:val="green"/>
        </w:rPr>
        <w:t>is</w:t>
      </w:r>
      <w:r>
        <w:rPr>
          <w:rStyle w:val="StyleUnderline"/>
        </w:rPr>
        <w:t xml:space="preserve"> often </w:t>
      </w:r>
      <w:r>
        <w:rPr>
          <w:rStyle w:val="StyleUnderline"/>
          <w:highlight w:val="green"/>
        </w:rPr>
        <w:t>a</w:t>
      </w:r>
      <w:r>
        <w:rPr>
          <w:rStyle w:val="StyleUnderline"/>
        </w:rPr>
        <w:t xml:space="preserve"> strong </w:t>
      </w:r>
      <w:r>
        <w:rPr>
          <w:rStyle w:val="StyleUnderline"/>
          <w:highlight w:val="green"/>
        </w:rPr>
        <w:t>indicator of</w:t>
      </w:r>
      <w:r>
        <w:rPr>
          <w:rStyle w:val="StyleUnderline"/>
        </w:rPr>
        <w:t xml:space="preserve"> whether or not underground </w:t>
      </w:r>
      <w:r>
        <w:rPr>
          <w:rStyle w:val="StyleUnderline"/>
          <w:highlight w:val="green"/>
        </w:rPr>
        <w:t>deposits of</w:t>
      </w:r>
      <w:r>
        <w:rPr>
          <w:rStyle w:val="StyleUnderline"/>
        </w:rPr>
        <w:t xml:space="preserve"> metals and </w:t>
      </w:r>
      <w:r>
        <w:rPr>
          <w:rStyle w:val="StyleUnderline"/>
          <w:highlight w:val="green"/>
        </w:rPr>
        <w:t>minerals</w:t>
      </w:r>
      <w:r>
        <w:rPr>
          <w:rStyle w:val="StyleUnderline"/>
        </w:rPr>
        <w:t xml:space="preserve"> are located. By </w:t>
      </w:r>
      <w:r>
        <w:rPr>
          <w:rStyle w:val="Emphasis"/>
          <w:highlight w:val="green"/>
        </w:rPr>
        <w:t xml:space="preserve">using satellite </w:t>
      </w:r>
      <w:r>
        <w:rPr>
          <w:rStyle w:val="Emphasis"/>
        </w:rPr>
        <w:t>data</w:t>
      </w:r>
      <w:r>
        <w:rPr>
          <w:rStyle w:val="StyleUnderline"/>
        </w:rPr>
        <w:t xml:space="preserve"> to identify promising surface structural features and different soil types, mining </w:t>
      </w:r>
      <w:r>
        <w:rPr>
          <w:rStyle w:val="StyleUnderline"/>
          <w:highlight w:val="green"/>
        </w:rPr>
        <w:t>companies</w:t>
      </w:r>
      <w:r>
        <w:rPr>
          <w:rStyle w:val="StyleUnderline"/>
        </w:rPr>
        <w:t xml:space="preserve"> can </w:t>
      </w:r>
      <w:r>
        <w:rPr>
          <w:rStyle w:val="Emphasis"/>
        </w:rPr>
        <w:t xml:space="preserve">better </w:t>
      </w:r>
      <w:r>
        <w:rPr>
          <w:rStyle w:val="Emphasis"/>
          <w:highlight w:val="green"/>
        </w:rPr>
        <w:t xml:space="preserve">identify </w:t>
      </w:r>
      <w:r>
        <w:rPr>
          <w:rStyle w:val="Emphasis"/>
        </w:rPr>
        <w:t xml:space="preserve">promising </w:t>
      </w:r>
      <w:r>
        <w:rPr>
          <w:rStyle w:val="Emphasis"/>
          <w:highlight w:val="green"/>
        </w:rPr>
        <w:t>mining locations</w:t>
      </w:r>
      <w:r>
        <w:rPr>
          <w:rStyle w:val="StyleUnderline"/>
          <w:highlight w:val="green"/>
        </w:rPr>
        <w:t xml:space="preserve">, </w:t>
      </w:r>
      <w:r>
        <w:rPr>
          <w:rStyle w:val="Emphasis"/>
          <w:highlight w:val="green"/>
        </w:rPr>
        <w:t>wasting less time and effort</w:t>
      </w:r>
      <w:r>
        <w:rPr>
          <w:rStyle w:val="StyleUnderline"/>
        </w:rPr>
        <w:t xml:space="preserve"> in finding the best places to obtain much-needed industrial resources. </w:t>
      </w:r>
      <w:r>
        <w:rPr>
          <w:rStyle w:val="Emphasis"/>
          <w:highlight w:val="green"/>
        </w:rPr>
        <w:t>Without</w:t>
      </w:r>
      <w:r>
        <w:rPr>
          <w:rStyle w:val="StyleUnderline"/>
          <w:highlight w:val="green"/>
        </w:rPr>
        <w:t xml:space="preserve"> satellite </w:t>
      </w:r>
      <w:r>
        <w:rPr>
          <w:rStyle w:val="StyleUnderline"/>
        </w:rPr>
        <w:t xml:space="preserve">images, the finding and assessment of promising new </w:t>
      </w:r>
      <w:r>
        <w:rPr>
          <w:rStyle w:val="StyleUnderline"/>
          <w:highlight w:val="green"/>
        </w:rPr>
        <w:t xml:space="preserve">mines would </w:t>
      </w:r>
      <w:r>
        <w:rPr>
          <w:rStyle w:val="Emphasis"/>
          <w:sz w:val="24"/>
          <w:szCs w:val="26"/>
          <w:highlight w:val="green"/>
        </w:rPr>
        <w:t>grind to a halt</w:t>
      </w:r>
      <w:r>
        <w:rPr>
          <w:rStyle w:val="StyleUnderline"/>
          <w:highlight w:val="green"/>
        </w:rPr>
        <w:t xml:space="preserve"> as</w:t>
      </w:r>
      <w:r>
        <w:rPr>
          <w:rStyle w:val="StyleUnderline"/>
        </w:rPr>
        <w:t xml:space="preserve"> the </w:t>
      </w:r>
      <w:r>
        <w:rPr>
          <w:rStyle w:val="StyleUnderline"/>
          <w:highlight w:val="green"/>
        </w:rPr>
        <w:t xml:space="preserve">industries </w:t>
      </w:r>
      <w:r>
        <w:rPr>
          <w:rStyle w:val="Emphasis"/>
          <w:highlight w:val="green"/>
        </w:rPr>
        <w:t>retooled</w:t>
      </w:r>
      <w:r>
        <w:rPr>
          <w:rStyle w:val="StyleUnderline"/>
        </w:rPr>
        <w:t xml:space="preserve"> back </w:t>
      </w:r>
      <w:r>
        <w:rPr>
          <w:rStyle w:val="StyleUnderline"/>
          <w:highlight w:val="green"/>
        </w:rPr>
        <w:t>into</w:t>
      </w:r>
      <w:r>
        <w:rPr>
          <w:rStyle w:val="StyleUnderline"/>
        </w:rPr>
        <w:t xml:space="preserve"> the days of </w:t>
      </w:r>
      <w:r>
        <w:rPr>
          <w:rStyle w:val="Emphasis"/>
        </w:rPr>
        <w:t xml:space="preserve">much slower and labor-intensive field </w:t>
      </w:r>
      <w:r>
        <w:rPr>
          <w:rStyle w:val="Emphasis"/>
          <w:highlight w:val="green"/>
        </w:rPr>
        <w:t>surveys</w:t>
      </w:r>
      <w:r>
        <w:rPr>
          <w:rStyle w:val="StyleUnderline"/>
        </w:rPr>
        <w:t xml:space="preserve"> (but </w:t>
      </w:r>
      <w:r>
        <w:rPr>
          <w:rStyle w:val="Emphasis"/>
          <w:highlight w:val="green"/>
        </w:rPr>
        <w:t>without GPS!</w:t>
      </w:r>
      <w:r>
        <w:rPr>
          <w:rStyle w:val="StyleUnderline"/>
        </w:rPr>
        <w:t>).</w:t>
      </w:r>
    </w:p>
    <w:p w14:paraId="7DE26101" w14:textId="77777777" w:rsidR="005141E8" w:rsidRDefault="005141E8" w:rsidP="005141E8">
      <w:pPr>
        <w:pStyle w:val="Heading4"/>
        <w:rPr>
          <w:rFonts w:cs="Calibri"/>
        </w:rPr>
      </w:pPr>
      <w:r>
        <w:rPr>
          <w:rFonts w:cs="Calibri"/>
          <w:b w:val="0"/>
        </w:rPr>
        <w:t xml:space="preserve">Amazon mining will cause </w:t>
      </w:r>
      <w:r>
        <w:rPr>
          <w:rFonts w:cs="Calibri"/>
          <w:b w:val="0"/>
          <w:u w:val="single"/>
        </w:rPr>
        <w:t>extinction</w:t>
      </w:r>
    </w:p>
    <w:p w14:paraId="70B04C7C" w14:textId="77777777" w:rsidR="005141E8" w:rsidRDefault="005141E8" w:rsidP="005141E8">
      <w:r>
        <w:t xml:space="preserve">Charito </w:t>
      </w:r>
      <w:r>
        <w:rPr>
          <w:rStyle w:val="Style13ptBold"/>
        </w:rPr>
        <w:t>Ushiñahua 11</w:t>
      </w:r>
      <w:r>
        <w:t>, Anthropologist Working for the Preservation of Indigenous Amazonian Cultures, “Yanomami Indians: The Fierce People?”, http://www.amazon-indians.org/yanomami.html</w:t>
      </w:r>
    </w:p>
    <w:p w14:paraId="36732B41" w14:textId="77777777" w:rsidR="005141E8" w:rsidRDefault="005141E8" w:rsidP="005141E8">
      <w:pPr>
        <w:rPr>
          <w:sz w:val="12"/>
        </w:rPr>
      </w:pPr>
      <w:r>
        <w:rPr>
          <w:sz w:val="12"/>
        </w:rPr>
        <w:t xml:space="preserve">A mineralogical survey of the northern Amazon by the Brazilian government in 1975 revealed the presence of gold ore in the Roraima region of Brazil. By the early 1980's, miners in search of gold began invading the Yanomami territory in Brazil and by 1987 it had become a full-fledged gold rush. Over 30,000 prospectors entered Yanomami lands and established over a hundred clandestine mining operations. The resulting massacres and diseases brought by these invaders is estimated to have caused the death of over 2,000 Yanomami. </w:t>
      </w:r>
      <w:r>
        <w:rPr>
          <w:rStyle w:val="StyleUnderline"/>
        </w:rPr>
        <w:t xml:space="preserve">One of the problems with gold </w:t>
      </w:r>
      <w:r>
        <w:rPr>
          <w:rStyle w:val="StyleUnderline"/>
          <w:highlight w:val="green"/>
        </w:rPr>
        <w:t>mining is</w:t>
      </w:r>
      <w:r>
        <w:rPr>
          <w:rStyle w:val="StyleUnderline"/>
        </w:rPr>
        <w:t xml:space="preserve"> the </w:t>
      </w:r>
      <w:r>
        <w:rPr>
          <w:rStyle w:val="Emphasis"/>
          <w:highlight w:val="green"/>
        </w:rPr>
        <w:t>environmental destruction</w:t>
      </w:r>
      <w:r>
        <w:rPr>
          <w:rStyle w:val="StyleUnderline"/>
        </w:rPr>
        <w:t xml:space="preserve"> it causes</w:t>
      </w:r>
      <w:r>
        <w:rPr>
          <w:sz w:val="12"/>
        </w:rPr>
        <w:t xml:space="preserve">. In order to separate gold from rocks and soil, mercury is used. </w:t>
      </w:r>
      <w:r>
        <w:rPr>
          <w:rStyle w:val="StyleUnderline"/>
          <w:highlight w:val="green"/>
        </w:rPr>
        <w:t>Mercury</w:t>
      </w:r>
      <w:r>
        <w:rPr>
          <w:rStyle w:val="StyleUnderline"/>
        </w:rPr>
        <w:t xml:space="preserve"> in the rivers and streams </w:t>
      </w:r>
      <w:r>
        <w:rPr>
          <w:rStyle w:val="Emphasis"/>
          <w:highlight w:val="green"/>
        </w:rPr>
        <w:t>bio-accumulates</w:t>
      </w:r>
      <w:r>
        <w:rPr>
          <w:rStyle w:val="StyleUnderline"/>
          <w:highlight w:val="green"/>
        </w:rPr>
        <w:t xml:space="preserve"> and permeates the </w:t>
      </w:r>
      <w:r>
        <w:rPr>
          <w:rStyle w:val="StyleUnderline"/>
        </w:rPr>
        <w:t xml:space="preserve">entire </w:t>
      </w:r>
      <w:r>
        <w:rPr>
          <w:rStyle w:val="Emphasis"/>
          <w:highlight w:val="green"/>
        </w:rPr>
        <w:t>ecosystem</w:t>
      </w:r>
      <w:r>
        <w:rPr>
          <w:sz w:val="12"/>
        </w:rPr>
        <w:t xml:space="preserve">. The mercury accumulates in predators and hunters (such as the Yanomami) higher up the food chain and creates a neurotoxin that causes birth defects and abnormal child development. The Yanomami have had increased child mortality rates while their birth rates have declined putting their very existence into risk. Moreover, malaria increased in the area due to the stagnant pools left by the miners that increase the mosquito populations that are vectors of the disease. Some have estimated that malaria is responsible for the deaths of about 13% of the Yanomami population every year. However, the negative influence of the miners extends beyond physical health. Their introduction of alcohol and other western goods has had an immense negative effect on Yanomami society itself. In response to the crisis created by the gold miners, in 1992 the Yanomami territory was protected by the Brazilian government by creating a federal indigenous reserve. However, the gold miners were not happy about the creation of the reserve and in July, 1993, a group of miners tried to exterminate an entire village in what has become to be known as the "Haximu Massacre." At lease 16 Yanomami were killed in what many have called genocide. Some of the miners were tried and convicted and after numerous appeals on the 7th of August, 2006 the Brazilian Supreme Federal Court reaffirmed that the crime known as the Haximu Massacre and upheld the ruling sentencing the miners to 19 years in prison for genocide. However, to this day there is political pressure by the mining industry to reduce the Yanomami territory and allow commercial mining operations on their lands.  In the year 2000, a journalist named Patrick Tierney published a book called, "Darkness in El Dorado," and accused anthropologist Napoleon Chagnon and his colleague geneticist James Neel of numerous misdeeds, among them intentionally creating an epidemic of measles among the Yanomami people in order to study the effects of natural selection on primitive societies. Tierney states that the resulting epidemic caused the death of hundreds of Yanomami. Incredibly, Tierney charged that the experiments were funded by the US Atomic Energy Commission, who sought to model the societal consequences of mass mortality caused by nuclear war. In addition to the measles epidemic, Tierney charged that Chagnon mischaracterized the Yanomami as "The Fierce People" when in fact it was Chagnon who was causing the violence by introducing enormous amounts of western goods such as machetes into the Yanomami society, thus stimulating warfare over the introduced goods. Tierney also accused Chagnon of fraud by staging films, such as "The Axe Fight" that he helped produce. The journalist charged that the anthropologist prescripted the films and that they were not spontaneous as portrayed. Tierney's book caused an uproar in the anthropological community and the American Anthropological Association (AAA) got involved in the debate. In fact, the AAA convened a special commission to investigate the allegations against Chagnon and Neel. The report by the AAA issued in May, 2002 exonerated the anthropologist and geneticist from causing a measles epidemic among the Yanomami. Nonetheless, the AAA criticized some aspects of Chagnon's research, including his portrayal of the Yanomami as "The Fierce People," and his bribing of Venezuelan officials. However, the AAA debate was not over and three years later in June, 2005 they rescinded the acceptance of the 2002 report. As someone who is working to support indigenous people, I would like to point out that over the many years since publishing his first book on the Yanomami (whose revenues made him a millionaire), Chagnon has failed to bring significant aid to the Yanomami people. In fact, he sought to damage the indigenous movement by publicly criticizing Davi Kopenawa, a Yanomami activist who helped establish the Yanomami reserve in Brazil. One might ask if it was proper behavior for an anthropologist to hurt the efforts of an indigenous Amazonian activist attempting to defend his people. Interestingly, the Yanomami leader Davi Kopenawa has predicted the destruction of the entire human race if the Amazon Rainforest is destroyed. Kopenawa states, "The </w:t>
      </w:r>
      <w:r>
        <w:rPr>
          <w:rStyle w:val="StyleUnderline"/>
        </w:rPr>
        <w:t>forest-land will</w:t>
      </w:r>
      <w:r>
        <w:rPr>
          <w:sz w:val="12"/>
        </w:rPr>
        <w:t xml:space="preserve"> only </w:t>
      </w:r>
      <w:r>
        <w:rPr>
          <w:rStyle w:val="StyleUnderline"/>
        </w:rPr>
        <w:t>die</w:t>
      </w:r>
      <w:r>
        <w:rPr>
          <w:sz w:val="12"/>
        </w:rPr>
        <w:t xml:space="preserve"> if it is destroyed by whites. Then, the </w:t>
      </w:r>
      <w:r>
        <w:rPr>
          <w:rStyle w:val="StyleUnderline"/>
        </w:rPr>
        <w:t>creeks will disappear</w:t>
      </w:r>
      <w:r>
        <w:rPr>
          <w:sz w:val="12"/>
        </w:rPr>
        <w:t xml:space="preserve">, the </w:t>
      </w:r>
      <w:r>
        <w:rPr>
          <w:rStyle w:val="StyleUnderline"/>
        </w:rPr>
        <w:t>land will crumble</w:t>
      </w:r>
      <w:r>
        <w:rPr>
          <w:sz w:val="12"/>
        </w:rPr>
        <w:t xml:space="preserve">, the </w:t>
      </w:r>
      <w:r>
        <w:rPr>
          <w:rStyle w:val="StyleUnderline"/>
        </w:rPr>
        <w:t>trees will dry</w:t>
      </w:r>
      <w:r>
        <w:rPr>
          <w:sz w:val="12"/>
        </w:rPr>
        <w:t xml:space="preserve"> and the stones of the mountains will shatter under the heat. The xapiripë spirits who live in the mountain ranges and play in the forest will eventually flee. Their fathers, the shamans, will not be able to summon them to protect us. </w:t>
      </w:r>
      <w:r>
        <w:rPr>
          <w:rStyle w:val="StyleUnderline"/>
        </w:rPr>
        <w:t xml:space="preserve">The </w:t>
      </w:r>
      <w:r>
        <w:rPr>
          <w:rStyle w:val="StyleUnderline"/>
          <w:highlight w:val="green"/>
        </w:rPr>
        <w:t xml:space="preserve">forest-land </w:t>
      </w:r>
      <w:r>
        <w:rPr>
          <w:rStyle w:val="StyleUnderline"/>
        </w:rPr>
        <w:t xml:space="preserve">will </w:t>
      </w:r>
      <w:r>
        <w:rPr>
          <w:rStyle w:val="StyleUnderline"/>
          <w:highlight w:val="green"/>
        </w:rPr>
        <w:t>become dry and empty</w:t>
      </w:r>
      <w:r>
        <w:rPr>
          <w:sz w:val="12"/>
        </w:rPr>
        <w:t xml:space="preserve">. The shamans will no longer be able to deter the smoke-epidemics and the malefic beings who make us ill. And so </w:t>
      </w:r>
      <w:r>
        <w:rPr>
          <w:rStyle w:val="StyleUnderline"/>
        </w:rPr>
        <w:t>everyone will die</w:t>
      </w:r>
      <w:r>
        <w:rPr>
          <w:sz w:val="12"/>
        </w:rPr>
        <w:t xml:space="preserve">." </w:t>
      </w:r>
      <w:r>
        <w:rPr>
          <w:rStyle w:val="StyleUnderline"/>
        </w:rPr>
        <w:t>Many ecologists</w:t>
      </w:r>
      <w:r>
        <w:rPr>
          <w:sz w:val="12"/>
        </w:rPr>
        <w:t xml:space="preserve"> seem to </w:t>
      </w:r>
      <w:r>
        <w:rPr>
          <w:rStyle w:val="StyleUnderline"/>
        </w:rPr>
        <w:t>agree</w:t>
      </w:r>
      <w:r>
        <w:rPr>
          <w:sz w:val="12"/>
        </w:rPr>
        <w:t xml:space="preserve"> with Kopenawa, </w:t>
      </w:r>
      <w:r>
        <w:rPr>
          <w:rStyle w:val="StyleUnderline"/>
        </w:rPr>
        <w:t xml:space="preserve">believing that the </w:t>
      </w:r>
      <w:r>
        <w:rPr>
          <w:rStyle w:val="StyleUnderline"/>
          <w:highlight w:val="green"/>
        </w:rPr>
        <w:t xml:space="preserve">Amazon </w:t>
      </w:r>
      <w:r>
        <w:rPr>
          <w:rStyle w:val="StyleUnderline"/>
        </w:rPr>
        <w:t xml:space="preserve">Rainforest </w:t>
      </w:r>
      <w:r>
        <w:rPr>
          <w:rStyle w:val="StyleUnderline"/>
          <w:highlight w:val="green"/>
        </w:rPr>
        <w:t xml:space="preserve">are the </w:t>
      </w:r>
      <w:r>
        <w:rPr>
          <w:rStyle w:val="Emphasis"/>
          <w:highlight w:val="green"/>
        </w:rPr>
        <w:t>"lungs of the Earth"</w:t>
      </w:r>
      <w:r>
        <w:rPr>
          <w:rStyle w:val="StyleUnderline"/>
        </w:rPr>
        <w:t xml:space="preserve"> and that if the Amazon is destroyed, it will </w:t>
      </w:r>
      <w:r>
        <w:rPr>
          <w:rStyle w:val="StyleUnderline"/>
          <w:highlight w:val="green"/>
        </w:rPr>
        <w:t xml:space="preserve">cause a </w:t>
      </w:r>
      <w:r>
        <w:rPr>
          <w:rStyle w:val="Emphasis"/>
          <w:highlight w:val="green"/>
        </w:rPr>
        <w:t>global ecological disaster</w:t>
      </w:r>
      <w:r>
        <w:rPr>
          <w:rStyle w:val="StyleUnderline"/>
          <w:highlight w:val="green"/>
        </w:rPr>
        <w:t xml:space="preserve"> resulting in </w:t>
      </w:r>
      <w:r>
        <w:rPr>
          <w:rStyle w:val="StyleUnderline"/>
        </w:rPr>
        <w:t xml:space="preserve">the eventual </w:t>
      </w:r>
      <w:r>
        <w:rPr>
          <w:rStyle w:val="Emphasis"/>
          <w:highlight w:val="green"/>
        </w:rPr>
        <w:t>destruction of the human race</w:t>
      </w:r>
      <w:r>
        <w:rPr>
          <w:sz w:val="12"/>
        </w:rPr>
        <w:t xml:space="preserve">. </w:t>
      </w:r>
    </w:p>
    <w:p w14:paraId="7B4F4057" w14:textId="77777777" w:rsidR="005141E8" w:rsidRDefault="005141E8" w:rsidP="005141E8"/>
    <w:p w14:paraId="2A6440BE" w14:textId="77777777" w:rsidR="005141E8" w:rsidRDefault="005141E8" w:rsidP="005141E8">
      <w:pPr>
        <w:pStyle w:val="Heading4"/>
        <w:rPr>
          <w:rFonts w:cs="Calibri"/>
        </w:rPr>
      </w:pPr>
      <w:r>
        <w:rPr>
          <w:rFonts w:cs="Calibri"/>
          <w:b w:val="0"/>
        </w:rPr>
        <w:t>Antarctic mining causes nuclear war.</w:t>
      </w:r>
    </w:p>
    <w:p w14:paraId="63148BAB" w14:textId="77777777" w:rsidR="005141E8" w:rsidRDefault="005141E8" w:rsidP="005141E8">
      <w:r>
        <w:t xml:space="preserve">David W. </w:t>
      </w:r>
      <w:r>
        <w:rPr>
          <w:rStyle w:val="Style13ptBold"/>
        </w:rPr>
        <w:t>Floren 1</w:t>
      </w:r>
      <w:r>
        <w:t>, J.D. from the University of Oregon, “Antarctic Mining Regimes: An Appreciation of the Attainable”, Journal of Environmental Law and Litigation, Fall, Volume 16, Number 2, 467-513</w:t>
      </w:r>
    </w:p>
    <w:p w14:paraId="263F0660" w14:textId="77777777" w:rsidR="005141E8" w:rsidRDefault="005141E8" w:rsidP="005141E8">
      <w:pPr>
        <w:rPr>
          <w:szCs w:val="20"/>
        </w:rPr>
      </w:pPr>
      <w:r>
        <w:rPr>
          <w:szCs w:val="20"/>
        </w:rPr>
        <w:t xml:space="preserve">Concern for the quality of the environment provides a great reason for a mining moratorium, but additional justifications exist. Critics of CRAMRA worry about Antarctica becoming a "scene [or] object of international discord." n221 Largely ignored in the ATS debate is </w:t>
      </w:r>
      <w:r>
        <w:rPr>
          <w:rStyle w:val="StyleUnderline"/>
          <w:szCs w:val="20"/>
        </w:rPr>
        <w:t xml:space="preserve">the real </w:t>
      </w:r>
      <w:r>
        <w:rPr>
          <w:rStyle w:val="StyleUnderline"/>
          <w:szCs w:val="20"/>
          <w:highlight w:val="green"/>
        </w:rPr>
        <w:t>danger</w:t>
      </w:r>
      <w:r>
        <w:rPr>
          <w:szCs w:val="20"/>
        </w:rPr>
        <w:t xml:space="preserve"> an </w:t>
      </w:r>
      <w:r>
        <w:rPr>
          <w:rStyle w:val="StyleUnderline"/>
          <w:szCs w:val="20"/>
        </w:rPr>
        <w:t xml:space="preserve">introduction </w:t>
      </w:r>
      <w:r>
        <w:rPr>
          <w:rStyle w:val="StyleUnderline"/>
          <w:szCs w:val="20"/>
          <w:highlight w:val="green"/>
        </w:rPr>
        <w:t xml:space="preserve">of </w:t>
      </w:r>
      <w:r>
        <w:rPr>
          <w:rStyle w:val="Emphasis"/>
          <w:szCs w:val="20"/>
          <w:highlight w:val="green"/>
        </w:rPr>
        <w:t>mining</w:t>
      </w:r>
      <w:r>
        <w:rPr>
          <w:szCs w:val="20"/>
        </w:rPr>
        <w:t xml:space="preserve"> and fossil fuel facilities and </w:t>
      </w:r>
      <w:r>
        <w:rPr>
          <w:rStyle w:val="StyleUnderline"/>
          <w:szCs w:val="20"/>
        </w:rPr>
        <w:t xml:space="preserve">infrastructure would pose </w:t>
      </w:r>
      <w:r>
        <w:rPr>
          <w:rStyle w:val="StyleUnderline"/>
          <w:szCs w:val="20"/>
          <w:highlight w:val="green"/>
        </w:rPr>
        <w:t>to</w:t>
      </w:r>
      <w:r>
        <w:rPr>
          <w:szCs w:val="20"/>
        </w:rPr>
        <w:t xml:space="preserve"> the </w:t>
      </w:r>
      <w:r>
        <w:rPr>
          <w:rStyle w:val="StyleUnderline"/>
          <w:szCs w:val="20"/>
        </w:rPr>
        <w:t>integrity of</w:t>
      </w:r>
      <w:r>
        <w:rPr>
          <w:szCs w:val="20"/>
        </w:rPr>
        <w:t xml:space="preserve"> the </w:t>
      </w:r>
      <w:r>
        <w:rPr>
          <w:rStyle w:val="StyleUnderline"/>
          <w:szCs w:val="20"/>
          <w:highlight w:val="green"/>
        </w:rPr>
        <w:t xml:space="preserve">peacekeeping </w:t>
      </w:r>
      <w:r>
        <w:rPr>
          <w:rStyle w:val="StyleUnderline"/>
          <w:szCs w:val="20"/>
        </w:rPr>
        <w:t>goals of the ATS</w:t>
      </w:r>
      <w:r>
        <w:rPr>
          <w:szCs w:val="20"/>
        </w:rPr>
        <w:t xml:space="preserve">. n222 </w:t>
      </w:r>
      <w:r>
        <w:rPr>
          <w:rStyle w:val="StyleUnderline"/>
          <w:szCs w:val="20"/>
        </w:rPr>
        <w:t>Such facilities and their transportation mechanisms (</w:t>
      </w:r>
      <w:r>
        <w:rPr>
          <w:rStyle w:val="StyleUnderline"/>
          <w:szCs w:val="20"/>
          <w:highlight w:val="green"/>
        </w:rPr>
        <w:t>pipelines</w:t>
      </w:r>
      <w:r>
        <w:rPr>
          <w:rStyle w:val="StyleUnderline"/>
          <w:szCs w:val="20"/>
        </w:rPr>
        <w:t xml:space="preserve">, tankers, etc.) </w:t>
      </w:r>
      <w:r>
        <w:rPr>
          <w:rStyle w:val="StyleUnderline"/>
          <w:szCs w:val="20"/>
          <w:highlight w:val="green"/>
        </w:rPr>
        <w:t xml:space="preserve">will be </w:t>
      </w:r>
      <w:r>
        <w:rPr>
          <w:rStyle w:val="Emphasis"/>
          <w:szCs w:val="20"/>
        </w:rPr>
        <w:t xml:space="preserve">important </w:t>
      </w:r>
      <w:r>
        <w:rPr>
          <w:rStyle w:val="Emphasis"/>
          <w:szCs w:val="20"/>
          <w:highlight w:val="green"/>
        </w:rPr>
        <w:t>targets</w:t>
      </w:r>
      <w:r>
        <w:rPr>
          <w:rStyle w:val="StyleUnderline"/>
          <w:szCs w:val="20"/>
        </w:rPr>
        <w:t xml:space="preserve"> for destruction or seizure </w:t>
      </w:r>
      <w:r>
        <w:rPr>
          <w:rStyle w:val="StyleUnderline"/>
          <w:szCs w:val="20"/>
          <w:highlight w:val="green"/>
        </w:rPr>
        <w:t>during</w:t>
      </w:r>
      <w:r>
        <w:rPr>
          <w:rStyle w:val="StyleUnderline"/>
          <w:szCs w:val="20"/>
        </w:rPr>
        <w:t xml:space="preserve"> any armed </w:t>
      </w:r>
      <w:r>
        <w:rPr>
          <w:rStyle w:val="StyleUnderline"/>
          <w:szCs w:val="20"/>
          <w:highlight w:val="green"/>
        </w:rPr>
        <w:t>conflict</w:t>
      </w:r>
      <w:r>
        <w:rPr>
          <w:rStyle w:val="StyleUnderline"/>
          <w:szCs w:val="20"/>
        </w:rPr>
        <w:t xml:space="preserve"> involving any nation reliant on Antarctic mineral and fossil fuel resources</w:t>
      </w:r>
      <w:r>
        <w:rPr>
          <w:szCs w:val="20"/>
        </w:rPr>
        <w:t xml:space="preserve">. Article I bans, "inter alia, any measures of a military nature, such as the establishment of military bases and fortifications, the carrying out of military maneuvers, as well as the testing of any type of weapons." n223 Although mining qua mining is clearly not military in nature, the simple existence of mining facilities necessarily entails certain consequences. The history of armed conflict shows the increasingly vital role played by mineral and energy resource facilities in sustaining wartime economies. n224 Such </w:t>
      </w:r>
      <w:r>
        <w:rPr>
          <w:rStyle w:val="StyleUnderline"/>
          <w:szCs w:val="20"/>
        </w:rPr>
        <w:t>facilities have always been selected as priority targets</w:t>
      </w:r>
      <w:r>
        <w:rPr>
          <w:szCs w:val="20"/>
        </w:rPr>
        <w:t xml:space="preserve"> in military planning and strategy sessions, and the absence of major civilian targets in Antarctica further emphasizes the focus on mining facilityes. Target status is inseparable from the existence of productive mining and fossil fuel facilities, n225 and target priority grows with  [*504]  distance from large human population centers. n226 Compounding this problem is the possibility that </w:t>
      </w:r>
      <w:r>
        <w:rPr>
          <w:rStyle w:val="Emphasis"/>
          <w:szCs w:val="20"/>
          <w:highlight w:val="green"/>
        </w:rPr>
        <w:t>nuclear weapons might be used</w:t>
      </w:r>
      <w:r>
        <w:rPr>
          <w:szCs w:val="20"/>
        </w:rPr>
        <w:t xml:space="preserve">. The </w:t>
      </w:r>
      <w:r>
        <w:rPr>
          <w:rStyle w:val="StyleUnderline"/>
          <w:szCs w:val="20"/>
          <w:highlight w:val="green"/>
        </w:rPr>
        <w:t>remoteness and inaccessibility</w:t>
      </w:r>
      <w:r>
        <w:rPr>
          <w:szCs w:val="20"/>
        </w:rPr>
        <w:t xml:space="preserve"> of targets in the AT Area, n227 combined with the tiny number of anticipated human casualties </w:t>
      </w:r>
      <w:r>
        <w:rPr>
          <w:rStyle w:val="StyleUnderline"/>
          <w:szCs w:val="20"/>
          <w:highlight w:val="green"/>
        </w:rPr>
        <w:t>boosts the likelihood</w:t>
      </w:r>
      <w:r>
        <w:rPr>
          <w:rStyle w:val="StyleUnderline"/>
          <w:szCs w:val="20"/>
        </w:rPr>
        <w:t xml:space="preserve"> that tactical nuclear weaponry would be engaged</w:t>
      </w:r>
      <w:r>
        <w:rPr>
          <w:szCs w:val="20"/>
        </w:rPr>
        <w:t xml:space="preserve"> to achieve top military priorities, despite AT obligations n228 and other international accords discouraging their use. n229</w:t>
      </w:r>
    </w:p>
    <w:p w14:paraId="5AE44FE3" w14:textId="77777777" w:rsidR="005141E8" w:rsidRDefault="005141E8" w:rsidP="005141E8"/>
    <w:p w14:paraId="03D9AE74" w14:textId="77777777" w:rsidR="005141E8" w:rsidRDefault="005141E8" w:rsidP="005141E8">
      <w:pPr>
        <w:pStyle w:val="Heading3"/>
        <w:rPr>
          <w:rFonts w:cs="Calibri"/>
        </w:rPr>
      </w:pPr>
      <w:r>
        <w:rPr>
          <w:rFonts w:cs="Calibri"/>
          <w:b w:val="0"/>
        </w:rPr>
        <w:t>1NC – Drones</w:t>
      </w:r>
    </w:p>
    <w:p w14:paraId="51065CB3" w14:textId="77777777" w:rsidR="005141E8" w:rsidRDefault="005141E8" w:rsidP="005141E8">
      <w:pPr>
        <w:pStyle w:val="Heading4"/>
        <w:rPr>
          <w:rFonts w:cs="Calibri"/>
          <w:b w:val="0"/>
        </w:rPr>
      </w:pPr>
      <w:r>
        <w:rPr>
          <w:rFonts w:cs="Calibri"/>
          <w:b w:val="0"/>
        </w:rPr>
        <w:t xml:space="preserve">Loss of satellites </w:t>
      </w:r>
      <w:r>
        <w:rPr>
          <w:rFonts w:cs="Calibri"/>
          <w:b w:val="0"/>
          <w:u w:val="single"/>
        </w:rPr>
        <w:t>shuts down</w:t>
      </w:r>
      <w:r>
        <w:rPr>
          <w:rFonts w:cs="Calibri"/>
          <w:b w:val="0"/>
        </w:rPr>
        <w:t xml:space="preserve"> drones</w:t>
      </w:r>
    </w:p>
    <w:p w14:paraId="7C1F2095" w14:textId="77777777" w:rsidR="005141E8" w:rsidRDefault="005141E8" w:rsidP="005141E8">
      <w:r>
        <w:t xml:space="preserve">Daniel </w:t>
      </w:r>
      <w:r>
        <w:rPr>
          <w:rStyle w:val="Style13ptBold"/>
        </w:rPr>
        <w:t>Ventre 11</w:t>
      </w:r>
      <w:r>
        <w:t>, Engineer for CNRS and Researcher for CESDIP, Cyberwar and Information Warfare, p. 198-199</w:t>
      </w:r>
    </w:p>
    <w:p w14:paraId="5131E100" w14:textId="77777777" w:rsidR="005141E8" w:rsidRDefault="005141E8" w:rsidP="005141E8">
      <w:r>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raises specific problems: there are multiple actors, unpredictable at that, who do not abide by the same rules. New orders in conflicts are imposing the implementation of an ever more important need for information, and information collection and processing. </w:t>
      </w:r>
      <w:r>
        <w:rPr>
          <w:rStyle w:val="StyleUnderline"/>
          <w:highlight w:val="green"/>
        </w:rPr>
        <w:t>Networks</w:t>
      </w:r>
      <w:r>
        <w:rPr>
          <w:rStyle w:val="StyleUnderline"/>
        </w:rPr>
        <w:t xml:space="preserve"> now </w:t>
      </w:r>
      <w:r>
        <w:rPr>
          <w:rStyle w:val="StyleUnderline"/>
          <w:highlight w:val="green"/>
        </w:rPr>
        <w:t>have</w:t>
      </w:r>
      <w:r>
        <w:rPr>
          <w:rStyle w:val="StyleUnderline"/>
        </w:rPr>
        <w:t xml:space="preserve"> an </w:t>
      </w:r>
      <w:r>
        <w:rPr>
          <w:rStyle w:val="Emphasis"/>
        </w:rPr>
        <w:t xml:space="preserve">incredible </w:t>
      </w:r>
      <w:r>
        <w:rPr>
          <w:rStyle w:val="Emphasis"/>
          <w:highlight w:val="green"/>
        </w:rPr>
        <w:t>importance</w:t>
      </w:r>
      <w:r>
        <w:t>. The document refers to the growing threats against American heritage: the USA is a target and the increasing amount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brings to mind the fact that the US Air Force uses commercial, even foreign, applications for its cyberspace operations.</w:t>
      </w:r>
    </w:p>
    <w:p w14:paraId="019193FF" w14:textId="77777777" w:rsidR="005141E8" w:rsidRDefault="005141E8" w:rsidP="005141E8">
      <w:r>
        <w:rPr>
          <w:rStyle w:val="StyleUnderline"/>
          <w:highlight w:val="green"/>
        </w:rPr>
        <w:t>Info</w:t>
      </w:r>
      <w:r>
        <w:rPr>
          <w:rStyle w:val="StyleUnderline"/>
        </w:rPr>
        <w:t xml:space="preserve">rmation space </w:t>
      </w:r>
      <w:r>
        <w:rPr>
          <w:rStyle w:val="StyleUnderline"/>
          <w:highlight w:val="green"/>
        </w:rPr>
        <w:t>extends to space</w:t>
      </w:r>
      <w:r>
        <w:t xml:space="preserve">124, </w:t>
      </w:r>
      <w:r>
        <w:rPr>
          <w:rStyle w:val="StyleUnderline"/>
        </w:rPr>
        <w:t>particularly via communication and observation satellites</w:t>
      </w:r>
      <w:r>
        <w:t xml:space="preserve">125. </w:t>
      </w:r>
      <w:r>
        <w:rPr>
          <w:rStyle w:val="StyleUnderline"/>
          <w:highlight w:val="green"/>
        </w:rPr>
        <w:t xml:space="preserve">Satellites are </w:t>
      </w:r>
      <w:r>
        <w:rPr>
          <w:rStyle w:val="StyleUnderline"/>
        </w:rPr>
        <w:t xml:space="preserve">the </w:t>
      </w:r>
      <w:r>
        <w:rPr>
          <w:rStyle w:val="StyleUnderline"/>
          <w:highlight w:val="green"/>
        </w:rPr>
        <w:t>key</w:t>
      </w:r>
      <w:r>
        <w:rPr>
          <w:rStyle w:val="StyleUnderline"/>
        </w:rPr>
        <w:t>stone</w:t>
      </w:r>
      <w:r>
        <w:rPr>
          <w:rStyle w:val="StyleUnderline"/>
          <w:highlight w:val="green"/>
        </w:rPr>
        <w:t xml:space="preserve"> to</w:t>
      </w:r>
      <w:r>
        <w:rPr>
          <w:rStyle w:val="StyleUnderline"/>
        </w:rPr>
        <w:t xml:space="preserve"> the cyberspace and communication systems, but also the security system: </w:t>
      </w:r>
      <w:r>
        <w:rPr>
          <w:rStyle w:val="StyleUnderline"/>
          <w:highlight w:val="green"/>
        </w:rPr>
        <w:t>monitoring</w:t>
      </w:r>
      <w:r>
        <w:t xml:space="preserve"> (Echelon network is the symbol), </w:t>
      </w:r>
      <w:r>
        <w:rPr>
          <w:rStyle w:val="StyleUnderline"/>
          <w:highlight w:val="green"/>
        </w:rPr>
        <w:t>observation, communication</w:t>
      </w:r>
      <w:r>
        <w:rPr>
          <w:rStyle w:val="StyleUnderline"/>
        </w:rPr>
        <w:t xml:space="preserve">. These are </w:t>
      </w:r>
      <w:r>
        <w:rPr>
          <w:rStyle w:val="StyleUnderline"/>
          <w:highlight w:val="green"/>
        </w:rPr>
        <w:t>at the heart of</w:t>
      </w:r>
      <w:r>
        <w:rPr>
          <w:rStyle w:val="StyleUnderline"/>
        </w:rPr>
        <w:t xml:space="preserve"> the </w:t>
      </w:r>
      <w:r>
        <w:rPr>
          <w:rStyle w:val="StyleUnderline"/>
          <w:highlight w:val="green"/>
        </w:rPr>
        <w:t>C4ISR</w:t>
      </w:r>
      <w:r>
        <w:rPr>
          <w:rStyle w:val="StyleUnderline"/>
        </w:rPr>
        <w:t xml:space="preserve"> systems, without which a concept such as network-centric warfare could not exist. </w:t>
      </w:r>
      <w:r>
        <w:rPr>
          <w:rStyle w:val="Emphasis"/>
          <w:sz w:val="24"/>
          <w:szCs w:val="26"/>
          <w:highlight w:val="green"/>
        </w:rPr>
        <w:t>There would be no drones without satellites</w:t>
      </w:r>
      <w:r>
        <w:t>. It is even a question of extending the Internet to extra-atmospheric space. Projects in this vein (Interplanetary Networks) were being formed in the 1990s, but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geopolitical and geostrategic domains: questions of seizing this space, questions of regulation of human activity in this space, of sovereignty, new territoriality and independence.</w:t>
      </w:r>
    </w:p>
    <w:p w14:paraId="48E74CB1" w14:textId="77777777" w:rsidR="005141E8" w:rsidRDefault="005141E8" w:rsidP="005141E8"/>
    <w:p w14:paraId="6C75FED6" w14:textId="77777777" w:rsidR="005141E8" w:rsidRDefault="005141E8" w:rsidP="005141E8">
      <w:pPr>
        <w:pStyle w:val="Heading4"/>
        <w:rPr>
          <w:rFonts w:cs="Calibri"/>
          <w:u w:val="single"/>
        </w:rPr>
      </w:pPr>
      <w:r>
        <w:rPr>
          <w:rFonts w:cs="Calibri"/>
          <w:b w:val="0"/>
        </w:rPr>
        <w:t xml:space="preserve">Drones escalate </w:t>
      </w:r>
      <w:r>
        <w:rPr>
          <w:rFonts w:cs="Calibri"/>
          <w:b w:val="0"/>
          <w:u w:val="single"/>
        </w:rPr>
        <w:t>every hotspot</w:t>
      </w:r>
      <w:r>
        <w:rPr>
          <w:rFonts w:cs="Calibri"/>
          <w:b w:val="0"/>
        </w:rPr>
        <w:t>.</w:t>
      </w:r>
    </w:p>
    <w:p w14:paraId="05BE4990" w14:textId="77777777" w:rsidR="005141E8" w:rsidRDefault="005141E8" w:rsidP="005141E8">
      <w:r>
        <w:rPr>
          <w:rStyle w:val="Style13ptBold"/>
        </w:rPr>
        <w:t>Zenko and Kreps 14</w:t>
      </w:r>
      <w:r>
        <w:t xml:space="preserve"> </w:t>
      </w:r>
      <w:r>
        <w:rPr>
          <w:szCs w:val="16"/>
        </w:rPr>
        <w:t>Micah - Douglas Dillon fellow in the Center for Preventive Action at the Council on Foreign Relations, PhD in political science from Brandeis University; *Sarah - Stanton nuclear security fellow at the Council on Foreign Relations, assistant professor in the department of government and an adjunct professor at Cornell Law School, BA from Harvard University, MSc from Oxford University, and PhD from Georgetown University; “Limiting Armed Drone Proliferation," Council on Foreign Relations, June 2014, http://aspheramedia.com/wp-content/uploads/2014/12/Limiting_Armed_Drone_Proliferation_CSR69.pdf</w:t>
      </w:r>
    </w:p>
    <w:p w14:paraId="7018C97D" w14:textId="77777777" w:rsidR="005141E8" w:rsidRDefault="005141E8" w:rsidP="005141E8">
      <w:pPr>
        <w:rPr>
          <w:sz w:val="12"/>
        </w:rPr>
      </w:pPr>
      <w:r>
        <w:rPr>
          <w:sz w:val="12"/>
        </w:rPr>
        <w:t xml:space="preserve">The </w:t>
      </w:r>
      <w:r>
        <w:rPr>
          <w:rStyle w:val="StyleUnderline"/>
        </w:rPr>
        <w:t>inherent advantages</w:t>
      </w:r>
      <w:r>
        <w:rPr>
          <w:sz w:val="12"/>
        </w:rPr>
        <w:t xml:space="preserve"> of drones </w:t>
      </w:r>
      <w:r>
        <w:rPr>
          <w:rStyle w:val="StyleUnderline"/>
        </w:rPr>
        <w:t>will not alone</w:t>
      </w:r>
      <w:r>
        <w:rPr>
          <w:sz w:val="12"/>
        </w:rPr>
        <w:t xml:space="preserve"> </w:t>
      </w:r>
      <w:r>
        <w:rPr>
          <w:rStyle w:val="StyleUnderline"/>
        </w:rPr>
        <w:t>make</w:t>
      </w:r>
      <w:r>
        <w:rPr>
          <w:sz w:val="12"/>
        </w:rPr>
        <w:t xml:space="preserve"> traditional </w:t>
      </w:r>
      <w:r>
        <w:rPr>
          <w:rStyle w:val="StyleUnderline"/>
        </w:rPr>
        <w:t>interstate warfare more likely</w:t>
      </w:r>
      <w:r>
        <w:rPr>
          <w:sz w:val="12"/>
        </w:rPr>
        <w:t xml:space="preserve">—such conflicts are relatively rare anyway, with only one active interstate conflict in both 2012 and 2013.20 Nor will the probable type, quantity, range, and lethality of armed drones that states possess in coming decades make a government more likely to attempt to defeat an opposing army, capture or control foreign territory, or remove a foreign leader from power. However, </w:t>
      </w:r>
      <w:r>
        <w:rPr>
          <w:rStyle w:val="Emphasis"/>
          <w:highlight w:val="green"/>
        </w:rPr>
        <w:t>misperceptions</w:t>
      </w:r>
      <w:r>
        <w:rPr>
          <w:rStyle w:val="StyleUnderline"/>
          <w:highlight w:val="green"/>
        </w:rPr>
        <w:t xml:space="preserve"> over </w:t>
      </w:r>
      <w:r>
        <w:rPr>
          <w:rStyle w:val="StyleUnderline"/>
        </w:rPr>
        <w:t xml:space="preserve">the use of armed </w:t>
      </w:r>
      <w:r>
        <w:rPr>
          <w:rStyle w:val="StyleUnderline"/>
          <w:highlight w:val="green"/>
        </w:rPr>
        <w:t xml:space="preserve">drones </w:t>
      </w:r>
      <w:r>
        <w:rPr>
          <w:rStyle w:val="Emphasis"/>
          <w:highlight w:val="green"/>
        </w:rPr>
        <w:t xml:space="preserve">increase </w:t>
      </w:r>
      <w:r>
        <w:rPr>
          <w:rStyle w:val="Emphasis"/>
        </w:rPr>
        <w:t>the likelihood</w:t>
      </w:r>
      <w:r>
        <w:rPr>
          <w:rStyle w:val="StyleUnderline"/>
        </w:rPr>
        <w:t xml:space="preserve"> of </w:t>
      </w:r>
      <w:r>
        <w:rPr>
          <w:rStyle w:val="Emphasis"/>
        </w:rPr>
        <w:t xml:space="preserve">militarized </w:t>
      </w:r>
      <w:r>
        <w:rPr>
          <w:rStyle w:val="Emphasis"/>
          <w:highlight w:val="green"/>
        </w:rPr>
        <w:t>disputes</w:t>
      </w:r>
      <w:r>
        <w:rPr>
          <w:rStyle w:val="StyleUnderline"/>
        </w:rPr>
        <w:t xml:space="preserve"> with U.S. allies</w:t>
      </w:r>
      <w:r>
        <w:rPr>
          <w:sz w:val="12"/>
        </w:rPr>
        <w:t xml:space="preserve">, </w:t>
      </w:r>
      <w:r>
        <w:rPr>
          <w:rStyle w:val="StyleUnderline"/>
        </w:rPr>
        <w:t>as well as U.S. military forces</w:t>
      </w:r>
      <w:r>
        <w:rPr>
          <w:sz w:val="12"/>
        </w:rPr>
        <w:t xml:space="preserve">, </w:t>
      </w:r>
      <w:r>
        <w:rPr>
          <w:rStyle w:val="StyleUnderline"/>
        </w:rPr>
        <w:t xml:space="preserve">which could </w:t>
      </w:r>
      <w:r>
        <w:rPr>
          <w:rStyle w:val="StyleUnderline"/>
          <w:highlight w:val="green"/>
        </w:rPr>
        <w:t xml:space="preserve">lead to an </w:t>
      </w:r>
      <w:r>
        <w:rPr>
          <w:rStyle w:val="Emphasis"/>
          <w:highlight w:val="green"/>
        </w:rPr>
        <w:t>escalating crisis</w:t>
      </w:r>
      <w:r>
        <w:rPr>
          <w:rStyle w:val="StyleUnderline"/>
        </w:rPr>
        <w:t xml:space="preserve"> and </w:t>
      </w:r>
      <w:r>
        <w:rPr>
          <w:rStyle w:val="Emphasis"/>
        </w:rPr>
        <w:t>deeper U.S. involvement</w:t>
      </w:r>
      <w:r>
        <w:rPr>
          <w:sz w:val="12"/>
        </w:rPr>
        <w:t xml:space="preserve">. </w:t>
      </w:r>
      <w:r>
        <w:rPr>
          <w:rStyle w:val="StyleUnderline"/>
        </w:rPr>
        <w:t xml:space="preserve">Though surveillance drones can be used to provide </w:t>
      </w:r>
      <w:r>
        <w:rPr>
          <w:rStyle w:val="Emphasis"/>
        </w:rPr>
        <w:t>greater stability</w:t>
      </w:r>
      <w:r>
        <w:rPr>
          <w:sz w:val="12"/>
        </w:rPr>
        <w:t xml:space="preserve"> </w:t>
      </w:r>
      <w:r>
        <w:rPr>
          <w:rStyle w:val="StyleUnderline"/>
        </w:rPr>
        <w:t>between countries by monitoring ceasefires or disputed borders</w:t>
      </w:r>
      <w:r>
        <w:rPr>
          <w:sz w:val="12"/>
        </w:rPr>
        <w:t xml:space="preserve">, </w:t>
      </w:r>
      <w:r>
        <w:rPr>
          <w:rStyle w:val="StyleUnderline"/>
        </w:rPr>
        <w:t xml:space="preserve">armed drones will have </w:t>
      </w:r>
      <w:r>
        <w:rPr>
          <w:rStyle w:val="Emphasis"/>
        </w:rPr>
        <w:t>destabilizing consequences</w:t>
      </w:r>
      <w:r>
        <w:rPr>
          <w:sz w:val="12"/>
        </w:rPr>
        <w:t xml:space="preserve">. Arming a drone, whether by design or by simply putting a crude payload on an unarmed drone, makes it a weapon, and thereby a direct national security threat for any state whose border it breaches. Increased Frequency of Interstate and Intrastate Force For the United States, drones have significantly reduced the political, diplomatic, and military risks and costs associated with the use of military force, which has led to a vast expansion of lethal operations that would not have been attempted with other weapons platforms. Aside from airstrikes in traditional conflicts such as Libya, Iraq, and Afghanistan—where one-quarter of all International Security Assistance Force (ISAF) airstrikes in 2012 were conducted by drones—the United States has conducted hundreds in non-battlefield settings: Pakistan (approximately 369), Yemen (approximately 87), Somalia (an estimated 16), and the Philippines (at least 1, in 2006).21 Of the estimated 473 non-battlefield targeted killings undertaken by the United States since November 2002, approximately 98 percent were carried out by drones. Moreover, despite maintaining a “strong preference” for capturing over killing suspected terrorists since September 2011, there have been only 3 known capture attempts, compared with 194 drone strikes that have killed an estimated 1,014 people, 86 of whom were civilians.22 Senior U.S. civilian and military officials, whose careers span the pre– and post–armed drone era, overwhelmingly agree that the </w:t>
      </w:r>
      <w:r>
        <w:rPr>
          <w:rStyle w:val="StyleUnderline"/>
        </w:rPr>
        <w:t xml:space="preserve">threshold for the authorization of force by civilian officials has been </w:t>
      </w:r>
      <w:r>
        <w:rPr>
          <w:rStyle w:val="Emphasis"/>
        </w:rPr>
        <w:t>significantly reduced</w:t>
      </w:r>
      <w:r>
        <w:rPr>
          <w:sz w:val="12"/>
        </w:rPr>
        <w:t xml:space="preserve">. Former secretary of defense Robert Gates asserted in October 2013, for example, that armed drones allow decision-makers to see war as a “bloodless, painless, and odorless” affair, with technology detaching leaders from the “inevitably tragic, inefficient, and uncertain” consequences of war.23 President Barack Obama admitted in May 2013 that the United States has come to see armed drones “as a cure-all for terrorism,” because they are low risk and instrumental in “shielding the government” from criticisms “that a troop deployment invites.”24 Such admissions from leaders of a democratic country with a system of checks and balances point to the temptations that leaders with fewer institutional checks will face. President Obama and his senior aides have stated that the United States is setting precedents with drones that other states may emulate.25 If U.S. experience and Obama’s cautionary words are any guide, states that acquire armed drones will be more willing to threaten or use force in ways they might not otherwise, within both interstate and intrastate contexts. </w:t>
      </w:r>
      <w:r>
        <w:rPr>
          <w:rStyle w:val="StyleUnderline"/>
        </w:rPr>
        <w:t>States might undertake cross-border</w:t>
      </w:r>
      <w:r>
        <w:rPr>
          <w:sz w:val="12"/>
        </w:rPr>
        <w:t xml:space="preserve">, </w:t>
      </w:r>
      <w:r>
        <w:rPr>
          <w:rStyle w:val="StyleUnderline"/>
        </w:rPr>
        <w:t>interstate actions less discriminately</w:t>
      </w:r>
      <w:r>
        <w:rPr>
          <w:sz w:val="12"/>
        </w:rPr>
        <w:t xml:space="preserve">, </w:t>
      </w:r>
      <w:r>
        <w:rPr>
          <w:rStyle w:val="StyleUnderline"/>
        </w:rPr>
        <w:t>especially in areas prone to tension</w:t>
      </w:r>
      <w:r>
        <w:rPr>
          <w:sz w:val="12"/>
        </w:rPr>
        <w:t xml:space="preserve">. </w:t>
      </w:r>
      <w:r>
        <w:rPr>
          <w:rStyle w:val="StyleUnderline"/>
        </w:rPr>
        <w:t xml:space="preserve">As is apparent in the </w:t>
      </w:r>
      <w:r>
        <w:rPr>
          <w:rStyle w:val="Emphasis"/>
          <w:highlight w:val="green"/>
        </w:rPr>
        <w:t>East</w:t>
      </w:r>
      <w:r>
        <w:rPr>
          <w:rStyle w:val="StyleUnderline"/>
          <w:highlight w:val="green"/>
        </w:rPr>
        <w:t xml:space="preserve"> and </w:t>
      </w:r>
      <w:r>
        <w:rPr>
          <w:rStyle w:val="Emphasis"/>
          <w:highlight w:val="green"/>
        </w:rPr>
        <w:t>South China Seas</w:t>
      </w:r>
      <w:r>
        <w:rPr>
          <w:sz w:val="12"/>
        </w:rPr>
        <w:t xml:space="preserve">, </w:t>
      </w:r>
      <w:r>
        <w:rPr>
          <w:rStyle w:val="StyleUnderline"/>
        </w:rPr>
        <w:t>nationalist sentiments and</w:t>
      </w:r>
      <w:r>
        <w:rPr>
          <w:sz w:val="12"/>
        </w:rPr>
        <w:t xml:space="preserve"> the </w:t>
      </w:r>
      <w:r>
        <w:rPr>
          <w:rStyle w:val="StyleUnderline"/>
        </w:rPr>
        <w:t>discovery of untapped</w:t>
      </w:r>
      <w:r>
        <w:rPr>
          <w:sz w:val="12"/>
        </w:rPr>
        <w:t xml:space="preserve">, valuable national </w:t>
      </w:r>
      <w:r>
        <w:rPr>
          <w:rStyle w:val="StyleUnderline"/>
          <w:highlight w:val="green"/>
        </w:rPr>
        <w:t>resources</w:t>
      </w:r>
      <w:r>
        <w:rPr>
          <w:sz w:val="12"/>
        </w:rPr>
        <w:t xml:space="preserve"> can </w:t>
      </w:r>
      <w:r>
        <w:rPr>
          <w:rStyle w:val="StyleUnderline"/>
          <w:highlight w:val="green"/>
        </w:rPr>
        <w:t>make disputes</w:t>
      </w:r>
      <w:r>
        <w:rPr>
          <w:rStyle w:val="StyleUnderline"/>
        </w:rPr>
        <w:t xml:space="preserve"> between countries </w:t>
      </w:r>
      <w:r>
        <w:rPr>
          <w:rStyle w:val="Emphasis"/>
        </w:rPr>
        <w:t xml:space="preserve">more </w:t>
      </w:r>
      <w:r>
        <w:rPr>
          <w:rStyle w:val="Emphasis"/>
          <w:highlight w:val="green"/>
        </w:rPr>
        <w:t>likely</w:t>
      </w:r>
      <w:r>
        <w:rPr>
          <w:sz w:val="12"/>
        </w:rPr>
        <w:t xml:space="preserve">. In such contested areas, </w:t>
      </w:r>
      <w:r>
        <w:rPr>
          <w:rStyle w:val="StyleUnderline"/>
        </w:rPr>
        <w:t>drones will enable governments to undertake strike missions or probe the responses of an adversary</w:t>
      </w:r>
      <w:r>
        <w:rPr>
          <w:sz w:val="12"/>
        </w:rPr>
        <w:t xml:space="preserve">—actions they would be less inclined to take with manned platforms. According to the Central Intelligence Agency (CIA), there are approximately 430 bilateral maritime boundaries, most of which are not defined by formal agreements between the affected states.26 Beyond the cases of East Asia, </w:t>
      </w:r>
      <w:r>
        <w:rPr>
          <w:rStyle w:val="StyleUnderline"/>
        </w:rPr>
        <w:t xml:space="preserve">other cross-border </w:t>
      </w:r>
      <w:r>
        <w:rPr>
          <w:rStyle w:val="Emphasis"/>
          <w:highlight w:val="green"/>
        </w:rPr>
        <w:t xml:space="preserve">flashpoints </w:t>
      </w:r>
      <w:r>
        <w:rPr>
          <w:rStyle w:val="Emphasis"/>
        </w:rPr>
        <w:t>for conflict</w:t>
      </w:r>
      <w:r>
        <w:rPr>
          <w:rStyle w:val="StyleUnderline"/>
        </w:rPr>
        <w:t xml:space="preserve"> where the low-risk proposition of </w:t>
      </w:r>
      <w:r>
        <w:rPr>
          <w:rStyle w:val="StyleUnderline"/>
          <w:highlight w:val="green"/>
        </w:rPr>
        <w:t xml:space="preserve">drone strikes would be tempting </w:t>
      </w:r>
      <w:r>
        <w:rPr>
          <w:rStyle w:val="StyleUnderline"/>
        </w:rPr>
        <w:t xml:space="preserve">include </w:t>
      </w:r>
      <w:r>
        <w:rPr>
          <w:rStyle w:val="Emphasis"/>
        </w:rPr>
        <w:t>Russia</w:t>
      </w:r>
      <w:r>
        <w:rPr>
          <w:rStyle w:val="StyleUnderline"/>
        </w:rPr>
        <w:t xml:space="preserve"> in Georgia or Ukraine, </w:t>
      </w:r>
      <w:r>
        <w:rPr>
          <w:rStyle w:val="Emphasis"/>
        </w:rPr>
        <w:t>Turkey</w:t>
      </w:r>
      <w:r>
        <w:rPr>
          <w:rStyle w:val="StyleUnderline"/>
        </w:rPr>
        <w:t xml:space="preserve"> in Syria, </w:t>
      </w:r>
      <w:r>
        <w:rPr>
          <w:rStyle w:val="Emphasis"/>
        </w:rPr>
        <w:t>Sudan</w:t>
      </w:r>
      <w:r>
        <w:rPr>
          <w:rStyle w:val="StyleUnderline"/>
        </w:rPr>
        <w:t xml:space="preserve"> within its borders, and </w:t>
      </w:r>
      <w:r>
        <w:rPr>
          <w:rStyle w:val="Emphasis"/>
        </w:rPr>
        <w:t>China</w:t>
      </w:r>
      <w:r>
        <w:rPr>
          <w:rStyle w:val="StyleUnderline"/>
        </w:rPr>
        <w:t xml:space="preserve"> on its western periphery</w:t>
      </w:r>
      <w:r>
        <w:rPr>
          <w:sz w:val="12"/>
        </w:rPr>
        <w:t xml:space="preserve">. In 2013, a Chinese counternarcotics official revealed that his bureau had considered attempting to kill a drug kingpin named Naw Kham, who was hiding in a remote region in northeastern Myanmar, by using a drone carrying twenty kilograms of dynamite. “The plan was rejected, because the order was to catch him alive,” the official recalled.27 With armed drones, China might make the same calculation that the United States has made—that killing is more straightforward than capturing—in choosing to target ostensibly high-threat individuals with drone strikes. China’s demonstrated willingness to employ armed drones against terrorists or criminals outside its borders could directly threaten U.S. allies in the region, particularly if the criterion China uses to define a terrorist does not align with that of the United States or its allies. Domestically, governments may use armed drones to target their perceived internal enemies. Most </w:t>
      </w:r>
      <w:r>
        <w:rPr>
          <w:rStyle w:val="StyleUnderline"/>
        </w:rPr>
        <w:t xml:space="preserve">emerging </w:t>
      </w:r>
      <w:r>
        <w:rPr>
          <w:rStyle w:val="StyleUnderline"/>
          <w:highlight w:val="green"/>
        </w:rPr>
        <w:t xml:space="preserve">drone </w:t>
      </w:r>
      <w:r>
        <w:rPr>
          <w:rStyle w:val="StyleUnderline"/>
        </w:rPr>
        <w:t xml:space="preserve">powers have </w:t>
      </w:r>
      <w:r>
        <w:rPr>
          <w:rStyle w:val="StyleUnderline"/>
          <w:highlight w:val="green"/>
        </w:rPr>
        <w:t xml:space="preserve">experienced </w:t>
      </w:r>
      <w:r>
        <w:rPr>
          <w:rStyle w:val="StyleUnderline"/>
        </w:rPr>
        <w:t xml:space="preserve">recent </w:t>
      </w:r>
      <w:r>
        <w:rPr>
          <w:rStyle w:val="Emphasis"/>
        </w:rPr>
        <w:t xml:space="preserve">domestic </w:t>
      </w:r>
      <w:r>
        <w:rPr>
          <w:rStyle w:val="Emphasis"/>
          <w:highlight w:val="green"/>
        </w:rPr>
        <w:t>unrest</w:t>
      </w:r>
      <w:r>
        <w:rPr>
          <w:sz w:val="12"/>
        </w:rPr>
        <w:t xml:space="preserve">. </w:t>
      </w:r>
      <w:r>
        <w:rPr>
          <w:rStyle w:val="StyleUnderline"/>
        </w:rPr>
        <w:t>Turkey</w:t>
      </w:r>
      <w:r>
        <w:rPr>
          <w:sz w:val="12"/>
        </w:rPr>
        <w:t xml:space="preserve">, </w:t>
      </w:r>
      <w:r>
        <w:rPr>
          <w:rStyle w:val="StyleUnderline"/>
        </w:rPr>
        <w:t>Russia</w:t>
      </w:r>
      <w:r>
        <w:rPr>
          <w:sz w:val="12"/>
        </w:rPr>
        <w:t xml:space="preserve">, </w:t>
      </w:r>
      <w:r>
        <w:rPr>
          <w:rStyle w:val="StyleUnderline"/>
        </w:rPr>
        <w:t>Pakistan</w:t>
      </w:r>
      <w:r>
        <w:rPr>
          <w:sz w:val="12"/>
        </w:rPr>
        <w:t xml:space="preserve">, </w:t>
      </w:r>
      <w:r>
        <w:rPr>
          <w:rStyle w:val="StyleUnderline"/>
        </w:rPr>
        <w:t>and China</w:t>
      </w:r>
      <w:r>
        <w:rPr>
          <w:sz w:val="12"/>
        </w:rPr>
        <w:t xml:space="preserve"> </w:t>
      </w:r>
      <w:r>
        <w:rPr>
          <w:rStyle w:val="StyleUnderline"/>
        </w:rPr>
        <w:t>all have separatist or significant opposition movements</w:t>
      </w:r>
      <w:r>
        <w:rPr>
          <w:sz w:val="12"/>
        </w:rPr>
        <w:t xml:space="preserve"> (e.g., Kurds, Chechens, the Taliban, Tibetans, and Uighurs) </w:t>
      </w:r>
      <w:r>
        <w:rPr>
          <w:rStyle w:val="StyleUnderline"/>
        </w:rPr>
        <w:t>that presented political and military challenges to their rule in recent history</w:t>
      </w:r>
      <w:r>
        <w:rPr>
          <w:sz w:val="12"/>
        </w:rPr>
        <w:t xml:space="preserve">. These states already designate individuals from these groups as “terrorists,” and reserve the right to use force against them. </w:t>
      </w:r>
      <w:r>
        <w:rPr>
          <w:rStyle w:val="StyleUnderline"/>
          <w:highlight w:val="green"/>
        </w:rPr>
        <w:t>States</w:t>
      </w:r>
      <w:r>
        <w:rPr>
          <w:sz w:val="12"/>
        </w:rPr>
        <w:t xml:space="preserve"> possessing the lower risk—compared with other weapons platforms—</w:t>
      </w:r>
      <w:r>
        <w:rPr>
          <w:rStyle w:val="StyleUnderline"/>
        </w:rPr>
        <w:t xml:space="preserve">capability of armed drones could </w:t>
      </w:r>
      <w:r>
        <w:rPr>
          <w:rStyle w:val="StyleUnderline"/>
          <w:highlight w:val="green"/>
        </w:rPr>
        <w:t xml:space="preserve">use them </w:t>
      </w:r>
      <w:r>
        <w:rPr>
          <w:rStyle w:val="Emphasis"/>
        </w:rPr>
        <w:t xml:space="preserve">more </w:t>
      </w:r>
      <w:r>
        <w:rPr>
          <w:rStyle w:val="Emphasis"/>
          <w:highlight w:val="green"/>
        </w:rPr>
        <w:t>frequently</w:t>
      </w:r>
      <w:r>
        <w:rPr>
          <w:sz w:val="12"/>
        </w:rPr>
        <w:t xml:space="preserve"> </w:t>
      </w:r>
      <w:r>
        <w:rPr>
          <w:rStyle w:val="StyleUnderline"/>
        </w:rPr>
        <w:t xml:space="preserve">in the service of </w:t>
      </w:r>
      <w:r>
        <w:rPr>
          <w:rStyle w:val="Emphasis"/>
        </w:rPr>
        <w:t>domestic pacification</w:t>
      </w:r>
      <w:r>
        <w:rPr>
          <w:sz w:val="12"/>
        </w:rPr>
        <w:t xml:space="preserve">, especially against time-sensitive targets that reside in mountainous, jungle, or other inhospitable terrain. Compared with typical methods used by military and police forces to counter insurgencies, criminals, or terrorists—such as ground troops and manned aircraft— unmanned drones provide significantly greater real-time intelligence through their persistent loiter time and responsiveness to striking an identified target. Increased Risk of Misperception and Escalation Pushing limits in already unstable regions is complicated by questions raised regarding rules of engagement: how would states respond to an armed drone in what they contend is their sovereign airspace, and how would opposing sides respond to counter-drone tactics? Japanese defense officials claim that shooting down Chinese drones in what Japan contends is its airspace is more likely to occur than downing manned aircraft because drones are not as responsive to radio or pilot warnings, thereby raising the possibility of an escalatory response.28 Alternatively, Japan might misidentify a Chinese manned fighter as an advanced drone and fire on it, especially if the aircraft’s radar signature is not sufficiently distinctive or if combat drones routinely fly over the disputed area. Thus, the </w:t>
      </w:r>
      <w:r>
        <w:rPr>
          <w:rStyle w:val="StyleUnderline"/>
        </w:rPr>
        <w:t xml:space="preserve">additional risks associated with </w:t>
      </w:r>
      <w:r>
        <w:rPr>
          <w:rStyle w:val="StyleUnderline"/>
          <w:highlight w:val="green"/>
        </w:rPr>
        <w:t>drone strikes</w:t>
      </w:r>
      <w:r>
        <w:rPr>
          <w:sz w:val="12"/>
        </w:rPr>
        <w:t xml:space="preserve">, </w:t>
      </w:r>
      <w:r>
        <w:rPr>
          <w:rStyle w:val="StyleUnderline"/>
        </w:rPr>
        <w:t>combined with</w:t>
      </w:r>
      <w:r>
        <w:rPr>
          <w:sz w:val="12"/>
        </w:rPr>
        <w:t xml:space="preserve"> the </w:t>
      </w:r>
      <w:r>
        <w:rPr>
          <w:rStyle w:val="Emphasis"/>
        </w:rPr>
        <w:t>lack of clarity</w:t>
      </w:r>
      <w:r>
        <w:rPr>
          <w:sz w:val="12"/>
        </w:rPr>
        <w:t xml:space="preserve"> </w:t>
      </w:r>
      <w:r>
        <w:rPr>
          <w:rStyle w:val="StyleUnderline"/>
        </w:rPr>
        <w:t>on</w:t>
      </w:r>
      <w:r>
        <w:rPr>
          <w:sz w:val="12"/>
        </w:rPr>
        <w:t xml:space="preserve"> </w:t>
      </w:r>
      <w:r>
        <w:rPr>
          <w:rStyle w:val="StyleUnderline"/>
        </w:rPr>
        <w:t>how</w:t>
      </w:r>
      <w:r>
        <w:rPr>
          <w:sz w:val="12"/>
        </w:rPr>
        <w:t xml:space="preserve"> two </w:t>
      </w:r>
      <w:r>
        <w:rPr>
          <w:rStyle w:val="StyleUnderline"/>
        </w:rPr>
        <w:t>countries would react</w:t>
      </w:r>
      <w:r>
        <w:rPr>
          <w:sz w:val="12"/>
        </w:rPr>
        <w:t xml:space="preserve"> to an attempted downing of a drone, </w:t>
      </w:r>
      <w:r>
        <w:rPr>
          <w:rStyle w:val="StyleUnderline"/>
          <w:highlight w:val="green"/>
        </w:rPr>
        <w:t xml:space="preserve">create </w:t>
      </w:r>
      <w:r>
        <w:rPr>
          <w:rStyle w:val="StyleUnderline"/>
        </w:rPr>
        <w:t xml:space="preserve">the </w:t>
      </w:r>
      <w:r>
        <w:rPr>
          <w:rStyle w:val="Emphasis"/>
        </w:rPr>
        <w:t xml:space="preserve">potential for </w:t>
      </w:r>
      <w:r>
        <w:rPr>
          <w:rStyle w:val="Emphasis"/>
          <w:highlight w:val="green"/>
        </w:rPr>
        <w:t>miscalc</w:t>
      </w:r>
      <w:r>
        <w:rPr>
          <w:rStyle w:val="Emphasis"/>
        </w:rPr>
        <w:t>ulation</w:t>
      </w:r>
      <w:r>
        <w:rPr>
          <w:sz w:val="12"/>
        </w:rPr>
        <w:t xml:space="preserve"> </w:t>
      </w:r>
      <w:r>
        <w:rPr>
          <w:rStyle w:val="StyleUnderline"/>
          <w:highlight w:val="green"/>
        </w:rPr>
        <w:t>and</w:t>
      </w:r>
      <w:r>
        <w:rPr>
          <w:sz w:val="12"/>
        </w:rPr>
        <w:t xml:space="preserve"> </w:t>
      </w:r>
      <w:r>
        <w:rPr>
          <w:rStyle w:val="Emphasis"/>
        </w:rPr>
        <w:t xml:space="preserve">subsequent </w:t>
      </w:r>
      <w:r>
        <w:rPr>
          <w:rStyle w:val="Emphasis"/>
          <w:highlight w:val="green"/>
        </w:rPr>
        <w:t>escalation</w:t>
      </w:r>
      <w:r>
        <w:rPr>
          <w:sz w:val="12"/>
        </w:rPr>
        <w:t xml:space="preserve">. As U.S. Air Force commanders in South Korea noted, </w:t>
      </w:r>
      <w:r>
        <w:rPr>
          <w:rStyle w:val="StyleUnderline"/>
        </w:rPr>
        <w:t xml:space="preserve">a North Korean drone equipped with chemical agents would not have to kill many or even any people on the peninsula to terrorize the population and </w:t>
      </w:r>
      <w:r>
        <w:rPr>
          <w:rStyle w:val="Emphasis"/>
        </w:rPr>
        <w:t>escalate tensions</w:t>
      </w:r>
      <w:r>
        <w:rPr>
          <w:sz w:val="12"/>
        </w:rPr>
        <w:t xml:space="preserve">.29 </w:t>
      </w:r>
      <w:r>
        <w:rPr>
          <w:rStyle w:val="StyleUnderline"/>
        </w:rPr>
        <w:t xml:space="preserve">This scenario points to the </w:t>
      </w:r>
      <w:r>
        <w:rPr>
          <w:rStyle w:val="Emphasis"/>
          <w:highlight w:val="green"/>
        </w:rPr>
        <w:t>spiraling escalatory dynamic</w:t>
      </w:r>
      <w:r>
        <w:rPr>
          <w:rStyle w:val="StyleUnderline"/>
        </w:rPr>
        <w:t xml:space="preserve"> that could be repeated</w:t>
      </w:r>
      <w:r>
        <w:rPr>
          <w:sz w:val="12"/>
        </w:rPr>
        <w:t>—</w:t>
      </w:r>
      <w:r>
        <w:rPr>
          <w:rStyle w:val="StyleUnderline"/>
        </w:rPr>
        <w:t>likely intensified in the context of armed drones</w:t>
      </w:r>
      <w:r>
        <w:rPr>
          <w:sz w:val="12"/>
        </w:rPr>
        <w:t>—</w:t>
      </w:r>
      <w:r>
        <w:rPr>
          <w:rStyle w:val="StyleUnderline"/>
          <w:highlight w:val="green"/>
        </w:rPr>
        <w:t>in</w:t>
      </w:r>
      <w:r>
        <w:rPr>
          <w:sz w:val="12"/>
        </w:rPr>
        <w:t xml:space="preserve"> other </w:t>
      </w:r>
      <w:r>
        <w:rPr>
          <w:rStyle w:val="StyleUnderline"/>
        </w:rPr>
        <w:t>tension-prone areas</w:t>
      </w:r>
      <w:r>
        <w:rPr>
          <w:sz w:val="12"/>
        </w:rPr>
        <w:t xml:space="preserve">, </w:t>
      </w:r>
      <w:r>
        <w:rPr>
          <w:rStyle w:val="StyleUnderline"/>
        </w:rPr>
        <w:t xml:space="preserve">such as </w:t>
      </w:r>
      <w:r>
        <w:rPr>
          <w:rStyle w:val="StyleUnderline"/>
          <w:highlight w:val="green"/>
        </w:rPr>
        <w:t xml:space="preserve">the </w:t>
      </w:r>
      <w:r>
        <w:rPr>
          <w:rStyle w:val="Emphasis"/>
          <w:highlight w:val="green"/>
        </w:rPr>
        <w:t>Middle East</w:t>
      </w:r>
      <w:r>
        <w:rPr>
          <w:sz w:val="12"/>
        </w:rPr>
        <w:t xml:space="preserve">, </w:t>
      </w:r>
      <w:r>
        <w:rPr>
          <w:rStyle w:val="Emphasis"/>
          <w:highlight w:val="green"/>
        </w:rPr>
        <w:t>South Asia</w:t>
      </w:r>
      <w:r>
        <w:rPr>
          <w:sz w:val="12"/>
        </w:rPr>
        <w:t xml:space="preserve">, </w:t>
      </w:r>
      <w:r>
        <w:rPr>
          <w:rStyle w:val="StyleUnderline"/>
          <w:highlight w:val="green"/>
        </w:rPr>
        <w:t>and</w:t>
      </w:r>
      <w:r>
        <w:rPr>
          <w:sz w:val="12"/>
        </w:rPr>
        <w:t xml:space="preserve"> </w:t>
      </w:r>
      <w:r>
        <w:rPr>
          <w:rStyle w:val="Emphasis"/>
          <w:highlight w:val="green"/>
        </w:rPr>
        <w:t>Central</w:t>
      </w:r>
      <w:r>
        <w:rPr>
          <w:sz w:val="12"/>
        </w:rPr>
        <w:t xml:space="preserve"> </w:t>
      </w:r>
      <w:r>
        <w:rPr>
          <w:rStyle w:val="StyleUnderline"/>
          <w:highlight w:val="green"/>
        </w:rPr>
        <w:t>and</w:t>
      </w:r>
      <w:r>
        <w:rPr>
          <w:sz w:val="12"/>
        </w:rPr>
        <w:t xml:space="preserve"> </w:t>
      </w:r>
      <w:r>
        <w:rPr>
          <w:rStyle w:val="Emphasis"/>
          <w:highlight w:val="green"/>
        </w:rPr>
        <w:t>East Africa</w:t>
      </w:r>
      <w:r>
        <w:rPr>
          <w:sz w:val="12"/>
        </w:rPr>
        <w:t xml:space="preserve">, </w:t>
      </w:r>
      <w:r>
        <w:rPr>
          <w:rStyle w:val="StyleUnderline"/>
        </w:rPr>
        <w:t xml:space="preserve">where the mix of low-risk and ambiguous rules of engagement is a </w:t>
      </w:r>
      <w:r>
        <w:rPr>
          <w:rStyle w:val="Emphasis"/>
        </w:rPr>
        <w:t>recipe for escalation</w:t>
      </w:r>
      <w:r>
        <w:rPr>
          <w:sz w:val="12"/>
        </w:rPr>
        <w:t xml:space="preserve">. Not all of these contingencies directly affect U.S. interests, but they would affect treaty allies whose security the United States has an interest in maintaining. Compared with other weapons platforms, current practice repeatedly demonstrates that </w:t>
      </w:r>
      <w:r>
        <w:rPr>
          <w:rStyle w:val="Emphasis"/>
          <w:highlight w:val="green"/>
        </w:rPr>
        <w:t>drones</w:t>
      </w:r>
      <w:r>
        <w:rPr>
          <w:rStyle w:val="Emphasis"/>
        </w:rPr>
        <w:t xml:space="preserve"> make militarized disputes more likely due to a </w:t>
      </w:r>
      <w:r>
        <w:rPr>
          <w:rStyle w:val="Emphasis"/>
          <w:highlight w:val="green"/>
        </w:rPr>
        <w:t>decrease</w:t>
      </w:r>
      <w:r>
        <w:rPr>
          <w:rStyle w:val="Emphasis"/>
        </w:rPr>
        <w:t xml:space="preserve">d </w:t>
      </w:r>
      <w:r>
        <w:rPr>
          <w:rStyle w:val="Emphasis"/>
          <w:highlight w:val="green"/>
        </w:rPr>
        <w:t xml:space="preserve">threshold for </w:t>
      </w:r>
      <w:r>
        <w:rPr>
          <w:rStyle w:val="Emphasis"/>
        </w:rPr>
        <w:t xml:space="preserve">the use of </w:t>
      </w:r>
      <w:r>
        <w:rPr>
          <w:rStyle w:val="Emphasis"/>
          <w:highlight w:val="green"/>
        </w:rPr>
        <w:t>force and</w:t>
      </w:r>
      <w:r>
        <w:rPr>
          <w:rStyle w:val="Emphasis"/>
        </w:rPr>
        <w:t xml:space="preserve"> an increased risk of </w:t>
      </w:r>
      <w:r>
        <w:rPr>
          <w:rStyle w:val="Emphasis"/>
          <w:highlight w:val="green"/>
        </w:rPr>
        <w:t>miscalc</w:t>
      </w:r>
      <w:r>
        <w:rPr>
          <w:rStyle w:val="Emphasis"/>
        </w:rPr>
        <w:t>ulation</w:t>
      </w:r>
      <w:r>
        <w:rPr>
          <w:sz w:val="12"/>
        </w:rPr>
        <w:t xml:space="preserve">. Increased Risk of Lethality The </w:t>
      </w:r>
      <w:r>
        <w:rPr>
          <w:rStyle w:val="StyleUnderline"/>
          <w:highlight w:val="green"/>
        </w:rPr>
        <w:t xml:space="preserve">proliferation </w:t>
      </w:r>
      <w:r>
        <w:rPr>
          <w:rStyle w:val="StyleUnderline"/>
        </w:rPr>
        <w:t xml:space="preserve">of armed drones will </w:t>
      </w:r>
      <w:r>
        <w:rPr>
          <w:rStyle w:val="Emphasis"/>
          <w:highlight w:val="green"/>
        </w:rPr>
        <w:t>increase</w:t>
      </w:r>
      <w:r>
        <w:rPr>
          <w:rStyle w:val="Emphasis"/>
        </w:rPr>
        <w:t xml:space="preserve"> the likelihood</w:t>
      </w:r>
      <w:r>
        <w:rPr>
          <w:rStyle w:val="StyleUnderline"/>
        </w:rPr>
        <w:t xml:space="preserve"> of </w:t>
      </w:r>
      <w:r>
        <w:rPr>
          <w:rStyle w:val="Emphasis"/>
        </w:rPr>
        <w:t>destabilizing</w:t>
      </w:r>
      <w:r>
        <w:rPr>
          <w:rStyle w:val="StyleUnderline"/>
        </w:rPr>
        <w:t xml:space="preserve"> or devastating one-off, </w:t>
      </w:r>
      <w:r>
        <w:rPr>
          <w:rStyle w:val="Emphasis"/>
        </w:rPr>
        <w:t>high-consequence attacks</w:t>
      </w:r>
      <w:r>
        <w:rPr>
          <w:sz w:val="12"/>
        </w:rPr>
        <w:t xml:space="preserve">.  In March 2013, Senator Dianne Feinstein (D-CA) observed of drones: “In some respects it’s a perfect assassination weapon. . . . Now we have a problem. There are all these nations that want to buy these armed drones. I’m strongly opposed to that.”30 </w:t>
      </w:r>
      <w:r>
        <w:rPr>
          <w:rStyle w:val="StyleUnderline"/>
        </w:rPr>
        <w:t>The worst-case contingency</w:t>
      </w:r>
      <w:r>
        <w:rPr>
          <w:sz w:val="12"/>
        </w:rPr>
        <w:t xml:space="preserve"> for the use of armed drones, albeit an unlikely circumstance, </w:t>
      </w:r>
      <w:r>
        <w:rPr>
          <w:rStyle w:val="StyleUnderline"/>
        </w:rPr>
        <w:t>would be to deliver weapons of mass destruction</w:t>
      </w:r>
      <w:r>
        <w:rPr>
          <w:sz w:val="12"/>
        </w:rPr>
        <w:t xml:space="preserve">. </w:t>
      </w:r>
      <w:r>
        <w:rPr>
          <w:rStyle w:val="StyleUnderline"/>
          <w:highlight w:val="green"/>
        </w:rPr>
        <w:t>Drones</w:t>
      </w:r>
      <w:r>
        <w:rPr>
          <w:rStyle w:val="StyleUnderline"/>
        </w:rPr>
        <w:t xml:space="preserve"> are</w:t>
      </w:r>
      <w:r>
        <w:rPr>
          <w:sz w:val="12"/>
        </w:rPr>
        <w:t xml:space="preserve">, in many ways, the </w:t>
      </w:r>
      <w:r>
        <w:rPr>
          <w:rStyle w:val="Emphasis"/>
        </w:rPr>
        <w:t>perfect</w:t>
      </w:r>
      <w:r>
        <w:rPr>
          <w:sz w:val="12"/>
        </w:rPr>
        <w:t xml:space="preserve"> vehicle </w:t>
      </w:r>
      <w:r>
        <w:rPr>
          <w:rStyle w:val="StyleUnderline"/>
        </w:rPr>
        <w:t xml:space="preserve">for </w:t>
      </w:r>
      <w:r>
        <w:rPr>
          <w:rStyle w:val="StyleUnderline"/>
          <w:highlight w:val="green"/>
        </w:rPr>
        <w:t>deliver</w:t>
      </w:r>
      <w:r>
        <w:rPr>
          <w:rStyle w:val="StyleUnderline"/>
        </w:rPr>
        <w:t xml:space="preserve">ing </w:t>
      </w:r>
      <w:r>
        <w:rPr>
          <w:rStyle w:val="Emphasis"/>
        </w:rPr>
        <w:t>biological</w:t>
      </w:r>
      <w:r>
        <w:rPr>
          <w:sz w:val="12"/>
        </w:rPr>
        <w:t xml:space="preserve"> </w:t>
      </w:r>
      <w:r>
        <w:rPr>
          <w:rStyle w:val="StyleUnderline"/>
        </w:rPr>
        <w:t>and</w:t>
      </w:r>
      <w:r>
        <w:rPr>
          <w:sz w:val="12"/>
        </w:rPr>
        <w:t xml:space="preserve"> </w:t>
      </w:r>
      <w:r>
        <w:rPr>
          <w:rStyle w:val="Emphasis"/>
        </w:rPr>
        <w:t>chemical agents</w:t>
      </w:r>
      <w:r>
        <w:rPr>
          <w:sz w:val="12"/>
        </w:rPr>
        <w:t xml:space="preserve">.31 </w:t>
      </w:r>
      <w:r>
        <w:rPr>
          <w:rStyle w:val="StyleUnderline"/>
        </w:rPr>
        <w:t xml:space="preserve">A </w:t>
      </w:r>
      <w:r>
        <w:rPr>
          <w:rStyle w:val="StyleUnderline"/>
          <w:highlight w:val="green"/>
        </w:rPr>
        <w:t>WMD</w:t>
      </w:r>
      <w:r>
        <w:rPr>
          <w:rStyle w:val="StyleUnderline"/>
        </w:rPr>
        <w:t xml:space="preserve"> attack, or even the assassination of a political leader</w:t>
      </w:r>
      <w:r>
        <w:rPr>
          <w:sz w:val="12"/>
        </w:rPr>
        <w:t xml:space="preserve">, another troubling though unlikely circumstance, </w:t>
      </w:r>
      <w:r>
        <w:rPr>
          <w:rStyle w:val="StyleUnderline"/>
        </w:rPr>
        <w:t xml:space="preserve">would have </w:t>
      </w:r>
      <w:r>
        <w:rPr>
          <w:rStyle w:val="Emphasis"/>
        </w:rPr>
        <w:t>tremendous consequences</w:t>
      </w:r>
      <w:r>
        <w:rPr>
          <w:sz w:val="12"/>
        </w:rPr>
        <w:t xml:space="preserve"> </w:t>
      </w:r>
      <w:r>
        <w:rPr>
          <w:rStyle w:val="StyleUnderline"/>
        </w:rPr>
        <w:t>for</w:t>
      </w:r>
      <w:r>
        <w:rPr>
          <w:sz w:val="12"/>
        </w:rPr>
        <w:t xml:space="preserve"> </w:t>
      </w:r>
      <w:r>
        <w:rPr>
          <w:rStyle w:val="StyleUnderline"/>
        </w:rPr>
        <w:t xml:space="preserve">regional and </w:t>
      </w:r>
      <w:r>
        <w:rPr>
          <w:rStyle w:val="Emphasis"/>
        </w:rPr>
        <w:t>international stability</w:t>
      </w:r>
      <w:r>
        <w:rPr>
          <w:sz w:val="12"/>
        </w:rPr>
        <w:t xml:space="preserve">. Deterring such drone-based attacks will depend on the ability of the United States and other governments to accurately detect and attribute them. Technical experts and intelligence analysts disagree about the extent to which this will be possible, but the difficulties lie in the challenges of detecting drones (they emit small radar, thermal, and electron signatures, and can fly low), determining who controlled it (they can be programmed to fly to a preset GPS coordinate), or assigning ownership to a downed system (they can be composed of commercial, off-the-shelf components).32 It is equally noteworthy that civilian officials or military commanders have almost always used armed drones in ways beyond their initially intended applications. Drones do not simply fulfill existing mission requirements; they create new and unforeseen ones, and will continue to do so in the future. Furthermore, U.S. officials would be misguided to view future uses of armed drones solely through the prism of how the United States has used them—for discrete military operations in relatively benign air-defense environments. The </w:t>
      </w:r>
      <w:r>
        <w:rPr>
          <w:rStyle w:val="StyleUnderline"/>
        </w:rPr>
        <w:t xml:space="preserve">potential for misperception is compounded by the fact that few governments seeking or acquiring armed drones have </w:t>
      </w:r>
      <w:r>
        <w:rPr>
          <w:rStyle w:val="Emphasis"/>
        </w:rPr>
        <w:t>publicly articulated</w:t>
      </w:r>
      <w:r>
        <w:rPr>
          <w:rStyle w:val="StyleUnderline"/>
        </w:rPr>
        <w:t xml:space="preserve"> any strategy for how they will likely use them</w:t>
      </w:r>
      <w:r>
        <w:rPr>
          <w:sz w:val="12"/>
        </w:rPr>
        <w:t xml:space="preserve">. Conversely, the </w:t>
      </w:r>
      <w:r>
        <w:rPr>
          <w:rStyle w:val="StyleUnderline"/>
        </w:rPr>
        <w:t>uncertainty</w:t>
      </w:r>
      <w:r>
        <w:rPr>
          <w:sz w:val="12"/>
        </w:rPr>
        <w:t xml:space="preserve"> about how other countries will use drones </w:t>
      </w:r>
      <w:r>
        <w:rPr>
          <w:rStyle w:val="StyleUnderline"/>
        </w:rPr>
        <w:t>provides the U</w:t>
      </w:r>
      <w:r>
        <w:rPr>
          <w:sz w:val="12"/>
        </w:rPr>
        <w:t xml:space="preserve">nited </w:t>
      </w:r>
      <w:r>
        <w:rPr>
          <w:rStyle w:val="StyleUnderline"/>
        </w:rPr>
        <w:t>S</w:t>
      </w:r>
      <w:r>
        <w:rPr>
          <w:sz w:val="12"/>
        </w:rPr>
        <w:t xml:space="preserve">tates </w:t>
      </w:r>
      <w:r>
        <w:rPr>
          <w:rStyle w:val="StyleUnderline"/>
        </w:rPr>
        <w:t xml:space="preserve">with an opportunity to </w:t>
      </w:r>
      <w:r>
        <w:rPr>
          <w:rStyle w:val="Emphasis"/>
        </w:rPr>
        <w:t>shape drone doctrines</w:t>
      </w:r>
      <w:r>
        <w:rPr>
          <w:sz w:val="12"/>
        </w:rPr>
        <w:t xml:space="preserve">, </w:t>
      </w:r>
      <w:r>
        <w:rPr>
          <w:rStyle w:val="StyleUnderline"/>
        </w:rPr>
        <w:t>especially for</w:t>
      </w:r>
      <w:r>
        <w:rPr>
          <w:sz w:val="12"/>
        </w:rPr>
        <w:t xml:space="preserve"> U.S. </w:t>
      </w:r>
      <w:r>
        <w:rPr>
          <w:rStyle w:val="StyleUnderline"/>
        </w:rPr>
        <w:t>allies interested in procuring drones from U.S. manufacturers</w:t>
      </w:r>
      <w:r>
        <w:rPr>
          <w:sz w:val="12"/>
        </w:rPr>
        <w:t>.</w:t>
      </w:r>
    </w:p>
    <w:p w14:paraId="01F6B8C0" w14:textId="77777777" w:rsidR="005141E8" w:rsidRDefault="005141E8" w:rsidP="005141E8"/>
    <w:p w14:paraId="711A466F" w14:textId="77777777" w:rsidR="005141E8" w:rsidRDefault="005141E8" w:rsidP="005141E8">
      <w:pPr>
        <w:pStyle w:val="Heading3"/>
      </w:pPr>
      <w:r>
        <w:rPr>
          <w:b w:val="0"/>
        </w:rPr>
        <w:t>1NC – 5G</w:t>
      </w:r>
    </w:p>
    <w:p w14:paraId="180D025F" w14:textId="77777777" w:rsidR="005141E8" w:rsidRDefault="005141E8" w:rsidP="005141E8">
      <w:pPr>
        <w:pStyle w:val="Heading4"/>
        <w:rPr>
          <w:rFonts w:cs="Calibri"/>
          <w:b w:val="0"/>
        </w:rPr>
      </w:pPr>
      <w:r>
        <w:rPr>
          <w:rFonts w:cs="Calibri"/>
          <w:b w:val="0"/>
        </w:rPr>
        <w:t xml:space="preserve">5G is coming online </w:t>
      </w:r>
      <w:r>
        <w:rPr>
          <w:rFonts w:cs="Calibri"/>
          <w:b w:val="0"/>
          <w:u w:val="single"/>
        </w:rPr>
        <w:t>globally</w:t>
      </w:r>
      <w:r>
        <w:rPr>
          <w:rFonts w:cs="Calibri"/>
          <w:b w:val="0"/>
        </w:rPr>
        <w:t xml:space="preserve"> via satellites---</w:t>
      </w:r>
      <w:r>
        <w:rPr>
          <w:rFonts w:cs="Calibri"/>
          <w:b w:val="0"/>
          <w:u w:val="single"/>
        </w:rPr>
        <w:t>extinction</w:t>
      </w:r>
      <w:r>
        <w:rPr>
          <w:rFonts w:cs="Calibri"/>
          <w:b w:val="0"/>
        </w:rPr>
        <w:t>.</w:t>
      </w:r>
    </w:p>
    <w:p w14:paraId="4620AC3C" w14:textId="77777777" w:rsidR="005141E8" w:rsidRDefault="005141E8" w:rsidP="005141E8">
      <w:r>
        <w:t xml:space="preserve">Dr. Lauraine Margaret Helen </w:t>
      </w:r>
      <w:r>
        <w:rPr>
          <w:rStyle w:val="Style13ptBold"/>
        </w:rPr>
        <w:t>Vivian 18</w:t>
      </w:r>
      <w:r>
        <w:t>, Faculty of Health and Medical Sciences at the University of Copenhagen, PhD in Anthropology &amp; Psychiatry. Girish Kumar, PhD, Professor, Electrical Engineering Department, Indian Institute of Technology Bombay. Don Maisch, PhD, Independent researcher, author of “The Procrustean Approach”, Lindisfarne, Australia. Alfonso Balmori, BSc, Master in Environmental Education, Biologist. Klaus Buchner, Dr. Rer. Nat., Professor, MEP – Member of the European Parliament. Daniel Favre, Dr. Phil. Nat., Biologist, Association Romande Alerte aux Ondes Electromagnétique. Annie Sasco – MD, DrPH, SM, HDR, Former Chief of Research Unit of Epidemiology for Cancer Prevention at the International Agency for Research on Cancer (IARC), Lyon; Former Acting Chief, Programme for Cancer Control of the World Health Organization (WHO); former Director of Research at the Institut National de la Santé et de la Recherche Médicale (INSERM). Martin Pall – Professor Emeritus of Biochemistry and Basic Medical Sciences, Washington State University. Kate B. Showers, PhD, Soil Science, Senior Research Fellow, Centre for World Environmental History, University of Sussex, Falmer, Brighton, UK, Carlos Sosa, MD, University of Antioquia, “International Appeal: Stop 5G on Earth and in Space”, 9/17/2018, https://www.5gspaceappeal.org/the-appeal</w:t>
      </w:r>
    </w:p>
    <w:p w14:paraId="6E7C5CB3" w14:textId="77777777" w:rsidR="005141E8" w:rsidRDefault="005141E8" w:rsidP="005141E8">
      <w:r>
        <w:t>Executive summary</w:t>
      </w:r>
    </w:p>
    <w:p w14:paraId="33FD363D" w14:textId="77777777" w:rsidR="005141E8" w:rsidRDefault="005141E8" w:rsidP="005141E8">
      <w:r>
        <w:t>Telecommunications companies worldwide, with the support of governments, are poised within the next two years to roll out the fifth-generation wireless network (</w:t>
      </w:r>
      <w:r>
        <w:rPr>
          <w:rStyle w:val="StyleUnderline"/>
          <w:highlight w:val="green"/>
        </w:rPr>
        <w:t>5G</w:t>
      </w:r>
      <w:r>
        <w:t>). This is set to deliver what is acknowledged to be unprecedented societal change on a global scale. We will have “smart” homes, “smart” businesses, “smart” highways, “smart” cities and self-driving cars. Virtually everything we own and buy, from refrigerators and washing machines to milk cartons, hairbrushes and infants’ diapers, will contain antennas and microchips and will be connected wirelessly to the Internet. Every person on Earth will have instant access to super-high-speed, low- latency wireless communications from any point on the planet, even in rainforests, mid-ocean and the Antarctic.</w:t>
      </w:r>
    </w:p>
    <w:p w14:paraId="14169BB4" w14:textId="77777777" w:rsidR="005141E8" w:rsidRDefault="005141E8" w:rsidP="005141E8">
      <w:r>
        <w:t xml:space="preserve">What is not widely acknowledged is that this </w:t>
      </w:r>
      <w:r>
        <w:rPr>
          <w:rStyle w:val="StyleUnderline"/>
          <w:highlight w:val="green"/>
        </w:rPr>
        <w:t>will</w:t>
      </w:r>
      <w:r>
        <w:t xml:space="preserve"> also </w:t>
      </w:r>
      <w:r>
        <w:rPr>
          <w:rStyle w:val="StyleUnderline"/>
          <w:highlight w:val="green"/>
        </w:rPr>
        <w:t xml:space="preserve">result in </w:t>
      </w:r>
      <w:r>
        <w:rPr>
          <w:rStyle w:val="Emphasis"/>
        </w:rPr>
        <w:t xml:space="preserve">unprecedented environmental </w:t>
      </w:r>
      <w:r>
        <w:rPr>
          <w:rStyle w:val="Emphasis"/>
          <w:highlight w:val="green"/>
        </w:rPr>
        <w:t>change</w:t>
      </w:r>
      <w:r>
        <w:rPr>
          <w:rStyle w:val="StyleUnderline"/>
          <w:highlight w:val="green"/>
        </w:rPr>
        <w:t xml:space="preserve"> on a </w:t>
      </w:r>
      <w:r>
        <w:rPr>
          <w:rStyle w:val="Emphasis"/>
          <w:highlight w:val="green"/>
        </w:rPr>
        <w:t>global scale</w:t>
      </w:r>
      <w:r>
        <w:rPr>
          <w:rStyle w:val="StyleUnderline"/>
        </w:rPr>
        <w:t xml:space="preserve">. The planned </w:t>
      </w:r>
      <w:r>
        <w:rPr>
          <w:rStyle w:val="StyleUnderline"/>
          <w:highlight w:val="green"/>
        </w:rPr>
        <w:t xml:space="preserve">density of </w:t>
      </w:r>
      <w:r>
        <w:rPr>
          <w:rStyle w:val="Emphasis"/>
          <w:highlight w:val="green"/>
        </w:rPr>
        <w:t>r</w:t>
      </w:r>
      <w:r>
        <w:t xml:space="preserve">adio </w:t>
      </w:r>
      <w:r>
        <w:rPr>
          <w:rStyle w:val="Emphasis"/>
          <w:highlight w:val="green"/>
        </w:rPr>
        <w:t>f</w:t>
      </w:r>
      <w:r>
        <w:t xml:space="preserve">requency </w:t>
      </w:r>
      <w:r>
        <w:rPr>
          <w:rStyle w:val="StyleUnderline"/>
        </w:rPr>
        <w:t xml:space="preserve">transmitters is </w:t>
      </w:r>
      <w:r>
        <w:rPr>
          <w:rStyle w:val="Emphasis"/>
        </w:rPr>
        <w:t>impossible</w:t>
      </w:r>
      <w:r>
        <w:rPr>
          <w:rStyle w:val="StyleUnderline"/>
        </w:rPr>
        <w:t xml:space="preserve"> to envisage</w:t>
      </w:r>
      <w:r>
        <w:t xml:space="preserve">. In addition to millions of new 5G base stations on Earth and </w:t>
      </w:r>
      <w:r>
        <w:rPr>
          <w:rStyle w:val="StyleUnderline"/>
        </w:rPr>
        <w:t xml:space="preserve">20,000 new </w:t>
      </w:r>
      <w:r>
        <w:rPr>
          <w:rStyle w:val="Emphasis"/>
          <w:highlight w:val="green"/>
        </w:rPr>
        <w:t>satellites in space</w:t>
      </w:r>
      <w:r>
        <w:t xml:space="preserve">, 200 billion transmitting objects, according to estimates, </w:t>
      </w:r>
      <w:r>
        <w:rPr>
          <w:rStyle w:val="StyleUnderline"/>
          <w:highlight w:val="green"/>
        </w:rPr>
        <w:t>will be</w:t>
      </w:r>
      <w:r>
        <w:rPr>
          <w:rStyle w:val="StyleUnderline"/>
        </w:rPr>
        <w:t xml:space="preserve"> part of the </w:t>
      </w:r>
      <w:r>
        <w:rPr>
          <w:rStyle w:val="Emphasis"/>
        </w:rPr>
        <w:t>I</w:t>
      </w:r>
      <w:r>
        <w:t xml:space="preserve">nternet </w:t>
      </w:r>
      <w:r>
        <w:rPr>
          <w:rStyle w:val="Emphasis"/>
        </w:rPr>
        <w:t>o</w:t>
      </w:r>
      <w:r>
        <w:t xml:space="preserve">f </w:t>
      </w:r>
      <w:r>
        <w:rPr>
          <w:rStyle w:val="Emphasis"/>
        </w:rPr>
        <w:t>T</w:t>
      </w:r>
      <w:r>
        <w:t xml:space="preserve">hings </w:t>
      </w:r>
      <w:r>
        <w:rPr>
          <w:rStyle w:val="StyleUnderline"/>
        </w:rPr>
        <w:t xml:space="preserve">by </w:t>
      </w:r>
      <w:r>
        <w:rPr>
          <w:rStyle w:val="Emphasis"/>
        </w:rPr>
        <w:t>2020</w:t>
      </w:r>
      <w:r>
        <w:rPr>
          <w:rStyle w:val="StyleUnderline"/>
        </w:rPr>
        <w:t xml:space="preserve">, and </w:t>
      </w:r>
      <w:r>
        <w:rPr>
          <w:rStyle w:val="StyleUnderline"/>
          <w:highlight w:val="green"/>
        </w:rPr>
        <w:t>one trillion</w:t>
      </w:r>
      <w:r>
        <w:rPr>
          <w:rStyle w:val="StyleUnderline"/>
        </w:rPr>
        <w:t xml:space="preserve"> objects </w:t>
      </w:r>
      <w:r>
        <w:rPr>
          <w:rStyle w:val="StyleUnderline"/>
          <w:highlight w:val="green"/>
        </w:rPr>
        <w:t xml:space="preserve">a </w:t>
      </w:r>
      <w:r>
        <w:rPr>
          <w:rStyle w:val="Emphasis"/>
          <w:highlight w:val="green"/>
        </w:rPr>
        <w:t>few years later</w:t>
      </w:r>
      <w:r>
        <w:t>. Commercial 5G at lower frequencies and slower speeds was deployed in Qatar, Finland and Estonia in mid-2018. The rollout of 5G at extremely high (millimetre wave) frequencies is planned to begin at the end of 2018.</w:t>
      </w:r>
    </w:p>
    <w:p w14:paraId="425FFE30" w14:textId="77777777" w:rsidR="005141E8" w:rsidRDefault="005141E8" w:rsidP="005141E8">
      <w:r>
        <w:t xml:space="preserve">Despite widespread denial, the </w:t>
      </w:r>
      <w:r>
        <w:rPr>
          <w:rStyle w:val="Emphasis"/>
          <w:highlight w:val="green"/>
        </w:rPr>
        <w:t>ev</w:t>
      </w:r>
      <w:r>
        <w:rPr>
          <w:rStyle w:val="StyleUnderline"/>
        </w:rPr>
        <w:t>idence that</w:t>
      </w:r>
      <w:r>
        <w:t xml:space="preserve"> radio frequency </w:t>
      </w:r>
      <w:r>
        <w:rPr>
          <w:rStyle w:val="StyleUnderline"/>
        </w:rPr>
        <w:t>(</w:t>
      </w:r>
      <w:r>
        <w:rPr>
          <w:rStyle w:val="StyleUnderline"/>
          <w:highlight w:val="green"/>
        </w:rPr>
        <w:t>RF</w:t>
      </w:r>
      <w:r>
        <w:rPr>
          <w:rStyle w:val="StyleUnderline"/>
        </w:rPr>
        <w:t xml:space="preserve">) radiation </w:t>
      </w:r>
      <w:r>
        <w:rPr>
          <w:rStyle w:val="StyleUnderline"/>
          <w:highlight w:val="green"/>
        </w:rPr>
        <w:t xml:space="preserve">is </w:t>
      </w:r>
      <w:r>
        <w:rPr>
          <w:rStyle w:val="Emphasis"/>
          <w:highlight w:val="green"/>
        </w:rPr>
        <w:t>harmful to life</w:t>
      </w:r>
      <w:r>
        <w:rPr>
          <w:rStyle w:val="StyleUnderline"/>
          <w:highlight w:val="green"/>
        </w:rPr>
        <w:t xml:space="preserve"> is</w:t>
      </w:r>
      <w:r>
        <w:rPr>
          <w:rStyle w:val="StyleUnderline"/>
        </w:rPr>
        <w:t xml:space="preserve"> already </w:t>
      </w:r>
      <w:r>
        <w:rPr>
          <w:rStyle w:val="Emphasis"/>
          <w:highlight w:val="green"/>
        </w:rPr>
        <w:t>overwhelming</w:t>
      </w:r>
      <w:r>
        <w:rPr>
          <w:rStyle w:val="StyleUnderline"/>
        </w:rPr>
        <w:t xml:space="preserve">. The </w:t>
      </w:r>
      <w:r>
        <w:rPr>
          <w:rStyle w:val="Emphasis"/>
        </w:rPr>
        <w:t xml:space="preserve">accumulated </w:t>
      </w:r>
      <w:r>
        <w:rPr>
          <w:rStyle w:val="Emphasis"/>
          <w:highlight w:val="green"/>
        </w:rPr>
        <w:t>clinical ev</w:t>
      </w:r>
      <w:r>
        <w:rPr>
          <w:rStyle w:val="Emphasis"/>
        </w:rPr>
        <w:t>idence</w:t>
      </w:r>
      <w:r>
        <w:rPr>
          <w:rStyle w:val="StyleUnderline"/>
        </w:rPr>
        <w:t xml:space="preserve"> of sick and injured human beings, </w:t>
      </w:r>
      <w:r>
        <w:rPr>
          <w:rStyle w:val="Emphasis"/>
          <w:highlight w:val="green"/>
        </w:rPr>
        <w:t>experimental ev</w:t>
      </w:r>
      <w:r>
        <w:rPr>
          <w:rStyle w:val="Emphasis"/>
        </w:rPr>
        <w:t>idence</w:t>
      </w:r>
      <w:r>
        <w:rPr>
          <w:rStyle w:val="StyleUnderline"/>
        </w:rPr>
        <w:t xml:space="preserve"> </w:t>
      </w:r>
      <w:r>
        <w:rPr>
          <w:rStyle w:val="StyleUnderline"/>
          <w:highlight w:val="green"/>
        </w:rPr>
        <w:t xml:space="preserve">of </w:t>
      </w:r>
      <w:r>
        <w:rPr>
          <w:rStyle w:val="Emphasis"/>
          <w:highlight w:val="green"/>
        </w:rPr>
        <w:t>damage to DNA</w:t>
      </w:r>
      <w:r>
        <w:rPr>
          <w:rStyle w:val="StyleUnderline"/>
        </w:rPr>
        <w:t xml:space="preserve">, </w:t>
      </w:r>
      <w:r>
        <w:rPr>
          <w:rStyle w:val="Emphasis"/>
        </w:rPr>
        <w:t>cells</w:t>
      </w:r>
      <w:r>
        <w:rPr>
          <w:rStyle w:val="StyleUnderline"/>
        </w:rPr>
        <w:t xml:space="preserve"> and </w:t>
      </w:r>
      <w:r>
        <w:rPr>
          <w:rStyle w:val="Emphasis"/>
        </w:rPr>
        <w:t>organ systems</w:t>
      </w:r>
      <w:r>
        <w:rPr>
          <w:rStyle w:val="StyleUnderline"/>
        </w:rPr>
        <w:t xml:space="preserve"> in a wide variety of plants and animals, and </w:t>
      </w:r>
      <w:r>
        <w:rPr>
          <w:rStyle w:val="Emphasis"/>
          <w:highlight w:val="green"/>
        </w:rPr>
        <w:t>epidemiological evidence</w:t>
      </w:r>
      <w:r>
        <w:rPr>
          <w:rStyle w:val="StyleUnderline"/>
        </w:rPr>
        <w:t xml:space="preserve"> that the </w:t>
      </w:r>
      <w:r>
        <w:rPr>
          <w:rStyle w:val="Emphasis"/>
          <w:highlight w:val="green"/>
        </w:rPr>
        <w:t>major diseases</w:t>
      </w:r>
      <w:r>
        <w:rPr>
          <w:rStyle w:val="StyleUnderline"/>
        </w:rPr>
        <w:t xml:space="preserve"> of modern civilization</w:t>
      </w:r>
      <w:r>
        <w:t>—cancer, heart disease and diabetes—</w:t>
      </w:r>
      <w:r>
        <w:rPr>
          <w:rStyle w:val="StyleUnderline"/>
          <w:highlight w:val="green"/>
        </w:rPr>
        <w:t>are</w:t>
      </w:r>
      <w:r>
        <w:t xml:space="preserve"> in large part </w:t>
      </w:r>
      <w:r>
        <w:rPr>
          <w:rStyle w:val="StyleUnderline"/>
          <w:highlight w:val="green"/>
        </w:rPr>
        <w:t xml:space="preserve">caused by </w:t>
      </w:r>
      <w:r>
        <w:rPr>
          <w:rStyle w:val="Emphasis"/>
          <w:highlight w:val="green"/>
        </w:rPr>
        <w:t>e</w:t>
      </w:r>
      <w:r>
        <w:t>lectro</w:t>
      </w:r>
      <w:r>
        <w:rPr>
          <w:rStyle w:val="Emphasis"/>
          <w:highlight w:val="green"/>
        </w:rPr>
        <w:t>m</w:t>
      </w:r>
      <w:r>
        <w:t xml:space="preserve">agnetic </w:t>
      </w:r>
      <w:r>
        <w:rPr>
          <w:rStyle w:val="StyleUnderline"/>
        </w:rPr>
        <w:t xml:space="preserve">pollution, </w:t>
      </w:r>
      <w:r>
        <w:rPr>
          <w:rStyle w:val="StyleUnderline"/>
          <w:highlight w:val="green"/>
        </w:rPr>
        <w:t xml:space="preserve">forms a </w:t>
      </w:r>
      <w:r>
        <w:rPr>
          <w:rStyle w:val="Emphasis"/>
          <w:highlight w:val="green"/>
        </w:rPr>
        <w:t>lit</w:t>
      </w:r>
      <w:r>
        <w:rPr>
          <w:rStyle w:val="StyleUnderline"/>
        </w:rPr>
        <w:t xml:space="preserve">erature </w:t>
      </w:r>
      <w:r>
        <w:rPr>
          <w:rStyle w:val="StyleUnderline"/>
          <w:highlight w:val="green"/>
        </w:rPr>
        <w:t>base of</w:t>
      </w:r>
      <w:r>
        <w:rPr>
          <w:rStyle w:val="StyleUnderline"/>
        </w:rPr>
        <w:t xml:space="preserve"> </w:t>
      </w:r>
      <w:r>
        <w:rPr>
          <w:rStyle w:val="Emphasis"/>
        </w:rPr>
        <w:t xml:space="preserve">well </w:t>
      </w:r>
      <w:r>
        <w:rPr>
          <w:rStyle w:val="Emphasis"/>
          <w:highlight w:val="green"/>
        </w:rPr>
        <w:t>over 10,000</w:t>
      </w:r>
      <w:r>
        <w:rPr>
          <w:rStyle w:val="Emphasis"/>
        </w:rPr>
        <w:t xml:space="preserve"> peer-reviewed </w:t>
      </w:r>
      <w:r>
        <w:rPr>
          <w:rStyle w:val="Emphasis"/>
          <w:highlight w:val="green"/>
        </w:rPr>
        <w:t>studies</w:t>
      </w:r>
      <w:r>
        <w:t>.</w:t>
      </w:r>
    </w:p>
    <w:p w14:paraId="77A7614F" w14:textId="77777777" w:rsidR="005141E8" w:rsidRDefault="005141E8" w:rsidP="005141E8">
      <w:pPr>
        <w:rPr>
          <w:rStyle w:val="StyleUnderline"/>
        </w:rPr>
      </w:pPr>
      <w:r>
        <w:rPr>
          <w:rStyle w:val="StyleUnderline"/>
        </w:rPr>
        <w:t xml:space="preserve">If the telecommunications industry’s plans for 5G come to fruition, </w:t>
      </w:r>
      <w:r>
        <w:rPr>
          <w:rStyle w:val="StyleUnderline"/>
          <w:highlight w:val="green"/>
        </w:rPr>
        <w:t>no person</w:t>
      </w:r>
      <w:r>
        <w:t xml:space="preserve">, no </w:t>
      </w:r>
      <w:r>
        <w:rPr>
          <w:rStyle w:val="StyleUnderline"/>
        </w:rPr>
        <w:t>animal</w:t>
      </w:r>
      <w:r>
        <w:t xml:space="preserve">, no </w:t>
      </w:r>
      <w:r>
        <w:rPr>
          <w:rStyle w:val="StyleUnderline"/>
        </w:rPr>
        <w:t>bird</w:t>
      </w:r>
      <w:r>
        <w:t xml:space="preserve">, no </w:t>
      </w:r>
      <w:r>
        <w:rPr>
          <w:rStyle w:val="StyleUnderline"/>
        </w:rPr>
        <w:t>insect and</w:t>
      </w:r>
      <w:r>
        <w:t xml:space="preserve"> no </w:t>
      </w:r>
      <w:r>
        <w:rPr>
          <w:rStyle w:val="StyleUnderline"/>
        </w:rPr>
        <w:t xml:space="preserve">plant on Earth </w:t>
      </w:r>
      <w:r>
        <w:rPr>
          <w:rStyle w:val="StyleUnderline"/>
          <w:highlight w:val="green"/>
        </w:rPr>
        <w:t>will</w:t>
      </w:r>
      <w:r>
        <w:rPr>
          <w:rStyle w:val="StyleUnderline"/>
        </w:rPr>
        <w:t xml:space="preserve"> be able to </w:t>
      </w:r>
      <w:r>
        <w:rPr>
          <w:rStyle w:val="Emphasis"/>
          <w:highlight w:val="green"/>
        </w:rPr>
        <w:t>avoid exposure</w:t>
      </w:r>
      <w:r>
        <w:rPr>
          <w:rStyle w:val="Emphasis"/>
        </w:rPr>
        <w:t>, 24 hours a day</w:t>
      </w:r>
      <w:r>
        <w:rPr>
          <w:rStyle w:val="StyleUnderline"/>
        </w:rPr>
        <w:t>, 365 days a year, to l</w:t>
      </w:r>
      <w:r>
        <w:rPr>
          <w:rStyle w:val="StyleUnderline"/>
          <w:highlight w:val="green"/>
        </w:rPr>
        <w:t>evels</w:t>
      </w:r>
      <w:r>
        <w:rPr>
          <w:rStyle w:val="StyleUnderline"/>
        </w:rPr>
        <w:t xml:space="preserve"> of RF radiation that are tens to </w:t>
      </w:r>
      <w:r>
        <w:rPr>
          <w:rStyle w:val="StyleUnderline"/>
          <w:highlight w:val="green"/>
        </w:rPr>
        <w:t xml:space="preserve">hundreds </w:t>
      </w:r>
      <w:r>
        <w:rPr>
          <w:rStyle w:val="StyleUnderline"/>
        </w:rPr>
        <w:t xml:space="preserve">of times </w:t>
      </w:r>
      <w:r>
        <w:rPr>
          <w:rStyle w:val="StyleUnderline"/>
          <w:highlight w:val="green"/>
        </w:rPr>
        <w:t>greater than</w:t>
      </w:r>
      <w:r>
        <w:rPr>
          <w:rStyle w:val="StyleUnderline"/>
        </w:rPr>
        <w:t xml:space="preserve"> what exists </w:t>
      </w:r>
      <w:r>
        <w:rPr>
          <w:rStyle w:val="StyleUnderline"/>
          <w:highlight w:val="green"/>
        </w:rPr>
        <w:t>today</w:t>
      </w:r>
      <w:r>
        <w:rPr>
          <w:rStyle w:val="StyleUnderline"/>
        </w:rPr>
        <w:t xml:space="preserve">, </w:t>
      </w:r>
      <w:r>
        <w:rPr>
          <w:rStyle w:val="Emphasis"/>
        </w:rPr>
        <w:t>without any possibility of escape</w:t>
      </w:r>
      <w:r>
        <w:rPr>
          <w:rStyle w:val="StyleUnderline"/>
        </w:rPr>
        <w:t xml:space="preserve"> anywhere on the planet. </w:t>
      </w:r>
      <w:r>
        <w:rPr>
          <w:rStyle w:val="StyleUnderline"/>
          <w:highlight w:val="green"/>
        </w:rPr>
        <w:t>These</w:t>
      </w:r>
      <w:r>
        <w:rPr>
          <w:rStyle w:val="StyleUnderline"/>
        </w:rPr>
        <w:t xml:space="preserve"> 5G plans </w:t>
      </w:r>
      <w:r>
        <w:rPr>
          <w:rStyle w:val="StyleUnderline"/>
          <w:highlight w:val="green"/>
        </w:rPr>
        <w:t>threaten</w:t>
      </w:r>
      <w:r>
        <w:rPr>
          <w:rStyle w:val="StyleUnderline"/>
        </w:rPr>
        <w:t xml:space="preserve"> to provoke </w:t>
      </w:r>
      <w:r>
        <w:rPr>
          <w:rStyle w:val="Emphasis"/>
        </w:rPr>
        <w:t xml:space="preserve">serious, </w:t>
      </w:r>
      <w:r>
        <w:rPr>
          <w:rStyle w:val="Emphasis"/>
          <w:highlight w:val="green"/>
        </w:rPr>
        <w:t xml:space="preserve">irreversible </w:t>
      </w:r>
      <w:r>
        <w:rPr>
          <w:rStyle w:val="Emphasis"/>
        </w:rPr>
        <w:t>effects on humans</w:t>
      </w:r>
      <w:r>
        <w:rPr>
          <w:rStyle w:val="StyleUnderline"/>
        </w:rPr>
        <w:t xml:space="preserve"> and </w:t>
      </w:r>
      <w:r>
        <w:rPr>
          <w:rStyle w:val="Emphasis"/>
        </w:rPr>
        <w:t xml:space="preserve">permanent </w:t>
      </w:r>
      <w:r>
        <w:rPr>
          <w:rStyle w:val="Emphasis"/>
          <w:highlight w:val="green"/>
        </w:rPr>
        <w:t>damage to all</w:t>
      </w:r>
      <w:r>
        <w:rPr>
          <w:rStyle w:val="Emphasis"/>
        </w:rPr>
        <w:t xml:space="preserve"> of the Earth’s </w:t>
      </w:r>
      <w:r>
        <w:rPr>
          <w:rStyle w:val="Emphasis"/>
          <w:highlight w:val="green"/>
        </w:rPr>
        <w:t>ecosystems</w:t>
      </w:r>
      <w:r>
        <w:rPr>
          <w:rStyle w:val="StyleUnderline"/>
        </w:rPr>
        <w:t>.</w:t>
      </w:r>
    </w:p>
    <w:p w14:paraId="6B4D06C9" w14:textId="77777777" w:rsidR="005141E8" w:rsidRDefault="005141E8" w:rsidP="005141E8"/>
    <w:p w14:paraId="050A4D3A" w14:textId="77777777" w:rsidR="005141E8" w:rsidRDefault="005141E8" w:rsidP="005141E8">
      <w:pPr>
        <w:pStyle w:val="Heading3"/>
      </w:pPr>
      <w:r>
        <w:rPr>
          <w:b w:val="0"/>
        </w:rPr>
        <w:t>1NC – Poppy</w:t>
      </w:r>
    </w:p>
    <w:p w14:paraId="77415573" w14:textId="77777777" w:rsidR="005141E8" w:rsidRDefault="005141E8" w:rsidP="005141E8">
      <w:pPr>
        <w:pStyle w:val="Heading4"/>
        <w:rPr>
          <w:rFonts w:cs="Calibri"/>
          <w:b w:val="0"/>
        </w:rPr>
      </w:pPr>
      <w:r>
        <w:rPr>
          <w:rFonts w:cs="Calibri"/>
          <w:b w:val="0"/>
        </w:rPr>
        <w:t>Satellites drive poppy eradication</w:t>
      </w:r>
    </w:p>
    <w:p w14:paraId="20782380" w14:textId="77777777" w:rsidR="005141E8" w:rsidRDefault="005141E8" w:rsidP="005141E8">
      <w:r>
        <w:t xml:space="preserve">Xiangyu </w:t>
      </w:r>
      <w:r>
        <w:rPr>
          <w:rStyle w:val="Style13ptBold"/>
        </w:rPr>
        <w:t>Liu 18</w:t>
      </w:r>
      <w:r>
        <w:t>, Institute of Remote Sensing and Digital Earth, Chinese Academy of Sciences and University of Chinese Academy of Sciences, et al., “Opium Poppy Detection Using Deep Learning”, Remote Sensing, Volume 10, Number 12, https://www.mdpi.com/2072-4292/10/12/1886/htm</w:t>
      </w:r>
    </w:p>
    <w:p w14:paraId="3BF6AFC1" w14:textId="77777777" w:rsidR="005141E8" w:rsidRDefault="005141E8" w:rsidP="005141E8">
      <w:r>
        <w:t>5. Conclusions</w:t>
      </w:r>
    </w:p>
    <w:p w14:paraId="01C1592E" w14:textId="77777777" w:rsidR="005141E8" w:rsidRDefault="005141E8" w:rsidP="005141E8">
      <w:r>
        <w:rPr>
          <w:rStyle w:val="StyleUnderline"/>
        </w:rPr>
        <w:t xml:space="preserve">Using </w:t>
      </w:r>
      <w:r>
        <w:rPr>
          <w:rStyle w:val="StyleUnderline"/>
          <w:highlight w:val="green"/>
        </w:rPr>
        <w:t>satellite</w:t>
      </w:r>
      <w:r>
        <w:rPr>
          <w:rStyle w:val="StyleUnderline"/>
        </w:rPr>
        <w:t xml:space="preserve"> remote </w:t>
      </w:r>
      <w:r>
        <w:rPr>
          <w:rStyle w:val="StyleUnderline"/>
          <w:highlight w:val="green"/>
        </w:rPr>
        <w:t xml:space="preserve">sensing </w:t>
      </w:r>
      <w:r>
        <w:rPr>
          <w:rStyle w:val="StyleUnderline"/>
        </w:rPr>
        <w:t xml:space="preserve">has become a </w:t>
      </w:r>
      <w:r>
        <w:rPr>
          <w:rStyle w:val="Emphasis"/>
        </w:rPr>
        <w:t>mainstream approach</w:t>
      </w:r>
      <w:r>
        <w:rPr>
          <w:rStyle w:val="StyleUnderline"/>
        </w:rPr>
        <w:t xml:space="preserve"> for </w:t>
      </w:r>
      <w:r>
        <w:rPr>
          <w:rStyle w:val="Emphasis"/>
          <w:highlight w:val="green"/>
        </w:rPr>
        <w:t>monitoring</w:t>
      </w:r>
      <w:r>
        <w:rPr>
          <w:rStyle w:val="StyleUnderline"/>
          <w:highlight w:val="green"/>
        </w:rPr>
        <w:t xml:space="preserve"> poppy cultivation</w:t>
      </w:r>
      <w:r>
        <w:rPr>
          <w:rStyle w:val="StyleUnderline"/>
        </w:rPr>
        <w:t xml:space="preserve">. However, </w:t>
      </w:r>
      <w:r>
        <w:rPr>
          <w:rStyle w:val="Emphasis"/>
          <w:highlight w:val="green"/>
        </w:rPr>
        <w:t>identifying</w:t>
      </w:r>
      <w:r>
        <w:rPr>
          <w:rStyle w:val="StyleUnderline"/>
          <w:highlight w:val="green"/>
        </w:rPr>
        <w:t xml:space="preserve"> </w:t>
      </w:r>
      <w:r>
        <w:rPr>
          <w:rStyle w:val="StyleUnderline"/>
        </w:rPr>
        <w:t xml:space="preserve">the location of poppy </w:t>
      </w:r>
      <w:r>
        <w:rPr>
          <w:rStyle w:val="StyleUnderline"/>
          <w:highlight w:val="green"/>
        </w:rPr>
        <w:t xml:space="preserve">parcels and </w:t>
      </w:r>
      <w:r>
        <w:rPr>
          <w:rStyle w:val="Emphasis"/>
          <w:highlight w:val="green"/>
        </w:rPr>
        <w:t>mapping</w:t>
      </w:r>
      <w:r>
        <w:rPr>
          <w:rStyle w:val="StyleUnderline"/>
        </w:rPr>
        <w:t xml:space="preserve"> their spatial </w:t>
      </w:r>
      <w:r>
        <w:rPr>
          <w:rStyle w:val="StyleUnderline"/>
          <w:highlight w:val="green"/>
        </w:rPr>
        <w:t xml:space="preserve">distribution are of </w:t>
      </w:r>
      <w:r>
        <w:rPr>
          <w:rStyle w:val="Emphasis"/>
          <w:highlight w:val="green"/>
        </w:rPr>
        <w:t>great</w:t>
      </w:r>
      <w:r>
        <w:rPr>
          <w:rStyle w:val="Emphasis"/>
        </w:rPr>
        <w:t xml:space="preserve"> practical </w:t>
      </w:r>
      <w:r>
        <w:rPr>
          <w:rStyle w:val="Emphasis"/>
          <w:highlight w:val="green"/>
        </w:rPr>
        <w:t>significance</w:t>
      </w:r>
      <w:r>
        <w:rPr>
          <w:rStyle w:val="StyleUnderline"/>
          <w:highlight w:val="green"/>
        </w:rPr>
        <w:t xml:space="preserve"> for</w:t>
      </w:r>
      <w:r>
        <w:rPr>
          <w:rStyle w:val="StyleUnderline"/>
        </w:rPr>
        <w:t xml:space="preserve"> local </w:t>
      </w:r>
      <w:r>
        <w:rPr>
          <w:rStyle w:val="StyleUnderline"/>
          <w:highlight w:val="green"/>
        </w:rPr>
        <w:t>governments</w:t>
      </w:r>
      <w:r>
        <w:rPr>
          <w:rStyle w:val="StyleUnderline"/>
        </w:rPr>
        <w:t xml:space="preserve"> making and </w:t>
      </w:r>
      <w:r>
        <w:rPr>
          <w:rStyle w:val="StyleUnderline"/>
          <w:highlight w:val="green"/>
        </w:rPr>
        <w:t xml:space="preserve">implementing </w:t>
      </w:r>
      <w:r>
        <w:rPr>
          <w:rStyle w:val="Emphasis"/>
        </w:rPr>
        <w:t xml:space="preserve">eradication </w:t>
      </w:r>
      <w:r>
        <w:rPr>
          <w:rStyle w:val="Emphasis"/>
          <w:highlight w:val="green"/>
        </w:rPr>
        <w:t>plans</w:t>
      </w:r>
      <w:r>
        <w:t xml:space="preserve">. In order to obtain the specific location coordinates of poppy parcels, we used deep learning-based object detection to detect the location of target poppy parcels in remote sensing images and obtain a spatial distribution map of the poppy growing area. We also compared and analyzed the model performance in different situations using verification areas in Phongsali. It was found that for the region in Phongsali, our method can not only detect poppy parcel locations with a higher precision and recall (95% and 85%, respectively), it also performs well on other types of satellite images and at other spatial resolutions. Compared to existing monitoring methods, our work has three unique points: (1) it can obtain the specific location coordinates of poppy parcels by automatic feature extraction from training data; (2) it provides a quantitative analysis of prediction performance for different parameters; and (3) it performs well on </w:t>
      </w:r>
      <w:r>
        <w:rPr>
          <w:rStyle w:val="Emphasis"/>
          <w:highlight w:val="green"/>
        </w:rPr>
        <w:t>satellite</w:t>
      </w:r>
      <w:r>
        <w:rPr>
          <w:rStyle w:val="StyleUnderline"/>
          <w:highlight w:val="green"/>
        </w:rPr>
        <w:t xml:space="preserve"> images</w:t>
      </w:r>
      <w:r>
        <w:t xml:space="preserve"> of different types and varying spatial resolution. In future work, our detection method </w:t>
      </w:r>
      <w:r>
        <w:rPr>
          <w:rStyle w:val="StyleUnderline"/>
        </w:rPr>
        <w:t xml:space="preserve">will be utilized to </w:t>
      </w:r>
      <w:r>
        <w:rPr>
          <w:rStyle w:val="StyleUnderline"/>
          <w:highlight w:val="green"/>
        </w:rPr>
        <w:t xml:space="preserve">monitor poppy parcels </w:t>
      </w:r>
      <w:r>
        <w:rPr>
          <w:rStyle w:val="StyleUnderline"/>
        </w:rPr>
        <w:t>in different areas</w:t>
      </w:r>
      <w:r>
        <w:t>, and more experiments will be conducted to verify the applicability of our model to other types of satellite images.</w:t>
      </w:r>
    </w:p>
    <w:p w14:paraId="7186F9EC" w14:textId="77777777" w:rsidR="005141E8" w:rsidRDefault="005141E8" w:rsidP="005141E8">
      <w:pPr>
        <w:pStyle w:val="Heading4"/>
        <w:rPr>
          <w:rFonts w:cs="Calibri"/>
        </w:rPr>
      </w:pPr>
      <w:r>
        <w:rPr>
          <w:rFonts w:cs="Calibri"/>
          <w:b w:val="0"/>
        </w:rPr>
        <w:t>That crushes Afghan stability</w:t>
      </w:r>
    </w:p>
    <w:p w14:paraId="622EC620" w14:textId="77777777" w:rsidR="005141E8" w:rsidRDefault="005141E8" w:rsidP="005141E8">
      <w:r>
        <w:t>Dr. Vanda Felbab-</w:t>
      </w:r>
      <w:r>
        <w:rPr>
          <w:rStyle w:val="Style13ptBold"/>
        </w:rPr>
        <w:t>Brown 17</w:t>
      </w:r>
      <w:r>
        <w:t>, Senior Fellow in the Center for 21st Century Security and Intelligence in the Foreign Policy Program at Brookings, PhD in Political Science from MIT, “Afghanistan’s Opium Production is Through The Roof—Why Washington Shouldn’t Overreact”, Brookings Report, 11/21/2017, https://www.brookings.edu/blog/order-from-chaos/2017/11/21/afghanistans-opium-production-is-through-the-roof-why-washington-shouldnt-overreact/</w:t>
      </w:r>
    </w:p>
    <w:p w14:paraId="3773A00E" w14:textId="77777777" w:rsidR="005141E8" w:rsidRDefault="005141E8" w:rsidP="005141E8">
      <w:pPr>
        <w:rPr>
          <w:rStyle w:val="StyleUnderline"/>
        </w:rPr>
      </w:pPr>
      <w:r>
        <w:rPr>
          <w:rStyle w:val="StyleUnderline"/>
        </w:rPr>
        <w:t>The diversity of the Taliban’s income portfolio is has important implications for counternarcotics and counterinsurgency strategies</w:t>
      </w:r>
      <w:r>
        <w:rPr>
          <w:sz w:val="16"/>
        </w:rPr>
        <w:t xml:space="preserve">, especially since eliminating the Taliban’s financial base through counternarcotics efforts is often seen as a key element of the counterinsurgency strategy. </w:t>
      </w:r>
      <w:r>
        <w:rPr>
          <w:rStyle w:val="StyleUnderline"/>
          <w:highlight w:val="green"/>
        </w:rPr>
        <w:t>There is</w:t>
      </w:r>
      <w:r>
        <w:rPr>
          <w:rStyle w:val="StyleUnderline"/>
        </w:rPr>
        <w:t xml:space="preserve"> simply </w:t>
      </w:r>
      <w:r>
        <w:rPr>
          <w:rStyle w:val="StyleUnderline"/>
          <w:highlight w:val="green"/>
        </w:rPr>
        <w:t>no</w:t>
      </w:r>
      <w:r>
        <w:rPr>
          <w:rStyle w:val="StyleUnderline"/>
        </w:rPr>
        <w:t xml:space="preserve"> easy </w:t>
      </w:r>
      <w:r>
        <w:rPr>
          <w:rStyle w:val="StyleUnderline"/>
          <w:highlight w:val="green"/>
        </w:rPr>
        <w:t>way to bankrupt the Taliban by wiping out</w:t>
      </w:r>
      <w:r>
        <w:rPr>
          <w:rStyle w:val="StyleUnderline"/>
        </w:rPr>
        <w:t xml:space="preserve"> the opium </w:t>
      </w:r>
      <w:r>
        <w:rPr>
          <w:rStyle w:val="StyleUnderline"/>
          <w:highlight w:val="green"/>
        </w:rPr>
        <w:t>poppy</w:t>
      </w:r>
      <w:r>
        <w:rPr>
          <w:rStyle w:val="StyleUnderline"/>
        </w:rPr>
        <w:t xml:space="preserve"> economy.</w:t>
      </w:r>
      <w:r>
        <w:rPr>
          <w:sz w:val="16"/>
        </w:rPr>
        <w:t xml:space="preserve"> And as discussed below, </w:t>
      </w:r>
      <w:r>
        <w:rPr>
          <w:rStyle w:val="StyleUnderline"/>
          <w:highlight w:val="green"/>
        </w:rPr>
        <w:t>any</w:t>
      </w:r>
      <w:r>
        <w:rPr>
          <w:rStyle w:val="StyleUnderline"/>
        </w:rPr>
        <w:t xml:space="preserve"> such </w:t>
      </w:r>
      <w:r>
        <w:rPr>
          <w:rStyle w:val="StyleUnderline"/>
          <w:highlight w:val="green"/>
        </w:rPr>
        <w:t xml:space="preserve">move would be </w:t>
      </w:r>
      <w:r>
        <w:rPr>
          <w:rStyle w:val="Emphasis"/>
          <w:highlight w:val="green"/>
        </w:rPr>
        <w:t>disastrous</w:t>
      </w:r>
      <w:r>
        <w:rPr>
          <w:rStyle w:val="StyleUnderline"/>
        </w:rPr>
        <w:t xml:space="preserve"> for the counterinsurgency efforts.</w:t>
      </w:r>
    </w:p>
    <w:p w14:paraId="69CFF82C" w14:textId="77777777" w:rsidR="005141E8" w:rsidRDefault="005141E8" w:rsidP="005141E8">
      <w:pPr>
        <w:rPr>
          <w:sz w:val="16"/>
        </w:rPr>
      </w:pPr>
      <w:r>
        <w:rPr>
          <w:sz w:val="16"/>
        </w:rPr>
        <w:t>There is simply no easy way to bankrupt the Taliban by wiping out the opium poppy economy.</w:t>
      </w:r>
    </w:p>
    <w:p w14:paraId="6A70ADF0" w14:textId="77777777" w:rsidR="005141E8" w:rsidRDefault="005141E8" w:rsidP="005141E8">
      <w:pPr>
        <w:rPr>
          <w:sz w:val="16"/>
        </w:rPr>
      </w:pPr>
      <w:r>
        <w:rPr>
          <w:sz w:val="16"/>
        </w:rPr>
        <w:t>The Taliban is not the only group profiting from the opiate business in Afghanistan. So are various criminal gangs, which often are connected to the government, the Afghan police, tribal elites, and many ex-warlords-cum-government-officials. Many of these powerbrokers are also key anti-Taliban counterinsurgency actors, including in the north of the country where opium too has expanded.</w:t>
      </w:r>
    </w:p>
    <w:p w14:paraId="7FCDB6FC" w14:textId="77777777" w:rsidR="005141E8" w:rsidRDefault="005141E8" w:rsidP="005141E8">
      <w:pPr>
        <w:rPr>
          <w:sz w:val="16"/>
        </w:rPr>
      </w:pPr>
      <w:r>
        <w:rPr>
          <w:sz w:val="16"/>
        </w:rPr>
        <w:t>NO MAGIC BULLET</w:t>
      </w:r>
    </w:p>
    <w:p w14:paraId="11F1E9D8" w14:textId="77777777" w:rsidR="005141E8" w:rsidRDefault="005141E8" w:rsidP="005141E8">
      <w:pPr>
        <w:rPr>
          <w:sz w:val="16"/>
        </w:rPr>
      </w:pPr>
      <w:r>
        <w:rPr>
          <w:rStyle w:val="StyleUnderline"/>
        </w:rPr>
        <w:t xml:space="preserve">Most counternarcotics </w:t>
      </w:r>
      <w:r>
        <w:rPr>
          <w:rStyle w:val="StyleUnderline"/>
          <w:highlight w:val="green"/>
        </w:rPr>
        <w:t>measures</w:t>
      </w:r>
      <w:r>
        <w:rPr>
          <w:sz w:val="16"/>
        </w:rPr>
        <w:t xml:space="preserve"> adopted since 2001 </w:t>
      </w:r>
      <w:r>
        <w:rPr>
          <w:rStyle w:val="StyleUnderline"/>
          <w:highlight w:val="green"/>
        </w:rPr>
        <w:t>have been</w:t>
      </w:r>
      <w:r>
        <w:rPr>
          <w:sz w:val="16"/>
        </w:rPr>
        <w:t xml:space="preserve"> ineffective or </w:t>
      </w:r>
      <w:r>
        <w:rPr>
          <w:rStyle w:val="StyleUnderline"/>
          <w:highlight w:val="green"/>
        </w:rPr>
        <w:t>counterproductive</w:t>
      </w:r>
      <w:r>
        <w:rPr>
          <w:rStyle w:val="StyleUnderline"/>
        </w:rPr>
        <w:t xml:space="preserve"> economically, politically, and </w:t>
      </w:r>
      <w:r>
        <w:rPr>
          <w:rStyle w:val="StyleUnderline"/>
          <w:highlight w:val="green"/>
        </w:rPr>
        <w:t>with respect to</w:t>
      </w:r>
      <w:r>
        <w:rPr>
          <w:rStyle w:val="StyleUnderline"/>
        </w:rPr>
        <w:t xml:space="preserve"> counterinsurgency and </w:t>
      </w:r>
      <w:r>
        <w:rPr>
          <w:rStyle w:val="Emphasis"/>
          <w:highlight w:val="green"/>
        </w:rPr>
        <w:t>stabilization</w:t>
      </w:r>
      <w:r>
        <w:rPr>
          <w:rStyle w:val="Emphasis"/>
        </w:rPr>
        <w:t xml:space="preserve"> efforts</w:t>
      </w:r>
      <w:r>
        <w:rPr>
          <w:sz w:val="16"/>
        </w:rPr>
        <w:t>.</w:t>
      </w:r>
    </w:p>
    <w:p w14:paraId="08A4C689" w14:textId="77777777" w:rsidR="005141E8" w:rsidRDefault="005141E8" w:rsidP="005141E8">
      <w:pPr>
        <w:rPr>
          <w:sz w:val="16"/>
        </w:rPr>
      </w:pPr>
      <w:r>
        <w:rPr>
          <w:rStyle w:val="StyleUnderline"/>
          <w:highlight w:val="green"/>
        </w:rPr>
        <w:t>Eradication</w:t>
      </w:r>
      <w:r>
        <w:rPr>
          <w:sz w:val="16"/>
        </w:rPr>
        <w:t xml:space="preserve"> and bans on opium poppy cultivation, often </w:t>
      </w:r>
      <w:r>
        <w:rPr>
          <w:rStyle w:val="StyleUnderline"/>
        </w:rPr>
        <w:t xml:space="preserve">borne by the poorest and most socially marginalized, have </w:t>
      </w:r>
      <w:r>
        <w:rPr>
          <w:rStyle w:val="Emphasis"/>
          <w:highlight w:val="green"/>
        </w:rPr>
        <w:t>generated</w:t>
      </w:r>
      <w:r>
        <w:rPr>
          <w:rStyle w:val="Emphasis"/>
        </w:rPr>
        <w:t xml:space="preserve"> extensive </w:t>
      </w:r>
      <w:r>
        <w:rPr>
          <w:rStyle w:val="Emphasis"/>
          <w:highlight w:val="green"/>
        </w:rPr>
        <w:t>p</w:t>
      </w:r>
      <w:r>
        <w:rPr>
          <w:rStyle w:val="Emphasis"/>
        </w:rPr>
        <w:t xml:space="preserve">olitical </w:t>
      </w:r>
      <w:r>
        <w:rPr>
          <w:rStyle w:val="Emphasis"/>
          <w:highlight w:val="green"/>
        </w:rPr>
        <w:t>c</w:t>
      </w:r>
      <w:r>
        <w:rPr>
          <w:rStyle w:val="Emphasis"/>
        </w:rPr>
        <w:t xml:space="preserve">apital </w:t>
      </w:r>
      <w:r>
        <w:rPr>
          <w:rStyle w:val="Emphasis"/>
          <w:highlight w:val="green"/>
        </w:rPr>
        <w:t>for the Taliban</w:t>
      </w:r>
      <w:r>
        <w:rPr>
          <w:rStyle w:val="StyleUnderline"/>
          <w:highlight w:val="green"/>
        </w:rPr>
        <w:t xml:space="preserve"> and </w:t>
      </w:r>
      <w:r>
        <w:rPr>
          <w:rStyle w:val="Emphasis"/>
          <w:highlight w:val="green"/>
        </w:rPr>
        <w:t>undermined counterinsurgency</w:t>
      </w:r>
      <w:r>
        <w:rPr>
          <w:rStyle w:val="StyleUnderline"/>
          <w:highlight w:val="green"/>
        </w:rPr>
        <w:t xml:space="preserve">. They </w:t>
      </w:r>
      <w:r>
        <w:rPr>
          <w:rStyle w:val="Emphasis"/>
          <w:highlight w:val="green"/>
        </w:rPr>
        <w:t>sparked</w:t>
      </w:r>
      <w:r>
        <w:rPr>
          <w:rStyle w:val="Emphasis"/>
        </w:rPr>
        <w:t xml:space="preserve"> provincial </w:t>
      </w:r>
      <w:r>
        <w:rPr>
          <w:rStyle w:val="Emphasis"/>
          <w:highlight w:val="green"/>
        </w:rPr>
        <w:t>revolts</w:t>
      </w:r>
      <w:r>
        <w:rPr>
          <w:rStyle w:val="StyleUnderline"/>
          <w:highlight w:val="green"/>
        </w:rPr>
        <w:t xml:space="preserve">, </w:t>
      </w:r>
      <w:r>
        <w:rPr>
          <w:rStyle w:val="Emphasis"/>
          <w:highlight w:val="green"/>
        </w:rPr>
        <w:t xml:space="preserve">alienated the </w:t>
      </w:r>
      <w:r>
        <w:rPr>
          <w:rStyle w:val="Emphasis"/>
        </w:rPr>
        <w:t xml:space="preserve">rural </w:t>
      </w:r>
      <w:r>
        <w:rPr>
          <w:rStyle w:val="Emphasis"/>
          <w:highlight w:val="green"/>
        </w:rPr>
        <w:t>population</w:t>
      </w:r>
      <w:r>
        <w:rPr>
          <w:rStyle w:val="StyleUnderline"/>
        </w:rPr>
        <w:t xml:space="preserve"> from the Afghan government, </w:t>
      </w:r>
      <w:r>
        <w:rPr>
          <w:rStyle w:val="StyleUnderline"/>
          <w:highlight w:val="green"/>
        </w:rPr>
        <w:t xml:space="preserve">and </w:t>
      </w:r>
      <w:r>
        <w:rPr>
          <w:rStyle w:val="Emphasis"/>
          <w:highlight w:val="green"/>
        </w:rPr>
        <w:t>drove</w:t>
      </w:r>
      <w:r>
        <w:rPr>
          <w:rStyle w:val="Emphasis"/>
        </w:rPr>
        <w:t xml:space="preserve"> the rural population </w:t>
      </w:r>
      <w:r>
        <w:rPr>
          <w:rStyle w:val="Emphasis"/>
          <w:highlight w:val="green"/>
        </w:rPr>
        <w:t>into Taliban hands</w:t>
      </w:r>
      <w:r>
        <w:rPr>
          <w:rStyle w:val="StyleUnderline"/>
        </w:rPr>
        <w:t>. The Taliban presented itself as a protector of the people’s poppies and cast the Afghan government and its international sponsors as apostates and infidels trying to kill the Afghan people with hunger</w:t>
      </w:r>
      <w:r>
        <w:rPr>
          <w:sz w:val="16"/>
        </w:rPr>
        <w:t>.</w:t>
      </w:r>
    </w:p>
    <w:p w14:paraId="346118B0" w14:textId="77777777" w:rsidR="005141E8" w:rsidRDefault="005141E8" w:rsidP="005141E8">
      <w:pPr>
        <w:rPr>
          <w:sz w:val="16"/>
        </w:rPr>
      </w:pPr>
      <w:r>
        <w:rPr>
          <w:sz w:val="16"/>
        </w:rPr>
        <w:t xml:space="preserve">The Obama administration’s decision to defund centrally-led eradication was a courageous break with U.S. counternarcotics dogma, and such a policy is still correct today. </w:t>
      </w:r>
      <w:r>
        <w:rPr>
          <w:rStyle w:val="StyleUnderline"/>
        </w:rPr>
        <w:t xml:space="preserve">Aerial </w:t>
      </w:r>
      <w:r>
        <w:rPr>
          <w:rStyle w:val="StyleUnderline"/>
          <w:highlight w:val="green"/>
        </w:rPr>
        <w:t>spraying</w:t>
      </w:r>
      <w:r>
        <w:rPr>
          <w:rStyle w:val="StyleUnderline"/>
        </w:rPr>
        <w:t xml:space="preserve"> would be the only way to do any large-scale eradication</w:t>
      </w:r>
      <w:r>
        <w:rPr>
          <w:sz w:val="16"/>
        </w:rPr>
        <w:t xml:space="preserve"> since manual eradication teams have been attacked. </w:t>
      </w:r>
      <w:r>
        <w:rPr>
          <w:rStyle w:val="StyleUnderline"/>
        </w:rPr>
        <w:t xml:space="preserve">That </w:t>
      </w:r>
      <w:r>
        <w:rPr>
          <w:rStyle w:val="StyleUnderline"/>
          <w:highlight w:val="green"/>
        </w:rPr>
        <w:t xml:space="preserve">would be </w:t>
      </w:r>
      <w:r>
        <w:rPr>
          <w:rStyle w:val="Emphasis"/>
          <w:highlight w:val="green"/>
        </w:rPr>
        <w:t>disastrous</w:t>
      </w:r>
      <w:r>
        <w:rPr>
          <w:rStyle w:val="StyleUnderline"/>
        </w:rPr>
        <w:t xml:space="preserve"> from the counterinsurgency perspective, since </w:t>
      </w:r>
      <w:r>
        <w:rPr>
          <w:rStyle w:val="StyleUnderline"/>
          <w:highlight w:val="green"/>
        </w:rPr>
        <w:t xml:space="preserve">it would </w:t>
      </w:r>
      <w:r>
        <w:rPr>
          <w:rStyle w:val="Emphasis"/>
          <w:highlight w:val="green"/>
        </w:rPr>
        <w:t>cement</w:t>
      </w:r>
      <w:r>
        <w:rPr>
          <w:rStyle w:val="StyleUnderline"/>
          <w:highlight w:val="green"/>
        </w:rPr>
        <w:t xml:space="preserve"> the Taliban</w:t>
      </w:r>
      <w:r>
        <w:rPr>
          <w:rStyle w:val="StyleUnderline"/>
        </w:rPr>
        <w:t xml:space="preserve">’s political capital </w:t>
      </w:r>
      <w:r>
        <w:rPr>
          <w:rStyle w:val="StyleUnderline"/>
          <w:highlight w:val="green"/>
        </w:rPr>
        <w:t>rather than bankrupt</w:t>
      </w:r>
      <w:r>
        <w:rPr>
          <w:rStyle w:val="StyleUnderline"/>
        </w:rPr>
        <w:t xml:space="preserve">ing </w:t>
      </w:r>
      <w:r>
        <w:rPr>
          <w:rStyle w:val="StyleUnderline"/>
          <w:highlight w:val="green"/>
        </w:rPr>
        <w:t>it</w:t>
      </w:r>
      <w:r>
        <w:rPr>
          <w:sz w:val="16"/>
        </w:rPr>
        <w:t>. Eradication never bankrupted insurgents anywhere, not even in Colombia. Nor is it sustainable without an end to conflict.</w:t>
      </w:r>
    </w:p>
    <w:p w14:paraId="0BFCE425" w14:textId="77777777" w:rsidR="005141E8" w:rsidRDefault="005141E8" w:rsidP="005141E8">
      <w:pPr>
        <w:pStyle w:val="Heading4"/>
        <w:rPr>
          <w:rFonts w:cs="Calibri"/>
        </w:rPr>
      </w:pPr>
      <w:r>
        <w:rPr>
          <w:rFonts w:cs="Calibri"/>
          <w:b w:val="0"/>
        </w:rPr>
        <w:t xml:space="preserve">Global nuclear war </w:t>
      </w:r>
    </w:p>
    <w:p w14:paraId="7FC90880" w14:textId="77777777" w:rsidR="005141E8" w:rsidRDefault="005141E8" w:rsidP="005141E8">
      <w:r>
        <w:t xml:space="preserve">Caroline </w:t>
      </w:r>
      <w:r>
        <w:rPr>
          <w:rStyle w:val="Style13ptBold"/>
        </w:rPr>
        <w:t>Wadhams 14</w:t>
      </w:r>
      <w:r>
        <w:t xml:space="preserve">, Senior Fellow at the Center for American Progress, Senior Advisor in the Office of the Quadrennial Diplomacy and Development Review (QDDR) in the Department of State, “Afghans Find Their Way”, Center American Progress, 3/14/2014, </w:t>
      </w:r>
      <w:hyperlink r:id="rId7" w:history="1">
        <w:r>
          <w:rPr>
            <w:rStyle w:val="Hyperlink"/>
            <w:color w:val="000000"/>
            <w:u w:val="single"/>
          </w:rPr>
          <w:t>https://www.americanprogress.org/issues/security/report/2014/03/10/85598/afghans-find-their-way/</w:t>
        </w:r>
      </w:hyperlink>
    </w:p>
    <w:p w14:paraId="5E580505" w14:textId="77777777" w:rsidR="005141E8" w:rsidRDefault="005141E8" w:rsidP="005141E8">
      <w:r>
        <w:t xml:space="preserve">Both unifying and centrifugal forces exist simultaneously in Afghanistan, and which forces will prove stronger as international troops draw down remains unknown. Based on consultations with Afghan civil society members; Afghan and international governmental officials; members of the Afghan National Security Forces, or ANSF; and NATO-ISAF officials in Afghanistan and the United States, </w:t>
      </w:r>
      <w:r>
        <w:rPr>
          <w:rStyle w:val="StyleUnderline"/>
        </w:rPr>
        <w:t>it is clear</w:t>
      </w:r>
      <w:r>
        <w:t xml:space="preserve"> that </w:t>
      </w:r>
      <w:r>
        <w:rPr>
          <w:rStyle w:val="StyleUnderline"/>
        </w:rPr>
        <w:t xml:space="preserve">unifying forces in </w:t>
      </w:r>
      <w:r>
        <w:rPr>
          <w:rStyle w:val="StyleUnderline"/>
          <w:highlight w:val="green"/>
        </w:rPr>
        <w:t>Afghanistan</w:t>
      </w:r>
      <w:r>
        <w:rPr>
          <w:rStyle w:val="StyleUnderline"/>
        </w:rPr>
        <w:t xml:space="preserve"> have strengthened</w:t>
      </w:r>
      <w:r>
        <w:t xml:space="preserve"> since 2001 </w:t>
      </w:r>
      <w:r>
        <w:rPr>
          <w:rStyle w:val="StyleUnderline"/>
        </w:rPr>
        <w:t xml:space="preserve">and </w:t>
      </w:r>
      <w:r>
        <w:rPr>
          <w:rStyle w:val="Emphasis"/>
          <w:highlight w:val="green"/>
        </w:rPr>
        <w:t>may</w:t>
      </w:r>
      <w:r>
        <w:rPr>
          <w:rStyle w:val="Emphasis"/>
        </w:rPr>
        <w:t xml:space="preserve"> be able to prevent a </w:t>
      </w:r>
      <w:r>
        <w:rPr>
          <w:rStyle w:val="Emphasis"/>
          <w:highlight w:val="green"/>
        </w:rPr>
        <w:t>return to</w:t>
      </w:r>
      <w:r>
        <w:rPr>
          <w:rStyle w:val="Emphasis"/>
        </w:rPr>
        <w:t xml:space="preserve"> an expanded </w:t>
      </w:r>
      <w:r>
        <w:rPr>
          <w:rStyle w:val="Emphasis"/>
          <w:highlight w:val="green"/>
        </w:rPr>
        <w:t>civil war</w:t>
      </w:r>
      <w:r>
        <w:rPr>
          <w:rStyle w:val="StyleUnderline"/>
        </w:rPr>
        <w:t>. These unifying forces</w:t>
      </w:r>
      <w:r>
        <w:t xml:space="preserve"> are Afghans who </w:t>
      </w:r>
      <w:r>
        <w:rPr>
          <w:rStyle w:val="StyleUnderline"/>
        </w:rPr>
        <w:t>have become stakeholders in the current political system</w:t>
      </w:r>
      <w:r>
        <w:t>. They include young people, the media, many Afghan women and representatives of organized Afghan women’s groups, traditional leaders and new civil society groups, Afghan government officials, and members of the Afghan National Security Forces. They wish to build upon and improve the current system, rather than overthrow it and begin anew.</w:t>
      </w:r>
    </w:p>
    <w:p w14:paraId="71C567A8" w14:textId="77777777" w:rsidR="005141E8" w:rsidRDefault="005141E8" w:rsidP="005141E8">
      <w:r>
        <w:rPr>
          <w:rStyle w:val="StyleUnderline"/>
        </w:rPr>
        <w:t>Afghanistan’s stability remains in the national security interest of the U</w:t>
      </w:r>
      <w:r>
        <w:t xml:space="preserve">nited </w:t>
      </w:r>
      <w:r>
        <w:rPr>
          <w:rStyle w:val="StyleUnderline"/>
        </w:rPr>
        <w:t>S</w:t>
      </w:r>
      <w:r>
        <w:t xml:space="preserve">tates. </w:t>
      </w:r>
      <w:r>
        <w:rPr>
          <w:rStyle w:val="StyleUnderline"/>
          <w:highlight w:val="green"/>
        </w:rPr>
        <w:t>Expanded conflict</w:t>
      </w:r>
      <w:r>
        <w:t xml:space="preserve"> in Afghanistan </w:t>
      </w:r>
      <w:r>
        <w:rPr>
          <w:rStyle w:val="StyleUnderline"/>
        </w:rPr>
        <w:t>has the potential to not only reverse numerous developmental gains for Afghans but also to</w:t>
      </w:r>
      <w:r>
        <w:t xml:space="preserve"> </w:t>
      </w:r>
      <w:r>
        <w:rPr>
          <w:rStyle w:val="Emphasis"/>
          <w:highlight w:val="green"/>
        </w:rPr>
        <w:t>spill over into nuclear</w:t>
      </w:r>
      <w:r>
        <w:rPr>
          <w:rStyle w:val="Emphasis"/>
        </w:rPr>
        <w:t xml:space="preserve">-armed </w:t>
      </w:r>
      <w:r>
        <w:rPr>
          <w:rStyle w:val="Emphasis"/>
          <w:highlight w:val="green"/>
        </w:rPr>
        <w:t xml:space="preserve">Pakistan </w:t>
      </w:r>
      <w:r>
        <w:rPr>
          <w:rStyle w:val="Emphasis"/>
        </w:rPr>
        <w:t>and throughout the region</w:t>
      </w:r>
      <w:r>
        <w:rPr>
          <w:rStyle w:val="StyleUnderline"/>
        </w:rPr>
        <w:t xml:space="preserve">. </w:t>
      </w:r>
      <w:r>
        <w:rPr>
          <w:rStyle w:val="StyleUnderline"/>
          <w:highlight w:val="green"/>
        </w:rPr>
        <w:t>Insecurity</w:t>
      </w:r>
      <w:r>
        <w:t xml:space="preserve"> in Afghanistan could </w:t>
      </w:r>
      <w:r>
        <w:rPr>
          <w:rStyle w:val="StyleUnderline"/>
        </w:rPr>
        <w:t>drive refugees</w:t>
      </w:r>
      <w:r>
        <w:t xml:space="preserve"> across Afghanistan’s borders </w:t>
      </w:r>
      <w:r>
        <w:rPr>
          <w:rStyle w:val="StyleUnderline"/>
        </w:rPr>
        <w:t xml:space="preserve">and </w:t>
      </w:r>
      <w:r>
        <w:rPr>
          <w:rStyle w:val="Emphasis"/>
          <w:highlight w:val="green"/>
        </w:rPr>
        <w:t>enable violent</w:t>
      </w:r>
      <w:r>
        <w:rPr>
          <w:rStyle w:val="Emphasis"/>
        </w:rPr>
        <w:t xml:space="preserve"> militant </w:t>
      </w:r>
      <w:r>
        <w:rPr>
          <w:rStyle w:val="Emphasis"/>
          <w:highlight w:val="green"/>
        </w:rPr>
        <w:t>groups</w:t>
      </w:r>
      <w:r>
        <w:t xml:space="preserve"> to flourish, </w:t>
      </w:r>
      <w:r>
        <w:rPr>
          <w:rStyle w:val="StyleUnderline"/>
        </w:rPr>
        <w:t xml:space="preserve">including Al Qaeda-affiliated groups, </w:t>
      </w:r>
      <w:r>
        <w:rPr>
          <w:rStyle w:val="StyleUnderline"/>
          <w:highlight w:val="green"/>
        </w:rPr>
        <w:t>placing strains</w:t>
      </w:r>
      <w:r>
        <w:rPr>
          <w:rStyle w:val="StyleUnderline"/>
        </w:rPr>
        <w:t xml:space="preserve"> on Afghanistan’s neighbors. As in the past, </w:t>
      </w:r>
      <w:r>
        <w:rPr>
          <w:rStyle w:val="StyleUnderline"/>
          <w:highlight w:val="green"/>
        </w:rPr>
        <w:t>regional countries</w:t>
      </w:r>
      <w:r>
        <w:rPr>
          <w:rStyle w:val="StyleUnderline"/>
        </w:rPr>
        <w:t>—</w:t>
      </w:r>
      <w:r>
        <w:rPr>
          <w:rStyle w:val="Emphasis"/>
        </w:rPr>
        <w:t xml:space="preserve">including </w:t>
      </w:r>
      <w:r>
        <w:rPr>
          <w:rStyle w:val="Emphasis"/>
          <w:highlight w:val="green"/>
        </w:rPr>
        <w:t>India</w:t>
      </w:r>
      <w:r>
        <w:rPr>
          <w:rStyle w:val="Emphasis"/>
        </w:rPr>
        <w:t xml:space="preserve">, Pakistan, </w:t>
      </w:r>
      <w:r>
        <w:rPr>
          <w:rStyle w:val="Emphasis"/>
          <w:highlight w:val="green"/>
        </w:rPr>
        <w:t>Russia, and Iran</w:t>
      </w:r>
      <w:r>
        <w:rPr>
          <w:rStyle w:val="StyleUnderline"/>
          <w:highlight w:val="green"/>
        </w:rPr>
        <w:t>—may</w:t>
      </w:r>
      <w:r>
        <w:rPr>
          <w:rStyle w:val="StyleUnderline"/>
        </w:rPr>
        <w:t xml:space="preserve"> decide to </w:t>
      </w:r>
      <w:r>
        <w:rPr>
          <w:rStyle w:val="StyleUnderline"/>
          <w:highlight w:val="green"/>
        </w:rPr>
        <w:t>back</w:t>
      </w:r>
      <w:r>
        <w:rPr>
          <w:rStyle w:val="StyleUnderline"/>
        </w:rPr>
        <w:t xml:space="preserve"> their respective </w:t>
      </w:r>
      <w:r>
        <w:rPr>
          <w:rStyle w:val="Emphasis"/>
          <w:highlight w:val="green"/>
        </w:rPr>
        <w:t>proxies</w:t>
      </w:r>
      <w:r>
        <w:t xml:space="preserve">, thereby </w:t>
      </w:r>
      <w:r>
        <w:rPr>
          <w:rStyle w:val="StyleUnderline"/>
          <w:highlight w:val="green"/>
        </w:rPr>
        <w:t>leading to</w:t>
      </w:r>
      <w:r>
        <w:rPr>
          <w:rStyle w:val="StyleUnderline"/>
        </w:rPr>
        <w:t xml:space="preserve"> Afghanistan’s </w:t>
      </w:r>
      <w:r>
        <w:rPr>
          <w:rStyle w:val="Emphasis"/>
        </w:rPr>
        <w:t xml:space="preserve">further fragmentation and </w:t>
      </w:r>
      <w:r>
        <w:rPr>
          <w:rStyle w:val="Emphasis"/>
          <w:highlight w:val="green"/>
        </w:rPr>
        <w:t>tensions</w:t>
      </w:r>
      <w:r>
        <w:rPr>
          <w:rStyle w:val="Emphasis"/>
        </w:rPr>
        <w:t xml:space="preserve"> among countries</w:t>
      </w:r>
      <w:r>
        <w:t>.</w:t>
      </w:r>
    </w:p>
    <w:p w14:paraId="3D2685E0" w14:textId="77777777" w:rsidR="005141E8" w:rsidRDefault="005141E8" w:rsidP="005141E8"/>
    <w:p w14:paraId="09EAC74F" w14:textId="77777777" w:rsidR="005141E8" w:rsidRDefault="005141E8" w:rsidP="005141E8">
      <w:pPr>
        <w:pStyle w:val="Heading3"/>
      </w:pPr>
      <w:r>
        <w:rPr>
          <w:b w:val="0"/>
        </w:rPr>
        <w:t>1NC – Agriculture</w:t>
      </w:r>
    </w:p>
    <w:p w14:paraId="0EECC884" w14:textId="77777777" w:rsidR="005141E8" w:rsidRDefault="005141E8" w:rsidP="005141E8">
      <w:pPr>
        <w:pStyle w:val="Heading4"/>
        <w:rPr>
          <w:rFonts w:cs="Calibri"/>
          <w:b w:val="0"/>
        </w:rPr>
      </w:pPr>
      <w:r>
        <w:rPr>
          <w:rFonts w:cs="Calibri"/>
          <w:b w:val="0"/>
        </w:rPr>
        <w:t>Satellites are crucial for large, industrial megafarms</w:t>
      </w:r>
    </w:p>
    <w:p w14:paraId="2CD526E1" w14:textId="77777777" w:rsidR="005141E8" w:rsidRDefault="005141E8" w:rsidP="005141E8">
      <w:r>
        <w:t xml:space="preserve">Les </w:t>
      </w:r>
      <w:r>
        <w:rPr>
          <w:rStyle w:val="Style13ptBold"/>
        </w:rPr>
        <w:t>Johnson 13</w:t>
      </w:r>
      <w: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106</w:t>
      </w:r>
    </w:p>
    <w:p w14:paraId="08413EB0" w14:textId="77777777" w:rsidR="005141E8" w:rsidRDefault="005141E8" w:rsidP="005141E8">
      <w:r>
        <w:t>Agriculture</w:t>
      </w:r>
    </w:p>
    <w:p w14:paraId="4A0E9B36" w14:textId="77777777" w:rsidR="005141E8" w:rsidRDefault="005141E8" w:rsidP="005141E8">
      <w:r>
        <w:rPr>
          <w:rStyle w:val="StyleUnderline"/>
        </w:rPr>
        <w:t xml:space="preserve">To feed the Earth's growing population affordably, </w:t>
      </w:r>
      <w:r>
        <w:rPr>
          <w:rStyle w:val="StyleUnderline"/>
          <w:highlight w:val="green"/>
        </w:rPr>
        <w:t>farming has gone from</w:t>
      </w:r>
      <w:r>
        <w:rPr>
          <w:rStyle w:val="StyleUnderline"/>
        </w:rPr>
        <w:t xml:space="preserve"> a </w:t>
      </w:r>
      <w:r>
        <w:rPr>
          <w:rStyle w:val="Emphasis"/>
        </w:rPr>
        <w:t xml:space="preserve">mostly </w:t>
      </w:r>
      <w:r>
        <w:rPr>
          <w:rStyle w:val="Emphasis"/>
          <w:highlight w:val="green"/>
        </w:rPr>
        <w:t>decentralized</w:t>
      </w:r>
      <w:r>
        <w:rPr>
          <w:rStyle w:val="Emphasis"/>
        </w:rPr>
        <w:t>, family-owned business</w:t>
      </w:r>
      <w:r>
        <w:rPr>
          <w:rStyle w:val="StyleUnderline"/>
        </w:rPr>
        <w:t xml:space="preserve"> </w:t>
      </w:r>
      <w:r>
        <w:rPr>
          <w:rStyle w:val="StyleUnderline"/>
          <w:highlight w:val="green"/>
        </w:rPr>
        <w:t xml:space="preserve">to </w:t>
      </w:r>
      <w:r>
        <w:rPr>
          <w:rStyle w:val="Emphasis"/>
          <w:highlight w:val="green"/>
        </w:rPr>
        <w:t xml:space="preserve">corporate </w:t>
      </w:r>
      <w:r>
        <w:rPr>
          <w:rStyle w:val="Emphasis"/>
        </w:rPr>
        <w:t>farming</w:t>
      </w:r>
      <w:r>
        <w:rPr>
          <w:rStyle w:val="StyleUnderline"/>
        </w:rPr>
        <w:t xml:space="preserve"> </w:t>
      </w:r>
      <w:r>
        <w:rPr>
          <w:rStyle w:val="StyleUnderline"/>
          <w:highlight w:val="green"/>
        </w:rPr>
        <w:t xml:space="preserve">on a </w:t>
      </w:r>
      <w:r>
        <w:rPr>
          <w:rStyle w:val="Emphasis"/>
          <w:highlight w:val="green"/>
        </w:rPr>
        <w:t>scale</w:t>
      </w:r>
      <w:r>
        <w:rPr>
          <w:rStyle w:val="StyleUnderline"/>
          <w:highlight w:val="green"/>
        </w:rPr>
        <w:t xml:space="preserve"> never</w:t>
      </w:r>
      <w:r>
        <w:rPr>
          <w:rStyle w:val="StyleUnderline"/>
        </w:rPr>
        <w:t xml:space="preserve"> before </w:t>
      </w:r>
      <w:r>
        <w:rPr>
          <w:rStyle w:val="StyleUnderline"/>
          <w:highlight w:val="green"/>
        </w:rPr>
        <w:t>imagined</w:t>
      </w:r>
      <w:r>
        <w:t xml:space="preserve">. These </w:t>
      </w:r>
      <w:r>
        <w:rPr>
          <w:rStyle w:val="Emphasis"/>
          <w:highlight w:val="green"/>
        </w:rPr>
        <w:t>industrial megafarms</w:t>
      </w:r>
      <w:r>
        <w:rPr>
          <w:rStyle w:val="StyleUnderline"/>
        </w:rPr>
        <w:t xml:space="preserve"> are a</w:t>
      </w:r>
      <w:r>
        <w:t xml:space="preserve"> primary </w:t>
      </w:r>
      <w:r>
        <w:rPr>
          <w:rStyle w:val="StyleUnderline"/>
        </w:rPr>
        <w:t>reason</w:t>
      </w:r>
      <w:r>
        <w:t xml:space="preserve"> that </w:t>
      </w:r>
      <w:r>
        <w:rPr>
          <w:rStyle w:val="StyleUnderline"/>
        </w:rPr>
        <w:t>many</w:t>
      </w:r>
      <w:r>
        <w:t xml:space="preserve"> people in the world can </w:t>
      </w:r>
      <w:r>
        <w:rPr>
          <w:rStyle w:val="StyleUnderline"/>
        </w:rPr>
        <w:t>enjoy</w:t>
      </w:r>
      <w:r>
        <w:t xml:space="preserve"> plentiful and </w:t>
      </w:r>
      <w:r>
        <w:rPr>
          <w:rStyle w:val="StyleUnderline"/>
        </w:rPr>
        <w:t>varied foods</w:t>
      </w:r>
      <w:r>
        <w:t xml:space="preserve"> at a reasonable cost. On this scale, deciding what crop to plant in a given field is not just business - it's science. </w:t>
      </w:r>
      <w:r>
        <w:rPr>
          <w:rStyle w:val="StyleUnderline"/>
        </w:rPr>
        <w:t>And</w:t>
      </w:r>
      <w:r>
        <w:t xml:space="preserve"> the science </w:t>
      </w:r>
      <w:r>
        <w:rPr>
          <w:rStyle w:val="Emphasis"/>
          <w:highlight w:val="green"/>
        </w:rPr>
        <w:t>relies</w:t>
      </w:r>
      <w:r>
        <w:rPr>
          <w:rStyle w:val="StyleUnderline"/>
        </w:rPr>
        <w:t xml:space="preserve">, in large part, </w:t>
      </w:r>
      <w:r>
        <w:rPr>
          <w:rStyle w:val="StyleUnderline"/>
          <w:highlight w:val="green"/>
        </w:rPr>
        <w:t xml:space="preserve">on </w:t>
      </w:r>
      <w:r>
        <w:rPr>
          <w:rStyle w:val="Emphasis"/>
        </w:rPr>
        <w:t xml:space="preserve">data from </w:t>
      </w:r>
      <w:r>
        <w:rPr>
          <w:rStyle w:val="Emphasis"/>
          <w:highlight w:val="green"/>
        </w:rPr>
        <w:t>space</w:t>
      </w:r>
      <w:r>
        <w:t>.</w:t>
      </w:r>
    </w:p>
    <w:p w14:paraId="2D654614" w14:textId="77777777" w:rsidR="005141E8" w:rsidRDefault="005141E8" w:rsidP="005141E8">
      <w:r>
        <w:rPr>
          <w:rStyle w:val="StyleUnderline"/>
        </w:rPr>
        <w:t>Companies such as the</w:t>
      </w:r>
      <w:r>
        <w:t xml:space="preserve"> Satellite Imaging Corporation </w:t>
      </w:r>
      <w:r>
        <w:rPr>
          <w:rStyle w:val="StyleUnderline"/>
          <w:highlight w:val="green"/>
        </w:rPr>
        <w:t>(SIC) provide data</w:t>
      </w:r>
      <w:r>
        <w:rPr>
          <w:rStyle w:val="StyleUnderline"/>
        </w:rPr>
        <w:t xml:space="preserve"> from space on overall crop health, soil analysis, and irrigation impacts and efficiencies</w:t>
      </w:r>
      <w:r>
        <w:t xml:space="preserve">. From space, you can easily map soil variations, finding areas rich in organic matter and others less so - this allows optimized planting to take advantage of crops that thrive in any given soil environment. </w:t>
      </w:r>
      <w:r>
        <w:rPr>
          <w:rStyle w:val="Emphasis"/>
        </w:rPr>
        <w:t>Very large</w:t>
      </w:r>
      <w:r>
        <w:rPr>
          <w:rStyle w:val="StyleUnderline"/>
        </w:rPr>
        <w:t xml:space="preserve"> </w:t>
      </w:r>
      <w:r>
        <w:rPr>
          <w:rStyle w:val="StyleUnderline"/>
          <w:highlight w:val="green"/>
        </w:rPr>
        <w:t>farms</w:t>
      </w:r>
      <w:r>
        <w:t xml:space="preserve"> also </w:t>
      </w:r>
      <w:r>
        <w:rPr>
          <w:rStyle w:val="StyleUnderline"/>
          <w:highlight w:val="green"/>
        </w:rPr>
        <w:t>use satellite images to assess</w:t>
      </w:r>
      <w:r>
        <w:rPr>
          <w:rStyle w:val="StyleUnderline"/>
        </w:rPr>
        <w:t xml:space="preserve"> the overall </w:t>
      </w:r>
      <w:r>
        <w:rPr>
          <w:rStyle w:val="StyleUnderline"/>
          <w:highlight w:val="green"/>
        </w:rPr>
        <w:t>health of</w:t>
      </w:r>
      <w:r>
        <w:rPr>
          <w:rStyle w:val="StyleUnderline"/>
        </w:rPr>
        <w:t xml:space="preserve"> their </w:t>
      </w:r>
      <w:r>
        <w:rPr>
          <w:rStyle w:val="StyleUnderline"/>
          <w:highlight w:val="green"/>
        </w:rPr>
        <w:t>crops</w:t>
      </w:r>
      <w:r>
        <w:rPr>
          <w:rStyle w:val="StyleUnderline"/>
        </w:rPr>
        <w:t xml:space="preserve"> by land area, spotting those that are being impacted by non-optimal soil moisture content, etc., allowing the farmer to take corrective action while there is still time to save the crop</w:t>
      </w:r>
      <w:r>
        <w:t>.</w:t>
      </w:r>
    </w:p>
    <w:p w14:paraId="213E307A" w14:textId="77777777" w:rsidR="005141E8" w:rsidRDefault="005141E8" w:rsidP="005141E8"/>
    <w:p w14:paraId="69D68F89" w14:textId="77777777" w:rsidR="005141E8" w:rsidRDefault="005141E8" w:rsidP="005141E8">
      <w:pPr>
        <w:pStyle w:val="Heading4"/>
        <w:rPr>
          <w:rFonts w:cs="Calibri"/>
        </w:rPr>
      </w:pPr>
      <w:r>
        <w:rPr>
          <w:rFonts w:cs="Calibri"/>
          <w:b w:val="0"/>
          <w:u w:val="single"/>
        </w:rPr>
        <w:t>Extinction</w:t>
      </w:r>
      <w:r>
        <w:rPr>
          <w:rFonts w:cs="Calibri"/>
          <w:b w:val="0"/>
        </w:rPr>
        <w:t>.</w:t>
      </w:r>
    </w:p>
    <w:p w14:paraId="674D6517" w14:textId="77777777" w:rsidR="005141E8" w:rsidRDefault="005141E8" w:rsidP="005141E8">
      <w:r>
        <w:t xml:space="preserve">Alice </w:t>
      </w:r>
      <w:r>
        <w:rPr>
          <w:rStyle w:val="Style13ptBold"/>
        </w:rPr>
        <w:t>Friedemann 17</w:t>
      </w:r>
      <w:r>
        <w:t>, Systems Architect and Engineer For Over 25 Years, Science, Energy, and Agriculture Writer, Investigative Journalist and Energy Expert, Founder of Energy Skeptic, Author of When Trucks Stop Running: Energy and the Future of Transportation, “Chemical Industrial Agriculture is Unsustainable. Here’s Why”, Resilience, 5-27, http://www.resilience.org/stories/2017-03-27/chemical-industrial-farming-unsustainable-heres/</w:t>
      </w:r>
    </w:p>
    <w:p w14:paraId="1F2C19E5" w14:textId="77777777" w:rsidR="005141E8" w:rsidRDefault="005141E8" w:rsidP="005141E8">
      <w:pPr>
        <w:rPr>
          <w:rStyle w:val="StyleUnderline"/>
        </w:rPr>
      </w:pPr>
      <w:r>
        <w:rPr>
          <w:sz w:val="12"/>
        </w:rPr>
        <w:t xml:space="preserve">We hear a lot about how we’re running out of antibiotics. But </w:t>
      </w:r>
      <w:r>
        <w:rPr>
          <w:rStyle w:val="StyleUnderline"/>
        </w:rPr>
        <w:t>we are</w:t>
      </w:r>
      <w:r>
        <w:rPr>
          <w:sz w:val="12"/>
        </w:rPr>
        <w:t xml:space="preserve"> also </w:t>
      </w:r>
      <w:r>
        <w:rPr>
          <w:rStyle w:val="StyleUnderline"/>
        </w:rPr>
        <w:t xml:space="preserve">doomed to run out of pesticides, because </w:t>
      </w:r>
      <w:r>
        <w:rPr>
          <w:rStyle w:val="StyleUnderline"/>
          <w:highlight w:val="green"/>
        </w:rPr>
        <w:t xml:space="preserve">insects </w:t>
      </w:r>
      <w:r>
        <w:rPr>
          <w:rStyle w:val="Emphasis"/>
        </w:rPr>
        <w:t>inevitably</w:t>
      </w:r>
      <w:r>
        <w:rPr>
          <w:rStyle w:val="StyleUnderline"/>
        </w:rPr>
        <w:t xml:space="preserve"> </w:t>
      </w:r>
      <w:r>
        <w:rPr>
          <w:rStyle w:val="StyleUnderline"/>
          <w:highlight w:val="green"/>
        </w:rPr>
        <w:t>develop resistance</w:t>
      </w:r>
      <w:r>
        <w:rPr>
          <w:sz w:val="12"/>
        </w:rPr>
        <w:t xml:space="preserve">, whether toxic chemicals are sprayed directly or genetically engineered into the plants. Worse yet, weeds, insects, and fungus develop resistance </w:t>
      </w:r>
      <w:r>
        <w:rPr>
          <w:rStyle w:val="StyleUnderline"/>
        </w:rPr>
        <w:t xml:space="preserve">in </w:t>
      </w:r>
      <w:r>
        <w:rPr>
          <w:rStyle w:val="Emphasis"/>
        </w:rPr>
        <w:t>just 5 years</w:t>
      </w:r>
      <w:r>
        <w:rPr>
          <w:rStyle w:val="StyleUnderline"/>
        </w:rPr>
        <w:t xml:space="preserve"> on average</w:t>
      </w:r>
      <w:r>
        <w:rPr>
          <w:sz w:val="12"/>
        </w:rPr>
        <w:t xml:space="preserve">, which has caused the chemicals to grow increasingly lethal over the past 60 years. And it takes on average eight to ten years to identify, test, and develop a new pesticide, though that isn’t long enough to discover the long-term toxicity to humans and other organisms. And </w:t>
      </w:r>
      <w:r>
        <w:rPr>
          <w:rStyle w:val="StyleUnderline"/>
        </w:rPr>
        <w:t>this devil’s bargain hasn’t even provided most of the gains in crop yields</w:t>
      </w:r>
      <w:r>
        <w:rPr>
          <w:sz w:val="12"/>
        </w:rPr>
        <w:t xml:space="preserve">, which is due to natural-gas and phosphate fertilizers plus soil-crushing tractors and harvesters that can do the work of millions of men and horses quickly on farms that grow only one crop on thousands of acres. Yet </w:t>
      </w:r>
      <w:r>
        <w:rPr>
          <w:rStyle w:val="StyleUnderline"/>
        </w:rPr>
        <w:t>before pesticides, farmers lost a third of</w:t>
      </w:r>
      <w:r>
        <w:rPr>
          <w:sz w:val="12"/>
        </w:rPr>
        <w:t xml:space="preserve"> their </w:t>
      </w:r>
      <w:r>
        <w:rPr>
          <w:rStyle w:val="StyleUnderline"/>
        </w:rPr>
        <w:t>crops to pests, after</w:t>
      </w:r>
      <w:r>
        <w:rPr>
          <w:sz w:val="12"/>
        </w:rPr>
        <w:t xml:space="preserve"> pesticides, </w:t>
      </w:r>
      <w:r>
        <w:rPr>
          <w:rStyle w:val="StyleUnderline"/>
        </w:rPr>
        <w:t>farmers still lose a third</w:t>
      </w:r>
      <w:r>
        <w:rPr>
          <w:sz w:val="12"/>
        </w:rPr>
        <w:t xml:space="preserve"> of their crops. Even without pesticides, </w:t>
      </w:r>
      <w:r>
        <w:rPr>
          <w:rStyle w:val="Emphasis"/>
          <w:sz w:val="24"/>
          <w:highlight w:val="green"/>
        </w:rPr>
        <w:t>industrial ag</w:t>
      </w:r>
      <w:r>
        <w:rPr>
          <w:rStyle w:val="Emphasis"/>
          <w:sz w:val="24"/>
        </w:rPr>
        <w:t xml:space="preserve">riculture </w:t>
      </w:r>
      <w:r>
        <w:rPr>
          <w:rStyle w:val="Emphasis"/>
          <w:sz w:val="24"/>
          <w:highlight w:val="green"/>
        </w:rPr>
        <w:t>is doomed</w:t>
      </w:r>
      <w:r>
        <w:rPr>
          <w:rStyle w:val="Emphasis"/>
          <w:sz w:val="24"/>
        </w:rPr>
        <w:t xml:space="preserve"> to fail</w:t>
      </w:r>
      <w:r>
        <w:rPr>
          <w:rStyle w:val="StyleUnderline"/>
          <w:sz w:val="24"/>
        </w:rPr>
        <w:t xml:space="preserve"> </w:t>
      </w:r>
      <w:r>
        <w:rPr>
          <w:rStyle w:val="StyleUnderline"/>
          <w:highlight w:val="green"/>
        </w:rPr>
        <w:t xml:space="preserve">from </w:t>
      </w:r>
      <w:r>
        <w:rPr>
          <w:rStyle w:val="StyleUnderline"/>
        </w:rPr>
        <w:t xml:space="preserve">extremely high rates of soil </w:t>
      </w:r>
      <w:r>
        <w:rPr>
          <w:rStyle w:val="StyleUnderline"/>
          <w:highlight w:val="green"/>
        </w:rPr>
        <w:t>erosion and</w:t>
      </w:r>
      <w:r>
        <w:rPr>
          <w:rStyle w:val="StyleUnderline"/>
        </w:rPr>
        <w:t xml:space="preserve"> soil </w:t>
      </w:r>
      <w:r>
        <w:rPr>
          <w:rStyle w:val="StyleUnderline"/>
          <w:highlight w:val="green"/>
        </w:rPr>
        <w:t>compaction</w:t>
      </w:r>
      <w:r>
        <w:rPr>
          <w:rStyle w:val="StyleUnderline"/>
        </w:rPr>
        <w:t xml:space="preserve"> at rates that far exceed losses in the past</w:t>
      </w:r>
      <w:r>
        <w:rPr>
          <w:sz w:val="12"/>
        </w:rPr>
        <w:t xml:space="preserve">, since soil couldn’t wash or blow away as easily on small farms that grew many crops. </w:t>
      </w:r>
      <w:r>
        <w:rPr>
          <w:rStyle w:val="StyleUnderline"/>
        </w:rPr>
        <w:t xml:space="preserve">But pest killing </w:t>
      </w:r>
      <w:r>
        <w:rPr>
          <w:rStyle w:val="StyleUnderline"/>
          <w:highlight w:val="green"/>
        </w:rPr>
        <w:t>chemicals are</w:t>
      </w:r>
      <w:r>
        <w:rPr>
          <w:rStyle w:val="StyleUnderline"/>
        </w:rPr>
        <w:t xml:space="preserve"> surely </w:t>
      </w:r>
      <w:r>
        <w:rPr>
          <w:rStyle w:val="Emphasis"/>
          <w:highlight w:val="green"/>
        </w:rPr>
        <w:t xml:space="preserve">accelerating </w:t>
      </w:r>
      <w:r>
        <w:rPr>
          <w:rStyle w:val="Emphasis"/>
        </w:rPr>
        <w:t>the day of reckoning</w:t>
      </w:r>
      <w:r>
        <w:rPr>
          <w:rStyle w:val="StyleUnderline"/>
        </w:rPr>
        <w:t xml:space="preserve"> sooner rather than later. </w:t>
      </w:r>
      <w:r>
        <w:rPr>
          <w:rStyle w:val="StyleUnderline"/>
          <w:highlight w:val="green"/>
        </w:rPr>
        <w:t>Enormous amounts</w:t>
      </w:r>
      <w:r>
        <w:rPr>
          <w:rStyle w:val="StyleUnderline"/>
        </w:rPr>
        <w:t xml:space="preserve"> of toxic chemicals are </w:t>
      </w:r>
      <w:r>
        <w:rPr>
          <w:rStyle w:val="StyleUnderline"/>
          <w:highlight w:val="green"/>
        </w:rPr>
        <w:t>dumped</w:t>
      </w:r>
      <w:r>
        <w:rPr>
          <w:rStyle w:val="StyleUnderline"/>
        </w:rPr>
        <w:t xml:space="preserve"> on land every year — over </w:t>
      </w:r>
      <w:r>
        <w:rPr>
          <w:rStyle w:val="Emphasis"/>
        </w:rPr>
        <w:t>1 billion pounds</w:t>
      </w:r>
      <w:r>
        <w:rPr>
          <w:rStyle w:val="StyleUnderline"/>
        </w:rPr>
        <w:t xml:space="preserve"> are used in the</w:t>
      </w:r>
      <w:r>
        <w:rPr>
          <w:sz w:val="12"/>
        </w:rPr>
        <w:t xml:space="preserve"> United State </w:t>
      </w:r>
      <w:r>
        <w:rPr>
          <w:rStyle w:val="StyleUnderline"/>
        </w:rPr>
        <w:t>(US) every year</w:t>
      </w:r>
      <w:r>
        <w:rPr>
          <w:sz w:val="12"/>
        </w:rPr>
        <w:t xml:space="preserve"> and 5.6 billion pounds globally (Alavanja 2009). </w:t>
      </w:r>
      <w:r>
        <w:rPr>
          <w:rStyle w:val="StyleUnderline"/>
          <w:highlight w:val="green"/>
        </w:rPr>
        <w:t xml:space="preserve">This </w:t>
      </w:r>
      <w:r>
        <w:rPr>
          <w:rStyle w:val="Emphasis"/>
          <w:highlight w:val="green"/>
        </w:rPr>
        <w:t>destroys</w:t>
      </w:r>
      <w:r>
        <w:rPr>
          <w:rStyle w:val="Emphasis"/>
        </w:rPr>
        <w:t xml:space="preserve"> the very </w:t>
      </w:r>
      <w:r>
        <w:rPr>
          <w:rStyle w:val="Emphasis"/>
          <w:highlight w:val="green"/>
        </w:rPr>
        <w:t>ecosystems</w:t>
      </w:r>
      <w:r>
        <w:rPr>
          <w:rStyle w:val="StyleUnderline"/>
        </w:rPr>
        <w:t xml:space="preserve"> that used to help plants fight off pests, </w:t>
      </w:r>
      <w:r>
        <w:rPr>
          <w:rStyle w:val="StyleUnderline"/>
          <w:highlight w:val="green"/>
        </w:rPr>
        <w:t xml:space="preserve">and is a </w:t>
      </w:r>
      <w:r>
        <w:rPr>
          <w:rStyle w:val="Emphasis"/>
          <w:highlight w:val="green"/>
        </w:rPr>
        <w:t>major factor</w:t>
      </w:r>
      <w:r>
        <w:rPr>
          <w:rStyle w:val="StyleUnderline"/>
          <w:highlight w:val="green"/>
        </w:rPr>
        <w:t xml:space="preserve"> biod</w:t>
      </w:r>
      <w:r>
        <w:rPr>
          <w:rStyle w:val="StyleUnderline"/>
        </w:rPr>
        <w:t xml:space="preserve">iversity </w:t>
      </w:r>
      <w:r>
        <w:rPr>
          <w:rStyle w:val="StyleUnderline"/>
          <w:highlight w:val="green"/>
        </w:rPr>
        <w:t xml:space="preserve">loss and </w:t>
      </w:r>
      <w:r>
        <w:rPr>
          <w:rStyle w:val="Emphasis"/>
          <w:sz w:val="24"/>
          <w:highlight w:val="green"/>
        </w:rPr>
        <w:t>extinction</w:t>
      </w:r>
      <w:r>
        <w:rPr>
          <w:sz w:val="12"/>
        </w:rPr>
        <w:t xml:space="preserve">. </w:t>
      </w:r>
      <w:r>
        <w:rPr>
          <w:rStyle w:val="StyleUnderline"/>
        </w:rPr>
        <w:t>Evidence</w:t>
      </w:r>
      <w:r>
        <w:rPr>
          <w:sz w:val="12"/>
        </w:rPr>
        <w:t xml:space="preserve"> also </w:t>
      </w:r>
      <w:r>
        <w:rPr>
          <w:rStyle w:val="StyleUnderline"/>
        </w:rPr>
        <w:t xml:space="preserve">points to pesticides playing a </w:t>
      </w:r>
      <w:r>
        <w:rPr>
          <w:rStyle w:val="Emphasis"/>
        </w:rPr>
        <w:t xml:space="preserve">key role in the </w:t>
      </w:r>
      <w:r>
        <w:rPr>
          <w:rStyle w:val="Emphasis"/>
          <w:highlight w:val="green"/>
        </w:rPr>
        <w:t>loss of bees</w:t>
      </w:r>
      <w:r>
        <w:rPr>
          <w:rStyle w:val="StyleUnderline"/>
          <w:highlight w:val="green"/>
        </w:rPr>
        <w:t xml:space="preserve"> and</w:t>
      </w:r>
      <w:r>
        <w:rPr>
          <w:rStyle w:val="StyleUnderline"/>
        </w:rPr>
        <w:t xml:space="preserve"> their </w:t>
      </w:r>
      <w:r>
        <w:rPr>
          <w:rStyle w:val="StyleUnderline"/>
          <w:highlight w:val="green"/>
        </w:rPr>
        <w:t>pollination</w:t>
      </w:r>
      <w:r>
        <w:rPr>
          <w:rStyle w:val="StyleUnderline"/>
        </w:rPr>
        <w:t xml:space="preserve"> services</w:t>
      </w:r>
      <w:r>
        <w:rPr>
          <w:sz w:val="12"/>
        </w:rPr>
        <w:t xml:space="preserve">. Although paleo-diet fanatics won’t mind eating mostly meat when fruit, vegetable, and nut crops are gone, they will not be so happy about having to eat more carbohydrates. Wheat and other grains will still be around, since they are wind-pollinated. </w:t>
      </w:r>
      <w:r>
        <w:rPr>
          <w:rStyle w:val="StyleUnderline"/>
        </w:rPr>
        <w:t xml:space="preserve">Agricultural </w:t>
      </w:r>
      <w:r>
        <w:rPr>
          <w:rStyle w:val="StyleUnderline"/>
          <w:highlight w:val="green"/>
        </w:rPr>
        <w:t xml:space="preserve">chemicals </w:t>
      </w:r>
      <w:r>
        <w:rPr>
          <w:rStyle w:val="Emphasis"/>
          <w:highlight w:val="green"/>
        </w:rPr>
        <w:t xml:space="preserve">render land </w:t>
      </w:r>
      <w:r>
        <w:rPr>
          <w:rStyle w:val="Emphasis"/>
          <w:sz w:val="24"/>
          <w:highlight w:val="green"/>
        </w:rPr>
        <w:t>lifeless</w:t>
      </w:r>
      <w:r>
        <w:rPr>
          <w:rStyle w:val="StyleUnderline"/>
          <w:sz w:val="24"/>
        </w:rPr>
        <w:t xml:space="preserve"> </w:t>
      </w:r>
      <w:r>
        <w:rPr>
          <w:rStyle w:val="StyleUnderline"/>
        </w:rPr>
        <w:t>and toxic to beneficial creatures</w:t>
      </w:r>
      <w:r>
        <w:rPr>
          <w:sz w:val="12"/>
        </w:rPr>
        <w:t xml:space="preserve">, also </w:t>
      </w:r>
      <w:r>
        <w:rPr>
          <w:rStyle w:val="Emphasis"/>
          <w:sz w:val="24"/>
          <w:highlight w:val="green"/>
        </w:rPr>
        <w:t xml:space="preserve">killing the food chain </w:t>
      </w:r>
      <w:r>
        <w:rPr>
          <w:rStyle w:val="Emphasis"/>
          <w:sz w:val="24"/>
        </w:rPr>
        <w:t>above</w:t>
      </w:r>
      <w:r>
        <w:rPr>
          <w:sz w:val="12"/>
        </w:rPr>
        <w:t xml:space="preserve"> </w:t>
      </w:r>
      <w:r>
        <w:rPr>
          <w:rStyle w:val="StyleUnderline"/>
        </w:rPr>
        <w:t xml:space="preserve">— fish, amphibians, birds, </w:t>
      </w:r>
      <w:r>
        <w:rPr>
          <w:rStyle w:val="StyleUnderline"/>
          <w:highlight w:val="green"/>
        </w:rPr>
        <w:t xml:space="preserve">and </w:t>
      </w:r>
      <w:r>
        <w:rPr>
          <w:rStyle w:val="Emphasis"/>
          <w:highlight w:val="green"/>
        </w:rPr>
        <w:t>humans</w:t>
      </w:r>
      <w:r>
        <w:rPr>
          <w:rStyle w:val="StyleUnderline"/>
        </w:rPr>
        <w:t xml:space="preserve"> (from</w:t>
      </w:r>
      <w:r>
        <w:rPr>
          <w:sz w:val="12"/>
        </w:rPr>
        <w:t xml:space="preserve"> cancer, chronic </w:t>
      </w:r>
      <w:r>
        <w:rPr>
          <w:rStyle w:val="StyleUnderline"/>
        </w:rPr>
        <w:t>disease</w:t>
      </w:r>
      <w:r>
        <w:rPr>
          <w:sz w:val="12"/>
        </w:rPr>
        <w:t xml:space="preserve">, and suicide). </w:t>
      </w:r>
      <w:r>
        <w:rPr>
          <w:rStyle w:val="StyleUnderline"/>
        </w:rPr>
        <w:t xml:space="preserve">Surely a day is coming when pesticides stop working, </w:t>
      </w:r>
      <w:r>
        <w:rPr>
          <w:rStyle w:val="StyleUnderline"/>
          <w:highlight w:val="green"/>
        </w:rPr>
        <w:t xml:space="preserve">resulting in </w:t>
      </w:r>
      <w:r>
        <w:rPr>
          <w:rStyle w:val="Emphasis"/>
          <w:sz w:val="24"/>
        </w:rPr>
        <w:t xml:space="preserve">massive </w:t>
      </w:r>
      <w:r>
        <w:rPr>
          <w:rStyle w:val="Emphasis"/>
          <w:sz w:val="24"/>
          <w:highlight w:val="green"/>
        </w:rPr>
        <w:t>famines</w:t>
      </w:r>
      <w:r>
        <w:rPr>
          <w:sz w:val="12"/>
        </w:rPr>
        <w:t xml:space="preserve">. But who is there to speak for the grandchildren? And those that do speak for them are mowed down by the logic of libertarian capitalism, which only cares about profits today. Given that a political party is now in power in the U.S. that wants to get rid of the protections the Environmental Protection Agency (EPA) and other agencies provide, may make matters worse if agricultural chemicals are allowed to be more toxic, long-lasting, and released earlier, before being fully tested for health effects. Meanwhile chemical and genetic engineering companies are making a fortune, because the farmers have to pay full price, since the pests develop resistance long before a product is old enough to be made generically. Except for glyphosate, but weeds have developed resistance. Predictably. In fact, the inevitability of resistance has been known for nearly seven decades. In 1951, as the world began using synthetic chemicals, Dr. Reginald Painter at Kansas State University published “Insect Resistance in Crop Plants”. He made a case that it would be better to understand how a crop plant fought off insects, since it was inevitable that insects would develop genetic or behavioral resistance. At best, chemicals might be used as an emergency control measure. Farmers will say that we simply must carry on like this, there’s no other choice. But that’s simply not true. Consider the corn rootworm, that costs farmers about $2 billion a year in lost crops despite spending hundreds of millions on chemicals and the hundreds of millions of dollars chemical companies spend developing new chemicals. To lower the chances of corn pests developing resistance, corn crops were rotated with soybeans. Predictably, a few mutated to eat soybeans plus changed their behavior. They used to only lay eggs on nearby corn plants, now they disperse to lay eggs on soybean crops as well. Worse yet, corn is more profitable than soy and many farmers began growing continuous corn. Already the corn rootworm is developing resistance to the latest and greatest chemicals. But the corn rootworm is not causing devastation in Europe, because farms are smaller and most farmers rotate not just soy, but wheat, alfalfa, sorghum and oats with corn (Nordhaus 2017). Before planting, farmers try to get rid of pests that survived the winter and apply fumigants to kill fungi and nematodes, and pre-emergent chemicals to reduce weed seeds from emerging. Even farmers practicing no-till farming douse the land with herbicides by using GMO herbicide-resistant crops. Then over the course of crop growth, farmers may apply several rounds of additional pesticides to control different pests. For example, cotton growers apply chemicals from 12 to 30 times before harvest. Currently, the potential harm is only assessed for 2 to 3 years before a permit is issued, even though the damage might occur up to 20 years later. Although these chemicals appear to be just like antibiotics, that isn’t entirely true. We develop some immunity to a disease after antibiotics help us recover, but a plant is still vulnerable to the pests and weeds with the genetics or behavior to survive and chemical assault. Although there are thousands of chemical toxins, what matters is how they kill, their method of action (MOA). For herbicides there are only 29 MOAs, for insecticides, just 28. So if a pest develops resistance to one chemical within an MOA, it will be resistant to all of the thousands of chemicals within that MOA. The demand for chemicals has also grown due the high level of bioinvasive species. It takes a while to find native pests and make sure they won’t do more harm than good. In the 1950s there were just three main corn pests. By 1978 there were 40, and they vary regionally. For example, California has 30 arthropods and over 14 fungal diseases to cope with. When I was learning how to grow food organically back in the 90s, I remember how outraged organic farmers were that Monsanto was going to genetically engineer plants to have the Bt bacteria in them. This is because the only insecticide organic farmers can use is Bt bacteria, because it is found in the soil. It’s natural. Organic farmers have been careful to spray only in emergencies so that insects didn’t develop resistance to their only remedy. Since 1996, GMO plants have been engineered to have Bt in them, and predictably, insects have developed resistance. For example, in 2015, 81% of all corn was planted with genetically engineered Bt. But corn earworms have developed resistance, especially in North Carolina and Georgia, setting the stage for damage across the nation. Five other insects have developed resistance to Bt as well. GMO plants were also going to reduce pesticide use. They did for a while, but not for long. Chemical use has increased 7% to 202,000 tons a year in the past 10 years. Resistance can come in other ways than mutations. Behavior can change. Cockroach bait is laced with glucose, so cockroaches that developed glucose-aversion now no longer take the bait. It is worth repeating that chemicals and other practices are ruining the long-term viability of agriculture. Here is how author Dyer explains it: </w:t>
      </w:r>
      <w:r>
        <w:rPr>
          <w:rStyle w:val="StyleUnderline"/>
        </w:rPr>
        <w:t xml:space="preserve">“Ultimately the practice of modern farming is </w:t>
      </w:r>
      <w:r>
        <w:rPr>
          <w:rStyle w:val="Emphasis"/>
          <w:sz w:val="24"/>
        </w:rPr>
        <w:t>not sustainable</w:t>
      </w:r>
      <w:r>
        <w:rPr>
          <w:rStyle w:val="StyleUnderline"/>
        </w:rPr>
        <w:t>” because “the damage to the soil and natural ecosystems is so great that farming becomes dependent not on the land but on the artificial inputs into the process, such as fertilizers and pesticides</w:t>
      </w:r>
      <w:r>
        <w:rPr>
          <w:sz w:val="12"/>
        </w:rPr>
        <w:t xml:space="preserve">. In many ways, </w:t>
      </w:r>
      <w:r>
        <w:rPr>
          <w:rStyle w:val="StyleUnderline"/>
        </w:rPr>
        <w:t>our battle against</w:t>
      </w:r>
      <w:r>
        <w:rPr>
          <w:sz w:val="12"/>
        </w:rPr>
        <w:t xml:space="preserve"> the diverse array of </w:t>
      </w:r>
      <w:r>
        <w:rPr>
          <w:rStyle w:val="StyleUnderline"/>
        </w:rPr>
        <w:t>pest species is a battle against the health of the system itself. As we kill pest species, we also kill related species that may be beneficial. We kill predators that could assist our efforts. We reduce the ecosystem’s ability to recover due to reduced diversity, and we interfere with the organisms that affect the biogeochemical processes that maintain the soils in which the plants grow</w:t>
      </w:r>
      <w:r>
        <w:rPr>
          <w:sz w:val="12"/>
        </w:rPr>
        <w:t xml:space="preserve">. Soil is a complex, multifaceted living thing that is far more than the sum of the sand, silt, clay, fungi, microbes, nematodes, and other invertebrates. All biotic components interact as an ecosystem within the soil and at the surface, and in relation to the larger components such as herbivores that move across the land. Organisms grow and dig through the soil, aerate it, reorganize it, and add and subtract organic material. Mature soil is structured and layered and, very importantly, it remains in place. Plowing of the soil turns everything upside down. What was hidden from light is exposed. What was kept at a constant temperature is now varying with the day and night and seasons. What cannot tolerate drying conditions at the surface is likely killed. And very sensitive and delicate structures within the soil are disrupted and destroyed. </w:t>
      </w:r>
      <w:r>
        <w:rPr>
          <w:rStyle w:val="StyleUnderline"/>
        </w:rPr>
        <w:t xml:space="preserve">Conventional tillage disrupts the </w:t>
      </w:r>
      <w:r>
        <w:rPr>
          <w:rStyle w:val="Emphasis"/>
        </w:rPr>
        <w:t>entire soil ecosystem</w:t>
      </w:r>
      <w:r>
        <w:rPr>
          <w:rStyle w:val="StyleUnderline"/>
        </w:rPr>
        <w:t>. Tractors and farm equipment are large and heavy; they compact the soil, which removes air space and water-holding capacity. Wind and water erosion remove the smallest soil particles, which</w:t>
      </w:r>
      <w:r>
        <w:rPr>
          <w:sz w:val="12"/>
        </w:rPr>
        <w:t xml:space="preserve"> typically </w:t>
      </w:r>
      <w:r>
        <w:rPr>
          <w:rStyle w:val="StyleUnderline"/>
        </w:rPr>
        <w:t>hold most of the micronutrients</w:t>
      </w:r>
      <w:r>
        <w:rPr>
          <w:sz w:val="12"/>
        </w:rPr>
        <w:t xml:space="preserve"> needed by plants. Synthetic fertilizers are added to supplement the loss of oil nutrients but often are relatively toxic to many soil organisms. And </w:t>
      </w:r>
      <w:r>
        <w:rPr>
          <w:rStyle w:val="StyleUnderline"/>
          <w:highlight w:val="green"/>
        </w:rPr>
        <w:t>chemicals</w:t>
      </w:r>
      <w:r>
        <w:rPr>
          <w:rStyle w:val="StyleUnderline"/>
        </w:rPr>
        <w:t xml:space="preserve"> such as pre-emergents, fumigants, herbicides, insecticides, acaricides, fungicides, and defoliants eventually kill all but the most tolerant or resistant soil organisms. It does not take long to </w:t>
      </w:r>
      <w:r>
        <w:rPr>
          <w:rStyle w:val="StyleUnderline"/>
          <w:highlight w:val="green"/>
        </w:rPr>
        <w:t>reduce</w:t>
      </w:r>
      <w:r>
        <w:rPr>
          <w:rStyle w:val="StyleUnderline"/>
        </w:rPr>
        <w:t xml:space="preserve"> a native, living, dynamic </w:t>
      </w:r>
      <w:r>
        <w:rPr>
          <w:rStyle w:val="StyleUnderline"/>
          <w:highlight w:val="green"/>
        </w:rPr>
        <w:t>soil to a</w:t>
      </w:r>
      <w:r>
        <w:rPr>
          <w:rStyle w:val="StyleUnderline"/>
        </w:rPr>
        <w:t xml:space="preserve"> relatively </w:t>
      </w:r>
      <w:r>
        <w:rPr>
          <w:rStyle w:val="Emphasis"/>
          <w:highlight w:val="green"/>
        </w:rPr>
        <w:t>lifeless collection</w:t>
      </w:r>
      <w:r>
        <w:rPr>
          <w:rStyle w:val="StyleUnderline"/>
        </w:rPr>
        <w:t xml:space="preserve"> of inorganic particles</w:t>
      </w:r>
      <w:r>
        <w:rPr>
          <w:sz w:val="12"/>
        </w:rPr>
        <w:t xml:space="preserve"> with little of the natural structure and function of undisturbed soil”. When I told my husband all the reasons we use agricultural chemicals and the harm done, my husband got angry and said “Farmers aren’t stupid, that can’t be right!” I think there are a number of reasons why farmers don’t go back to sustainable organic farming. First, there is far too much money to be made in the chemical herbicide, pesticide, and insecticide industry to stop this juggernaut. After reading Lessig’s book “Republic, Lost”, one of the best, if not the best book on campaign finance reform, I despair of campaign financing ever happening. So chemical lobbyists will continue to donate enough money to politicians to maintain the status quo. Plus the chemical industry has infiltrated regulatory agencies via the revolving door for decades and is now in a position to assassinate the EPA, with newly appointed Scott Pruitt, who would like to get rid of the EPA. Second, about half of farmers are hired guns. They don’t own the land and care about passing it on in good health to their children. They rent the land, and their goal, and the owner’s goal is for them to make as much profit as possible. Third, renters and farmers both would lose money, maybe go out of business in the years it would take to convert an industrial monoculture farm to multiple crops rotated, or an organic farm. Fourth, it takes time to learn to farm organically properly. So even if the farmer survives financially, mistakes will be made. Hopefully made up for by the higher price of organic food, but as wealth grows increasingly more unevenly distributed, and the risk of another economic crash grows (not to mention lack of reforms, being in more debt now than 2008, etc). Fifth, industrial farming is what is taught at most universities. There are only a handful of universities that offer programs in organic agriculture. Sixth, subsidies favor large farmers, who are also the only farmers who have the money to profit from economies of scale, and buy their own giant tractors to farm a thousand acres of monoculture crops. Industrial farming has driven 5 million farmers off the land who couldn’t compete with the profits made by larger farms in the area. </w:t>
      </w:r>
      <w:r>
        <w:rPr>
          <w:rStyle w:val="StyleUnderline"/>
        </w:rPr>
        <w:t xml:space="preserve">But farmers will have to go organic </w:t>
      </w:r>
      <w:r>
        <w:rPr>
          <w:rStyle w:val="Emphasis"/>
        </w:rPr>
        <w:t>whether they like it or not</w:t>
      </w:r>
      <w:r>
        <w:rPr>
          <w:rStyle w:val="StyleUnderline"/>
        </w:rPr>
        <w:t xml:space="preserve"> </w:t>
      </w:r>
      <w:r>
        <w:rPr>
          <w:sz w:val="12"/>
        </w:rPr>
        <w:t xml:space="preserve">It’s hard to say whether </w:t>
      </w:r>
      <w:r>
        <w:rPr>
          <w:rStyle w:val="StyleUnderline"/>
        </w:rPr>
        <w:t xml:space="preserve">this will happen because we’ve </w:t>
      </w:r>
      <w:r>
        <w:rPr>
          <w:rStyle w:val="Emphasis"/>
        </w:rPr>
        <w:t>run out</w:t>
      </w:r>
      <w:r>
        <w:rPr>
          <w:rStyle w:val="StyleUnderline"/>
        </w:rPr>
        <w:t xml:space="preserve"> of pesticides</w:t>
      </w:r>
      <w:r>
        <w:rPr>
          <w:sz w:val="12"/>
        </w:rPr>
        <w:t xml:space="preserve">, whether </w:t>
      </w:r>
      <w:r>
        <w:rPr>
          <w:rStyle w:val="StyleUnderline"/>
        </w:rPr>
        <w:t xml:space="preserve">from </w:t>
      </w:r>
      <w:r>
        <w:rPr>
          <w:rStyle w:val="Emphasis"/>
        </w:rPr>
        <w:t>resistance</w:t>
      </w:r>
      <w:r>
        <w:rPr>
          <w:rStyle w:val="StyleUnderline"/>
        </w:rPr>
        <w:t xml:space="preserve"> or a </w:t>
      </w:r>
      <w:r>
        <w:rPr>
          <w:rStyle w:val="Emphasis"/>
        </w:rPr>
        <w:t>financial crash</w:t>
      </w:r>
      <w:r>
        <w:rPr>
          <w:sz w:val="12"/>
        </w:rPr>
        <w:t xml:space="preserve"> reducing new chemical research, </w:t>
      </w:r>
      <w:r>
        <w:rPr>
          <w:rStyle w:val="StyleUnderline"/>
        </w:rPr>
        <w:t>or</w:t>
      </w:r>
      <w:r>
        <w:rPr>
          <w:sz w:val="12"/>
        </w:rPr>
        <w:t xml:space="preserve"> whether </w:t>
      </w:r>
      <w:r>
        <w:rPr>
          <w:rStyle w:val="StyleUnderline"/>
        </w:rPr>
        <w:t>peak oil</w:t>
      </w:r>
      <w:r>
        <w:rPr>
          <w:sz w:val="12"/>
        </w:rPr>
        <w:t xml:space="preserve">, peak </w:t>
      </w:r>
      <w:r>
        <w:rPr>
          <w:rStyle w:val="StyleUnderline"/>
        </w:rPr>
        <w:t>coal, and</w:t>
      </w:r>
      <w:r>
        <w:rPr>
          <w:sz w:val="12"/>
        </w:rPr>
        <w:t xml:space="preserve"> peak </w:t>
      </w:r>
      <w:r>
        <w:rPr>
          <w:rStyle w:val="StyleUnderline"/>
        </w:rPr>
        <w:t>natural gas will cause the decline of chemical farming. Agriculture uses</w:t>
      </w:r>
      <w:r>
        <w:rPr>
          <w:sz w:val="12"/>
        </w:rPr>
        <w:t xml:space="preserve"> about 15 to </w:t>
      </w:r>
      <w:r>
        <w:rPr>
          <w:rStyle w:val="StyleUnderline"/>
        </w:rPr>
        <w:t>20% of fossil fuel energy</w:t>
      </w:r>
      <w:r>
        <w:rPr>
          <w:sz w:val="12"/>
        </w:rPr>
        <w:t xml:space="preserve">, from natural gas fertilizer, oil-based chemicals, farm vehicle and equipment fuel, the agricultural cold chain, distribution, packaging, refrigeration, and cooking to name a few of the uses. </w:t>
      </w:r>
      <w:r>
        <w:rPr>
          <w:rStyle w:val="StyleUnderline"/>
        </w:rPr>
        <w:t xml:space="preserve">At some point of fossil decline, </w:t>
      </w:r>
      <w:r>
        <w:rPr>
          <w:rStyle w:val="Emphasis"/>
        </w:rPr>
        <w:t>there won’t be enough fuel or pesticides</w:t>
      </w:r>
      <w:r>
        <w:rPr>
          <w:rStyle w:val="StyleUnderline"/>
        </w:rPr>
        <w:t xml:space="preserve"> to continue business as usual.</w:t>
      </w:r>
      <w:r>
        <w:rPr>
          <w:u w:val="single"/>
        </w:rPr>
        <w:t xml:space="preserve"> </w:t>
      </w:r>
      <w:r>
        <w:rPr>
          <w:rStyle w:val="StyleUnderline"/>
        </w:rPr>
        <w:t xml:space="preserve">Farmers will be </w:t>
      </w:r>
      <w:r>
        <w:rPr>
          <w:rStyle w:val="Emphasis"/>
        </w:rPr>
        <w:t>forced</w:t>
      </w:r>
      <w:r>
        <w:rPr>
          <w:rStyle w:val="StyleUnderline"/>
        </w:rPr>
        <w:t xml:space="preserve"> to go organic at some point. Wouldn’t it be easier to start the transition </w:t>
      </w:r>
      <w:r>
        <w:rPr>
          <w:rStyle w:val="Emphasis"/>
        </w:rPr>
        <w:t>now</w:t>
      </w:r>
      <w:r>
        <w:rPr>
          <w:rStyle w:val="StyleUnderline"/>
        </w:rPr>
        <w:t>?</w:t>
      </w:r>
    </w:p>
    <w:p w14:paraId="79EA274D" w14:textId="77777777" w:rsidR="005141E8" w:rsidRDefault="005141E8" w:rsidP="005141E8"/>
    <w:p w14:paraId="26F2AF42" w14:textId="77777777" w:rsidR="005141E8" w:rsidRDefault="005141E8" w:rsidP="005141E8">
      <w:pPr>
        <w:pStyle w:val="Heading3"/>
      </w:pPr>
      <w:r>
        <w:rPr>
          <w:b w:val="0"/>
        </w:rPr>
        <w:t>1NC – Latin America</w:t>
      </w:r>
    </w:p>
    <w:p w14:paraId="473A3B3C" w14:textId="77777777" w:rsidR="005141E8" w:rsidRDefault="005141E8" w:rsidP="005141E8">
      <w:pPr>
        <w:pStyle w:val="Heading4"/>
        <w:rPr>
          <w:rFonts w:cs="Calibri"/>
          <w:b w:val="0"/>
        </w:rPr>
      </w:pPr>
      <w:r>
        <w:rPr>
          <w:rFonts w:cs="Calibri"/>
          <w:b w:val="0"/>
        </w:rPr>
        <w:t>Satellite data ratchets up drug eradication efforts</w:t>
      </w:r>
    </w:p>
    <w:p w14:paraId="1FFF58D9" w14:textId="77777777" w:rsidR="005141E8" w:rsidRDefault="005141E8" w:rsidP="005141E8">
      <w:r>
        <w:t xml:space="preserve">Kieron </w:t>
      </w:r>
      <w:r>
        <w:rPr>
          <w:rStyle w:val="Style13ptBold"/>
        </w:rPr>
        <w:t>Monks 14</w:t>
      </w:r>
      <w:r>
        <w:t>, Writer for CNN, The Guardian, and Prospect Magazine, BA from the University of Nottingham, “Spy Satellites Fighting Crime From Space”, CNN, 8/12/2014, https://www.cnn.com/2014/08/11/tech/innovation/spy-satellites-fighting-crime-from-space/index.html</w:t>
      </w:r>
    </w:p>
    <w:p w14:paraId="22002D76" w14:textId="77777777" w:rsidR="005141E8" w:rsidRDefault="005141E8" w:rsidP="005141E8">
      <w:r>
        <w:t xml:space="preserve">The Alayed case is one of several pilot schemes the company is running with police forces and security agencies. A key focus is on organized crime, trafficking and smuggling. </w:t>
      </w:r>
      <w:r>
        <w:rPr>
          <w:rStyle w:val="StyleUnderline"/>
        </w:rPr>
        <w:t xml:space="preserve">The </w:t>
      </w:r>
      <w:r>
        <w:rPr>
          <w:rStyle w:val="StyleUnderline"/>
          <w:highlight w:val="green"/>
        </w:rPr>
        <w:t xml:space="preserve">satellites have been </w:t>
      </w:r>
      <w:r>
        <w:rPr>
          <w:rStyle w:val="StyleUnderline"/>
        </w:rPr>
        <w:t>put to work</w:t>
      </w:r>
      <w:r>
        <w:t xml:space="preserve"> on the illegal fishing industry, worth up to $23 billion a year, </w:t>
      </w:r>
      <w:r>
        <w:rPr>
          <w:rStyle w:val="StyleUnderline"/>
          <w:highlight w:val="green"/>
        </w:rPr>
        <w:t>tracking ships</w:t>
      </w:r>
      <w:r>
        <w:rPr>
          <w:rStyle w:val="StyleUnderline"/>
        </w:rPr>
        <w:t xml:space="preserve"> to witness crimes in real time</w:t>
      </w:r>
      <w:r>
        <w:t>.</w:t>
      </w:r>
    </w:p>
    <w:p w14:paraId="7BDCDD48" w14:textId="77777777" w:rsidR="005141E8" w:rsidRDefault="005141E8" w:rsidP="005141E8">
      <w:r>
        <w:rPr>
          <w:rStyle w:val="StyleUnderline"/>
        </w:rPr>
        <w:t>"We can identify a specific ship and monitor its behaviour from port to port</w:t>
      </w:r>
      <w:r>
        <w:t>. We can see if it meets another vessel in a strange way and offloads cargo, or fishes in water it's not allowed to," says Hilton.</w:t>
      </w:r>
    </w:p>
    <w:p w14:paraId="6322160E" w14:textId="77777777" w:rsidR="005141E8" w:rsidRDefault="005141E8" w:rsidP="005141E8">
      <w:r>
        <w:rPr>
          <w:rStyle w:val="StyleUnderline"/>
        </w:rPr>
        <w:t>In addition to improved resolution, SA Catapult is benefiting from a steady increase in the number of Earth observation satellites, with launches set to double over the next decade, making more data available as well as bringing down the cos</w:t>
      </w:r>
      <w:r>
        <w:t>t. This progress is also enabling the growth of rivals such as U.S. firm Digital Globe, while the Asian market is also expanding.</w:t>
      </w:r>
    </w:p>
    <w:p w14:paraId="2DB4FD84" w14:textId="77777777" w:rsidR="005141E8" w:rsidRDefault="005141E8" w:rsidP="005141E8">
      <w:r>
        <w:t xml:space="preserve">Some experts believe </w:t>
      </w:r>
      <w:r>
        <w:rPr>
          <w:rStyle w:val="Emphasis"/>
          <w:highlight w:val="green"/>
        </w:rPr>
        <w:t>space surveillance</w:t>
      </w:r>
      <w:r>
        <w:rPr>
          <w:rStyle w:val="StyleUnderline"/>
          <w:highlight w:val="green"/>
        </w:rPr>
        <w:t xml:space="preserve"> </w:t>
      </w:r>
      <w:r>
        <w:rPr>
          <w:rStyle w:val="StyleUnderline"/>
        </w:rPr>
        <w:t xml:space="preserve">could </w:t>
      </w:r>
      <w:r>
        <w:rPr>
          <w:rStyle w:val="StyleUnderline"/>
          <w:highlight w:val="green"/>
        </w:rPr>
        <w:t>become</w:t>
      </w:r>
      <w:r>
        <w:rPr>
          <w:rStyle w:val="StyleUnderline"/>
        </w:rPr>
        <w:t xml:space="preserve"> </w:t>
      </w:r>
      <w:r>
        <w:rPr>
          <w:rStyle w:val="Emphasis"/>
        </w:rPr>
        <w:t xml:space="preserve">industry </w:t>
      </w:r>
      <w:r>
        <w:rPr>
          <w:rStyle w:val="Emphasis"/>
          <w:highlight w:val="green"/>
        </w:rPr>
        <w:t>standard</w:t>
      </w:r>
      <w:r>
        <w:rPr>
          <w:rStyle w:val="StyleUnderline"/>
        </w:rPr>
        <w:t xml:space="preserve">. "The </w:t>
      </w:r>
      <w:r>
        <w:rPr>
          <w:rStyle w:val="StyleUnderline"/>
          <w:highlight w:val="green"/>
        </w:rPr>
        <w:t>tech</w:t>
      </w:r>
      <w:r>
        <w:rPr>
          <w:rStyle w:val="StyleUnderline"/>
        </w:rPr>
        <w:t>nologies</w:t>
      </w:r>
      <w:r>
        <w:t xml:space="preserve"> that Catapult is developing </w:t>
      </w:r>
      <w:r>
        <w:rPr>
          <w:rStyle w:val="StyleUnderline"/>
        </w:rPr>
        <w:t xml:space="preserve">will </w:t>
      </w:r>
      <w:r>
        <w:rPr>
          <w:rStyle w:val="StyleUnderline"/>
          <w:highlight w:val="green"/>
        </w:rPr>
        <w:t>have</w:t>
      </w:r>
      <w:r>
        <w:rPr>
          <w:rStyle w:val="StyleUnderline"/>
        </w:rPr>
        <w:t xml:space="preserve"> </w:t>
      </w:r>
      <w:r>
        <w:rPr>
          <w:rStyle w:val="Emphasis"/>
        </w:rPr>
        <w:t xml:space="preserve">broad </w:t>
      </w:r>
      <w:r>
        <w:rPr>
          <w:rStyle w:val="Emphasis"/>
          <w:highlight w:val="green"/>
        </w:rPr>
        <w:t>application</w:t>
      </w:r>
      <w:r>
        <w:rPr>
          <w:rStyle w:val="StyleUnderline"/>
        </w:rPr>
        <w:t xml:space="preserve"> not only </w:t>
      </w:r>
      <w:r>
        <w:rPr>
          <w:rStyle w:val="StyleUnderline"/>
          <w:highlight w:val="green"/>
        </w:rPr>
        <w:t>for</w:t>
      </w:r>
      <w:r>
        <w:rPr>
          <w:rStyle w:val="StyleUnderline"/>
        </w:rPr>
        <w:t xml:space="preserve"> </w:t>
      </w:r>
      <w:r>
        <w:rPr>
          <w:rStyle w:val="Emphasis"/>
        </w:rPr>
        <w:t xml:space="preserve">national and </w:t>
      </w:r>
      <w:r>
        <w:rPr>
          <w:rStyle w:val="Emphasis"/>
          <w:highlight w:val="green"/>
        </w:rPr>
        <w:t xml:space="preserve">international </w:t>
      </w:r>
      <w:r>
        <w:rPr>
          <w:rStyle w:val="Emphasis"/>
        </w:rPr>
        <w:t xml:space="preserve">police </w:t>
      </w:r>
      <w:r>
        <w:rPr>
          <w:rStyle w:val="Emphasis"/>
          <w:highlight w:val="green"/>
        </w:rPr>
        <w:t>organizations</w:t>
      </w:r>
      <w:r>
        <w:rPr>
          <w:rStyle w:val="StyleUnderline"/>
        </w:rPr>
        <w:t xml:space="preserve"> but also for anyone working in international security</w:t>
      </w:r>
      <w:r>
        <w:t xml:space="preserve">," said Patricia Lewis, research director of International Security at think tank Chatham House. </w:t>
      </w:r>
      <w:r>
        <w:rPr>
          <w:rStyle w:val="Emphasis"/>
          <w:highlight w:val="green"/>
        </w:rPr>
        <w:t>Drug trafficking</w:t>
      </w:r>
      <w:r>
        <w:t xml:space="preserve"> and arms reduction </w:t>
      </w:r>
      <w:r>
        <w:rPr>
          <w:rStyle w:val="StyleUnderline"/>
        </w:rPr>
        <w:t xml:space="preserve">treaties </w:t>
      </w:r>
      <w:r>
        <w:rPr>
          <w:rStyle w:val="StyleUnderline"/>
          <w:highlight w:val="green"/>
        </w:rPr>
        <w:t xml:space="preserve">are </w:t>
      </w:r>
      <w:r>
        <w:rPr>
          <w:rStyle w:val="StyleUnderline"/>
        </w:rPr>
        <w:t xml:space="preserve">among the </w:t>
      </w:r>
      <w:r>
        <w:rPr>
          <w:rStyle w:val="Emphasis"/>
          <w:highlight w:val="green"/>
        </w:rPr>
        <w:t xml:space="preserve">priority </w:t>
      </w:r>
      <w:r>
        <w:rPr>
          <w:rStyle w:val="Emphasis"/>
        </w:rPr>
        <w:t>applications</w:t>
      </w:r>
      <w:r>
        <w:t>, says Lewis.</w:t>
      </w:r>
    </w:p>
    <w:p w14:paraId="136E700C" w14:textId="77777777" w:rsidR="005141E8" w:rsidRDefault="005141E8" w:rsidP="005141E8">
      <w:r>
        <w:t>Read this: Robot furniture builds itself</w:t>
      </w:r>
    </w:p>
    <w:p w14:paraId="0ECD2D97" w14:textId="77777777" w:rsidR="005141E8" w:rsidRDefault="005141E8" w:rsidP="005141E8">
      <w:r>
        <w:rPr>
          <w:rStyle w:val="StyleUnderline"/>
        </w:rPr>
        <w:t>It will soon be cost effective for police forces to buy their own satellites</w:t>
      </w:r>
      <w:r>
        <w:t xml:space="preserve">, predicts Ray Purdy, expert on satellites and the law at University College London. Purdy has been able </w:t>
      </w:r>
      <w:r>
        <w:rPr>
          <w:rStyle w:val="StyleUnderline"/>
        </w:rPr>
        <w:t>to monitor criminal activity</w:t>
      </w:r>
      <w:r>
        <w:t xml:space="preserve"> -- such as large-scale illegal waste disposal -- </w:t>
      </w:r>
      <w:r>
        <w:rPr>
          <w:rStyle w:val="StyleUnderline"/>
        </w:rPr>
        <w:t xml:space="preserve">through </w:t>
      </w:r>
      <w:r>
        <w:rPr>
          <w:rStyle w:val="StyleUnderline"/>
          <w:highlight w:val="green"/>
        </w:rPr>
        <w:t>satellite surveillance</w:t>
      </w:r>
      <w:r>
        <w:rPr>
          <w:rStyle w:val="StyleUnderline"/>
        </w:rPr>
        <w:t>, which</w:t>
      </w:r>
      <w:r>
        <w:t xml:space="preserve"> would have </w:t>
      </w:r>
      <w:r>
        <w:rPr>
          <w:rStyle w:val="StyleUnderline"/>
          <w:highlight w:val="green"/>
        </w:rPr>
        <w:t>allow</w:t>
      </w:r>
      <w:r>
        <w:t xml:space="preserve">ed </w:t>
      </w:r>
      <w:r>
        <w:rPr>
          <w:rStyle w:val="StyleUnderline"/>
        </w:rPr>
        <w:t xml:space="preserve">police to </w:t>
      </w:r>
      <w:r>
        <w:rPr>
          <w:rStyle w:val="Emphasis"/>
        </w:rPr>
        <w:t>cheaply</w:t>
      </w:r>
      <w:r>
        <w:rPr>
          <w:rStyle w:val="StyleUnderline"/>
        </w:rPr>
        <w:t xml:space="preserve"> and </w:t>
      </w:r>
      <w:r>
        <w:rPr>
          <w:rStyle w:val="Emphasis"/>
        </w:rPr>
        <w:t>easily</w:t>
      </w:r>
      <w:r>
        <w:rPr>
          <w:rStyle w:val="StyleUnderline"/>
        </w:rPr>
        <w:t xml:space="preserve"> </w:t>
      </w:r>
      <w:r>
        <w:rPr>
          <w:rStyle w:val="Emphasis"/>
        </w:rPr>
        <w:t>strengthen existing cases</w:t>
      </w:r>
      <w:r>
        <w:t>.</w:t>
      </w:r>
    </w:p>
    <w:p w14:paraId="705ABA4B" w14:textId="77777777" w:rsidR="005141E8" w:rsidRDefault="005141E8" w:rsidP="005141E8">
      <w:r>
        <w:t xml:space="preserve">"I've gone back and looked at crimes after a prosecution and in </w:t>
      </w:r>
      <w:r>
        <w:rPr>
          <w:rStyle w:val="StyleUnderline"/>
        </w:rPr>
        <w:t xml:space="preserve">some cases you can see illegal activity a year before, which could have allowed a </w:t>
      </w:r>
      <w:r>
        <w:rPr>
          <w:rStyle w:val="Emphasis"/>
        </w:rPr>
        <w:t xml:space="preserve">greater </w:t>
      </w:r>
      <w:r>
        <w:rPr>
          <w:rStyle w:val="Emphasis"/>
          <w:highlight w:val="green"/>
        </w:rPr>
        <w:t>conviction</w:t>
      </w:r>
      <w:r>
        <w:t>," he said. "In other cases we found people resumed criminal activity immediately after they were prosecuted."</w:t>
      </w:r>
    </w:p>
    <w:p w14:paraId="63A9B12D" w14:textId="77777777" w:rsidR="005141E8" w:rsidRDefault="005141E8" w:rsidP="005141E8"/>
    <w:p w14:paraId="7FFEF4C5" w14:textId="77777777" w:rsidR="005141E8" w:rsidRDefault="005141E8" w:rsidP="005141E8">
      <w:pPr>
        <w:pStyle w:val="Heading4"/>
        <w:rPr>
          <w:rFonts w:cs="Calibri"/>
        </w:rPr>
      </w:pPr>
      <w:r>
        <w:rPr>
          <w:rFonts w:cs="Calibri"/>
          <w:b w:val="0"/>
        </w:rPr>
        <w:t xml:space="preserve">That </w:t>
      </w:r>
      <w:r>
        <w:rPr>
          <w:rFonts w:cs="Calibri"/>
          <w:b w:val="0"/>
          <w:u w:val="single"/>
        </w:rPr>
        <w:t>backfires</w:t>
      </w:r>
      <w:r>
        <w:rPr>
          <w:rFonts w:cs="Calibri"/>
          <w:b w:val="0"/>
        </w:rPr>
        <w:t>, destabilizing Latin America</w:t>
      </w:r>
    </w:p>
    <w:p w14:paraId="73011935" w14:textId="77777777" w:rsidR="005141E8" w:rsidRDefault="005141E8" w:rsidP="005141E8">
      <w:r>
        <w:t xml:space="preserve">Barney </w:t>
      </w:r>
      <w:r>
        <w:rPr>
          <w:rStyle w:val="Style13ptBold"/>
        </w:rPr>
        <w:t>Lerten 19</w:t>
      </w:r>
      <w:r>
        <w:t>, Reporter for KTVZ News, “Computer Model: Big Cocaine Busts Backfire Big-Time”, KTVZ News 21, 4/3/2019, https://www.ktvz.com/news/osu-computer-model-big-cocaine-busts-backfire-big-time/1065357402</w:t>
      </w:r>
    </w:p>
    <w:p w14:paraId="0C30F8F9" w14:textId="77777777" w:rsidR="005141E8" w:rsidRDefault="005141E8" w:rsidP="005141E8">
      <w:r>
        <w:rPr>
          <w:rStyle w:val="StyleUnderline"/>
          <w:highlight w:val="green"/>
        </w:rPr>
        <w:t>Efforts to curtail</w:t>
      </w:r>
      <w:r>
        <w:rPr>
          <w:rStyle w:val="StyleUnderline"/>
        </w:rPr>
        <w:t xml:space="preserve"> the flow of </w:t>
      </w:r>
      <w:r>
        <w:rPr>
          <w:rStyle w:val="StyleUnderline"/>
          <w:highlight w:val="green"/>
        </w:rPr>
        <w:t>cocaine</w:t>
      </w:r>
      <w:r>
        <w:rPr>
          <w:rStyle w:val="StyleUnderline"/>
        </w:rPr>
        <w:t xml:space="preserve"> into the </w:t>
      </w:r>
      <w:r>
        <w:rPr>
          <w:rStyle w:val="Emphasis"/>
        </w:rPr>
        <w:t>U</w:t>
      </w:r>
      <w:r>
        <w:t xml:space="preserve">nited </w:t>
      </w:r>
      <w:r>
        <w:rPr>
          <w:rStyle w:val="Emphasis"/>
        </w:rPr>
        <w:t>S</w:t>
      </w:r>
      <w:r>
        <w:t xml:space="preserve">tates </w:t>
      </w:r>
      <w:r>
        <w:rPr>
          <w:rStyle w:val="StyleUnderline"/>
        </w:rPr>
        <w:t xml:space="preserve">from South America have </w:t>
      </w:r>
      <w:r>
        <w:rPr>
          <w:rStyle w:val="StyleUnderline"/>
          <w:highlight w:val="green"/>
        </w:rPr>
        <w:t>made</w:t>
      </w:r>
      <w:r>
        <w:rPr>
          <w:rStyle w:val="StyleUnderline"/>
        </w:rPr>
        <w:t xml:space="preserve"> drug </w:t>
      </w:r>
      <w:r>
        <w:rPr>
          <w:rStyle w:val="StyleUnderline"/>
          <w:highlight w:val="green"/>
        </w:rPr>
        <w:t>trafficking</w:t>
      </w:r>
      <w:r>
        <w:rPr>
          <w:rStyle w:val="StyleUnderline"/>
        </w:rPr>
        <w:t xml:space="preserve"> operations </w:t>
      </w:r>
      <w:r>
        <w:rPr>
          <w:rStyle w:val="Emphasis"/>
        </w:rPr>
        <w:t>more widespread</w:t>
      </w:r>
      <w:r>
        <w:rPr>
          <w:rStyle w:val="StyleUnderline"/>
        </w:rPr>
        <w:t xml:space="preserve"> and </w:t>
      </w:r>
      <w:r>
        <w:rPr>
          <w:rStyle w:val="Emphasis"/>
          <w:highlight w:val="green"/>
        </w:rPr>
        <w:t>harder to eradicate</w:t>
      </w:r>
      <w:r>
        <w:t>, according to new research published this week in Proceedings of the National Academy of Sciences.</w:t>
      </w:r>
    </w:p>
    <w:p w14:paraId="4DCC1F87" w14:textId="77777777" w:rsidR="005141E8" w:rsidRDefault="005141E8" w:rsidP="005141E8">
      <w:r>
        <w:t>The National Science Foundation supported the study, which included an Oregon State University geographer and was led by Nicholas Magliocca from University of Alabama. The collaboration also included researchers from The Ohio State University, Northern Arizona University, Arizona State University, Texas State University-San Marcos, the University of Wyoming and the U.S. Fish and Wildlife Service.</w:t>
      </w:r>
    </w:p>
    <w:p w14:paraId="2AE26B4A" w14:textId="77777777" w:rsidR="005141E8" w:rsidRDefault="005141E8" w:rsidP="005141E8">
      <w:r>
        <w:t xml:space="preserve">“It really is surprising how </w:t>
      </w:r>
      <w:r>
        <w:rPr>
          <w:rStyle w:val="StyleUnderline"/>
        </w:rPr>
        <w:t>the model matches our observations</w:t>
      </w:r>
      <w:r>
        <w:t xml:space="preserve">,” said David Wrathall of OSU’s College of Earth, Ocean and Atmospheric Sciences. “Our team consists of </w:t>
      </w:r>
      <w:r>
        <w:rPr>
          <w:rStyle w:val="StyleUnderline"/>
          <w:highlight w:val="green"/>
        </w:rPr>
        <w:t>researchers</w:t>
      </w:r>
      <w:r>
        <w:t xml:space="preserve"> who worked in different parts of Central America during the 2000s and </w:t>
      </w:r>
      <w:r>
        <w:rPr>
          <w:rStyle w:val="StyleUnderline"/>
          <w:highlight w:val="green"/>
        </w:rPr>
        <w:t>witnessed a</w:t>
      </w:r>
      <w:r>
        <w:rPr>
          <w:rStyle w:val="StyleUnderline"/>
        </w:rPr>
        <w:t xml:space="preserve"> </w:t>
      </w:r>
      <w:r>
        <w:rPr>
          <w:rStyle w:val="Emphasis"/>
        </w:rPr>
        <w:t xml:space="preserve">massive </w:t>
      </w:r>
      <w:r>
        <w:rPr>
          <w:rStyle w:val="Emphasis"/>
          <w:highlight w:val="green"/>
        </w:rPr>
        <w:t>surge</w:t>
      </w:r>
      <w:r>
        <w:rPr>
          <w:rStyle w:val="StyleUnderline"/>
        </w:rPr>
        <w:t xml:space="preserve"> of drugs into the region that coincided </w:t>
      </w:r>
      <w:r>
        <w:rPr>
          <w:rStyle w:val="StyleUnderline"/>
          <w:highlight w:val="green"/>
        </w:rPr>
        <w:t>with a reinvigoration of</w:t>
      </w:r>
      <w:r>
        <w:rPr>
          <w:rStyle w:val="StyleUnderline"/>
        </w:rPr>
        <w:t xml:space="preserve"> the </w:t>
      </w:r>
      <w:r>
        <w:rPr>
          <w:rStyle w:val="StyleUnderline"/>
          <w:highlight w:val="green"/>
        </w:rPr>
        <w:t>war on drugs</w:t>
      </w:r>
      <w:r>
        <w:t xml:space="preserve">. We asked ourselves: </w:t>
      </w:r>
      <w:r>
        <w:rPr>
          <w:rStyle w:val="StyleUnderline"/>
        </w:rPr>
        <w:t xml:space="preserve">did drug interdiction </w:t>
      </w:r>
      <w:r>
        <w:rPr>
          <w:rStyle w:val="Emphasis"/>
        </w:rPr>
        <w:t>push drug traffickers</w:t>
      </w:r>
      <w:r>
        <w:rPr>
          <w:rStyle w:val="StyleUnderline"/>
        </w:rPr>
        <w:t xml:space="preserve"> into these places?</w:t>
      </w:r>
      <w:r>
        <w:t>”</w:t>
      </w:r>
    </w:p>
    <w:p w14:paraId="4B3AC947" w14:textId="77777777" w:rsidR="005141E8" w:rsidRDefault="005141E8" w:rsidP="005141E8">
      <w:r>
        <w:t xml:space="preserve">The findings are important because </w:t>
      </w:r>
      <w:r>
        <w:rPr>
          <w:rStyle w:val="StyleUnderline"/>
        </w:rPr>
        <w:t xml:space="preserve">after five decades, the </w:t>
      </w:r>
      <w:r>
        <w:rPr>
          <w:rStyle w:val="Emphasis"/>
        </w:rPr>
        <w:t>U</w:t>
      </w:r>
      <w:r>
        <w:t xml:space="preserve">nited </w:t>
      </w:r>
      <w:r>
        <w:rPr>
          <w:rStyle w:val="Emphasis"/>
        </w:rPr>
        <w:t>S</w:t>
      </w:r>
      <w:r>
        <w:t xml:space="preserve">tates’ </w:t>
      </w:r>
      <w:r>
        <w:rPr>
          <w:rStyle w:val="StyleUnderline"/>
        </w:rPr>
        <w:t>war on drugs has yet to prove itself effective or cost-efficient for dealing with cocaine trafficking</w:t>
      </w:r>
      <w:r>
        <w:t xml:space="preserve">, the researchers note. The study comes </w:t>
      </w:r>
      <w:r>
        <w:rPr>
          <w:rStyle w:val="StyleUnderline"/>
        </w:rPr>
        <w:t xml:space="preserve">at a time of increased attention on </w:t>
      </w:r>
      <w:r>
        <w:rPr>
          <w:rStyle w:val="Emphasis"/>
        </w:rPr>
        <w:t>Central American</w:t>
      </w:r>
      <w:r>
        <w:rPr>
          <w:rStyle w:val="StyleUnderline"/>
        </w:rPr>
        <w:t xml:space="preserve"> migrants fleeing </w:t>
      </w:r>
      <w:r>
        <w:rPr>
          <w:rStyle w:val="Emphasis"/>
        </w:rPr>
        <w:t>drug-related violence</w:t>
      </w:r>
      <w:r>
        <w:rPr>
          <w:rStyle w:val="StyleUnderline"/>
        </w:rPr>
        <w:t xml:space="preserve"> in their home countries</w:t>
      </w:r>
      <w:r>
        <w:t>.</w:t>
      </w:r>
    </w:p>
    <w:p w14:paraId="29488901" w14:textId="77777777" w:rsidR="005141E8" w:rsidRDefault="005141E8" w:rsidP="005141E8">
      <w:r>
        <w:t xml:space="preserve">The scientists developed </w:t>
      </w:r>
      <w:r>
        <w:rPr>
          <w:rStyle w:val="StyleUnderline"/>
        </w:rPr>
        <w:t>a computer model</w:t>
      </w:r>
      <w:r>
        <w:t xml:space="preserve"> named NarcoLogic that </w:t>
      </w:r>
      <w:r>
        <w:rPr>
          <w:rStyle w:val="StyleUnderline"/>
        </w:rPr>
        <w:t xml:space="preserve">shows how drug traffickers </w:t>
      </w:r>
      <w:r>
        <w:rPr>
          <w:rStyle w:val="Emphasis"/>
        </w:rPr>
        <w:t>respond</w:t>
      </w:r>
      <w:r>
        <w:rPr>
          <w:rStyle w:val="StyleUnderline"/>
        </w:rPr>
        <w:t xml:space="preserve"> to interdiction strategies and tactics</w:t>
      </w:r>
      <w:r>
        <w:t>. It differs from previous approaches because it models local- and network-level trafficking dynamics at the same time.</w:t>
      </w:r>
    </w:p>
    <w:p w14:paraId="5EBCA787" w14:textId="77777777" w:rsidR="005141E8" w:rsidRDefault="005141E8" w:rsidP="005141E8">
      <w:pPr>
        <w:rPr>
          <w:rStyle w:val="StyleUnderline"/>
        </w:rPr>
      </w:pPr>
      <w:r>
        <w:rPr>
          <w:rStyle w:val="StyleUnderline"/>
          <w:highlight w:val="green"/>
        </w:rPr>
        <w:t>Interdiction efforts</w:t>
      </w:r>
      <w:r>
        <w:rPr>
          <w:rStyle w:val="StyleUnderline"/>
        </w:rPr>
        <w:t xml:space="preserve"> are linked to the </w:t>
      </w:r>
      <w:r>
        <w:rPr>
          <w:rStyle w:val="Emphasis"/>
          <w:highlight w:val="green"/>
        </w:rPr>
        <w:t>spread</w:t>
      </w:r>
      <w:r>
        <w:rPr>
          <w:rStyle w:val="StyleUnderline"/>
          <w:highlight w:val="green"/>
        </w:rPr>
        <w:t xml:space="preserve"> and </w:t>
      </w:r>
      <w:r>
        <w:rPr>
          <w:rStyle w:val="Emphasis"/>
          <w:highlight w:val="green"/>
        </w:rPr>
        <w:t>fragment</w:t>
      </w:r>
      <w:r>
        <w:rPr>
          <w:rStyle w:val="Emphasis"/>
        </w:rPr>
        <w:t>ation</w:t>
      </w:r>
      <w:r>
        <w:rPr>
          <w:rStyle w:val="StyleUnderline"/>
        </w:rPr>
        <w:t xml:space="preserve"> of trafficking </w:t>
      </w:r>
      <w:r>
        <w:rPr>
          <w:rStyle w:val="StyleUnderline"/>
          <w:highlight w:val="green"/>
        </w:rPr>
        <w:t>routes</w:t>
      </w:r>
      <w:r>
        <w:rPr>
          <w:rStyle w:val="StyleUnderline"/>
        </w:rPr>
        <w:t xml:space="preserve"> – a phenomenon known as the </w:t>
      </w:r>
      <w:r>
        <w:rPr>
          <w:rStyle w:val="Emphasis"/>
        </w:rPr>
        <w:t>“balloon and cockroach effect.”</w:t>
      </w:r>
      <w:r>
        <w:t xml:space="preserve"> </w:t>
      </w:r>
      <w:r>
        <w:rPr>
          <w:rStyle w:val="StyleUnderline"/>
        </w:rPr>
        <w:t xml:space="preserve">When interdiction efforts are focused in one location, drug </w:t>
      </w:r>
      <w:r>
        <w:rPr>
          <w:rStyle w:val="StyleUnderline"/>
          <w:highlight w:val="green"/>
        </w:rPr>
        <w:t>traffickers</w:t>
      </w:r>
      <w:r>
        <w:rPr>
          <w:rStyle w:val="StyleUnderline"/>
        </w:rPr>
        <w:t xml:space="preserve"> simply </w:t>
      </w:r>
      <w:r>
        <w:rPr>
          <w:rStyle w:val="Emphasis"/>
          <w:highlight w:val="green"/>
        </w:rPr>
        <w:t>relocate</w:t>
      </w:r>
      <w:r>
        <w:rPr>
          <w:rStyle w:val="StyleUnderline"/>
        </w:rPr>
        <w:t>.</w:t>
      </w:r>
    </w:p>
    <w:p w14:paraId="0673E0C8" w14:textId="77777777" w:rsidR="005141E8" w:rsidRDefault="005141E8" w:rsidP="005141E8">
      <w:r>
        <w:t xml:space="preserve">“Between 1996 and 2017, </w:t>
      </w:r>
      <w:r>
        <w:rPr>
          <w:rStyle w:val="StyleUnderline"/>
        </w:rPr>
        <w:t>the Western Hemisphere transit zone grew</w:t>
      </w:r>
      <w:r>
        <w:t xml:space="preserve"> from 2 million to 7 million square miles, </w:t>
      </w:r>
      <w:r>
        <w:rPr>
          <w:rStyle w:val="StyleUnderline"/>
        </w:rPr>
        <w:t xml:space="preserve">making it </w:t>
      </w:r>
      <w:r>
        <w:rPr>
          <w:rStyle w:val="Emphasis"/>
        </w:rPr>
        <w:t>more difficult</w:t>
      </w:r>
      <w:r>
        <w:rPr>
          <w:rStyle w:val="StyleUnderline"/>
        </w:rPr>
        <w:t xml:space="preserve"> and costly for law enforcement to track and disrupt trafficking networks</w:t>
      </w:r>
      <w:r>
        <w:t xml:space="preserve">,” Wrathall said. “But </w:t>
      </w:r>
      <w:r>
        <w:rPr>
          <w:rStyle w:val="StyleUnderline"/>
          <w:highlight w:val="green"/>
        </w:rPr>
        <w:t xml:space="preserve">as trafficking spread, it triggered </w:t>
      </w:r>
      <w:r>
        <w:rPr>
          <w:rStyle w:val="StyleUnderline"/>
        </w:rPr>
        <w:t xml:space="preserve">a </w:t>
      </w:r>
      <w:r>
        <w:rPr>
          <w:rStyle w:val="Emphasis"/>
        </w:rPr>
        <w:t>host</w:t>
      </w:r>
      <w:r>
        <w:rPr>
          <w:rStyle w:val="StyleUnderline"/>
        </w:rPr>
        <w:t xml:space="preserve"> of smuggling-related </w:t>
      </w:r>
      <w:r>
        <w:rPr>
          <w:rStyle w:val="Emphasis"/>
          <w:highlight w:val="green"/>
        </w:rPr>
        <w:t>collateral damages</w:t>
      </w:r>
      <w:r>
        <w:rPr>
          <w:rStyle w:val="StyleUnderline"/>
          <w:highlight w:val="green"/>
        </w:rPr>
        <w:t xml:space="preserve">: </w:t>
      </w:r>
      <w:r>
        <w:rPr>
          <w:rStyle w:val="Emphasis"/>
          <w:highlight w:val="green"/>
        </w:rPr>
        <w:t>violence</w:t>
      </w:r>
      <w:r>
        <w:rPr>
          <w:rStyle w:val="StyleUnderline"/>
          <w:highlight w:val="green"/>
        </w:rPr>
        <w:t xml:space="preserve">, </w:t>
      </w:r>
      <w:r>
        <w:rPr>
          <w:rStyle w:val="Emphasis"/>
          <w:highlight w:val="green"/>
        </w:rPr>
        <w:t>corruption</w:t>
      </w:r>
      <w:r>
        <w:rPr>
          <w:rStyle w:val="StyleUnderline"/>
          <w:highlight w:val="green"/>
        </w:rPr>
        <w:t xml:space="preserve">, </w:t>
      </w:r>
      <w:r>
        <w:rPr>
          <w:rStyle w:val="Emphasis"/>
          <w:highlight w:val="green"/>
        </w:rPr>
        <w:t>prolif</w:t>
      </w:r>
      <w:r>
        <w:rPr>
          <w:rStyle w:val="Emphasis"/>
        </w:rPr>
        <w:t>eration</w:t>
      </w:r>
      <w:r>
        <w:rPr>
          <w:rStyle w:val="StyleUnderline"/>
        </w:rPr>
        <w:t xml:space="preserve"> of weapons, </w:t>
      </w:r>
      <w:r>
        <w:rPr>
          <w:rStyle w:val="StyleUnderline"/>
          <w:highlight w:val="green"/>
        </w:rPr>
        <w:t xml:space="preserve">and </w:t>
      </w:r>
      <w:r>
        <w:rPr>
          <w:rStyle w:val="Emphasis"/>
        </w:rPr>
        <w:t xml:space="preserve">extensive and rapid </w:t>
      </w:r>
      <w:r>
        <w:rPr>
          <w:rStyle w:val="Emphasis"/>
          <w:highlight w:val="green"/>
        </w:rPr>
        <w:t>environmental destruction</w:t>
      </w:r>
      <w:r>
        <w:t>, which has been the focus of my work.”</w:t>
      </w:r>
    </w:p>
    <w:p w14:paraId="2682FA00" w14:textId="77777777" w:rsidR="005141E8" w:rsidRDefault="005141E8" w:rsidP="005141E8"/>
    <w:p w14:paraId="09BDA553" w14:textId="77777777" w:rsidR="005141E8" w:rsidRDefault="005141E8" w:rsidP="005141E8">
      <w:pPr>
        <w:pStyle w:val="Heading4"/>
        <w:rPr>
          <w:rFonts w:cs="Calibri"/>
          <w:u w:val="single"/>
        </w:rPr>
      </w:pPr>
      <w:r>
        <w:rPr>
          <w:rFonts w:cs="Calibri"/>
          <w:b w:val="0"/>
        </w:rPr>
        <w:t>Nuclear war</w:t>
      </w:r>
    </w:p>
    <w:p w14:paraId="4B7C1407" w14:textId="77777777" w:rsidR="005141E8" w:rsidRDefault="005141E8" w:rsidP="005141E8">
      <w:r>
        <w:t xml:space="preserve">Dr. Andrew F. </w:t>
      </w:r>
      <w:r>
        <w:rPr>
          <w:rStyle w:val="Style13ptBold"/>
        </w:rPr>
        <w:t>Krepinevich 14</w:t>
      </w:r>
      <w:r>
        <w:t>, Jr., President of the Center for Strategic and Budgetary Assessments, M.P.A. and Ph.D. from Harvard University, and Eric Lindsey, Analyst at the Center for Strategic and Budgetary Assessments, M.A. in Strategic Studies and International Economics from the Johns Hopkins School of Advanced International Studies (SAIS), “Hemispheric Defense in the 21st Century”, 1/9/2014, https://csbaonline.org/research/publications/hemispheric-defense-in-the-21st-century</w:t>
      </w:r>
    </w:p>
    <w:p w14:paraId="72193731" w14:textId="77777777" w:rsidR="005141E8" w:rsidRDefault="005141E8" w:rsidP="005141E8">
      <w:pPr>
        <w:rPr>
          <w:rStyle w:val="StyleUnderline"/>
        </w:rPr>
      </w:pPr>
      <w:r>
        <w:rPr>
          <w:sz w:val="10"/>
        </w:rPr>
        <w:t xml:space="preserve">As the previous chapter demonstrates, for the past two hundred years </w:t>
      </w:r>
      <w:r>
        <w:rPr>
          <w:rStyle w:val="StyleUnderline"/>
        </w:rPr>
        <w:t xml:space="preserve">the </w:t>
      </w:r>
      <w:r>
        <w:rPr>
          <w:rStyle w:val="Emphasis"/>
        </w:rPr>
        <w:t>principal cause</w:t>
      </w:r>
      <w:r>
        <w:rPr>
          <w:rStyle w:val="StyleUnderline"/>
        </w:rPr>
        <w:t xml:space="preserve"> of </w:t>
      </w:r>
      <w:r>
        <w:rPr>
          <w:rStyle w:val="StyleUnderline"/>
          <w:highlight w:val="green"/>
        </w:rPr>
        <w:t>concern for</w:t>
      </w:r>
      <w:r>
        <w:rPr>
          <w:rStyle w:val="StyleUnderline"/>
        </w:rPr>
        <w:t xml:space="preserve"> U.S. defense</w:t>
      </w:r>
      <w:r>
        <w:rPr>
          <w:sz w:val="10"/>
        </w:rPr>
        <w:t xml:space="preserve"> policymakers and </w:t>
      </w:r>
      <w:r>
        <w:rPr>
          <w:rStyle w:val="StyleUnderline"/>
        </w:rPr>
        <w:t>planners</w:t>
      </w:r>
      <w:r>
        <w:rPr>
          <w:sz w:val="10"/>
        </w:rPr>
        <w:t xml:space="preserve"> </w:t>
      </w:r>
      <w:r>
        <w:rPr>
          <w:rStyle w:val="StyleUnderline"/>
        </w:rPr>
        <w:t>thinking about</w:t>
      </w:r>
      <w:r>
        <w:rPr>
          <w:sz w:val="10"/>
        </w:rPr>
        <w:t xml:space="preserve"> </w:t>
      </w:r>
      <w:r>
        <w:rPr>
          <w:rStyle w:val="Emphasis"/>
          <w:highlight w:val="green"/>
        </w:rPr>
        <w:t>Latin America</w:t>
      </w:r>
      <w:r>
        <w:rPr>
          <w:rStyle w:val="StyleUnderline"/>
          <w:highlight w:val="green"/>
        </w:rPr>
        <w:t xml:space="preserve"> has been</w:t>
      </w:r>
      <w:r>
        <w:rPr>
          <w:rStyle w:val="StyleUnderline"/>
        </w:rPr>
        <w:t xml:space="preserve"> </w:t>
      </w:r>
      <w:r>
        <w:rPr>
          <w:rStyle w:val="Emphasis"/>
        </w:rPr>
        <w:t xml:space="preserve">the prospect that </w:t>
      </w:r>
      <w:r>
        <w:rPr>
          <w:rStyle w:val="Emphasis"/>
          <w:highlight w:val="green"/>
        </w:rPr>
        <w:t>great powers</w:t>
      </w:r>
      <w:r>
        <w:rPr>
          <w:rStyle w:val="Emphasis"/>
        </w:rPr>
        <w:t xml:space="preserve"> outside the Western Hemisphere could </w:t>
      </w:r>
      <w:r>
        <w:rPr>
          <w:rStyle w:val="Emphasis"/>
          <w:highlight w:val="green"/>
        </w:rPr>
        <w:t xml:space="preserve">exploit </w:t>
      </w:r>
      <w:r>
        <w:rPr>
          <w:rStyle w:val="Emphasis"/>
        </w:rPr>
        <w:t xml:space="preserve">the military </w:t>
      </w:r>
      <w:r>
        <w:rPr>
          <w:rStyle w:val="Emphasis"/>
          <w:highlight w:val="green"/>
        </w:rPr>
        <w:t>weakness and</w:t>
      </w:r>
      <w:r>
        <w:rPr>
          <w:rStyle w:val="Emphasis"/>
        </w:rPr>
        <w:t xml:space="preserve"> internal </w:t>
      </w:r>
      <w:r>
        <w:rPr>
          <w:rStyle w:val="Emphasis"/>
          <w:highlight w:val="green"/>
        </w:rPr>
        <w:t>security challenges</w:t>
      </w:r>
      <w:r>
        <w:rPr>
          <w:rStyle w:val="Emphasis"/>
        </w:rPr>
        <w:t xml:space="preserve"> of the states within it to threaten U.S. security</w:t>
      </w:r>
      <w:r>
        <w:rPr>
          <w:sz w:val="10"/>
        </w:rPr>
        <w:t>. While there is reason for optimism about the future of Latin America,58 there is also cause for concern. The region faces enduring obstacles to economic59 and political development60 as well as signi</w:t>
      </w:r>
      <w:r>
        <w:rPr>
          <w:rFonts w:eastAsia="Calibri" w:hint="eastAsia"/>
          <w:sz w:val="10"/>
        </w:rPr>
        <w:t>􀂿</w:t>
      </w:r>
      <w:r>
        <w:rPr>
          <w:sz w:val="10"/>
        </w:rPr>
        <w:t xml:space="preserve">cant internal security challenges. As General John Kelly, the commander of U.S. Southern Command (SOUTHCOM)61 noted in his March 2013 posture statement before Congress, Latin America: </w:t>
      </w:r>
      <w:r>
        <w:rPr>
          <w:rFonts w:eastAsia="Calibri" w:hint="eastAsia"/>
          <w:sz w:val="10"/>
        </w:rPr>
        <w:t>􀀾</w:t>
      </w:r>
      <w:r>
        <w:rPr>
          <w:sz w:val="10"/>
        </w:rPr>
        <w:t>I</w:t>
      </w:r>
      <w:r>
        <w:rPr>
          <w:rFonts w:eastAsia="Calibri" w:hint="eastAsia"/>
          <w:sz w:val="10"/>
        </w:rPr>
        <w:t>􀁀</w:t>
      </w:r>
      <w:r>
        <w:rPr>
          <w:sz w:val="10"/>
        </w:rPr>
        <w:t>s a region of enormous promise and exciting opportunities, but it is also one of persistent challenges and complex threats. It is a region of relative peace, low likelihood of interstate con</w:t>
      </w:r>
      <w:r>
        <w:rPr>
          <w:rFonts w:eastAsia="Calibri" w:hint="eastAsia"/>
          <w:sz w:val="10"/>
        </w:rPr>
        <w:t>􀃀</w:t>
      </w:r>
      <w:r>
        <w:rPr>
          <w:sz w:val="10"/>
        </w:rPr>
        <w:t xml:space="preserve">icts, and overall economic growth, yet is also home to corrosive criminal violence, permissive environments for illicit activities, and episodic political and social protests.62 </w:t>
      </w:r>
      <w:r>
        <w:rPr>
          <w:rStyle w:val="StyleUnderline"/>
        </w:rPr>
        <w:t xml:space="preserve">The </w:t>
      </w:r>
      <w:r>
        <w:rPr>
          <w:rStyle w:val="StyleUnderline"/>
          <w:highlight w:val="green"/>
        </w:rPr>
        <w:t>instability</w:t>
      </w:r>
      <w:r>
        <w:rPr>
          <w:rStyle w:val="StyleUnderline"/>
        </w:rPr>
        <w:t xml:space="preserve"> </w:t>
      </w:r>
      <w:r>
        <w:rPr>
          <w:sz w:val="10"/>
        </w:rPr>
        <w:t xml:space="preserve">and non-traditional security challenges that General Kelly cites </w:t>
      </w:r>
      <w:r>
        <w:rPr>
          <w:rStyle w:val="StyleUnderline"/>
          <w:highlight w:val="green"/>
        </w:rPr>
        <w:t>provide</w:t>
      </w:r>
      <w:r>
        <w:rPr>
          <w:sz w:val="10"/>
        </w:rPr>
        <w:t xml:space="preserve"> potential </w:t>
      </w:r>
      <w:r>
        <w:rPr>
          <w:rStyle w:val="StyleUnderline"/>
          <w:highlight w:val="green"/>
        </w:rPr>
        <w:t>opportunities for</w:t>
      </w:r>
      <w:r>
        <w:rPr>
          <w:rStyle w:val="StyleUnderline"/>
        </w:rPr>
        <w:t xml:space="preserve"> the </w:t>
      </w:r>
      <w:r>
        <w:rPr>
          <w:rStyle w:val="Emphasis"/>
        </w:rPr>
        <w:t>U</w:t>
      </w:r>
      <w:r>
        <w:rPr>
          <w:sz w:val="10"/>
        </w:rPr>
        <w:t xml:space="preserve">nited </w:t>
      </w:r>
      <w:r>
        <w:rPr>
          <w:rStyle w:val="Emphasis"/>
        </w:rPr>
        <w:t>S</w:t>
      </w:r>
      <w:r>
        <w:rPr>
          <w:sz w:val="10"/>
        </w:rPr>
        <w:t xml:space="preserve">tates’ </w:t>
      </w:r>
      <w:r>
        <w:rPr>
          <w:rStyle w:val="Emphasis"/>
        </w:rPr>
        <w:t xml:space="preserve">major </w:t>
      </w:r>
      <w:r>
        <w:rPr>
          <w:rStyle w:val="Emphasis"/>
          <w:highlight w:val="green"/>
        </w:rPr>
        <w:t>rivals</w:t>
      </w:r>
      <w:r>
        <w:rPr>
          <w:rStyle w:val="StyleUnderline"/>
          <w:highlight w:val="green"/>
        </w:rPr>
        <w:t xml:space="preserve"> to</w:t>
      </w:r>
      <w:r>
        <w:rPr>
          <w:sz w:val="10"/>
        </w:rPr>
        <w:t xml:space="preserve"> (borrowing a term from Monroe’s declaration) </w:t>
      </w:r>
      <w:r>
        <w:rPr>
          <w:rStyle w:val="Emphasis"/>
          <w:highlight w:val="green"/>
        </w:rPr>
        <w:t>“interpose”</w:t>
      </w:r>
      <w:r>
        <w:rPr>
          <w:sz w:val="10"/>
        </w:rPr>
        <w:t xml:space="preserve"> themselves </w:t>
      </w:r>
      <w:r>
        <w:rPr>
          <w:rStyle w:val="Emphasis"/>
        </w:rPr>
        <w:t>into the region and</w:t>
      </w:r>
      <w:r>
        <w:rPr>
          <w:sz w:val="10"/>
        </w:rPr>
        <w:t xml:space="preserve">, by so doing, </w:t>
      </w:r>
      <w:r>
        <w:rPr>
          <w:rStyle w:val="Emphasis"/>
        </w:rPr>
        <w:t>threaten regional stability and U.S. security</w:t>
      </w:r>
      <w:r>
        <w:rPr>
          <w:sz w:val="10"/>
        </w:rPr>
        <w:t xml:space="preserve">. Two discernible trends suggest that current and prospective </w:t>
      </w:r>
      <w:r>
        <w:rPr>
          <w:rStyle w:val="Emphasis"/>
        </w:rPr>
        <w:t>Eurasian rivals</w:t>
      </w:r>
      <w:r>
        <w:rPr>
          <w:rStyle w:val="StyleUnderline"/>
        </w:rPr>
        <w:t xml:space="preserve"> could seek to exploit </w:t>
      </w:r>
      <w:r>
        <w:rPr>
          <w:rStyle w:val="Emphasis"/>
        </w:rPr>
        <w:t>regional conditions</w:t>
      </w:r>
      <w:r>
        <w:rPr>
          <w:sz w:val="10"/>
        </w:rPr>
        <w:t xml:space="preserve"> and dynamics </w:t>
      </w:r>
      <w:r>
        <w:rPr>
          <w:rStyle w:val="StyleUnderline"/>
        </w:rPr>
        <w:t>in ways that could impose</w:t>
      </w:r>
      <w:r>
        <w:rPr>
          <w:sz w:val="10"/>
        </w:rPr>
        <w:t xml:space="preserve"> </w:t>
      </w:r>
      <w:r>
        <w:rPr>
          <w:rStyle w:val="StyleUnderline"/>
        </w:rPr>
        <w:t>immense costs on the</w:t>
      </w:r>
      <w:r>
        <w:rPr>
          <w:sz w:val="10"/>
        </w:rPr>
        <w:t xml:space="preserve"> </w:t>
      </w:r>
      <w:r>
        <w:rPr>
          <w:rStyle w:val="Emphasis"/>
        </w:rPr>
        <w:t>U</w:t>
      </w:r>
      <w:r>
        <w:rPr>
          <w:sz w:val="10"/>
        </w:rPr>
        <w:t xml:space="preserve">nited </w:t>
      </w:r>
      <w:r>
        <w:rPr>
          <w:rStyle w:val="Emphasis"/>
        </w:rPr>
        <w:t>S</w:t>
      </w:r>
      <w:r>
        <w:rPr>
          <w:sz w:val="10"/>
        </w:rPr>
        <w:t xml:space="preserve">tates </w:t>
      </w:r>
      <w:r>
        <w:rPr>
          <w:rStyle w:val="StyleUnderline"/>
        </w:rPr>
        <w:t xml:space="preserve">and </w:t>
      </w:r>
      <w:r>
        <w:rPr>
          <w:rStyle w:val="StyleUnderline"/>
          <w:highlight w:val="green"/>
        </w:rPr>
        <w:t>divert</w:t>
      </w:r>
      <w:r>
        <w:rPr>
          <w:rStyle w:val="StyleUnderline"/>
        </w:rPr>
        <w:t xml:space="preserve"> its </w:t>
      </w:r>
      <w:r>
        <w:rPr>
          <w:rStyle w:val="StyleUnderline"/>
          <w:highlight w:val="green"/>
        </w:rPr>
        <w:t>attention from</w:t>
      </w:r>
      <w:r>
        <w:rPr>
          <w:rStyle w:val="StyleUnderline"/>
        </w:rPr>
        <w:t xml:space="preserve"> more </w:t>
      </w:r>
      <w:r>
        <w:rPr>
          <w:rStyle w:val="Emphasis"/>
          <w:highlight w:val="green"/>
        </w:rPr>
        <w:t xml:space="preserve">distant theaters </w:t>
      </w:r>
      <w:r>
        <w:rPr>
          <w:rStyle w:val="Emphasis"/>
        </w:rPr>
        <w:t>overseas</w:t>
      </w:r>
      <w:r>
        <w:rPr>
          <w:sz w:val="10"/>
        </w:rPr>
        <w:t xml:space="preserve">. </w:t>
      </w:r>
      <w:r>
        <w:rPr>
          <w:rStyle w:val="StyleUnderline"/>
        </w:rPr>
        <w:t xml:space="preserve">The first trend is </w:t>
      </w:r>
      <w:r>
        <w:rPr>
          <w:rStyle w:val="Emphasis"/>
        </w:rPr>
        <w:t xml:space="preserve">a </w:t>
      </w:r>
      <w:r>
        <w:rPr>
          <w:rStyle w:val="Emphasis"/>
          <w:highlight w:val="green"/>
        </w:rPr>
        <w:t xml:space="preserve">return to </w:t>
      </w:r>
      <w:r>
        <w:rPr>
          <w:rStyle w:val="Emphasis"/>
        </w:rPr>
        <w:t xml:space="preserve">a heightened level of </w:t>
      </w:r>
      <w:r>
        <w:rPr>
          <w:rStyle w:val="Emphasis"/>
          <w:highlight w:val="green"/>
        </w:rPr>
        <w:t>competition among</w:t>
      </w:r>
      <w:r>
        <w:rPr>
          <w:rStyle w:val="Emphasis"/>
        </w:rPr>
        <w:t xml:space="preserve"> the </w:t>
      </w:r>
      <w:r>
        <w:rPr>
          <w:rStyle w:val="Emphasis"/>
          <w:highlight w:val="green"/>
        </w:rPr>
        <w:t>“great powers”</w:t>
      </w:r>
      <w:r>
        <w:rPr>
          <w:sz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Pr>
          <w:rFonts w:eastAsia="Calibri" w:hint="eastAsia"/>
          <w:sz w:val="10"/>
        </w:rPr>
        <w:t>􀂿</w:t>
      </w:r>
      <w:r>
        <w:rPr>
          <w:sz w:val="10"/>
        </w:rPr>
        <w:t>nd it beyond their means to threaten the hemisphere through traditional forms of power projection. Far more likely is a return of a competition similar to that which the United States engaged in with the Soviet Union during the Cold War. During that period both powers sought to avoid direct con</w:t>
      </w:r>
      <w:r>
        <w:rPr>
          <w:rFonts w:eastAsia="Calibri" w:hint="eastAsia"/>
          <w:sz w:val="10"/>
        </w:rPr>
        <w:t>􀃀</w:t>
      </w:r>
      <w:r>
        <w:rPr>
          <w:sz w:val="10"/>
        </w:rPr>
        <w:t>ict with the other, given the risks of escalation to nuclear con</w:t>
      </w:r>
      <w:r>
        <w:rPr>
          <w:rFonts w:eastAsia="Calibri" w:hint="eastAsia"/>
          <w:sz w:val="10"/>
        </w:rPr>
        <w:t>􀃀</w:t>
      </w:r>
      <w:r>
        <w:rPr>
          <w:sz w:val="10"/>
        </w:rPr>
        <w:t xml:space="preserve">ict. Instead each focused primarily on gaining an advantage over the other through the employment of client states and non-state groups as proxies. Proxies were employed for reasons other than avoiding a direct clash, such as gaining positional advantage (e.g., enabling the sponsor to establish bases in its country, as the Soviets did in Cuba). Proxies were also employed as a means of diverting a rival’s attention from what was considered the key region of the competition and to impose disproportionate costs on a rival (e.g., Moscow’s support of </w:t>
      </w:r>
      <w:r>
        <w:rPr>
          <w:rFonts w:eastAsia="Calibri" w:hint="eastAsia"/>
          <w:sz w:val="10"/>
        </w:rPr>
        <w:t>􀀱</w:t>
      </w:r>
      <w:r>
        <w:rPr>
          <w:sz w:val="10"/>
        </w:rPr>
        <w:t>orth Vietnam as a means of drawing o</w:t>
      </w:r>
      <w:r>
        <w:rPr>
          <w:rFonts w:eastAsia="Calibri" w:hint="eastAsia"/>
          <w:sz w:val="10"/>
        </w:rPr>
        <w:t>􀌆</w:t>
      </w:r>
      <w:r>
        <w:rPr>
          <w:sz w:val="10"/>
        </w:rPr>
        <w:t xml:space="preserve"> U.S. resources from Europe). This chapter outlines trends in the Western Hemisphere security environment that outside powers may seek to exploit to advance their objectives in ways that threaten regional stability and U.S. security. This is followed by a discussion of how these external powers might proceed to do so. Seeds of Instability Crime, Illicit Networks, and Under-Governed Areas Latin America has a long history of banditry, smuggling, and organized crime. As in the case of Pancho Villa and the 1916-1917 Punitive Expedition, these activities have occasionally risen to a level at which they in</w:t>
      </w:r>
      <w:r>
        <w:rPr>
          <w:rFonts w:eastAsia="Calibri" w:hint="eastAsia"/>
          <w:sz w:val="10"/>
        </w:rPr>
        <w:t>􀃀</w:t>
      </w:r>
      <w:r>
        <w:rPr>
          <w:sz w:val="10"/>
        </w:rPr>
        <w:t>uence U.S. national security calculations. Rarely, however, have these activities been as pervasive and destabilizing as they are today. Although a wide variety of illicit activity occurs in Latin America, criminal organizations conducting drug tra</w:t>
      </w:r>
      <w:r>
        <w:rPr>
          <w:rFonts w:eastAsia="Calibri" w:hint="eastAsia"/>
          <w:sz w:val="10"/>
        </w:rPr>
        <w:t>􀌇</w:t>
      </w:r>
      <w:r>
        <w:rPr>
          <w:sz w:val="10"/>
        </w:rPr>
        <w:t xml:space="preserve">cking are the dominant forces in the Latin American underworld today, accounting for roughly </w:t>
      </w:r>
      <w:r>
        <w:rPr>
          <w:rFonts w:eastAsia="Calibri" w:hint="eastAsia"/>
          <w:sz w:val="10"/>
        </w:rPr>
        <w:t>􀀇􀀗</w:t>
      </w:r>
      <w:r>
        <w:rPr>
          <w:sz w:val="10"/>
        </w:rPr>
        <w:t xml:space="preserve">0 billion per year63 of an estimated </w:t>
      </w:r>
      <w:r>
        <w:rPr>
          <w:rFonts w:eastAsia="Calibri" w:hint="eastAsia"/>
          <w:sz w:val="10"/>
        </w:rPr>
        <w:t>􀀇</w:t>
      </w:r>
      <w:r>
        <w:rPr>
          <w:sz w:val="10"/>
        </w:rPr>
        <w:t>100 billion in annual illicit trade.6</w:t>
      </w:r>
      <w:r>
        <w:rPr>
          <w:rFonts w:eastAsia="Calibri" w:hint="eastAsia"/>
          <w:sz w:val="10"/>
        </w:rPr>
        <w:t>􀀗</w:t>
      </w:r>
      <w:r>
        <w:rPr>
          <w:sz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Pr>
          <w:rFonts w:eastAsia="Calibri" w:hint="eastAsia"/>
          <w:sz w:val="10"/>
        </w:rPr>
        <w:t>􀀾</w:t>
      </w:r>
      <w:r>
        <w:rPr>
          <w:sz w:val="10"/>
        </w:rPr>
        <w:t>a</w:t>
      </w:r>
      <w:r>
        <w:rPr>
          <w:rFonts w:eastAsia="Calibri" w:hint="eastAsia"/>
          <w:sz w:val="10"/>
        </w:rPr>
        <w:t>􀁀</w:t>
      </w:r>
      <w:r>
        <w:rPr>
          <w:sz w:val="10"/>
        </w:rPr>
        <w:t>n interconnected system of arteries that traverse the entire Western Hemisphere, stretching across the Atlantic and Paci</w:t>
      </w:r>
      <w:r>
        <w:rPr>
          <w:rFonts w:eastAsia="Calibri" w:hint="eastAsia"/>
          <w:sz w:val="10"/>
        </w:rPr>
        <w:t>􀂿</w:t>
      </w:r>
      <w:r>
        <w:rPr>
          <w:sz w:val="10"/>
        </w:rPr>
        <w:t xml:space="preserve">c, through the Caribbean, and up and down </w:t>
      </w:r>
      <w:r>
        <w:rPr>
          <w:rFonts w:eastAsia="Calibri" w:hint="eastAsia"/>
          <w:sz w:val="10"/>
        </w:rPr>
        <w:t>􀀱</w:t>
      </w:r>
      <w:r>
        <w:rPr>
          <w:sz w:val="10"/>
        </w:rPr>
        <w:t xml:space="preserve">orth, South, and Central America . . . </w:t>
      </w:r>
      <w:r>
        <w:rPr>
          <w:rFonts w:eastAsia="Calibri" w:hint="eastAsia"/>
          <w:sz w:val="10"/>
        </w:rPr>
        <w:t>􀀾</w:t>
      </w:r>
      <w:r>
        <w:rPr>
          <w:sz w:val="10"/>
        </w:rPr>
        <w:t>a</w:t>
      </w:r>
      <w:r>
        <w:rPr>
          <w:rFonts w:eastAsia="Calibri" w:hint="eastAsia"/>
          <w:sz w:val="10"/>
        </w:rPr>
        <w:t>􀁀</w:t>
      </w:r>
      <w:r>
        <w:rPr>
          <w:sz w:val="10"/>
        </w:rPr>
        <w:t xml:space="preserve"> vast system of illicit pathways </w:t>
      </w:r>
      <w:r>
        <w:rPr>
          <w:rFonts w:eastAsia="Calibri" w:hint="eastAsia"/>
          <w:sz w:val="10"/>
        </w:rPr>
        <w:t>􀀾</w:t>
      </w:r>
      <w:r>
        <w:rPr>
          <w:sz w:val="10"/>
        </w:rPr>
        <w:t>that is used</w:t>
      </w:r>
      <w:r>
        <w:rPr>
          <w:rFonts w:eastAsia="Calibri" w:hint="eastAsia"/>
          <w:sz w:val="10"/>
        </w:rPr>
        <w:t>􀁀</w:t>
      </w:r>
      <w:r>
        <w:rPr>
          <w:sz w:val="10"/>
        </w:rPr>
        <w:t xml:space="preserve"> to move tons of drugs, thousands of people, and countless weapons into and out of the United States, Europe, and Africa with an e</w:t>
      </w:r>
      <w:r>
        <w:rPr>
          <w:rFonts w:eastAsia="Calibri" w:hint="eastAsia"/>
          <w:sz w:val="10"/>
        </w:rPr>
        <w:t>􀌇</w:t>
      </w:r>
      <w:r>
        <w:rPr>
          <w:sz w:val="10"/>
        </w:rPr>
        <w:t>ciency, payload, and gross pro</w:t>
      </w:r>
      <w:r>
        <w:rPr>
          <w:rFonts w:eastAsia="Calibri" w:hint="eastAsia"/>
          <w:sz w:val="10"/>
        </w:rPr>
        <w:t>􀂿</w:t>
      </w:r>
      <w:r>
        <w:rPr>
          <w:sz w:val="10"/>
        </w:rPr>
        <w:t>t any global transportation company would envy.66 That being said, the drug tra</w:t>
      </w:r>
      <w:r>
        <w:rPr>
          <w:rFonts w:eastAsia="Calibri" w:hint="eastAsia"/>
          <w:sz w:val="10"/>
        </w:rPr>
        <w:t>􀌇</w:t>
      </w:r>
      <w:r>
        <w:rPr>
          <w:sz w:val="10"/>
        </w:rPr>
        <w:t xml:space="preserve">cking underworld is by no means a monolithic entity or cooperative alliance. Rather, it is a fractious and brutally competitive business in which rival entities are constantly and literally </w:t>
      </w:r>
      <w:r>
        <w:rPr>
          <w:rFonts w:eastAsia="Calibri" w:hint="eastAsia"/>
          <w:sz w:val="10"/>
        </w:rPr>
        <w:t>􀂿</w:t>
      </w:r>
      <w:r>
        <w:rPr>
          <w:sz w:val="10"/>
        </w:rPr>
        <w:t xml:space="preserve">ghting to maximize their share of the drug trade and for control of the critical transshipment points, or plazas, through which it </w:t>
      </w:r>
      <w:r>
        <w:rPr>
          <w:rFonts w:eastAsia="Calibri" w:hint="eastAsia"/>
          <w:sz w:val="10"/>
        </w:rPr>
        <w:t>􀃀</w:t>
      </w:r>
      <w:r>
        <w:rPr>
          <w:sz w:val="10"/>
        </w:rPr>
        <w:t>ows. To attack their competitor’s operations and protect their own operations from rivals and the Mexican government’s crackdown that began in 2006, the cartels have built up larger, better armed, and more ruthless forces of hired gunmen known as sicarios. Using the billions of dollars generated by their illicit activities, they have acquired weapons and equipment formerly reserved for state armies or state-sponsored insurgent groups, including body armor, assault ri</w:t>
      </w:r>
      <w:r>
        <w:rPr>
          <w:rFonts w:eastAsia="Calibri" w:hint="eastAsia"/>
          <w:sz w:val="10"/>
        </w:rPr>
        <w:t>􀃀</w:t>
      </w:r>
      <w:r>
        <w:rPr>
          <w:sz w:val="10"/>
        </w:rPr>
        <w:t>es, machine guns, grenades, landmines, anti-tank rockets, mortars, car bombs, armored vehicles, helicopters, transport planes, and—perhaps most remarkably—long-range submersibles.67 The cartels’ pro</w:t>
      </w:r>
      <w:r>
        <w:rPr>
          <w:rFonts w:eastAsia="Calibri" w:hint="eastAsia"/>
          <w:sz w:val="10"/>
        </w:rPr>
        <w:t>􀂿</w:t>
      </w:r>
      <w:r>
        <w:rPr>
          <w:sz w:val="10"/>
        </w:rPr>
        <w:t>ts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Pr>
          <w:rFonts w:eastAsia="Calibri" w:hint="eastAsia"/>
          <w:sz w:val="10"/>
        </w:rPr>
        <w:t>􀂿</w:t>
      </w:r>
      <w:r>
        <w:rPr>
          <w:sz w:val="10"/>
        </w:rPr>
        <w:t>ciency that can be equal or superior to those of the government forces they face. As a result of this pro</w:t>
      </w:r>
      <w:r>
        <w:rPr>
          <w:rFonts w:eastAsia="Calibri" w:hint="eastAsia"/>
          <w:sz w:val="10"/>
        </w:rPr>
        <w:t>􀂿</w:t>
      </w:r>
      <w:r>
        <w:rPr>
          <w:sz w:val="10"/>
        </w:rPr>
        <w:t>ciency and the military-grade weapons possessed by the cartels, more than 2,500 Mexican police o</w:t>
      </w:r>
      <w:r>
        <w:rPr>
          <w:rFonts w:eastAsia="Calibri" w:hint="eastAsia"/>
          <w:sz w:val="10"/>
        </w:rPr>
        <w:t>􀌇</w:t>
      </w:r>
      <w:r>
        <w:rPr>
          <w:sz w:val="10"/>
        </w:rPr>
        <w:t>cers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 The cartels also leverage their immense wealth to buy the silence or support of police and government o</w:t>
      </w:r>
      <w:r>
        <w:rPr>
          <w:rFonts w:eastAsia="Calibri" w:hint="eastAsia"/>
          <w:sz w:val="10"/>
        </w:rPr>
        <w:t>􀌇</w:t>
      </w:r>
      <w:r>
        <w:rPr>
          <w:sz w:val="10"/>
        </w:rPr>
        <w:t xml:space="preserve">cials who are often presented with a choice between plata o plomo—“silver or lead.” According to the head of the Mexican Federal Police, around 2010 the cartels were spending an estimated </w:t>
      </w:r>
      <w:r>
        <w:rPr>
          <w:rFonts w:eastAsia="Calibri" w:hint="eastAsia"/>
          <w:sz w:val="10"/>
        </w:rPr>
        <w:t>􀀇</w:t>
      </w:r>
      <w:r>
        <w:rPr>
          <w:sz w:val="10"/>
        </w:rPr>
        <w:t>100 million each month on bribes to police.72 By buying o</w:t>
      </w:r>
      <w:r>
        <w:rPr>
          <w:rFonts w:eastAsia="Calibri" w:hint="eastAsia"/>
          <w:sz w:val="10"/>
        </w:rPr>
        <w:t>􀌆</w:t>
      </w:r>
      <w:r>
        <w:rPr>
          <w:sz w:val="10"/>
        </w:rPr>
        <w:t xml:space="preserve"> o</w:t>
      </w:r>
      <w:r>
        <w:rPr>
          <w:rFonts w:eastAsia="Calibri" w:hint="eastAsia"/>
          <w:sz w:val="10"/>
        </w:rPr>
        <w:t>􀌇</w:t>
      </w:r>
      <w:r>
        <w:rPr>
          <w:sz w:val="10"/>
        </w:rPr>
        <w:t>cials—and torturing or killing those who cannot be corrupted—the cartels have greatly undermined the e</w:t>
      </w:r>
      <w:r>
        <w:rPr>
          <w:rFonts w:eastAsia="Calibri" w:hint="eastAsia"/>
          <w:sz w:val="10"/>
        </w:rPr>
        <w:t>􀌆</w:t>
      </w:r>
      <w:r>
        <w:rPr>
          <w:sz w:val="10"/>
        </w:rPr>
        <w:t>ectiveness of national government forces in general and local police in particular. This, in turn, has undermined the con</w:t>
      </w:r>
      <w:r>
        <w:rPr>
          <w:rFonts w:eastAsia="Calibri" w:hint="eastAsia"/>
          <w:sz w:val="10"/>
        </w:rPr>
        <w:t>􀂿</w:t>
      </w:r>
      <w:r>
        <w:rPr>
          <w:sz w:val="10"/>
        </w:rPr>
        <w:t>dence of the population in their government’s willingness and ability to protect them. Through these means and methods the cartels have gained a substantial degree of de facto control over many urban and rural areas across Mexico, including major cities and large swathes of territory along the U.S.-Mexico border. In many of these crime-ridden areas the loss of con</w:t>
      </w:r>
      <w:r>
        <w:rPr>
          <w:rFonts w:eastAsia="Calibri" w:hint="eastAsia"/>
          <w:sz w:val="10"/>
        </w:rPr>
        <w:t>􀂿</w:t>
      </w:r>
      <w:r>
        <w:rPr>
          <w:sz w:val="10"/>
        </w:rPr>
        <w:t>dence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 Approximately 90 percent of crimes in this area go unpunished, while in Guatemala roughly half the country’s territory is e</w:t>
      </w:r>
      <w:r>
        <w:rPr>
          <w:rFonts w:eastAsia="Calibri" w:hint="eastAsia"/>
          <w:sz w:val="10"/>
        </w:rPr>
        <w:t>􀌆</w:t>
      </w:r>
      <w:r>
        <w:rPr>
          <w:sz w:val="10"/>
        </w:rPr>
        <w:t>ectively under drug tra</w:t>
      </w:r>
      <w:r>
        <w:rPr>
          <w:rFonts w:eastAsia="Calibri" w:hint="eastAsia"/>
          <w:sz w:val="10"/>
        </w:rPr>
        <w:t>􀌇</w:t>
      </w:r>
      <w:r>
        <w:rPr>
          <w:sz w:val="10"/>
        </w:rPr>
        <w:t>ckers’ control.7</w:t>
      </w:r>
      <w:r>
        <w:rPr>
          <w:rFonts w:eastAsia="Calibri" w:hint="eastAsia"/>
          <w:sz w:val="10"/>
        </w:rPr>
        <w:t>􀀗</w:t>
      </w:r>
      <w:r>
        <w:rPr>
          <w:sz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Pr>
          <w:rFonts w:eastAsia="Calibri" w:hint="eastAsia"/>
          <w:sz w:val="10"/>
        </w:rPr>
        <w:t>􀂿</w:t>
      </w:r>
      <w:r>
        <w:rPr>
          <w:sz w:val="10"/>
        </w:rPr>
        <w:t xml:space="preserve">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 Although the FARC has been greatly weakened over the past decade and no longer poses the existential threat to the Colombian government that it once did, it remains </w:t>
      </w:r>
      <w:r>
        <w:rPr>
          <w:rFonts w:eastAsia="Calibri" w:hint="eastAsia"/>
          <w:sz w:val="10"/>
        </w:rPr>
        <w:t>􀂿</w:t>
      </w:r>
      <w:r>
        <w:rPr>
          <w:sz w:val="10"/>
        </w:rPr>
        <w:t>rmly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signi</w:t>
      </w:r>
      <w:r>
        <w:rPr>
          <w:rFonts w:eastAsia="Calibri" w:hint="eastAsia"/>
          <w:sz w:val="10"/>
        </w:rPr>
        <w:t>􀂿</w:t>
      </w:r>
      <w:r>
        <w:rPr>
          <w:sz w:val="10"/>
        </w:rPr>
        <w:t xml:space="preserve">cant and growing threat to regional security in general and U.S. interests in particular. As SOUTHCOM commander General Kelly recently observed: </w:t>
      </w:r>
      <w:r>
        <w:rPr>
          <w:rFonts w:eastAsia="Calibri" w:hint="eastAsia"/>
          <w:sz w:val="10"/>
        </w:rPr>
        <w:t>􀀾</w:t>
      </w:r>
      <w:r>
        <w:rPr>
          <w:sz w:val="10"/>
        </w:rPr>
        <w:t>T</w:t>
      </w:r>
      <w:r>
        <w:rPr>
          <w:rFonts w:eastAsia="Calibri" w:hint="eastAsia"/>
          <w:sz w:val="10"/>
        </w:rPr>
        <w:t>􀁀</w:t>
      </w:r>
      <w:r>
        <w:rPr>
          <w:sz w:val="10"/>
        </w:rPr>
        <w:t>he proximity of the U.S. homeland to criminally governed spaces is a vulnerability with direct implications for U.S. national security. I am also troubled by the signi</w:t>
      </w:r>
      <w:r>
        <w:rPr>
          <w:rFonts w:eastAsia="Calibri" w:hint="eastAsia"/>
          <w:sz w:val="10"/>
        </w:rPr>
        <w:t>􀂿</w:t>
      </w:r>
      <w:r>
        <w:rPr>
          <w:sz w:val="10"/>
        </w:rPr>
        <w:t xml:space="preserve">cant criminal capabilities that are available </w:t>
      </w:r>
      <w:r>
        <w:rPr>
          <w:rFonts w:eastAsia="Calibri" w:hint="eastAsia"/>
          <w:sz w:val="10"/>
        </w:rPr>
        <w:t>􀀾</w:t>
      </w:r>
      <w:r>
        <w:rPr>
          <w:sz w:val="10"/>
        </w:rPr>
        <w:t>within them</w:t>
      </w:r>
      <w:r>
        <w:rPr>
          <w:rFonts w:eastAsia="Calibri" w:hint="eastAsia"/>
          <w:sz w:val="10"/>
        </w:rPr>
        <w:t>􀁀</w:t>
      </w:r>
      <w:r>
        <w:rPr>
          <w:sz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can be exploited by a variety of malign actors, including terrorists.78 Hezbollah and the Bolivarian Alliance Hezbollah in Latin America </w:t>
      </w:r>
      <w:r>
        <w:rPr>
          <w:rFonts w:eastAsia="Calibri" w:hint="eastAsia"/>
          <w:sz w:val="10"/>
        </w:rPr>
        <w:t>􀀱</w:t>
      </w:r>
      <w:r>
        <w:rPr>
          <w:sz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United </w:t>
      </w:r>
      <w:r>
        <w:rPr>
          <w:rFonts w:eastAsia="Calibri" w:hint="eastAsia"/>
          <w:sz w:val="10"/>
        </w:rPr>
        <w:t>􀀱</w:t>
      </w:r>
      <w:r>
        <w:rPr>
          <w:sz w:val="10"/>
        </w:rPr>
        <w:t xml:space="preserve">ations of crime.”79 Eight syndicate groups facilitate this activity in South America’s so-called “Southern Cone,” overseeing legitimate businesses along with a wide range of illegal activities to include money laundering, drug and arms traf- </w:t>
      </w:r>
      <w:r>
        <w:rPr>
          <w:rFonts w:eastAsia="Calibri" w:hint="eastAsia"/>
          <w:sz w:val="10"/>
        </w:rPr>
        <w:t>􀂿</w:t>
      </w:r>
      <w:r>
        <w:rPr>
          <w:sz w:val="10"/>
        </w:rPr>
        <w:t>cking, identity theft and false identi</w:t>
      </w:r>
      <w:r>
        <w:rPr>
          <w:rFonts w:eastAsia="Calibri" w:hint="eastAsia"/>
          <w:sz w:val="10"/>
        </w:rPr>
        <w:t>􀂿</w:t>
      </w:r>
      <w:r>
        <w:rPr>
          <w:sz w:val="10"/>
        </w:rPr>
        <w:t xml:space="preserve">cation documents, counterfeiting currency and intellectual property, and smuggling. </w:t>
      </w:r>
      <w:r>
        <w:rPr>
          <w:rFonts w:eastAsia="Calibri" w:hint="eastAsia"/>
          <w:sz w:val="10"/>
        </w:rPr>
        <w:t>􀀱</w:t>
      </w:r>
      <w:r>
        <w:rPr>
          <w:sz w:val="10"/>
        </w:rPr>
        <w:t xml:space="preserve">ot surprisingly they are linked to organized crime and to non-state insurgent and terrorist groups, such as the FARC.80 Estimates are that over </w:t>
      </w:r>
      <w:r>
        <w:rPr>
          <w:rFonts w:eastAsia="Calibri" w:hint="eastAsia"/>
          <w:sz w:val="10"/>
        </w:rPr>
        <w:t>􀀇</w:t>
      </w:r>
      <w:r>
        <w:rPr>
          <w:sz w:val="10"/>
        </w:rPr>
        <w:t>12 billion in illicit transactions are conducted per year, a sum exceeding Paraguay’s entire GDP by a substantial amount.81 Hezbollah achieved notoriety in the region in 1992 when it bombed the Israeli embassy in Argentina. This was followed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was linked to the e</w:t>
      </w:r>
      <w:r>
        <w:rPr>
          <w:rFonts w:eastAsia="Calibri" w:hint="eastAsia"/>
          <w:sz w:val="10"/>
        </w:rPr>
        <w:t>􀌆</w:t>
      </w:r>
      <w:r>
        <w:rPr>
          <w:sz w:val="10"/>
        </w:rPr>
        <w:t>orts of an Iranian-American to conspire with Iranian agents to assassinate the Saudi ambassador to the United States. The plot involved members of the Los Zetas Mexican drug cartel.8</w:t>
      </w:r>
      <w:r>
        <w:rPr>
          <w:rFonts w:eastAsia="Calibri" w:hint="eastAsia"/>
          <w:sz w:val="10"/>
        </w:rPr>
        <w:t>􀀗</w:t>
      </w:r>
      <w:r>
        <w:rPr>
          <w:sz w:val="10"/>
        </w:rPr>
        <w:t xml:space="preserve"> The would-be assassin, Mansour Arbabsiar, had established contact with his cousin, a Quds Force85 handler, Gen. Gholam Shakuri. 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 87A few months later, in December 2012, Wassim el Abd Fadel, a suspected Hezbollah member with Paraguayan citizenship, was arrested in Paraguay. Fadel was charged with human and drug tra</w:t>
      </w:r>
      <w:r>
        <w:rPr>
          <w:rFonts w:eastAsia="Calibri" w:hint="eastAsia"/>
          <w:sz w:val="10"/>
        </w:rPr>
        <w:t>􀌇</w:t>
      </w:r>
      <w:r>
        <w:rPr>
          <w:sz w:val="10"/>
        </w:rPr>
        <w:t xml:space="preserve">cking and money laundering. Fadel reportedly deposited the proceeds of his criminal activities—ranging from </w:t>
      </w:r>
      <w:r>
        <w:rPr>
          <w:rFonts w:eastAsia="Calibri" w:hint="eastAsia"/>
          <w:sz w:val="10"/>
        </w:rPr>
        <w:t>􀀇</w:t>
      </w:r>
      <w:r>
        <w:rPr>
          <w:sz w:val="10"/>
        </w:rPr>
        <w:t xml:space="preserve">50-200,000 per transaction—into Turkish and Syrian bank accounts linked to Hezbollah. In summary, Hezbollah has become a </w:t>
      </w:r>
      <w:r>
        <w:rPr>
          <w:rFonts w:eastAsia="Calibri" w:hint="eastAsia"/>
          <w:sz w:val="10"/>
        </w:rPr>
        <w:t>􀂿</w:t>
      </w:r>
      <w:r>
        <w:rPr>
          <w:sz w:val="10"/>
        </w:rPr>
        <w:t>xture in Central and Latin America, expanding both its activities and in</w:t>
      </w:r>
      <w:r>
        <w:rPr>
          <w:rFonts w:eastAsia="Calibri" w:hint="eastAsia"/>
          <w:sz w:val="10"/>
        </w:rPr>
        <w:t>􀃀</w:t>
      </w:r>
      <w:r>
        <w:rPr>
          <w:sz w:val="10"/>
        </w:rPr>
        <w:t>uence over time. It has developed links with the increasingly powerful organized crime groups in the region, particularly the narco cartels, along with radical insurgent groups such as the FARC and states like Venezuela who are hostile to the United States and its regional partners. Hezbollah’s principal objectives appear to be undermining U.S. in</w:t>
      </w:r>
      <w:r>
        <w:rPr>
          <w:rFonts w:eastAsia="Calibri" w:hint="eastAsia"/>
          <w:sz w:val="10"/>
        </w:rPr>
        <w:t>􀃀</w:t>
      </w:r>
      <w:r>
        <w:rPr>
          <w:sz w:val="10"/>
        </w:rPr>
        <w:t>uence in the region, imposing costs on the United States, and generating revenue to sustain its operations in Latin America and elsewhere in the world. These objectives are shared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w:t>
      </w:r>
      <w:r>
        <w:rPr>
          <w:rFonts w:eastAsia="Calibri" w:hint="eastAsia"/>
          <w:sz w:val="10"/>
        </w:rPr>
        <w:t>􀀗</w:t>
      </w:r>
      <w:r>
        <w:rPr>
          <w:sz w:val="10"/>
        </w:rPr>
        <w:t xml:space="preserve">, the Bolivarian Alliance has expanded to include Antigua and Barbuda, Bolivia, Dominica, Ecuador, </w:t>
      </w:r>
      <w:r>
        <w:rPr>
          <w:rFonts w:eastAsia="Calibri" w:hint="eastAsia"/>
          <w:sz w:val="10"/>
        </w:rPr>
        <w:t>􀀱</w:t>
      </w:r>
      <w:r>
        <w:rPr>
          <w:sz w:val="10"/>
        </w:rPr>
        <w:t>icaragua, and Saint Vincent and the Grenadines. Although the members of the Bolivarian Alliance are militarily weak and pose almost no traditional military threat to the United States or its allies in the region,90 they challenge American interests in the region in other ways. 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 Other worrisome ALBA activities involve lifting visa requirements for Iranian citizens and hosting large numbers of Iranian diplomats and commercial exchange members that some observers believe to be Iranian intelligence and paramilitary Quds Force operatives.9</w:t>
      </w:r>
      <w:r>
        <w:rPr>
          <w:rFonts w:eastAsia="Calibri" w:hint="eastAsia"/>
          <w:sz w:val="10"/>
        </w:rPr>
        <w:t>􀀗</w:t>
      </w:r>
      <w:r>
        <w:rPr>
          <w:sz w:val="10"/>
        </w:rPr>
        <w:t xml:space="preserve"> By hosting and cooperating with both foreign agents and violent non-state actors, the ALBA states have come to function as critical nodes in a network of groups hostile to the United States. A Coming Era of Proxy Wars in the Western Hemisphere? History shows that Washington has often emphasized an indirect approach to meeting challenges to its security in Latin America. 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Pr>
          <w:rFonts w:eastAsia="Calibri" w:hint="eastAsia"/>
          <w:sz w:val="10"/>
        </w:rPr>
        <w:t>􀀗</w:t>
      </w:r>
      <w:r>
        <w:rPr>
          <w:sz w:val="10"/>
        </w:rPr>
        <w:t>).Yet several trends seem likely to raise the cost of such operations, perhaps to prohibitive levels. Foremost among these trends is the diffusion of precision-guided weaponry to state and non-state entities. 92 The Second Lebanon War as “Precursor” War A precursor of this trend can be seen in the Second Lebanon War between Israel and Hezbollah.95 During the con</w:t>
      </w:r>
      <w:r>
        <w:rPr>
          <w:rFonts w:eastAsia="Calibri" w:hint="eastAsia"/>
          <w:sz w:val="10"/>
        </w:rPr>
        <w:t>􀃀</w:t>
      </w:r>
      <w:r>
        <w:rPr>
          <w:sz w:val="10"/>
        </w:rPr>
        <w:t xml:space="preserve">ict, which lasted less than </w:t>
      </w:r>
      <w:r>
        <w:rPr>
          <w:rFonts w:eastAsia="Calibri" w:hint="eastAsia"/>
          <w:sz w:val="10"/>
        </w:rPr>
        <w:t>􀂿</w:t>
      </w:r>
      <w:r>
        <w:rPr>
          <w:sz w:val="10"/>
        </w:rPr>
        <w:t>ve weeks, irregular Hezbollah forces held their own against the highly regarded Israeli Defense Force (IDF), demonstrating what is now possible for non-state entities to accomplish given the proliferation of militarily-relevant advanced technologies. Hezbollah’s militia engaged IDF armor columns with salvos of advanced, man-portable, antitank guided missiles and other e</w:t>
      </w:r>
      <w:r>
        <w:rPr>
          <w:rFonts w:eastAsia="Calibri" w:hint="eastAsia"/>
          <w:sz w:val="10"/>
        </w:rPr>
        <w:t>􀌆</w:t>
      </w:r>
      <w:r>
        <w:rPr>
          <w:sz w:val="10"/>
        </w:rPr>
        <w:t>ective anti-armor weapons (e.g. rocket-propelled grenades (RPGs) with anti-armor warheads) in great numbers. When the IDF employed its ground forces in southern Lebanon, its armored forces su</w:t>
      </w:r>
      <w:r>
        <w:rPr>
          <w:rFonts w:eastAsia="Calibri" w:hint="eastAsia"/>
          <w:sz w:val="10"/>
        </w:rPr>
        <w:t>􀌆</w:t>
      </w:r>
      <w:r>
        <w:rPr>
          <w:sz w:val="10"/>
        </w:rPr>
        <w:t xml:space="preserve">ered severe losses; out of the four hundred tanks involved in the </w:t>
      </w:r>
      <w:r>
        <w:rPr>
          <w:rFonts w:eastAsia="Calibri" w:hint="eastAsia"/>
          <w:sz w:val="10"/>
        </w:rPr>
        <w:t>􀂿</w:t>
      </w:r>
      <w:r>
        <w:rPr>
          <w:sz w:val="10"/>
        </w:rPr>
        <w:t xml:space="preserve">ghting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Pr>
          <w:rFonts w:eastAsia="Calibri" w:hint="eastAsia"/>
          <w:sz w:val="10"/>
        </w:rPr>
        <w:t>􀂿</w:t>
      </w:r>
      <w:r>
        <w:rPr>
          <w:sz w:val="10"/>
        </w:rPr>
        <w:t>ber-optic based communications network, making collection of communications tra</w:t>
      </w:r>
      <w:r>
        <w:rPr>
          <w:rFonts w:eastAsia="Calibri" w:hint="eastAsia"/>
          <w:sz w:val="10"/>
        </w:rPr>
        <w:t>􀌇</w:t>
      </w:r>
      <w:r>
        <w:rPr>
          <w:sz w:val="10"/>
        </w:rPr>
        <w:t>c by Israeli intelligence extremely di</w:t>
      </w:r>
      <w:r>
        <w:rPr>
          <w:rFonts w:eastAsia="Calibri" w:hint="eastAsia"/>
          <w:sz w:val="10"/>
        </w:rPr>
        <w:t>􀌇</w:t>
      </w:r>
      <w:r>
        <w:rPr>
          <w:sz w:val="10"/>
        </w:rPr>
        <w:t>cult. Perhaps most important, Hezbollah possessed thousands of short- and medium- range rockets, often skillfully hidden below ground or in bunkers that made detection from overhead surveillance platforms nearly impossible. During the brief con</w:t>
      </w:r>
      <w:r>
        <w:rPr>
          <w:rFonts w:eastAsia="Calibri" w:hint="eastAsia"/>
          <w:sz w:val="10"/>
        </w:rPr>
        <w:t>􀃀</w:t>
      </w:r>
      <w:r>
        <w:rPr>
          <w:sz w:val="10"/>
        </w:rPr>
        <w:t xml:space="preserve">ict Hezbollah’s forces </w:t>
      </w:r>
      <w:r>
        <w:rPr>
          <w:rFonts w:eastAsia="Calibri" w:hint="eastAsia"/>
          <w:sz w:val="10"/>
        </w:rPr>
        <w:t>􀂿</w:t>
      </w:r>
      <w:r>
        <w:rPr>
          <w:sz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Pr>
          <w:rFonts w:eastAsia="Calibri" w:hint="eastAsia"/>
          <w:sz w:val="10"/>
        </w:rPr>
        <w:t>􀂿</w:t>
      </w:r>
      <w:r>
        <w:rPr>
          <w:sz w:val="10"/>
        </w:rPr>
        <w:t xml:space="preserve">fty Israelis died with several thousand more injured. The casualties would undoubtedly been greater if between 100,000 and 250,000 Israeli civilians had not </w:t>
      </w:r>
      <w:r>
        <w:rPr>
          <w:rFonts w:eastAsia="Calibri" w:hint="eastAsia"/>
          <w:sz w:val="10"/>
        </w:rPr>
        <w:t>􀃀</w:t>
      </w:r>
      <w:r>
        <w:rPr>
          <w:sz w:val="10"/>
        </w:rPr>
        <w:t>ed their homes. Haifa, Israel’s major seaport had to be shut down, as did its oil re</w:t>
      </w:r>
      <w:r>
        <w:rPr>
          <w:rFonts w:eastAsia="Calibri" w:hint="eastAsia"/>
          <w:sz w:val="10"/>
        </w:rPr>
        <w:t>􀂿</w:t>
      </w:r>
      <w:r>
        <w:rPr>
          <w:sz w:val="10"/>
        </w:rPr>
        <w:t>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mortars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large fixed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Pr>
          <w:rFonts w:eastAsia="Calibri" w:hint="eastAsia"/>
          <w:sz w:val="10"/>
        </w:rPr>
        <w:t>􀃀</w:t>
      </w:r>
      <w:r>
        <w:rPr>
          <w:sz w:val="10"/>
        </w:rPr>
        <w:t>ict far greater damage than it did historically to Israeli population centers, key government facilities, military installations, and essential commercial assets such as ports, air</w:t>
      </w:r>
      <w:r>
        <w:rPr>
          <w:rFonts w:eastAsia="Calibri" w:hint="eastAsia"/>
          <w:sz w:val="10"/>
        </w:rPr>
        <w:t>􀂿</w:t>
      </w:r>
      <w:r>
        <w:rPr>
          <w:sz w:val="10"/>
        </w:rPr>
        <w:t>elds,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The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considerations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Pr>
          <w:rFonts w:eastAsia="Calibri" w:hint="eastAsia"/>
          <w:sz w:val="10"/>
        </w:rPr>
        <w:t>􀂿</w:t>
      </w:r>
      <w:r>
        <w:rPr>
          <w:sz w:val="10"/>
        </w:rPr>
        <w:t xml:space="preserve">t of the campaigns in Afghanistan and Iraq are likely to create strong domestic opposition in the United States to such operations for some time to come. This must be added to the United States’ greatly diminished </w:t>
      </w:r>
      <w:r>
        <w:rPr>
          <w:rFonts w:eastAsia="Calibri" w:hint="eastAsia"/>
          <w:sz w:val="10"/>
        </w:rPr>
        <w:t>􀂿</w:t>
      </w:r>
      <w:r>
        <w:rPr>
          <w:sz w:val="10"/>
        </w:rPr>
        <w:t>scal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may be incentivized by these trends, as well as the United States’ overwhelming military dominance in the Western Hemisphere, to avoid the direct use of force to expand their in</w:t>
      </w:r>
      <w:r>
        <w:rPr>
          <w:rFonts w:eastAsia="Calibri" w:hint="eastAsia"/>
          <w:sz w:val="10"/>
        </w:rPr>
        <w:t>􀃀</w:t>
      </w:r>
      <w:r>
        <w:rPr>
          <w:sz w:val="10"/>
        </w:rPr>
        <w:t xml:space="preserve">uence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 </w:t>
      </w:r>
      <w:r>
        <w:rPr>
          <w:rStyle w:val="StyleUnderline"/>
        </w:rPr>
        <w:t xml:space="preserve">This is not to say that Beijing, Moscow, and Tehran would eschew future opportunities to </w:t>
      </w:r>
      <w:r>
        <w:rPr>
          <w:rStyle w:val="Emphasis"/>
        </w:rPr>
        <w:t>establish bases in Latin America</w:t>
      </w:r>
      <w:r>
        <w:rPr>
          <w:sz w:val="10"/>
        </w:rPr>
        <w:t xml:space="preserve">. As in the past, such bases can support efforts to accomplish several important objectives. They can, for example, further insulate a Latin American regime from the threat of direct U.S. military intervention, since </w:t>
      </w:r>
      <w:r>
        <w:rPr>
          <w:rStyle w:val="Emphasis"/>
        </w:rPr>
        <w:t>Washington would have to account for the possibility that</w:t>
      </w:r>
      <w:r>
        <w:rPr>
          <w:sz w:val="10"/>
        </w:rPr>
        <w:t xml:space="preserve"> </w:t>
      </w:r>
      <w:r>
        <w:rPr>
          <w:rStyle w:val="Emphasis"/>
        </w:rPr>
        <w:t xml:space="preserve">the conflict would </w:t>
      </w:r>
      <w:r>
        <w:rPr>
          <w:rStyle w:val="Emphasis"/>
          <w:highlight w:val="green"/>
        </w:rPr>
        <w:t>lead to a direct confrontation with</w:t>
      </w:r>
      <w:r>
        <w:rPr>
          <w:rStyle w:val="Emphasis"/>
        </w:rPr>
        <w:t xml:space="preserve"> a more capable and potentially </w:t>
      </w:r>
      <w:r>
        <w:rPr>
          <w:rStyle w:val="Emphasis"/>
          <w:highlight w:val="green"/>
        </w:rPr>
        <w:t>nuclear-armed power</w:t>
      </w:r>
      <w:r>
        <w:rPr>
          <w:sz w:val="10"/>
        </w:rPr>
        <w:t xml:space="preserve">.100 </w:t>
      </w:r>
      <w:r>
        <w:rPr>
          <w:rStyle w:val="StyleUnderline"/>
        </w:rPr>
        <w:t>Bases</w:t>
      </w:r>
      <w:r>
        <w:rPr>
          <w:sz w:val="10"/>
        </w:rPr>
        <w:t xml:space="preserve"> in the hemisphere </w:t>
      </w:r>
      <w:r>
        <w:rPr>
          <w:rStyle w:val="StyleUnderline"/>
        </w:rPr>
        <w:t>can</w:t>
      </w:r>
      <w:r>
        <w:rPr>
          <w:sz w:val="10"/>
        </w:rPr>
        <w:t xml:space="preserve"> also </w:t>
      </w:r>
      <w:r>
        <w:rPr>
          <w:rStyle w:val="StyleUnderline"/>
        </w:rPr>
        <w:t>enable external powers to conduct</w:t>
      </w:r>
      <w:r>
        <w:rPr>
          <w:sz w:val="10"/>
        </w:rPr>
        <w:t xml:space="preserve"> military </w:t>
      </w:r>
      <w:r>
        <w:rPr>
          <w:rStyle w:val="StyleUnderline"/>
        </w:rPr>
        <w:t>assistance activities</w:t>
      </w:r>
      <w:r>
        <w:rPr>
          <w:sz w:val="10"/>
        </w:rPr>
        <w:t xml:space="preserve">, such as training, more easily. </w:t>
      </w:r>
      <w:r>
        <w:rPr>
          <w:rStyle w:val="StyleUnderline"/>
        </w:rPr>
        <w:t>Electronic</w:t>
      </w:r>
      <w:r>
        <w:rPr>
          <w:sz w:val="10"/>
        </w:rPr>
        <w:t xml:space="preserve"> </w:t>
      </w:r>
      <w:r>
        <w:rPr>
          <w:rStyle w:val="StyleUnderline"/>
        </w:rPr>
        <w:t>surveillance</w:t>
      </w:r>
      <w:r>
        <w:rPr>
          <w:sz w:val="10"/>
        </w:rPr>
        <w:t xml:space="preserve"> of the United States and Latin American states </w:t>
      </w:r>
      <w:r>
        <w:rPr>
          <w:rStyle w:val="StyleUnderline"/>
        </w:rPr>
        <w:t>could be accomplished more cheaply</w:t>
      </w:r>
      <w:r>
        <w:rPr>
          <w:sz w:val="10"/>
        </w:rPr>
        <w:t xml:space="preserve"> and e</w:t>
      </w:r>
      <w:r>
        <w:rPr>
          <w:rFonts w:eastAsia="Calibri" w:hint="eastAsia"/>
          <w:sz w:val="10"/>
        </w:rPr>
        <w:t>􀌆</w:t>
      </w:r>
      <w:r>
        <w:rPr>
          <w:sz w:val="10"/>
        </w:rPr>
        <w:t xml:space="preserve">ectively from forward positions. Finally, </w:t>
      </w:r>
      <w:r>
        <w:rPr>
          <w:rStyle w:val="StyleUnderline"/>
        </w:rPr>
        <w:t>certain</w:t>
      </w:r>
      <w:r>
        <w:rPr>
          <w:sz w:val="10"/>
        </w:rPr>
        <w:t xml:space="preserve"> kinds of </w:t>
      </w:r>
      <w:r>
        <w:rPr>
          <w:rStyle w:val="StyleUnderline"/>
        </w:rPr>
        <w:t>military</w:t>
      </w:r>
      <w:r>
        <w:rPr>
          <w:sz w:val="10"/>
        </w:rPr>
        <w:t xml:space="preserve"> </w:t>
      </w:r>
      <w:r>
        <w:rPr>
          <w:rStyle w:val="StyleUnderline"/>
        </w:rPr>
        <w:t>capabilities</w:t>
      </w:r>
      <w:r>
        <w:rPr>
          <w:sz w:val="10"/>
        </w:rPr>
        <w:t xml:space="preserve">, </w:t>
      </w:r>
      <w:r>
        <w:rPr>
          <w:rStyle w:val="StyleUnderline"/>
        </w:rPr>
        <w:t>such as</w:t>
      </w:r>
      <w:r>
        <w:rPr>
          <w:sz w:val="10"/>
        </w:rPr>
        <w:t xml:space="preserve"> long-range </w:t>
      </w:r>
      <w:r>
        <w:rPr>
          <w:rStyle w:val="Emphasis"/>
        </w:rPr>
        <w:t>ballistic missiles and attack submarines</w:t>
      </w:r>
      <w:r>
        <w:rPr>
          <w:sz w:val="10"/>
        </w:rPr>
        <w:t xml:space="preserve">, </w:t>
      </w:r>
      <w:r>
        <w:rPr>
          <w:rStyle w:val="StyleUnderline"/>
        </w:rPr>
        <w:t>could be</w:t>
      </w:r>
      <w:r>
        <w:rPr>
          <w:sz w:val="10"/>
        </w:rPr>
        <w:t xml:space="preserve"> pro</w:t>
      </w:r>
      <w:r>
        <w:rPr>
          <w:rFonts w:eastAsia="Calibri" w:hint="eastAsia"/>
          <w:sz w:val="10"/>
        </w:rPr>
        <w:t>􀂿</w:t>
      </w:r>
      <w:r>
        <w:rPr>
          <w:sz w:val="10"/>
        </w:rPr>
        <w:t xml:space="preserve">tably </w:t>
      </w:r>
      <w:r>
        <w:rPr>
          <w:rStyle w:val="StyleUnderline"/>
        </w:rPr>
        <w:t>stationed</w:t>
      </w:r>
      <w:r>
        <w:rPr>
          <w:sz w:val="10"/>
        </w:rPr>
        <w:t xml:space="preserve"> in Latin America by powers external to that region, particularly if they intended to create the option of initiating con</w:t>
      </w:r>
      <w:r>
        <w:rPr>
          <w:rFonts w:eastAsia="Calibri" w:hint="eastAsia"/>
          <w:sz w:val="10"/>
        </w:rPr>
        <w:t>􀃀</w:t>
      </w:r>
      <w:r>
        <w:rPr>
          <w:sz w:val="10"/>
        </w:rPr>
        <w:t xml:space="preserve">ict at some future date. These reasons, among others, have made preventing an extra-hemispheric power from establishing bases in Latin America an enduring U.S. priority. Players in a Latin American Great Game </w:t>
      </w:r>
      <w:r>
        <w:rPr>
          <w:rStyle w:val="StyleUnderline"/>
        </w:rPr>
        <w:t>Given current trends</w:t>
      </w:r>
      <w:r>
        <w:rPr>
          <w:sz w:val="10"/>
        </w:rPr>
        <w:t xml:space="preserve">, </w:t>
      </w:r>
      <w:r>
        <w:rPr>
          <w:rStyle w:val="Emphasis"/>
        </w:rPr>
        <w:t xml:space="preserve">several </w:t>
      </w:r>
      <w:r>
        <w:rPr>
          <w:rStyle w:val="Emphasis"/>
          <w:highlight w:val="green"/>
        </w:rPr>
        <w:t>powers</w:t>
      </w:r>
      <w:r>
        <w:rPr>
          <w:rStyle w:val="Emphasis"/>
        </w:rPr>
        <w:t xml:space="preserve"> external to the region may</w:t>
      </w:r>
      <w:r>
        <w:rPr>
          <w:sz w:val="10"/>
        </w:rPr>
        <w:t xml:space="preserve">, either now or over the coming decade, </w:t>
      </w:r>
      <w:r>
        <w:rPr>
          <w:rStyle w:val="Emphasis"/>
          <w:highlight w:val="green"/>
        </w:rPr>
        <w:t xml:space="preserve">have </w:t>
      </w:r>
      <w:r>
        <w:rPr>
          <w:rStyle w:val="Emphasis"/>
        </w:rPr>
        <w:t xml:space="preserve">both </w:t>
      </w:r>
      <w:r>
        <w:rPr>
          <w:rStyle w:val="Emphasis"/>
          <w:highlight w:val="green"/>
        </w:rPr>
        <w:t>the motive and</w:t>
      </w:r>
      <w:r>
        <w:rPr>
          <w:rStyle w:val="Emphasis"/>
        </w:rPr>
        <w:t xml:space="preserve"> the </w:t>
      </w:r>
      <w:r>
        <w:rPr>
          <w:rStyle w:val="Emphasis"/>
          <w:highlight w:val="green"/>
        </w:rPr>
        <w:t xml:space="preserve">means </w:t>
      </w:r>
      <w:r>
        <w:rPr>
          <w:rStyle w:val="Emphasis"/>
        </w:rPr>
        <w:t>to employ both state and non-state proxies</w:t>
      </w:r>
      <w:r>
        <w:rPr>
          <w:sz w:val="10"/>
        </w:rPr>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Pr>
          <w:rStyle w:val="StyleUnderline"/>
        </w:rPr>
        <w:t>there are reasons to think that China and Russia may be interested in cultivating and supporting Latin American proxies as well</w:t>
      </w:r>
      <w:r>
        <w:t>.</w:t>
      </w:r>
    </w:p>
    <w:p w14:paraId="4C674D29" w14:textId="77777777" w:rsidR="005141E8" w:rsidRDefault="005141E8" w:rsidP="005141E8"/>
    <w:p w14:paraId="53D00D8A" w14:textId="1BED7A19" w:rsidR="005141E8" w:rsidRDefault="00C8435A" w:rsidP="00C8435A">
      <w:pPr>
        <w:pStyle w:val="Heading2"/>
      </w:pPr>
      <w:r>
        <w:t>New</w:t>
      </w:r>
    </w:p>
    <w:p w14:paraId="3DC38AB3" w14:textId="77777777" w:rsidR="00C8435A" w:rsidRDefault="00C8435A" w:rsidP="00C8435A">
      <w:pPr>
        <w:pStyle w:val="Heading4"/>
        <w:rPr>
          <w:rFonts w:asciiTheme="majorHAnsi" w:hAnsiTheme="majorHAnsi" w:cstheme="majorHAnsi"/>
        </w:rPr>
      </w:pPr>
      <w:r>
        <w:rPr>
          <w:rFonts w:asciiTheme="majorHAnsi" w:hAnsiTheme="majorHAnsi" w:cstheme="majorHAnsi"/>
          <w:b w:val="0"/>
        </w:rPr>
        <w:t xml:space="preserve">High food prices solve rural poverty in India – reject other studies, they don’t assume wage adjustment </w:t>
      </w:r>
    </w:p>
    <w:p w14:paraId="11ACC0EF" w14:textId="77777777" w:rsidR="00C8435A" w:rsidRDefault="00C8435A" w:rsidP="00C8435A">
      <w:pPr>
        <w:rPr>
          <w:rFonts w:asciiTheme="majorHAnsi" w:hAnsiTheme="majorHAnsi" w:cstheme="majorHAnsi"/>
          <w:sz w:val="16"/>
          <w:szCs w:val="16"/>
        </w:rPr>
      </w:pPr>
      <w:r>
        <w:rPr>
          <w:rStyle w:val="Style13ptBold"/>
          <w:rFonts w:asciiTheme="majorHAnsi" w:hAnsiTheme="majorHAnsi" w:cstheme="majorHAnsi"/>
        </w:rPr>
        <w:t>Jacoby 13</w:t>
      </w:r>
      <w:r>
        <w:rPr>
          <w:rFonts w:asciiTheme="majorHAnsi" w:hAnsiTheme="majorHAnsi" w:cstheme="majorHAnsi"/>
        </w:rPr>
        <w:t xml:space="preserve"> </w:t>
      </w:r>
      <w:r>
        <w:rPr>
          <w:rFonts w:asciiTheme="majorHAnsi" w:hAnsiTheme="majorHAnsi" w:cstheme="majorHAnsi"/>
          <w:sz w:val="16"/>
          <w:szCs w:val="16"/>
        </w:rPr>
        <w:t>(Hana, Agriculture and Rural Development Unit, Development Research Group @ The World Bank, “Food Prices, Wages, and Welfare in Rural India”, The World Bank Development Research Group Agriculture and Rural Development Team) //BS 2-3-2018</w:t>
      </w:r>
    </w:p>
    <w:p w14:paraId="2B724460" w14:textId="77777777" w:rsidR="00C8435A" w:rsidRDefault="00C8435A" w:rsidP="00C8435A">
      <w:pPr>
        <w:rPr>
          <w:rFonts w:asciiTheme="majorHAnsi" w:hAnsiTheme="majorHAnsi" w:cstheme="majorHAnsi"/>
          <w:sz w:val="8"/>
        </w:rPr>
      </w:pPr>
      <w:r>
        <w:rPr>
          <w:rFonts w:asciiTheme="majorHAnsi" w:hAnsiTheme="majorHAnsi" w:cstheme="majorHAnsi"/>
          <w:sz w:val="8"/>
        </w:rPr>
        <w:t xml:space="preserve">Aside from direct income effects for consumers and producers, as in the textbook partial equilibrium analysis (e.g., Singh, Squire, Strauss, 1986, Deaton, 1989), </w:t>
      </w:r>
      <w:r>
        <w:rPr>
          <w:rStyle w:val="StyleUnderline"/>
          <w:rFonts w:asciiTheme="majorHAnsi" w:hAnsiTheme="majorHAnsi" w:cstheme="majorHAnsi"/>
          <w:highlight w:val="cyan"/>
        </w:rPr>
        <w:t>higher</w:t>
      </w:r>
      <w:r>
        <w:rPr>
          <w:rStyle w:val="StyleUnderline"/>
          <w:rFonts w:asciiTheme="majorHAnsi" w:hAnsiTheme="majorHAnsi" w:cstheme="majorHAnsi"/>
        </w:rPr>
        <w:t xml:space="preserve"> agricultural </w:t>
      </w:r>
      <w:r>
        <w:rPr>
          <w:rStyle w:val="StyleUnderline"/>
          <w:rFonts w:asciiTheme="majorHAnsi" w:hAnsiTheme="majorHAnsi" w:cstheme="majorHAnsi"/>
          <w:highlight w:val="cyan"/>
        </w:rPr>
        <w:t>prices</w:t>
      </w:r>
      <w:r>
        <w:rPr>
          <w:rFonts w:asciiTheme="majorHAnsi" w:hAnsiTheme="majorHAnsi" w:cstheme="majorHAnsi"/>
          <w:sz w:val="8"/>
        </w:rPr>
        <w:t xml:space="preserve">, in principle, </w:t>
      </w:r>
      <w:r>
        <w:rPr>
          <w:rStyle w:val="StyleUnderline"/>
          <w:rFonts w:asciiTheme="majorHAnsi" w:hAnsiTheme="majorHAnsi" w:cstheme="majorHAnsi"/>
          <w:highlight w:val="cyan"/>
        </w:rPr>
        <w:t>induce</w:t>
      </w:r>
      <w:r>
        <w:rPr>
          <w:rStyle w:val="StyleUnderline"/>
          <w:rFonts w:asciiTheme="majorHAnsi" w:hAnsiTheme="majorHAnsi" w:cstheme="majorHAnsi"/>
        </w:rPr>
        <w:t xml:space="preserve"> three types of </w:t>
      </w:r>
      <w:r>
        <w:rPr>
          <w:rStyle w:val="StyleUnderline"/>
          <w:rFonts w:asciiTheme="majorHAnsi" w:hAnsiTheme="majorHAnsi" w:cstheme="majorHAnsi"/>
          <w:highlight w:val="cyan"/>
        </w:rPr>
        <w:t>indirect</w:t>
      </w:r>
      <w:r>
        <w:rPr>
          <w:rFonts w:asciiTheme="majorHAnsi" w:hAnsiTheme="majorHAnsi" w:cstheme="majorHAnsi"/>
          <w:sz w:val="8"/>
        </w:rPr>
        <w:t xml:space="preserve">, or general equilibrium, </w:t>
      </w:r>
      <w:r>
        <w:rPr>
          <w:rStyle w:val="StyleUnderline"/>
          <w:rFonts w:asciiTheme="majorHAnsi" w:hAnsiTheme="majorHAnsi" w:cstheme="majorHAnsi"/>
          <w:highlight w:val="cyan"/>
        </w:rPr>
        <w:t>effects concomitant with higher wages</w:t>
      </w:r>
      <w:r>
        <w:rPr>
          <w:rFonts w:asciiTheme="majorHAnsi" w:hAnsiTheme="majorHAnsi" w:cstheme="majorHAnsi"/>
          <w:sz w:val="8"/>
        </w:rPr>
        <w:t xml:space="preserve">: (1) </w:t>
      </w:r>
      <w:r>
        <w:rPr>
          <w:rStyle w:val="Emphasis"/>
          <w:rFonts w:asciiTheme="majorHAnsi" w:hAnsiTheme="majorHAnsi" w:cstheme="majorHAnsi"/>
          <w:highlight w:val="cyan"/>
        </w:rPr>
        <w:t>higher labor income</w:t>
      </w:r>
      <w:r>
        <w:rPr>
          <w:rFonts w:asciiTheme="majorHAnsi" w:hAnsiTheme="majorHAnsi" w:cstheme="majorHAnsi"/>
          <w:sz w:val="8"/>
        </w:rPr>
        <w:t xml:space="preserve">; (2) </w:t>
      </w:r>
      <w:r>
        <w:rPr>
          <w:rStyle w:val="Emphasis"/>
          <w:rFonts w:asciiTheme="majorHAnsi" w:hAnsiTheme="majorHAnsi" w:cstheme="majorHAnsi"/>
          <w:highlight w:val="cyan"/>
        </w:rPr>
        <w:t>lower capital</w:t>
      </w:r>
      <w:r>
        <w:rPr>
          <w:rFonts w:asciiTheme="majorHAnsi" w:hAnsiTheme="majorHAnsi" w:cstheme="majorHAnsi"/>
          <w:sz w:val="8"/>
        </w:rPr>
        <w:t xml:space="preserve"> (land) </w:t>
      </w:r>
      <w:r>
        <w:rPr>
          <w:rStyle w:val="StyleUnderline"/>
          <w:rFonts w:asciiTheme="majorHAnsi" w:hAnsiTheme="majorHAnsi" w:cstheme="majorHAnsi"/>
          <w:highlight w:val="cyan"/>
        </w:rPr>
        <w:t>income due to higher labor costs</w:t>
      </w:r>
      <w:r>
        <w:rPr>
          <w:rFonts w:asciiTheme="majorHAnsi" w:hAnsiTheme="majorHAnsi" w:cstheme="majorHAnsi"/>
          <w:sz w:val="8"/>
        </w:rPr>
        <w:t xml:space="preserve">; (3) </w:t>
      </w:r>
      <w:r>
        <w:rPr>
          <w:rStyle w:val="StyleUnderline"/>
          <w:rFonts w:asciiTheme="majorHAnsi" w:hAnsiTheme="majorHAnsi" w:cstheme="majorHAnsi"/>
          <w:highlight w:val="cyan"/>
        </w:rPr>
        <w:t>higher prices for nontradables</w:t>
      </w:r>
      <w:r>
        <w:rPr>
          <w:rFonts w:asciiTheme="majorHAnsi" w:hAnsiTheme="majorHAnsi" w:cstheme="majorHAnsi"/>
          <w:sz w:val="8"/>
          <w:highlight w:val="cyan"/>
        </w:rPr>
        <w:t>.</w:t>
      </w:r>
      <w:r>
        <w:rPr>
          <w:rFonts w:asciiTheme="majorHAnsi" w:hAnsiTheme="majorHAnsi" w:cstheme="majorHAnsi"/>
          <w:sz w:val="8"/>
        </w:rPr>
        <w:t xml:space="preserve"> To account for these channels in a manner that is both theoretically coherent and transparent, I integrate a standard three-sector, specific factors, general equilibrium model of wage determination (Jones, 1971,1975) into an otherwise conventional (first-order) household welfare change calculation.4 I use this generalization of Deaton (1989) to examine the distributional impacts of higher agricultural prices in rural India. Appealing to the widely noted geographical immobility of labor across rural India,5 I apply the specific factors model at the district level, treating each of these administrative units for theoretical purposes as a separate country with its own labor force but with open commodity trade across its borders.6 Thus, I allow that the elasticity of the rural wage with respect to an index of agricultural prices is not a single number for India as a whole, but varies with the structure of the particular (district) labor market. Moreover, under certain assumptions on the technology and preferences, I obtain a readily interpretable closed-form solution for this elasticity as a function of parameters that I can easily calculate from microdata. </w:t>
      </w:r>
      <w:r>
        <w:rPr>
          <w:rStyle w:val="StyleUnderline"/>
          <w:rFonts w:asciiTheme="majorHAnsi" w:hAnsiTheme="majorHAnsi" w:cstheme="majorHAnsi"/>
        </w:rPr>
        <w:t xml:space="preserve">My empirical analysis shows that nominal </w:t>
      </w:r>
      <w:r>
        <w:rPr>
          <w:rStyle w:val="StyleUnderline"/>
          <w:rFonts w:asciiTheme="majorHAnsi" w:hAnsiTheme="majorHAnsi" w:cstheme="majorHAnsi"/>
          <w:highlight w:val="cyan"/>
        </w:rPr>
        <w:t>wages for</w:t>
      </w:r>
      <w:r>
        <w:rPr>
          <w:rStyle w:val="StyleUnderline"/>
          <w:rFonts w:asciiTheme="majorHAnsi" w:hAnsiTheme="majorHAnsi" w:cstheme="majorHAnsi"/>
        </w:rPr>
        <w:t xml:space="preserve"> manual </w:t>
      </w:r>
      <w:r>
        <w:rPr>
          <w:rStyle w:val="StyleUnderline"/>
          <w:rFonts w:asciiTheme="majorHAnsi" w:hAnsiTheme="majorHAnsi" w:cstheme="majorHAnsi"/>
          <w:highlight w:val="cyan"/>
        </w:rPr>
        <w:t>labor across</w:t>
      </w:r>
      <w:r>
        <w:rPr>
          <w:rStyle w:val="StyleUnderline"/>
          <w:rFonts w:asciiTheme="majorHAnsi" w:hAnsiTheme="majorHAnsi" w:cstheme="majorHAnsi"/>
        </w:rPr>
        <w:t xml:space="preserve"> rural </w:t>
      </w:r>
      <w:r>
        <w:rPr>
          <w:rStyle w:val="StyleUnderline"/>
          <w:rFonts w:asciiTheme="majorHAnsi" w:hAnsiTheme="majorHAnsi" w:cstheme="majorHAnsi"/>
          <w:highlight w:val="cyan"/>
        </w:rPr>
        <w:t xml:space="preserve">India respond </w:t>
      </w:r>
      <w:r>
        <w:rPr>
          <w:rStyle w:val="Emphasis"/>
          <w:rFonts w:asciiTheme="majorHAnsi" w:hAnsiTheme="majorHAnsi" w:cstheme="majorHAnsi"/>
          <w:highlight w:val="cyan"/>
        </w:rPr>
        <w:t>elastically</w:t>
      </w:r>
      <w:r>
        <w:rPr>
          <w:rStyle w:val="StyleUnderline"/>
          <w:rFonts w:asciiTheme="majorHAnsi" w:hAnsiTheme="majorHAnsi" w:cstheme="majorHAnsi"/>
          <w:highlight w:val="cyan"/>
        </w:rPr>
        <w:t xml:space="preserve"> to </w:t>
      </w:r>
      <w:r>
        <w:rPr>
          <w:rStyle w:val="Emphasis"/>
          <w:rFonts w:asciiTheme="majorHAnsi" w:hAnsiTheme="majorHAnsi" w:cstheme="majorHAnsi"/>
          <w:highlight w:val="cyan"/>
        </w:rPr>
        <w:t>higher ag</w:t>
      </w:r>
      <w:r>
        <w:rPr>
          <w:rStyle w:val="Emphasis"/>
          <w:rFonts w:asciiTheme="majorHAnsi" w:hAnsiTheme="majorHAnsi" w:cstheme="majorHAnsi"/>
        </w:rPr>
        <w:t xml:space="preserve">ricultural </w:t>
      </w:r>
      <w:r>
        <w:rPr>
          <w:rStyle w:val="Emphasis"/>
          <w:rFonts w:asciiTheme="majorHAnsi" w:hAnsiTheme="majorHAnsi" w:cstheme="majorHAnsi"/>
          <w:highlight w:val="cyan"/>
        </w:rPr>
        <w:t>prices.</w:t>
      </w:r>
      <w:r>
        <w:rPr>
          <w:rFonts w:asciiTheme="majorHAnsi" w:hAnsiTheme="majorHAnsi" w:cstheme="majorHAnsi"/>
          <w:sz w:val="8"/>
        </w:rPr>
        <w:t xml:space="preserve"> In particular, </w:t>
      </w:r>
      <w:r>
        <w:rPr>
          <w:rStyle w:val="Emphasis"/>
          <w:rFonts w:asciiTheme="majorHAnsi" w:hAnsiTheme="majorHAnsi" w:cstheme="majorHAnsi"/>
          <w:highlight w:val="cyan"/>
        </w:rPr>
        <w:t xml:space="preserve">wages rose faster </w:t>
      </w:r>
      <w:r>
        <w:rPr>
          <w:rStyle w:val="StyleUnderline"/>
          <w:rFonts w:asciiTheme="majorHAnsi" w:hAnsiTheme="majorHAnsi" w:cstheme="majorHAnsi"/>
          <w:highlight w:val="cyan"/>
        </w:rPr>
        <w:t>in</w:t>
      </w:r>
      <w:r>
        <w:rPr>
          <w:rFonts w:asciiTheme="majorHAnsi" w:hAnsiTheme="majorHAnsi" w:cstheme="majorHAnsi"/>
          <w:sz w:val="8"/>
        </w:rPr>
        <w:t xml:space="preserve"> </w:t>
      </w:r>
      <w:r>
        <w:rPr>
          <w:rStyle w:val="StyleUnderline"/>
          <w:rFonts w:asciiTheme="majorHAnsi" w:hAnsiTheme="majorHAnsi" w:cstheme="majorHAnsi"/>
        </w:rPr>
        <w:t xml:space="preserve">the </w:t>
      </w:r>
      <w:r>
        <w:rPr>
          <w:rStyle w:val="StyleUnderline"/>
          <w:rFonts w:asciiTheme="majorHAnsi" w:hAnsiTheme="majorHAnsi" w:cstheme="majorHAnsi"/>
          <w:highlight w:val="cyan"/>
        </w:rPr>
        <w:t>districts</w:t>
      </w:r>
      <w:r>
        <w:rPr>
          <w:rStyle w:val="StyleUnderline"/>
          <w:rFonts w:asciiTheme="majorHAnsi" w:hAnsiTheme="majorHAnsi" w:cstheme="majorHAnsi"/>
        </w:rPr>
        <w:t xml:space="preserve"> growing relatively more of the crops </w:t>
      </w:r>
      <w:r>
        <w:rPr>
          <w:rStyle w:val="StyleUnderline"/>
          <w:rFonts w:asciiTheme="majorHAnsi" w:hAnsiTheme="majorHAnsi" w:cstheme="majorHAnsi"/>
          <w:highlight w:val="cyan"/>
        </w:rPr>
        <w:t>that experienced</w:t>
      </w:r>
      <w:r>
        <w:rPr>
          <w:rStyle w:val="StyleUnderline"/>
          <w:rFonts w:asciiTheme="majorHAnsi" w:hAnsiTheme="majorHAnsi" w:cstheme="majorHAnsi"/>
        </w:rPr>
        <w:t xml:space="preserve"> comparatively </w:t>
      </w:r>
      <w:r>
        <w:rPr>
          <w:rStyle w:val="StyleUnderline"/>
          <w:rFonts w:asciiTheme="majorHAnsi" w:hAnsiTheme="majorHAnsi" w:cstheme="majorHAnsi"/>
          <w:highlight w:val="cyan"/>
        </w:rPr>
        <w:t>large run-ups in price</w:t>
      </w:r>
      <w:r>
        <w:rPr>
          <w:rStyle w:val="StyleUnderline"/>
          <w:rFonts w:asciiTheme="majorHAnsi" w:hAnsiTheme="majorHAnsi" w:cstheme="majorHAnsi"/>
        </w:rPr>
        <w:t xml:space="preserve"> over the 2004-5 to 2009-10 period</w:t>
      </w:r>
      <w:r>
        <w:rPr>
          <w:rFonts w:asciiTheme="majorHAnsi" w:hAnsiTheme="majorHAnsi" w:cstheme="majorHAnsi"/>
          <w:sz w:val="8"/>
        </w:rPr>
        <w:t xml:space="preserve">. Moreover, </w:t>
      </w:r>
      <w:r>
        <w:rPr>
          <w:rStyle w:val="Emphasis"/>
          <w:rFonts w:asciiTheme="majorHAnsi" w:hAnsiTheme="majorHAnsi" w:cstheme="majorHAnsi"/>
          <w:highlight w:val="cyan"/>
        </w:rPr>
        <w:t>the magnitude</w:t>
      </w:r>
      <w:r>
        <w:rPr>
          <w:rFonts w:asciiTheme="majorHAnsi" w:hAnsiTheme="majorHAnsi" w:cstheme="majorHAnsi"/>
          <w:sz w:val="8"/>
          <w:highlight w:val="cyan"/>
        </w:rPr>
        <w:t xml:space="preserve"> </w:t>
      </w:r>
      <w:r>
        <w:rPr>
          <w:rStyle w:val="StyleUnderline"/>
          <w:rFonts w:asciiTheme="majorHAnsi" w:hAnsiTheme="majorHAnsi" w:cstheme="majorHAnsi"/>
          <w:highlight w:val="cyan"/>
        </w:rPr>
        <w:t>of these</w:t>
      </w:r>
      <w:r>
        <w:rPr>
          <w:rStyle w:val="StyleUnderline"/>
          <w:rFonts w:asciiTheme="majorHAnsi" w:hAnsiTheme="majorHAnsi" w:cstheme="majorHAnsi"/>
        </w:rPr>
        <w:t xml:space="preserve"> wage </w:t>
      </w:r>
      <w:r>
        <w:rPr>
          <w:rStyle w:val="StyleUnderline"/>
          <w:rFonts w:asciiTheme="majorHAnsi" w:hAnsiTheme="majorHAnsi" w:cstheme="majorHAnsi"/>
          <w:highlight w:val="cyan"/>
        </w:rPr>
        <w:t>responses is</w:t>
      </w:r>
      <w:r>
        <w:rPr>
          <w:rStyle w:val="StyleUnderline"/>
          <w:rFonts w:asciiTheme="majorHAnsi" w:hAnsiTheme="majorHAnsi" w:cstheme="majorHAnsi"/>
        </w:rPr>
        <w:t xml:space="preserve"> broadly </w:t>
      </w:r>
      <w:r>
        <w:rPr>
          <w:rStyle w:val="StyleUnderline"/>
          <w:rFonts w:asciiTheme="majorHAnsi" w:hAnsiTheme="majorHAnsi" w:cstheme="majorHAnsi"/>
          <w:highlight w:val="cyan"/>
        </w:rPr>
        <w:t xml:space="preserve">consistent with a </w:t>
      </w:r>
      <w:r>
        <w:rPr>
          <w:rStyle w:val="Emphasis"/>
          <w:rFonts w:asciiTheme="majorHAnsi" w:hAnsiTheme="majorHAnsi" w:cstheme="majorHAnsi"/>
          <w:highlight w:val="cyan"/>
        </w:rPr>
        <w:t xml:space="preserve">specific-factors model </w:t>
      </w:r>
      <w:r>
        <w:rPr>
          <w:rStyle w:val="StyleUnderline"/>
          <w:rFonts w:asciiTheme="majorHAnsi" w:hAnsiTheme="majorHAnsi" w:cstheme="majorHAnsi"/>
          <w:highlight w:val="cyan"/>
        </w:rPr>
        <w:t>in which labor is perfectly mobile</w:t>
      </w:r>
      <w:r>
        <w:rPr>
          <w:rStyle w:val="StyleUnderline"/>
          <w:rFonts w:asciiTheme="majorHAnsi" w:hAnsiTheme="majorHAnsi" w:cstheme="majorHAnsi"/>
        </w:rPr>
        <w:t xml:space="preserve"> across production</w:t>
      </w:r>
      <w:r>
        <w:rPr>
          <w:rFonts w:asciiTheme="majorHAnsi" w:hAnsiTheme="majorHAnsi" w:cstheme="majorHAnsi"/>
          <w:sz w:val="8"/>
        </w:rPr>
        <w:t xml:space="preserve"> </w:t>
      </w:r>
      <w:r>
        <w:rPr>
          <w:rStyle w:val="StyleUnderline"/>
          <w:rFonts w:asciiTheme="majorHAnsi" w:hAnsiTheme="majorHAnsi" w:cstheme="majorHAnsi"/>
        </w:rPr>
        <w:t>sectors</w:t>
      </w:r>
      <w:r>
        <w:rPr>
          <w:rFonts w:asciiTheme="majorHAnsi" w:hAnsiTheme="majorHAnsi" w:cstheme="majorHAnsi"/>
          <w:sz w:val="8"/>
        </w:rPr>
        <w:t xml:space="preserve">. Indeed, I also explore a version of the theoretical model in which labor markets are segmented so that workers cannot shift from agriculture to the services or manufacturing sectors. This alternative labor market assumption turns out to have significantly different welfare implications in the Indian context than the unsegmented case. Fortunately, it has different empirical implications as well: </w:t>
      </w:r>
      <w:r>
        <w:rPr>
          <w:rStyle w:val="StyleUnderline"/>
          <w:rFonts w:asciiTheme="majorHAnsi" w:hAnsiTheme="majorHAnsi" w:cstheme="majorHAnsi"/>
        </w:rPr>
        <w:t xml:space="preserve">Under labor market segmentation, </w:t>
      </w:r>
      <w:r>
        <w:rPr>
          <w:rStyle w:val="StyleUnderline"/>
          <w:rFonts w:asciiTheme="majorHAnsi" w:hAnsiTheme="majorHAnsi" w:cstheme="majorHAnsi"/>
          <w:highlight w:val="cyan"/>
        </w:rPr>
        <w:t>nonag</w:t>
      </w:r>
      <w:r>
        <w:rPr>
          <w:rStyle w:val="StyleUnderline"/>
          <w:rFonts w:asciiTheme="majorHAnsi" w:hAnsiTheme="majorHAnsi" w:cstheme="majorHAnsi"/>
        </w:rPr>
        <w:t xml:space="preserve">ricultural </w:t>
      </w:r>
      <w:r>
        <w:rPr>
          <w:rStyle w:val="StyleUnderline"/>
          <w:rFonts w:asciiTheme="majorHAnsi" w:hAnsiTheme="majorHAnsi" w:cstheme="majorHAnsi"/>
          <w:highlight w:val="cyan"/>
        </w:rPr>
        <w:t>wages</w:t>
      </w:r>
      <w:r>
        <w:rPr>
          <w:rStyle w:val="StyleUnderline"/>
          <w:rFonts w:asciiTheme="majorHAnsi" w:hAnsiTheme="majorHAnsi" w:cstheme="majorHAnsi"/>
        </w:rPr>
        <w:t xml:space="preserve"> </w:t>
      </w:r>
      <w:r>
        <w:rPr>
          <w:rFonts w:asciiTheme="majorHAnsi" w:hAnsiTheme="majorHAnsi" w:cstheme="majorHAnsi"/>
          <w:sz w:val="8"/>
        </w:rPr>
        <w:t xml:space="preserve">(for manual labor) </w:t>
      </w:r>
      <w:r>
        <w:rPr>
          <w:rStyle w:val="StyleUnderline"/>
          <w:rFonts w:asciiTheme="majorHAnsi" w:hAnsiTheme="majorHAnsi" w:cstheme="majorHAnsi"/>
          <w:highlight w:val="cyan"/>
        </w:rPr>
        <w:t>respond</w:t>
      </w:r>
      <w:r>
        <w:rPr>
          <w:rStyle w:val="StyleUnderline"/>
          <w:rFonts w:asciiTheme="majorHAnsi" w:hAnsiTheme="majorHAnsi" w:cstheme="majorHAnsi"/>
        </w:rPr>
        <w:t xml:space="preserve"> to changes in agricultural prices </w:t>
      </w:r>
      <w:r>
        <w:rPr>
          <w:rStyle w:val="StyleUnderline"/>
          <w:rFonts w:asciiTheme="majorHAnsi" w:hAnsiTheme="majorHAnsi" w:cstheme="majorHAnsi"/>
          <w:highlight w:val="cyan"/>
        </w:rPr>
        <w:t>with a</w:t>
      </w:r>
      <w:r>
        <w:rPr>
          <w:rStyle w:val="StyleUnderline"/>
          <w:rFonts w:asciiTheme="majorHAnsi" w:hAnsiTheme="majorHAnsi" w:cstheme="majorHAnsi"/>
        </w:rPr>
        <w:t xml:space="preserve"> </w:t>
      </w:r>
      <w:r>
        <w:rPr>
          <w:rStyle w:val="Emphasis"/>
          <w:rFonts w:asciiTheme="majorHAnsi" w:hAnsiTheme="majorHAnsi" w:cstheme="majorHAnsi"/>
        </w:rPr>
        <w:t xml:space="preserve">relatively </w:t>
      </w:r>
      <w:r>
        <w:rPr>
          <w:rStyle w:val="Emphasis"/>
          <w:rFonts w:asciiTheme="majorHAnsi" w:hAnsiTheme="majorHAnsi" w:cstheme="majorHAnsi"/>
          <w:highlight w:val="cyan"/>
        </w:rPr>
        <w:t>low elasticity</w:t>
      </w:r>
      <w:r>
        <w:rPr>
          <w:rFonts w:asciiTheme="majorHAnsi" w:hAnsiTheme="majorHAnsi" w:cstheme="majorHAnsi"/>
          <w:sz w:val="8"/>
        </w:rPr>
        <w:t xml:space="preserve">, </w:t>
      </w:r>
      <w:r>
        <w:rPr>
          <w:rStyle w:val="StyleUnderline"/>
          <w:rFonts w:asciiTheme="majorHAnsi" w:hAnsiTheme="majorHAnsi" w:cstheme="majorHAnsi"/>
        </w:rPr>
        <w:t xml:space="preserve">as intersectoral spillovers are muted, </w:t>
      </w:r>
      <w:r>
        <w:rPr>
          <w:rFonts w:asciiTheme="majorHAnsi" w:hAnsiTheme="majorHAnsi" w:cstheme="majorHAnsi"/>
          <w:sz w:val="8"/>
        </w:rPr>
        <w:t xml:space="preserve">if not nugatory. The evidence, however, is inconsistent with this strong form of segmentation. Existing studies of the relationship between agricultural commodity prices and rural wages are based on aggregate time series data from countries that were effectively autarkic in the main food staple (pre-1980s Bangladesh in Boyce and Ravallion, 1991, and Rashid, 2002; the Philippines in Lasco et al., 2008), thus raising serious endogeneity concerns. A closely related and much larger literature based on micro-data considers the labor market effects of trade liberalization (see Goldberg and Pavcnik, 2007, for a review).7 My estimation strategy follows the “differential exposure approach” employed in studies of the local wage impacts of tariff reform (most recently in Topalova, 2010, McCaig, 2011, and Kovak, 2011). Instead of considering the interaction between changes in industry protection rates and local industry composition (as in these papers), I exploit the huge variation across Indian districts in the crop composition of agricultural production coupled with differences in the magnitude of wholesale price changes across crops. Of course, price changes observed in local domestic markets cannot be treated as exogenous and must be instrumented for. </w:t>
      </w:r>
      <w:r>
        <w:rPr>
          <w:rStyle w:val="StyleUnderline"/>
          <w:rFonts w:asciiTheme="majorHAnsi" w:hAnsiTheme="majorHAnsi" w:cstheme="majorHAnsi"/>
        </w:rPr>
        <w:t xml:space="preserve">In rural India, </w:t>
      </w:r>
      <w:r>
        <w:rPr>
          <w:rStyle w:val="StyleUnderline"/>
          <w:rFonts w:asciiTheme="majorHAnsi" w:hAnsiTheme="majorHAnsi" w:cstheme="majorHAnsi"/>
          <w:highlight w:val="cyan"/>
        </w:rPr>
        <w:t>the elastic rural wage response to changes in ag</w:t>
      </w:r>
      <w:r>
        <w:rPr>
          <w:rStyle w:val="StyleUnderline"/>
          <w:rFonts w:asciiTheme="majorHAnsi" w:hAnsiTheme="majorHAnsi" w:cstheme="majorHAnsi"/>
        </w:rPr>
        <w:t xml:space="preserve">riculture’s </w:t>
      </w:r>
      <w:r>
        <w:rPr>
          <w:rStyle w:val="StyleUnderline"/>
          <w:rFonts w:asciiTheme="majorHAnsi" w:hAnsiTheme="majorHAnsi" w:cstheme="majorHAnsi"/>
          <w:highlight w:val="cyan"/>
        </w:rPr>
        <w:t>terms of trade has striking</w:t>
      </w:r>
      <w:r>
        <w:rPr>
          <w:rStyle w:val="StyleUnderline"/>
          <w:rFonts w:asciiTheme="majorHAnsi" w:hAnsiTheme="majorHAnsi" w:cstheme="majorHAnsi"/>
        </w:rPr>
        <w:t xml:space="preserve"> distributional </w:t>
      </w:r>
      <w:r>
        <w:rPr>
          <w:rStyle w:val="StyleUnderline"/>
          <w:rFonts w:asciiTheme="majorHAnsi" w:hAnsiTheme="majorHAnsi" w:cstheme="majorHAnsi"/>
          <w:highlight w:val="cyan"/>
        </w:rPr>
        <w:t>implications</w:t>
      </w:r>
      <w:r>
        <w:rPr>
          <w:rFonts w:asciiTheme="majorHAnsi" w:hAnsiTheme="majorHAnsi" w:cstheme="majorHAnsi"/>
          <w:sz w:val="8"/>
          <w:highlight w:val="cyan"/>
        </w:rPr>
        <w:t xml:space="preserve">. </w:t>
      </w:r>
      <w:r>
        <w:rPr>
          <w:rStyle w:val="StyleUnderline"/>
          <w:rFonts w:asciiTheme="majorHAnsi" w:hAnsiTheme="majorHAnsi" w:cstheme="majorHAnsi"/>
          <w:highlight w:val="cyan"/>
        </w:rPr>
        <w:t>Higher food prices</w:t>
      </w:r>
      <w:r>
        <w:rPr>
          <w:rFonts w:asciiTheme="majorHAnsi" w:hAnsiTheme="majorHAnsi" w:cstheme="majorHAnsi"/>
          <w:sz w:val="8"/>
        </w:rPr>
        <w:t xml:space="preserve">, </w:t>
      </w:r>
      <w:r>
        <w:rPr>
          <w:rStyle w:val="StyleUnderline"/>
          <w:rFonts w:asciiTheme="majorHAnsi" w:hAnsiTheme="majorHAnsi" w:cstheme="majorHAnsi"/>
        </w:rPr>
        <w:t>rather than reducing the welfare of the rural poor as indicated by the conventional approach</w:t>
      </w:r>
      <w:r>
        <w:rPr>
          <w:rFonts w:asciiTheme="majorHAnsi" w:hAnsiTheme="majorHAnsi" w:cstheme="majorHAnsi"/>
          <w:sz w:val="8"/>
        </w:rPr>
        <w:t xml:space="preserve">, </w:t>
      </w:r>
      <w:r>
        <w:rPr>
          <w:rStyle w:val="Emphasis"/>
          <w:rFonts w:asciiTheme="majorHAnsi" w:hAnsiTheme="majorHAnsi" w:cstheme="majorHAnsi"/>
        </w:rPr>
        <w:t>which ignores wage impacts</w:t>
      </w:r>
      <w:r>
        <w:rPr>
          <w:rFonts w:asciiTheme="majorHAnsi" w:hAnsiTheme="majorHAnsi" w:cstheme="majorHAnsi"/>
          <w:sz w:val="8"/>
        </w:rPr>
        <w:t xml:space="preserve">, </w:t>
      </w:r>
      <w:r>
        <w:rPr>
          <w:rStyle w:val="Emphasis"/>
          <w:rFonts w:asciiTheme="majorHAnsi" w:hAnsiTheme="majorHAnsi" w:cstheme="majorHAnsi"/>
          <w:highlight w:val="cyan"/>
        </w:rPr>
        <w:t>would</w:t>
      </w:r>
      <w:r>
        <w:rPr>
          <w:rStyle w:val="Emphasis"/>
          <w:rFonts w:asciiTheme="majorHAnsi" w:hAnsiTheme="majorHAnsi" w:cstheme="majorHAnsi"/>
        </w:rPr>
        <w:t xml:space="preserve"> actually </w:t>
      </w:r>
      <w:r>
        <w:rPr>
          <w:rStyle w:val="Emphasis"/>
          <w:rFonts w:asciiTheme="majorHAnsi" w:hAnsiTheme="majorHAnsi" w:cstheme="majorHAnsi"/>
          <w:highlight w:val="cyan"/>
        </w:rPr>
        <w:t>benefit both rich and poor alike</w:t>
      </w:r>
      <w:r>
        <w:rPr>
          <w:rFonts w:asciiTheme="majorHAnsi" w:hAnsiTheme="majorHAnsi" w:cstheme="majorHAnsi"/>
          <w:sz w:val="8"/>
        </w:rPr>
        <w:t>, even though the latter are typically not net sellers of food.8</w:t>
      </w:r>
    </w:p>
    <w:p w14:paraId="59B5EF84" w14:textId="77777777" w:rsidR="00C8435A" w:rsidRDefault="00C8435A" w:rsidP="00C8435A">
      <w:pPr>
        <w:rPr>
          <w:rFonts w:asciiTheme="majorHAnsi" w:hAnsiTheme="majorHAnsi" w:cstheme="majorHAnsi"/>
        </w:rPr>
      </w:pPr>
    </w:p>
    <w:p w14:paraId="33B27039" w14:textId="77777777" w:rsidR="00C8435A" w:rsidRDefault="00C8435A" w:rsidP="00C8435A">
      <w:pPr>
        <w:pStyle w:val="Heading4"/>
        <w:rPr>
          <w:rFonts w:asciiTheme="majorHAnsi" w:hAnsiTheme="majorHAnsi" w:cstheme="majorHAnsi"/>
        </w:rPr>
      </w:pPr>
      <w:r>
        <w:rPr>
          <w:rFonts w:asciiTheme="majorHAnsi" w:hAnsiTheme="majorHAnsi" w:cstheme="majorHAnsi"/>
          <w:b w:val="0"/>
        </w:rPr>
        <w:t xml:space="preserve">Poverty in India drives the Naxal insurgency – causes nuclear war </w:t>
      </w:r>
    </w:p>
    <w:p w14:paraId="5F88094E" w14:textId="77777777" w:rsidR="00C8435A" w:rsidRDefault="00C8435A" w:rsidP="00C8435A">
      <w:pPr>
        <w:rPr>
          <w:rFonts w:asciiTheme="majorHAnsi" w:hAnsiTheme="majorHAnsi" w:cstheme="majorHAnsi"/>
        </w:rPr>
      </w:pPr>
      <w:r>
        <w:rPr>
          <w:rStyle w:val="Style13ptBold"/>
          <w:rFonts w:asciiTheme="majorHAnsi" w:hAnsiTheme="majorHAnsi" w:cstheme="majorHAnsi"/>
        </w:rPr>
        <w:t xml:space="preserve">Ehtisham 13 </w:t>
      </w:r>
      <w:r>
        <w:rPr>
          <w:rFonts w:asciiTheme="majorHAnsi" w:hAnsiTheme="majorHAnsi" w:cstheme="majorHAnsi"/>
          <w:sz w:val="16"/>
          <w:szCs w:val="16"/>
        </w:rPr>
        <w:t xml:space="preserve">(Hasan, MSc in Defence and Strategic studies, “Is India’s nuclear arsenal safe?,” </w:t>
      </w:r>
      <w:hyperlink r:id="rId8" w:history="1">
        <w:r>
          <w:rPr>
            <w:rStyle w:val="Hyperlink"/>
            <w:rFonts w:cstheme="majorHAnsi"/>
            <w:color w:val="000000"/>
            <w:sz w:val="16"/>
            <w:szCs w:val="16"/>
            <w:u w:val="single"/>
          </w:rPr>
          <w:t>http://blogs.tribune.com.pk/story/18875/is-indian-nuclear-arsenal-safe/</w:t>
        </w:r>
      </w:hyperlink>
      <w:r>
        <w:rPr>
          <w:rFonts w:asciiTheme="majorHAnsi" w:hAnsiTheme="majorHAnsi" w:cstheme="majorHAnsi"/>
          <w:sz w:val="16"/>
          <w:szCs w:val="16"/>
        </w:rPr>
        <w:t>) //BS 2-3-2018</w:t>
      </w:r>
    </w:p>
    <w:p w14:paraId="00D9E3EF" w14:textId="77777777" w:rsidR="00C8435A" w:rsidRDefault="00C8435A" w:rsidP="00C8435A">
      <w:pPr>
        <w:rPr>
          <w:rFonts w:asciiTheme="majorHAnsi" w:hAnsiTheme="majorHAnsi" w:cstheme="majorHAnsi"/>
          <w:sz w:val="8"/>
        </w:rPr>
      </w:pPr>
      <w:r>
        <w:rPr>
          <w:rStyle w:val="StyleUnderline"/>
          <w:rFonts w:asciiTheme="majorHAnsi" w:hAnsiTheme="majorHAnsi" w:cstheme="majorHAnsi"/>
          <w:highlight w:val="cyan"/>
        </w:rPr>
        <w:t xml:space="preserve">There are huge nuclear security issues in India because it is prone to </w:t>
      </w:r>
      <w:r>
        <w:rPr>
          <w:rStyle w:val="Emphasis"/>
          <w:rFonts w:asciiTheme="majorHAnsi" w:hAnsiTheme="majorHAnsi" w:cstheme="majorHAnsi"/>
          <w:highlight w:val="cyan"/>
        </w:rPr>
        <w:t>insurgent groups</w:t>
      </w:r>
      <w:r>
        <w:rPr>
          <w:rFonts w:asciiTheme="majorHAnsi" w:hAnsiTheme="majorHAnsi" w:cstheme="majorHAnsi"/>
          <w:sz w:val="8"/>
        </w:rPr>
        <w:t xml:space="preserve"> and separatist rebels. According to the Daily Mail’s reports, </w:t>
      </w:r>
      <w:r>
        <w:rPr>
          <w:rStyle w:val="StyleUnderline"/>
          <w:rFonts w:asciiTheme="majorHAnsi" w:hAnsiTheme="majorHAnsi" w:cstheme="majorHAnsi"/>
        </w:rPr>
        <w:t xml:space="preserve">most of </w:t>
      </w:r>
      <w:r>
        <w:rPr>
          <w:rStyle w:val="StyleUnderline"/>
          <w:rFonts w:asciiTheme="majorHAnsi" w:hAnsiTheme="majorHAnsi" w:cstheme="majorHAnsi"/>
          <w:highlight w:val="cyan"/>
        </w:rPr>
        <w:t>India’s</w:t>
      </w:r>
      <w:r>
        <w:rPr>
          <w:rStyle w:val="StyleUnderline"/>
          <w:rFonts w:asciiTheme="majorHAnsi" w:hAnsiTheme="majorHAnsi" w:cstheme="majorHAnsi"/>
        </w:rPr>
        <w:t xml:space="preserve"> </w:t>
      </w:r>
      <w:r>
        <w:rPr>
          <w:rStyle w:val="Emphasis"/>
          <w:rFonts w:asciiTheme="majorHAnsi" w:hAnsiTheme="majorHAnsi" w:cstheme="majorHAnsi"/>
        </w:rPr>
        <w:t xml:space="preserve">top </w:t>
      </w:r>
      <w:r>
        <w:rPr>
          <w:rStyle w:val="Emphasis"/>
          <w:rFonts w:asciiTheme="majorHAnsi" w:hAnsiTheme="majorHAnsi" w:cstheme="majorHAnsi"/>
          <w:highlight w:val="cyan"/>
        </w:rPr>
        <w:t>nuclear facilities</w:t>
      </w:r>
      <w:r>
        <w:rPr>
          <w:rFonts w:asciiTheme="majorHAnsi" w:hAnsiTheme="majorHAnsi" w:cstheme="majorHAnsi"/>
          <w:sz w:val="8"/>
          <w:highlight w:val="cyan"/>
        </w:rPr>
        <w:t xml:space="preserve"> </w:t>
      </w:r>
      <w:r>
        <w:rPr>
          <w:rStyle w:val="StyleUnderline"/>
          <w:rFonts w:asciiTheme="majorHAnsi" w:hAnsiTheme="majorHAnsi" w:cstheme="majorHAnsi"/>
          <w:highlight w:val="cyan"/>
        </w:rPr>
        <w:t>are located in</w:t>
      </w:r>
      <w:r>
        <w:rPr>
          <w:rStyle w:val="StyleUnderline"/>
          <w:rFonts w:asciiTheme="majorHAnsi" w:hAnsiTheme="majorHAnsi" w:cstheme="majorHAnsi"/>
        </w:rPr>
        <w:t xml:space="preserve"> exceedingly </w:t>
      </w:r>
      <w:r>
        <w:rPr>
          <w:rStyle w:val="Emphasis"/>
          <w:rFonts w:asciiTheme="majorHAnsi" w:hAnsiTheme="majorHAnsi" w:cstheme="majorHAnsi"/>
          <w:highlight w:val="cyan"/>
        </w:rPr>
        <w:t>Naxal terrorist struck districts</w:t>
      </w:r>
      <w:r>
        <w:rPr>
          <w:rFonts w:asciiTheme="majorHAnsi" w:hAnsiTheme="majorHAnsi" w:cstheme="majorHAnsi"/>
          <w:sz w:val="8"/>
        </w:rPr>
        <w:t xml:space="preserve"> of India or </w:t>
      </w:r>
      <w:r>
        <w:rPr>
          <w:rStyle w:val="StyleUnderline"/>
          <w:rFonts w:asciiTheme="majorHAnsi" w:hAnsiTheme="majorHAnsi" w:cstheme="majorHAnsi"/>
        </w:rPr>
        <w:t>in the “Red Corridor</w:t>
      </w:r>
      <w:r>
        <w:rPr>
          <w:rFonts w:asciiTheme="majorHAnsi" w:hAnsiTheme="majorHAnsi" w:cstheme="majorHAnsi"/>
          <w:sz w:val="8"/>
        </w:rPr>
        <w:t xml:space="preserve">”. Some of the sensitive nuclear installations situated in this “Red Corridor” are, Uranium Corporation Of India Limited, Talcher Heavy Water Plant, Institute of Physics, Ceramatic Fuel Fabrication Facility, Nuclear Fuel Complex, Seha Institute of Nuclear Physics, Atomic Minerals Directorate and many more. Around 90% of the Red Corridor areas are a ‘No Go Zones’ for the Indian troops and Air Force. </w:t>
      </w:r>
      <w:r>
        <w:rPr>
          <w:rStyle w:val="StyleUnderline"/>
          <w:rFonts w:asciiTheme="majorHAnsi" w:hAnsiTheme="majorHAnsi" w:cstheme="majorHAnsi"/>
        </w:rPr>
        <w:t>The Naxal rebels are in full control and there is no writ of the Indian government in these areas.</w:t>
      </w:r>
      <w:r>
        <w:rPr>
          <w:rFonts w:asciiTheme="majorHAnsi" w:hAnsiTheme="majorHAnsi" w:cstheme="majorHAnsi"/>
          <w:sz w:val="8"/>
        </w:rPr>
        <w:t xml:space="preserve"> The shocking aspect of Daily Mail’s report is that </w:t>
      </w:r>
      <w:r>
        <w:rPr>
          <w:rStyle w:val="Emphasis"/>
          <w:rFonts w:asciiTheme="majorHAnsi" w:hAnsiTheme="majorHAnsi" w:cstheme="majorHAnsi"/>
        </w:rPr>
        <w:t xml:space="preserve">some </w:t>
      </w:r>
      <w:r>
        <w:rPr>
          <w:rStyle w:val="Emphasis"/>
          <w:rFonts w:asciiTheme="majorHAnsi" w:hAnsiTheme="majorHAnsi" w:cstheme="majorHAnsi"/>
          <w:highlight w:val="cyan"/>
        </w:rPr>
        <w:t>Indian nuclear scientists are</w:t>
      </w:r>
      <w:r>
        <w:rPr>
          <w:rStyle w:val="Emphasis"/>
          <w:rFonts w:asciiTheme="majorHAnsi" w:hAnsiTheme="majorHAnsi" w:cstheme="majorHAnsi"/>
        </w:rPr>
        <w:t xml:space="preserve"> reportedly </w:t>
      </w:r>
      <w:r>
        <w:rPr>
          <w:rStyle w:val="Emphasis"/>
          <w:rFonts w:asciiTheme="majorHAnsi" w:hAnsiTheme="majorHAnsi" w:cstheme="majorHAnsi"/>
          <w:highlight w:val="cyan"/>
        </w:rPr>
        <w:t>assisting Naxal rebels to</w:t>
      </w:r>
      <w:r>
        <w:rPr>
          <w:rStyle w:val="Emphasis"/>
          <w:rFonts w:asciiTheme="majorHAnsi" w:hAnsiTheme="majorHAnsi" w:cstheme="majorHAnsi"/>
        </w:rPr>
        <w:t xml:space="preserve"> learn to </w:t>
      </w:r>
      <w:r>
        <w:rPr>
          <w:rStyle w:val="Emphasis"/>
          <w:rFonts w:asciiTheme="majorHAnsi" w:hAnsiTheme="majorHAnsi" w:cstheme="majorHAnsi"/>
          <w:highlight w:val="cyan"/>
        </w:rPr>
        <w:t>utilise and transport uranium</w:t>
      </w:r>
      <w:r>
        <w:rPr>
          <w:rFonts w:asciiTheme="majorHAnsi" w:hAnsiTheme="majorHAnsi" w:cstheme="majorHAnsi"/>
          <w:sz w:val="8"/>
        </w:rPr>
        <w:t xml:space="preserve">. On the other hand, </w:t>
      </w:r>
      <w:r>
        <w:rPr>
          <w:rStyle w:val="StyleUnderline"/>
          <w:rFonts w:asciiTheme="majorHAnsi" w:hAnsiTheme="majorHAnsi" w:cstheme="majorHAnsi"/>
        </w:rPr>
        <w:t>many of India’s missile facilities are located in either the Red Corridor or in the areas controlled by Hindu radicals</w:t>
      </w:r>
      <w:r>
        <w:rPr>
          <w:rFonts w:asciiTheme="majorHAnsi" w:hAnsiTheme="majorHAnsi" w:cstheme="majorHAnsi"/>
          <w:sz w:val="8"/>
        </w:rPr>
        <w:t xml:space="preserve"> and militant organisations. There are reported cases of the abduction of nuclear scientists from these areas, which is a very disturbing situation with respect to the safety and security of nuclear weapons. </w:t>
      </w:r>
      <w:r>
        <w:rPr>
          <w:rStyle w:val="Emphasis"/>
          <w:rFonts w:asciiTheme="majorHAnsi" w:hAnsiTheme="majorHAnsi" w:cstheme="majorHAnsi"/>
          <w:highlight w:val="cyan"/>
        </w:rPr>
        <w:t>Any nuclear accident</w:t>
      </w:r>
      <w:r>
        <w:rPr>
          <w:rFonts w:asciiTheme="majorHAnsi" w:hAnsiTheme="majorHAnsi" w:cstheme="majorHAnsi"/>
          <w:sz w:val="8"/>
          <w:highlight w:val="cyan"/>
        </w:rPr>
        <w:t xml:space="preserve"> </w:t>
      </w:r>
      <w:r>
        <w:rPr>
          <w:rStyle w:val="StyleUnderline"/>
          <w:rFonts w:asciiTheme="majorHAnsi" w:hAnsiTheme="majorHAnsi" w:cstheme="majorHAnsi"/>
          <w:highlight w:val="cyan"/>
        </w:rPr>
        <w:t>in India could have a serious impact on</w:t>
      </w:r>
      <w:r>
        <w:rPr>
          <w:rStyle w:val="StyleUnderline"/>
          <w:rFonts w:asciiTheme="majorHAnsi" w:hAnsiTheme="majorHAnsi" w:cstheme="majorHAnsi"/>
        </w:rPr>
        <w:t xml:space="preserve"> its </w:t>
      </w:r>
      <w:r>
        <w:rPr>
          <w:rStyle w:val="StyleUnderline"/>
          <w:rFonts w:asciiTheme="majorHAnsi" w:hAnsiTheme="majorHAnsi" w:cstheme="majorHAnsi"/>
          <w:highlight w:val="cyan"/>
        </w:rPr>
        <w:t>neighbouring countries and</w:t>
      </w:r>
      <w:r>
        <w:rPr>
          <w:rStyle w:val="StyleUnderline"/>
          <w:rFonts w:asciiTheme="majorHAnsi" w:hAnsiTheme="majorHAnsi" w:cstheme="majorHAnsi"/>
        </w:rPr>
        <w:t xml:space="preserve"> hence</w:t>
      </w:r>
      <w:r>
        <w:rPr>
          <w:rFonts w:asciiTheme="majorHAnsi" w:hAnsiTheme="majorHAnsi" w:cstheme="majorHAnsi"/>
          <w:sz w:val="8"/>
        </w:rPr>
        <w:t xml:space="preserve">, </w:t>
      </w:r>
      <w:r>
        <w:rPr>
          <w:rStyle w:val="StyleUnderline"/>
          <w:rFonts w:asciiTheme="majorHAnsi" w:hAnsiTheme="majorHAnsi" w:cstheme="majorHAnsi"/>
        </w:rPr>
        <w:t xml:space="preserve">the insufficient safety and security measures </w:t>
      </w:r>
      <w:r>
        <w:rPr>
          <w:rStyle w:val="StyleUnderline"/>
          <w:rFonts w:asciiTheme="majorHAnsi" w:hAnsiTheme="majorHAnsi" w:cstheme="majorHAnsi"/>
          <w:highlight w:val="cyan"/>
        </w:rPr>
        <w:t xml:space="preserve">are of </w:t>
      </w:r>
      <w:r>
        <w:rPr>
          <w:rStyle w:val="Emphasis"/>
          <w:rFonts w:asciiTheme="majorHAnsi" w:hAnsiTheme="majorHAnsi" w:cstheme="majorHAnsi"/>
          <w:highlight w:val="cyan"/>
        </w:rPr>
        <w:t>great concern to Pakistan.</w:t>
      </w:r>
      <w:r>
        <w:rPr>
          <w:rStyle w:val="Emphasis"/>
          <w:rFonts w:asciiTheme="majorHAnsi" w:hAnsiTheme="majorHAnsi" w:cstheme="majorHAnsi"/>
        </w:rPr>
        <w:t xml:space="preserve"> </w:t>
      </w:r>
      <w:r>
        <w:rPr>
          <w:rFonts w:asciiTheme="majorHAnsi" w:hAnsiTheme="majorHAnsi" w:cstheme="majorHAnsi"/>
          <w:sz w:val="8"/>
        </w:rPr>
        <w:t xml:space="preserve">Just </w:t>
      </w:r>
      <w:r>
        <w:rPr>
          <w:rStyle w:val="Emphasis"/>
          <w:rFonts w:asciiTheme="majorHAnsi" w:hAnsiTheme="majorHAnsi" w:cstheme="majorHAnsi"/>
        </w:rPr>
        <w:t>imagine</w:t>
      </w:r>
      <w:r>
        <w:rPr>
          <w:rFonts w:asciiTheme="majorHAnsi" w:hAnsiTheme="majorHAnsi" w:cstheme="majorHAnsi"/>
          <w:sz w:val="8"/>
        </w:rPr>
        <w:t xml:space="preserve"> </w:t>
      </w:r>
      <w:r>
        <w:rPr>
          <w:rStyle w:val="StyleUnderline"/>
          <w:rFonts w:asciiTheme="majorHAnsi" w:hAnsiTheme="majorHAnsi" w:cstheme="majorHAnsi"/>
          <w:highlight w:val="cyan"/>
        </w:rPr>
        <w:t xml:space="preserve">if a nuclear weapon fell in the hands of </w:t>
      </w:r>
      <w:r>
        <w:rPr>
          <w:rStyle w:val="Emphasis"/>
          <w:rFonts w:asciiTheme="majorHAnsi" w:hAnsiTheme="majorHAnsi" w:cstheme="majorHAnsi"/>
          <w:highlight w:val="cyan"/>
        </w:rPr>
        <w:t>Indian terrorists</w:t>
      </w:r>
      <w:r>
        <w:rPr>
          <w:rFonts w:asciiTheme="majorHAnsi" w:hAnsiTheme="majorHAnsi" w:cstheme="majorHAnsi"/>
          <w:sz w:val="8"/>
          <w:highlight w:val="cyan"/>
        </w:rPr>
        <w:t xml:space="preserve">; </w:t>
      </w:r>
      <w:r>
        <w:rPr>
          <w:rStyle w:val="Emphasis"/>
          <w:rFonts w:asciiTheme="majorHAnsi" w:hAnsiTheme="majorHAnsi" w:cstheme="majorHAnsi"/>
          <w:highlight w:val="cyan"/>
        </w:rPr>
        <w:t>this could lead to</w:t>
      </w:r>
      <w:r>
        <w:rPr>
          <w:rStyle w:val="Emphasis"/>
          <w:rFonts w:asciiTheme="majorHAnsi" w:hAnsiTheme="majorHAnsi" w:cstheme="majorHAnsi"/>
        </w:rPr>
        <w:t xml:space="preserve"> an </w:t>
      </w:r>
      <w:r>
        <w:rPr>
          <w:rStyle w:val="Emphasis"/>
          <w:rFonts w:asciiTheme="majorHAnsi" w:hAnsiTheme="majorHAnsi" w:cstheme="majorHAnsi"/>
          <w:highlight w:val="cyan"/>
        </w:rPr>
        <w:t>accidental nuclear war</w:t>
      </w:r>
      <w:r>
        <w:rPr>
          <w:rFonts w:asciiTheme="majorHAnsi" w:hAnsiTheme="majorHAnsi" w:cstheme="majorHAnsi"/>
          <w:sz w:val="8"/>
        </w:rPr>
        <w:t xml:space="preserve"> between Pakistan and India. Likewise, an accident at a nuclear power plant could release radiation that may not respect any borders.</w:t>
      </w:r>
    </w:p>
    <w:p w14:paraId="4209FF32" w14:textId="77777777" w:rsidR="00C8435A" w:rsidRDefault="00C8435A" w:rsidP="00C8435A">
      <w:pPr>
        <w:rPr>
          <w:rFonts w:asciiTheme="majorHAnsi" w:hAnsiTheme="majorHAnsi" w:cstheme="majorHAnsi"/>
        </w:rPr>
      </w:pPr>
    </w:p>
    <w:p w14:paraId="149003EC" w14:textId="77777777" w:rsidR="00C8435A" w:rsidRDefault="00C8435A" w:rsidP="00C8435A">
      <w:pPr>
        <w:pStyle w:val="Heading4"/>
        <w:rPr>
          <w:rFonts w:asciiTheme="majorHAnsi" w:hAnsiTheme="majorHAnsi" w:cstheme="majorHAnsi"/>
        </w:rPr>
      </w:pPr>
      <w:r>
        <w:rPr>
          <w:rFonts w:asciiTheme="majorHAnsi" w:hAnsiTheme="majorHAnsi" w:cstheme="majorHAnsi"/>
          <w:b w:val="0"/>
        </w:rPr>
        <w:t xml:space="preserve">Indo-Pak conflict escalates – worse than other conflicts </w:t>
      </w:r>
    </w:p>
    <w:p w14:paraId="73F3431B" w14:textId="77777777" w:rsidR="00C8435A" w:rsidRDefault="00C8435A" w:rsidP="00C8435A">
      <w:pPr>
        <w:rPr>
          <w:rFonts w:asciiTheme="majorHAnsi" w:hAnsiTheme="majorHAnsi" w:cstheme="majorHAnsi"/>
        </w:rPr>
      </w:pPr>
      <w:r>
        <w:rPr>
          <w:rStyle w:val="Style13ptBold"/>
          <w:rFonts w:asciiTheme="majorHAnsi" w:hAnsiTheme="majorHAnsi" w:cstheme="majorHAnsi"/>
        </w:rPr>
        <w:t>Barno 15</w:t>
      </w:r>
      <w:r>
        <w:rPr>
          <w:rFonts w:asciiTheme="majorHAnsi" w:hAnsiTheme="majorHAnsi" w:cstheme="majorHAnsi"/>
        </w:rPr>
        <w:t xml:space="preserve"> (David, distinguished practitioner &amp; scholar in residence at the School of International Service at American University, “A nuclear war between India and Pakistan is a very real possibility,” </w:t>
      </w:r>
      <w:hyperlink r:id="rId9" w:history="1">
        <w:r>
          <w:rPr>
            <w:rStyle w:val="Hyperlink"/>
            <w:rFonts w:cstheme="majorHAnsi"/>
            <w:color w:val="000000"/>
            <w:u w:val="single"/>
          </w:rPr>
          <w:t>http://qz.com/541502/a-nuclear-war-between-india-and-pakistan-is-a-very-real-possibility/</w:t>
        </w:r>
      </w:hyperlink>
      <w:r>
        <w:rPr>
          <w:rFonts w:asciiTheme="majorHAnsi" w:hAnsiTheme="majorHAnsi" w:cstheme="majorHAnsi"/>
        </w:rPr>
        <w:t>) //BS 2-3-2018</w:t>
      </w:r>
    </w:p>
    <w:p w14:paraId="566262DC" w14:textId="77777777" w:rsidR="00C8435A" w:rsidRDefault="00C8435A" w:rsidP="00C8435A">
      <w:pPr>
        <w:rPr>
          <w:rFonts w:asciiTheme="majorHAnsi" w:hAnsiTheme="majorHAnsi" w:cstheme="majorHAnsi"/>
          <w:sz w:val="8"/>
        </w:rPr>
      </w:pPr>
      <w:r>
        <w:rPr>
          <w:rStyle w:val="StyleUnderline"/>
          <w:rFonts w:asciiTheme="majorHAnsi" w:hAnsiTheme="majorHAnsi" w:cstheme="majorHAnsi"/>
        </w:rPr>
        <w:t>A “pink flamingo” is a term</w:t>
      </w:r>
      <w:r>
        <w:rPr>
          <w:rFonts w:asciiTheme="majorHAnsi" w:hAnsiTheme="majorHAnsi" w:cstheme="majorHAnsi"/>
          <w:sz w:val="8"/>
        </w:rPr>
        <w:t xml:space="preserve"> recently coined by Frank Hoffman </w:t>
      </w:r>
      <w:r>
        <w:rPr>
          <w:rStyle w:val="StyleUnderline"/>
          <w:rFonts w:asciiTheme="majorHAnsi" w:hAnsiTheme="majorHAnsi" w:cstheme="majorHAnsi"/>
        </w:rPr>
        <w:t>to describe predictable but ignored</w:t>
      </w:r>
      <w:r>
        <w:rPr>
          <w:rFonts w:asciiTheme="majorHAnsi" w:hAnsiTheme="majorHAnsi" w:cstheme="majorHAnsi"/>
          <w:sz w:val="8"/>
        </w:rPr>
        <w:t xml:space="preserve"> </w:t>
      </w:r>
      <w:r>
        <w:rPr>
          <w:rStyle w:val="StyleUnderline"/>
          <w:rFonts w:asciiTheme="majorHAnsi" w:hAnsiTheme="majorHAnsi" w:cstheme="majorHAnsi"/>
        </w:rPr>
        <w:t>events that can yield disastrous results</w:t>
      </w:r>
      <w:r>
        <w:rPr>
          <w:rFonts w:asciiTheme="majorHAnsi" w:hAnsiTheme="majorHAnsi" w:cstheme="majorHAnsi"/>
          <w:sz w:val="8"/>
        </w:rPr>
        <w:t xml:space="preserve">. Hoffman argues that these situations are fully visible, but almost entirely ignored by policymakers. Pink flamingos stand in stark contrast to “black swans“—the unpredictable, even unforeseeable shocks whose outcomes may be entirely unknown. </w:t>
      </w:r>
      <w:r>
        <w:rPr>
          <w:rStyle w:val="StyleUnderline"/>
          <w:rFonts w:asciiTheme="majorHAnsi" w:hAnsiTheme="majorHAnsi" w:cstheme="majorHAnsi"/>
          <w:highlight w:val="cyan"/>
        </w:rPr>
        <w:t>The</w:t>
      </w:r>
      <w:r>
        <w:rPr>
          <w:rFonts w:asciiTheme="majorHAnsi" w:hAnsiTheme="majorHAnsi" w:cstheme="majorHAnsi"/>
          <w:sz w:val="8"/>
          <w:highlight w:val="cyan"/>
        </w:rPr>
        <w:t xml:space="preserve"> </w:t>
      </w:r>
      <w:r>
        <w:rPr>
          <w:rFonts w:asciiTheme="majorHAnsi" w:hAnsiTheme="majorHAnsi" w:cstheme="majorHAnsi"/>
          <w:sz w:val="8"/>
        </w:rPr>
        <w:t xml:space="preserve">tense </w:t>
      </w:r>
      <w:r>
        <w:rPr>
          <w:rStyle w:val="StyleUnderline"/>
          <w:rFonts w:asciiTheme="majorHAnsi" w:hAnsiTheme="majorHAnsi" w:cstheme="majorHAnsi"/>
          <w:highlight w:val="cyan"/>
        </w:rPr>
        <w:t xml:space="preserve">nuclear stand-off between India and Pakistan may be the </w:t>
      </w:r>
      <w:r>
        <w:rPr>
          <w:rStyle w:val="Emphasis"/>
          <w:rFonts w:asciiTheme="majorHAnsi" w:hAnsiTheme="majorHAnsi" w:cstheme="majorHAnsi"/>
          <w:highlight w:val="cyan"/>
        </w:rPr>
        <w:t xml:space="preserve">most dangerous pink flamingo </w:t>
      </w:r>
      <w:r>
        <w:rPr>
          <w:rStyle w:val="Emphasis"/>
          <w:rFonts w:asciiTheme="majorHAnsi" w:hAnsiTheme="majorHAnsi" w:cstheme="majorHAnsi"/>
        </w:rPr>
        <w:t>in today’s world</w:t>
      </w:r>
      <w:r>
        <w:rPr>
          <w:rFonts w:asciiTheme="majorHAnsi" w:hAnsiTheme="majorHAnsi" w:cstheme="majorHAnsi"/>
          <w:sz w:val="8"/>
        </w:rPr>
        <w:t xml:space="preserve">. </w:t>
      </w:r>
      <w:r>
        <w:rPr>
          <w:rStyle w:val="StyleUnderline"/>
          <w:rFonts w:asciiTheme="majorHAnsi" w:hAnsiTheme="majorHAnsi" w:cstheme="majorHAnsi"/>
        </w:rPr>
        <w:t>The</w:t>
      </w:r>
      <w:r>
        <w:rPr>
          <w:rFonts w:asciiTheme="majorHAnsi" w:hAnsiTheme="majorHAnsi" w:cstheme="majorHAnsi"/>
          <w:sz w:val="8"/>
        </w:rPr>
        <w:t xml:space="preserve"> Indian </w:t>
      </w:r>
      <w:r>
        <w:rPr>
          <w:rStyle w:val="StyleUnderline"/>
          <w:rFonts w:asciiTheme="majorHAnsi" w:hAnsiTheme="majorHAnsi" w:cstheme="majorHAnsi"/>
        </w:rPr>
        <w:t>subcontinent</w:t>
      </w:r>
      <w:r>
        <w:rPr>
          <w:rFonts w:asciiTheme="majorHAnsi" w:hAnsiTheme="majorHAnsi" w:cstheme="majorHAnsi"/>
          <w:sz w:val="8"/>
        </w:rPr>
        <w:t>—home to both India and Pakistan—</w:t>
      </w:r>
      <w:r>
        <w:rPr>
          <w:rStyle w:val="StyleUnderline"/>
          <w:rFonts w:asciiTheme="majorHAnsi" w:hAnsiTheme="majorHAnsi" w:cstheme="majorHAnsi"/>
        </w:rPr>
        <w:t>remains</w:t>
      </w:r>
      <w:r>
        <w:rPr>
          <w:rFonts w:asciiTheme="majorHAnsi" w:hAnsiTheme="majorHAnsi" w:cstheme="majorHAnsi"/>
          <w:sz w:val="8"/>
        </w:rPr>
        <w:t xml:space="preserve"> </w:t>
      </w:r>
      <w:r>
        <w:rPr>
          <w:rStyle w:val="StyleUnderline"/>
          <w:rFonts w:asciiTheme="majorHAnsi" w:hAnsiTheme="majorHAnsi" w:cstheme="majorHAnsi"/>
        </w:rPr>
        <w:t>among the most dangerous</w:t>
      </w:r>
      <w:r>
        <w:rPr>
          <w:rFonts w:asciiTheme="majorHAnsi" w:hAnsiTheme="majorHAnsi" w:cstheme="majorHAnsi"/>
          <w:sz w:val="8"/>
        </w:rPr>
        <w:t xml:space="preserve"> </w:t>
      </w:r>
      <w:r>
        <w:rPr>
          <w:rStyle w:val="StyleUnderline"/>
          <w:rFonts w:asciiTheme="majorHAnsi" w:hAnsiTheme="majorHAnsi" w:cstheme="majorHAnsi"/>
        </w:rPr>
        <w:t>corners</w:t>
      </w:r>
      <w:r>
        <w:rPr>
          <w:rFonts w:asciiTheme="majorHAnsi" w:hAnsiTheme="majorHAnsi" w:cstheme="majorHAnsi"/>
          <w:sz w:val="8"/>
        </w:rPr>
        <w:t xml:space="preserve"> </w:t>
      </w:r>
      <w:r>
        <w:rPr>
          <w:rStyle w:val="StyleUnderline"/>
          <w:rFonts w:asciiTheme="majorHAnsi" w:hAnsiTheme="majorHAnsi" w:cstheme="majorHAnsi"/>
        </w:rPr>
        <w:t>of the world</w:t>
      </w:r>
      <w:r>
        <w:rPr>
          <w:rFonts w:asciiTheme="majorHAnsi" w:hAnsiTheme="majorHAnsi" w:cstheme="majorHAnsi"/>
          <w:sz w:val="8"/>
        </w:rPr>
        <w:t xml:space="preserve">, </w:t>
      </w:r>
      <w:r>
        <w:rPr>
          <w:rStyle w:val="StyleUnderline"/>
          <w:rFonts w:asciiTheme="majorHAnsi" w:hAnsiTheme="majorHAnsi" w:cstheme="majorHAnsi"/>
        </w:rPr>
        <w:t>and continues to pose a deep threat to global stability</w:t>
      </w:r>
      <w:r>
        <w:rPr>
          <w:rFonts w:asciiTheme="majorHAnsi" w:hAnsiTheme="majorHAnsi" w:cstheme="majorHAnsi"/>
          <w:sz w:val="8"/>
        </w:rPr>
        <w:t xml:space="preserve"> and the current world order. </w:t>
      </w:r>
      <w:r>
        <w:rPr>
          <w:rStyle w:val="StyleUnderline"/>
          <w:rFonts w:asciiTheme="majorHAnsi" w:hAnsiTheme="majorHAnsi" w:cstheme="majorHAnsi"/>
        </w:rPr>
        <w:t>Their</w:t>
      </w:r>
      <w:r>
        <w:rPr>
          <w:rFonts w:asciiTheme="majorHAnsi" w:hAnsiTheme="majorHAnsi" w:cstheme="majorHAnsi"/>
          <w:sz w:val="8"/>
        </w:rPr>
        <w:t xml:space="preserve"> 1,800-mile </w:t>
      </w:r>
      <w:r>
        <w:rPr>
          <w:rStyle w:val="StyleUnderline"/>
          <w:rFonts w:asciiTheme="majorHAnsi" w:hAnsiTheme="majorHAnsi" w:cstheme="majorHAnsi"/>
        </w:rPr>
        <w:t>border is the only place</w:t>
      </w:r>
      <w:r>
        <w:rPr>
          <w:rFonts w:asciiTheme="majorHAnsi" w:hAnsiTheme="majorHAnsi" w:cstheme="majorHAnsi"/>
          <w:sz w:val="8"/>
        </w:rPr>
        <w:t xml:space="preserve"> in the world </w:t>
      </w:r>
      <w:r>
        <w:rPr>
          <w:rStyle w:val="StyleUnderline"/>
          <w:rFonts w:asciiTheme="majorHAnsi" w:hAnsiTheme="majorHAnsi" w:cstheme="majorHAnsi"/>
        </w:rPr>
        <w:t xml:space="preserve">where two hostile, </w:t>
      </w:r>
      <w:r>
        <w:rPr>
          <w:rStyle w:val="StyleUnderline"/>
          <w:rFonts w:asciiTheme="majorHAnsi" w:hAnsiTheme="majorHAnsi" w:cstheme="majorHAnsi"/>
          <w:highlight w:val="cyan"/>
        </w:rPr>
        <w:t>nuclear</w:t>
      </w:r>
      <w:r>
        <w:rPr>
          <w:rFonts w:asciiTheme="majorHAnsi" w:hAnsiTheme="majorHAnsi" w:cstheme="majorHAnsi"/>
          <w:sz w:val="8"/>
        </w:rPr>
        <w:t xml:space="preserve">-armed </w:t>
      </w:r>
      <w:r>
        <w:rPr>
          <w:rStyle w:val="StyleUnderline"/>
          <w:rFonts w:asciiTheme="majorHAnsi" w:hAnsiTheme="majorHAnsi" w:cstheme="majorHAnsi"/>
          <w:highlight w:val="cyan"/>
        </w:rPr>
        <w:t>states face off every day</w:t>
      </w:r>
      <w:r>
        <w:rPr>
          <w:rFonts w:asciiTheme="majorHAnsi" w:hAnsiTheme="majorHAnsi" w:cstheme="majorHAnsi"/>
          <w:sz w:val="8"/>
        </w:rPr>
        <w:t xml:space="preserve">. </w:t>
      </w:r>
      <w:r>
        <w:rPr>
          <w:rStyle w:val="StyleUnderline"/>
          <w:rFonts w:asciiTheme="majorHAnsi" w:hAnsiTheme="majorHAnsi" w:cstheme="majorHAnsi"/>
        </w:rPr>
        <w:t xml:space="preserve">And </w:t>
      </w:r>
      <w:r>
        <w:rPr>
          <w:rStyle w:val="Emphasis"/>
          <w:rFonts w:asciiTheme="majorHAnsi" w:hAnsiTheme="majorHAnsi" w:cstheme="majorHAnsi"/>
          <w:highlight w:val="cyan"/>
        </w:rPr>
        <w:t>the risk</w:t>
      </w:r>
      <w:r>
        <w:rPr>
          <w:rStyle w:val="StyleUnderline"/>
          <w:rFonts w:asciiTheme="majorHAnsi" w:hAnsiTheme="majorHAnsi" w:cstheme="majorHAnsi"/>
          <w:highlight w:val="cyan"/>
        </w:rPr>
        <w:t xml:space="preserve"> </w:t>
      </w:r>
      <w:r>
        <w:rPr>
          <w:rStyle w:val="StyleUnderline"/>
          <w:rFonts w:asciiTheme="majorHAnsi" w:hAnsiTheme="majorHAnsi" w:cstheme="majorHAnsi"/>
        </w:rPr>
        <w:t xml:space="preserve">of nuclear </w:t>
      </w:r>
      <w:r>
        <w:rPr>
          <w:rStyle w:val="Emphasis"/>
          <w:rFonts w:asciiTheme="majorHAnsi" w:hAnsiTheme="majorHAnsi" w:cstheme="majorHAnsi"/>
          <w:highlight w:val="cyan"/>
        </w:rPr>
        <w:t>conflict has only continued to rise</w:t>
      </w:r>
      <w:r>
        <w:rPr>
          <w:rFonts w:asciiTheme="majorHAnsi" w:hAnsiTheme="majorHAnsi" w:cstheme="majorHAnsi"/>
          <w:sz w:val="8"/>
          <w:highlight w:val="cyan"/>
        </w:rPr>
        <w:t xml:space="preserve"> </w:t>
      </w:r>
      <w:r>
        <w:rPr>
          <w:rFonts w:asciiTheme="majorHAnsi" w:hAnsiTheme="majorHAnsi" w:cstheme="majorHAnsi"/>
          <w:sz w:val="8"/>
        </w:rPr>
        <w:t xml:space="preserve">in the past few years, to the point that </w:t>
      </w:r>
      <w:r>
        <w:rPr>
          <w:rStyle w:val="StyleUnderline"/>
          <w:rFonts w:asciiTheme="majorHAnsi" w:hAnsiTheme="majorHAnsi" w:cstheme="majorHAnsi"/>
        </w:rPr>
        <w:t>it is now a very real possibility</w:t>
      </w:r>
      <w:r>
        <w:rPr>
          <w:rFonts w:asciiTheme="majorHAnsi" w:hAnsiTheme="majorHAnsi" w:cstheme="majorHAnsi"/>
          <w:sz w:val="8"/>
        </w:rPr>
        <w:t xml:space="preserve">. India and Pakistan have fought three wars since they gained independence in 1947, including one that ended in 1971 with Pakistan losing approximately half its territory (present-day Bangladesh). Today, the disputed Line of Control that divides the disputed Kashmir region remains a particularly tense flashpoint. </w:t>
      </w:r>
      <w:r>
        <w:rPr>
          <w:rStyle w:val="StyleUnderline"/>
          <w:rFonts w:asciiTheme="majorHAnsi" w:hAnsiTheme="majorHAnsi" w:cstheme="majorHAnsi"/>
        </w:rPr>
        <w:t xml:space="preserve">Both the </w:t>
      </w:r>
      <w:r>
        <w:rPr>
          <w:rStyle w:val="StyleUnderline"/>
          <w:rFonts w:asciiTheme="majorHAnsi" w:hAnsiTheme="majorHAnsi" w:cstheme="majorHAnsi"/>
          <w:highlight w:val="cyan"/>
        </w:rPr>
        <w:t xml:space="preserve">Kargil </w:t>
      </w:r>
      <w:r>
        <w:rPr>
          <w:rStyle w:val="StyleUnderline"/>
          <w:rFonts w:asciiTheme="majorHAnsi" w:hAnsiTheme="majorHAnsi" w:cstheme="majorHAnsi"/>
        </w:rPr>
        <w:t>crisis of 1999 and the 2001 attack on the Indian Parliament</w:t>
      </w:r>
      <w:r>
        <w:rPr>
          <w:rFonts w:asciiTheme="majorHAnsi" w:hAnsiTheme="majorHAnsi" w:cstheme="majorHAnsi"/>
          <w:sz w:val="8"/>
        </w:rPr>
        <w:t xml:space="preserve"> by Pakistan-supported militants </w:t>
      </w:r>
      <w:r>
        <w:rPr>
          <w:rStyle w:val="StyleUnderline"/>
          <w:rFonts w:asciiTheme="majorHAnsi" w:hAnsiTheme="majorHAnsi" w:cstheme="majorHAnsi"/>
          <w:highlight w:val="cyan"/>
        </w:rPr>
        <w:t>brought</w:t>
      </w:r>
      <w:r>
        <w:rPr>
          <w:rFonts w:asciiTheme="majorHAnsi" w:hAnsiTheme="majorHAnsi" w:cstheme="majorHAnsi"/>
          <w:sz w:val="8"/>
          <w:highlight w:val="cyan"/>
        </w:rPr>
        <w:t xml:space="preserve"> </w:t>
      </w:r>
      <w:r>
        <w:rPr>
          <w:rFonts w:asciiTheme="majorHAnsi" w:hAnsiTheme="majorHAnsi" w:cstheme="majorHAnsi"/>
          <w:sz w:val="8"/>
        </w:rPr>
        <w:t xml:space="preserve">both nations once again to </w:t>
      </w:r>
      <w:r>
        <w:rPr>
          <w:rStyle w:val="StyleUnderline"/>
          <w:rFonts w:asciiTheme="majorHAnsi" w:hAnsiTheme="majorHAnsi" w:cstheme="majorHAnsi"/>
        </w:rPr>
        <w:t xml:space="preserve">the </w:t>
      </w:r>
      <w:r>
        <w:rPr>
          <w:rStyle w:val="StyleUnderline"/>
          <w:rFonts w:asciiTheme="majorHAnsi" w:hAnsiTheme="majorHAnsi" w:cstheme="majorHAnsi"/>
          <w:highlight w:val="cyan"/>
        </w:rPr>
        <w:t xml:space="preserve">brink </w:t>
      </w:r>
      <w:r>
        <w:rPr>
          <w:rStyle w:val="StyleUnderline"/>
          <w:rFonts w:asciiTheme="majorHAnsi" w:hAnsiTheme="majorHAnsi" w:cstheme="majorHAnsi"/>
        </w:rPr>
        <w:t>of war</w:t>
      </w:r>
      <w:r>
        <w:rPr>
          <w:rFonts w:asciiTheme="majorHAnsi" w:hAnsiTheme="majorHAnsi" w:cstheme="majorHAnsi"/>
          <w:sz w:val="8"/>
        </w:rPr>
        <w:t xml:space="preserve">. Yet, unlike earlier major wars, these two crises occurred after both India and Pakistan became nuclear-armed states. Quick and forceful diplomatic intervention played a pivotal role in preventing a larger conflict from erupting during each crisis. </w:t>
      </w:r>
      <w:r>
        <w:rPr>
          <w:rStyle w:val="StyleUnderline"/>
          <w:rFonts w:asciiTheme="majorHAnsi" w:hAnsiTheme="majorHAnsi" w:cstheme="majorHAnsi"/>
        </w:rPr>
        <w:t xml:space="preserve">These </w:t>
      </w:r>
      <w:r>
        <w:rPr>
          <w:rStyle w:val="Emphasis"/>
          <w:rFonts w:asciiTheme="majorHAnsi" w:hAnsiTheme="majorHAnsi" w:cstheme="majorHAnsi"/>
          <w:highlight w:val="cyan"/>
        </w:rPr>
        <w:t>stakes are even higher</w:t>
      </w:r>
      <w:r>
        <w:rPr>
          <w:rStyle w:val="StyleUnderline"/>
          <w:rFonts w:asciiTheme="majorHAnsi" w:hAnsiTheme="majorHAnsi" w:cstheme="majorHAnsi"/>
        </w:rPr>
        <w:t xml:space="preserve">, and more dangerous, today. </w:t>
      </w:r>
      <w:r>
        <w:rPr>
          <w:rFonts w:asciiTheme="majorHAnsi" w:hAnsiTheme="majorHAnsi" w:cstheme="majorHAnsi"/>
          <w:sz w:val="8"/>
        </w:rPr>
        <w:t xml:space="preserve">Since 2004, </w:t>
      </w:r>
      <w:r>
        <w:rPr>
          <w:rStyle w:val="StyleUnderline"/>
          <w:rFonts w:asciiTheme="majorHAnsi" w:hAnsiTheme="majorHAnsi" w:cstheme="majorHAnsi"/>
        </w:rPr>
        <w:t>India has been developing a new military doctrine called Cold Start</w:t>
      </w:r>
      <w:r>
        <w:rPr>
          <w:rFonts w:asciiTheme="majorHAnsi" w:hAnsiTheme="majorHAnsi" w:cstheme="majorHAnsi"/>
          <w:sz w:val="8"/>
        </w:rPr>
        <w:t xml:space="preserve">, a limited war option </w:t>
      </w:r>
      <w:r>
        <w:rPr>
          <w:rStyle w:val="StyleUnderline"/>
          <w:rFonts w:asciiTheme="majorHAnsi" w:hAnsiTheme="majorHAnsi" w:cstheme="majorHAnsi"/>
        </w:rPr>
        <w:t>designed</w:t>
      </w:r>
      <w:r>
        <w:rPr>
          <w:rFonts w:asciiTheme="majorHAnsi" w:hAnsiTheme="majorHAnsi" w:cstheme="majorHAnsi"/>
          <w:sz w:val="8"/>
        </w:rPr>
        <w:t xml:space="preserve"> largely </w:t>
      </w:r>
      <w:r>
        <w:rPr>
          <w:rStyle w:val="StyleUnderline"/>
          <w:rFonts w:asciiTheme="majorHAnsi" w:hAnsiTheme="majorHAnsi" w:cstheme="majorHAnsi"/>
        </w:rPr>
        <w:t>to deter</w:t>
      </w:r>
      <w:r>
        <w:rPr>
          <w:rFonts w:asciiTheme="majorHAnsi" w:hAnsiTheme="majorHAnsi" w:cstheme="majorHAnsi"/>
          <w:sz w:val="8"/>
        </w:rPr>
        <w:t xml:space="preserve"> Islamabad from sponsoring irregular attacks against New Delhi. It involves rapid conventional retaliation after any such attack, launching a number of quick armoured assaults into Pakistan and rapidly securing limited objectives that hypothetically remain below Pakistan’s nuclear threshold. In accordance with this doctrine, the Indian military is meant to mobilise half a million troops in less than 72 hours. </w:t>
      </w:r>
      <w:r>
        <w:rPr>
          <w:rStyle w:val="StyleUnderline"/>
          <w:rFonts w:asciiTheme="majorHAnsi" w:hAnsiTheme="majorHAnsi" w:cstheme="majorHAnsi"/>
        </w:rPr>
        <w:t>The problem is</w:t>
      </w:r>
      <w:r>
        <w:rPr>
          <w:rFonts w:asciiTheme="majorHAnsi" w:hAnsiTheme="majorHAnsi" w:cstheme="majorHAnsi"/>
          <w:sz w:val="8"/>
        </w:rPr>
        <w:t xml:space="preserve">, unlike its neighbours India and China, </w:t>
      </w:r>
      <w:r>
        <w:rPr>
          <w:rStyle w:val="StyleUnderline"/>
          <w:rFonts w:asciiTheme="majorHAnsi" w:hAnsiTheme="majorHAnsi" w:cstheme="majorHAnsi"/>
          <w:highlight w:val="cyan"/>
        </w:rPr>
        <w:t>Pakistan has not renounced</w:t>
      </w:r>
      <w:r>
        <w:rPr>
          <w:rFonts w:asciiTheme="majorHAnsi" w:hAnsiTheme="majorHAnsi" w:cstheme="majorHAnsi"/>
          <w:sz w:val="8"/>
          <w:highlight w:val="cyan"/>
        </w:rPr>
        <w:t xml:space="preserve"> </w:t>
      </w:r>
      <w:r>
        <w:rPr>
          <w:rFonts w:asciiTheme="majorHAnsi" w:hAnsiTheme="majorHAnsi" w:cstheme="majorHAnsi"/>
          <w:sz w:val="8"/>
        </w:rPr>
        <w:t xml:space="preserve">the </w:t>
      </w:r>
      <w:r>
        <w:rPr>
          <w:rStyle w:val="StyleUnderline"/>
          <w:rFonts w:asciiTheme="majorHAnsi" w:hAnsiTheme="majorHAnsi" w:cstheme="majorHAnsi"/>
          <w:highlight w:val="cyan"/>
        </w:rPr>
        <w:t>first use</w:t>
      </w:r>
      <w:r>
        <w:rPr>
          <w:rFonts w:asciiTheme="majorHAnsi" w:hAnsiTheme="majorHAnsi" w:cstheme="majorHAnsi"/>
          <w:sz w:val="8"/>
          <w:highlight w:val="cyan"/>
        </w:rPr>
        <w:t xml:space="preserve"> </w:t>
      </w:r>
      <w:r>
        <w:rPr>
          <w:rFonts w:asciiTheme="majorHAnsi" w:hAnsiTheme="majorHAnsi" w:cstheme="majorHAnsi"/>
          <w:sz w:val="8"/>
        </w:rPr>
        <w:t xml:space="preserve">of nuclear weapons. Instead, Pakistani leaders have stated that they may have to use nuclear weapons first in order to defend against a conventional attack from India. Therefore, both </w:t>
      </w:r>
      <w:r>
        <w:rPr>
          <w:rStyle w:val="StyleUnderline"/>
          <w:rFonts w:asciiTheme="majorHAnsi" w:hAnsiTheme="majorHAnsi" w:cstheme="majorHAnsi"/>
        </w:rPr>
        <w:t>to counter Cold Start and</w:t>
      </w:r>
      <w:r>
        <w:rPr>
          <w:rFonts w:asciiTheme="majorHAnsi" w:hAnsiTheme="majorHAnsi" w:cstheme="majorHAnsi"/>
          <w:sz w:val="8"/>
        </w:rPr>
        <w:t xml:space="preserve"> help to </w:t>
      </w:r>
      <w:r>
        <w:rPr>
          <w:rStyle w:val="StyleUnderline"/>
          <w:rFonts w:asciiTheme="majorHAnsi" w:hAnsiTheme="majorHAnsi" w:cstheme="majorHAnsi"/>
        </w:rPr>
        <w:t>offset India’s</w:t>
      </w:r>
      <w:r>
        <w:rPr>
          <w:rFonts w:asciiTheme="majorHAnsi" w:hAnsiTheme="majorHAnsi" w:cstheme="majorHAnsi"/>
          <w:sz w:val="8"/>
        </w:rPr>
        <w:t xml:space="preserve"> growing conventional </w:t>
      </w:r>
      <w:r>
        <w:rPr>
          <w:rStyle w:val="StyleUnderline"/>
          <w:rFonts w:asciiTheme="majorHAnsi" w:hAnsiTheme="majorHAnsi" w:cstheme="majorHAnsi"/>
        </w:rPr>
        <w:t>superiority</w:t>
      </w:r>
      <w:r>
        <w:rPr>
          <w:rFonts w:asciiTheme="majorHAnsi" w:hAnsiTheme="majorHAnsi" w:cstheme="majorHAnsi"/>
          <w:sz w:val="8"/>
        </w:rPr>
        <w:t xml:space="preserve">, </w:t>
      </w:r>
      <w:r>
        <w:rPr>
          <w:rStyle w:val="StyleUnderline"/>
          <w:rFonts w:asciiTheme="majorHAnsi" w:hAnsiTheme="majorHAnsi" w:cstheme="majorHAnsi"/>
        </w:rPr>
        <w:t>Pakistan has accelerated its nuclear weapons programme—and begun to field short-range</w:t>
      </w:r>
      <w:r>
        <w:rPr>
          <w:rFonts w:asciiTheme="majorHAnsi" w:hAnsiTheme="majorHAnsi" w:cstheme="majorHAnsi"/>
          <w:sz w:val="8"/>
        </w:rPr>
        <w:t xml:space="preserve">, low yield </w:t>
      </w:r>
      <w:r>
        <w:rPr>
          <w:rStyle w:val="StyleUnderline"/>
          <w:rFonts w:asciiTheme="majorHAnsi" w:hAnsiTheme="majorHAnsi" w:cstheme="majorHAnsi"/>
        </w:rPr>
        <w:t>tactical</w:t>
      </w:r>
      <w:r>
        <w:rPr>
          <w:rFonts w:asciiTheme="majorHAnsi" w:hAnsiTheme="majorHAnsi" w:cstheme="majorHAnsi"/>
          <w:sz w:val="8"/>
        </w:rPr>
        <w:t xml:space="preserve"> nuclear </w:t>
      </w:r>
      <w:r>
        <w:rPr>
          <w:rStyle w:val="StyleUnderline"/>
          <w:rFonts w:asciiTheme="majorHAnsi" w:hAnsiTheme="majorHAnsi" w:cstheme="majorHAnsi"/>
        </w:rPr>
        <w:t>weapons</w:t>
      </w:r>
      <w:r>
        <w:rPr>
          <w:rFonts w:asciiTheme="majorHAnsi" w:hAnsiTheme="majorHAnsi" w:cstheme="majorHAnsi"/>
          <w:sz w:val="8"/>
        </w:rPr>
        <w:t xml:space="preserve">. Some observers now judge this nuclear programme to be the fastest growing in the world. Pakistan will reportedly have enough fissile material by 2020 to build more than 200 nuclear warheads—more than the UK plans to have by that time. It is not simply the pace of the build-up that should cause concern. </w:t>
      </w:r>
      <w:r>
        <w:rPr>
          <w:rStyle w:val="StyleUnderline"/>
          <w:rFonts w:asciiTheme="majorHAnsi" w:hAnsiTheme="majorHAnsi" w:cstheme="majorHAnsi"/>
          <w:highlight w:val="cyan"/>
        </w:rPr>
        <w:t>Pakistan’s arsenal</w:t>
      </w:r>
      <w:r>
        <w:rPr>
          <w:rFonts w:asciiTheme="majorHAnsi" w:hAnsiTheme="majorHAnsi" w:cstheme="majorHAnsi"/>
          <w:sz w:val="8"/>
          <w:highlight w:val="cyan"/>
        </w:rPr>
        <w:t xml:space="preserve"> </w:t>
      </w:r>
      <w:r>
        <w:rPr>
          <w:rFonts w:asciiTheme="majorHAnsi" w:hAnsiTheme="majorHAnsi" w:cstheme="majorHAnsi"/>
          <w:sz w:val="8"/>
        </w:rPr>
        <w:t xml:space="preserve">of short-range tactical nuclear weapons </w:t>
      </w:r>
      <w:r>
        <w:rPr>
          <w:rStyle w:val="StyleUnderline"/>
          <w:rFonts w:asciiTheme="majorHAnsi" w:hAnsiTheme="majorHAnsi" w:cstheme="majorHAnsi"/>
        </w:rPr>
        <w:t>is a game changer</w:t>
      </w:r>
      <w:r>
        <w:rPr>
          <w:rFonts w:asciiTheme="majorHAnsi" w:hAnsiTheme="majorHAnsi" w:cstheme="majorHAnsi"/>
          <w:sz w:val="8"/>
        </w:rPr>
        <w:t xml:space="preserve"> in other ways. </w:t>
      </w:r>
      <w:r>
        <w:rPr>
          <w:rStyle w:val="StyleUnderline"/>
          <w:rFonts w:asciiTheme="majorHAnsi" w:hAnsiTheme="majorHAnsi" w:cstheme="majorHAnsi"/>
        </w:rPr>
        <w:t>Pakistan</w:t>
      </w:r>
      <w:r>
        <w:rPr>
          <w:rFonts w:asciiTheme="majorHAnsi" w:hAnsiTheme="majorHAnsi" w:cstheme="majorHAnsi"/>
          <w:sz w:val="8"/>
        </w:rPr>
        <w:t xml:space="preserve"> clearly </w:t>
      </w:r>
      <w:r>
        <w:rPr>
          <w:rStyle w:val="StyleUnderline"/>
          <w:rFonts w:asciiTheme="majorHAnsi" w:hAnsiTheme="majorHAnsi" w:cstheme="majorHAnsi"/>
        </w:rPr>
        <w:t>intends to use these</w:t>
      </w:r>
      <w:r>
        <w:rPr>
          <w:rFonts w:asciiTheme="majorHAnsi" w:hAnsiTheme="majorHAnsi" w:cstheme="majorHAnsi"/>
          <w:sz w:val="8"/>
        </w:rPr>
        <w:t xml:space="preserve"> weapons—</w:t>
      </w:r>
      <w:r>
        <w:rPr>
          <w:rStyle w:val="StyleUnderline"/>
          <w:rFonts w:asciiTheme="majorHAnsi" w:hAnsiTheme="majorHAnsi" w:cstheme="majorHAnsi"/>
        </w:rPr>
        <w:t>on its own soil if necessary</w:t>
      </w:r>
      <w:r>
        <w:rPr>
          <w:rFonts w:asciiTheme="majorHAnsi" w:hAnsiTheme="majorHAnsi" w:cstheme="majorHAnsi"/>
          <w:sz w:val="8"/>
        </w:rPr>
        <w:t xml:space="preserve">—to counter Cold Start’s plan for sudden Indian armoured thrusts into Pakistan. </w:t>
      </w:r>
      <w:r>
        <w:rPr>
          <w:rStyle w:val="StyleUnderline"/>
          <w:rFonts w:asciiTheme="majorHAnsi" w:hAnsiTheme="majorHAnsi" w:cstheme="majorHAnsi"/>
        </w:rPr>
        <w:t>The introduction</w:t>
      </w:r>
      <w:r>
        <w:rPr>
          <w:rFonts w:asciiTheme="majorHAnsi" w:hAnsiTheme="majorHAnsi" w:cstheme="majorHAnsi"/>
          <w:sz w:val="8"/>
        </w:rPr>
        <w:t xml:space="preserve"> of these weapons </w:t>
      </w:r>
      <w:r>
        <w:rPr>
          <w:rStyle w:val="Emphasis"/>
          <w:rFonts w:asciiTheme="majorHAnsi" w:hAnsiTheme="majorHAnsi" w:cstheme="majorHAnsi"/>
        </w:rPr>
        <w:t xml:space="preserve">has </w:t>
      </w:r>
      <w:r>
        <w:rPr>
          <w:rStyle w:val="Emphasis"/>
          <w:rFonts w:asciiTheme="majorHAnsi" w:hAnsiTheme="majorHAnsi" w:cstheme="majorHAnsi"/>
          <w:highlight w:val="cyan"/>
        </w:rPr>
        <w:t>altered the long-standing geometry</w:t>
      </w:r>
      <w:r>
        <w:rPr>
          <w:rFonts w:asciiTheme="majorHAnsi" w:hAnsiTheme="majorHAnsi" w:cstheme="majorHAnsi"/>
          <w:sz w:val="8"/>
        </w:rPr>
        <w:t xml:space="preserve"> between the two nuclear powers </w:t>
      </w:r>
      <w:r>
        <w:rPr>
          <w:rStyle w:val="StyleUnderline"/>
          <w:rFonts w:asciiTheme="majorHAnsi" w:hAnsiTheme="majorHAnsi" w:cstheme="majorHAnsi"/>
        </w:rPr>
        <w:t xml:space="preserve">and </w:t>
      </w:r>
      <w:r>
        <w:rPr>
          <w:rStyle w:val="Emphasis"/>
          <w:rFonts w:asciiTheme="majorHAnsi" w:hAnsiTheme="majorHAnsi" w:cstheme="majorHAnsi"/>
          <w:highlight w:val="cyan"/>
        </w:rPr>
        <w:t>increases the risk of escalation to a nuclear exchange in a crisis.</w:t>
      </w:r>
      <w:r>
        <w:rPr>
          <w:rStyle w:val="StyleUnderline"/>
          <w:rFonts w:asciiTheme="majorHAnsi" w:hAnsiTheme="majorHAnsi" w:cstheme="majorHAnsi"/>
        </w:rPr>
        <w:t xml:space="preserve"> </w:t>
      </w:r>
      <w:r>
        <w:rPr>
          <w:rFonts w:asciiTheme="majorHAnsi" w:hAnsiTheme="majorHAnsi" w:cstheme="majorHAnsi"/>
          <w:sz w:val="8"/>
        </w:rPr>
        <w:t xml:space="preserve">Beyond the risks of runaway nuclear escalation, Pakistan’s growing tactical nuclear weapons programme also brings a wide array of other destabilising characteristics to this already unstable mix: </w:t>
      </w:r>
      <w:r>
        <w:rPr>
          <w:rStyle w:val="StyleUnderline"/>
          <w:rFonts w:asciiTheme="majorHAnsi" w:hAnsiTheme="majorHAnsi" w:cstheme="majorHAnsi"/>
        </w:rPr>
        <w:t>the necessity to position</w:t>
      </w:r>
      <w:r>
        <w:rPr>
          <w:rFonts w:asciiTheme="majorHAnsi" w:hAnsiTheme="majorHAnsi" w:cstheme="majorHAnsi"/>
          <w:sz w:val="8"/>
        </w:rPr>
        <w:t xml:space="preserve"> these </w:t>
      </w:r>
      <w:r>
        <w:rPr>
          <w:rStyle w:val="StyleUnderline"/>
          <w:rFonts w:asciiTheme="majorHAnsi" w:hAnsiTheme="majorHAnsi" w:cstheme="majorHAnsi"/>
        </w:rPr>
        <w:t>short-range weapons close</w:t>
      </w:r>
      <w:r>
        <w:rPr>
          <w:rFonts w:asciiTheme="majorHAnsi" w:hAnsiTheme="majorHAnsi" w:cstheme="majorHAnsi"/>
          <w:sz w:val="8"/>
        </w:rPr>
        <w:t xml:space="preserve"> to the border with India, making them more vulnerable to interdiction; the need to move and disperse these weapons during a crisis, </w:t>
      </w:r>
      <w:r>
        <w:rPr>
          <w:rStyle w:val="StyleUnderline"/>
          <w:rFonts w:asciiTheme="majorHAnsi" w:hAnsiTheme="majorHAnsi" w:cstheme="majorHAnsi"/>
        </w:rPr>
        <w:t xml:space="preserve">thereby </w:t>
      </w:r>
      <w:r>
        <w:rPr>
          <w:rStyle w:val="StyleUnderline"/>
          <w:rFonts w:asciiTheme="majorHAnsi" w:hAnsiTheme="majorHAnsi" w:cstheme="majorHAnsi"/>
          <w:highlight w:val="cyan"/>
        </w:rPr>
        <w:t>signalling</w:t>
      </w:r>
      <w:r>
        <w:rPr>
          <w:rStyle w:val="StyleUnderline"/>
          <w:rFonts w:asciiTheme="majorHAnsi" w:hAnsiTheme="majorHAnsi" w:cstheme="majorHAnsi"/>
        </w:rPr>
        <w:t xml:space="preserve"> a nuclear threat;</w:t>
      </w:r>
      <w:r>
        <w:rPr>
          <w:rFonts w:asciiTheme="majorHAnsi" w:hAnsiTheme="majorHAnsi" w:cstheme="majorHAnsi"/>
          <w:sz w:val="8"/>
        </w:rPr>
        <w:t xml:space="preserve"> </w:t>
      </w:r>
      <w:r>
        <w:rPr>
          <w:rStyle w:val="StyleUnderline"/>
          <w:rFonts w:asciiTheme="majorHAnsi" w:hAnsiTheme="majorHAnsi" w:cstheme="majorHAnsi"/>
        </w:rPr>
        <w:t>and</w:t>
      </w:r>
      <w:r>
        <w:rPr>
          <w:rFonts w:asciiTheme="majorHAnsi" w:hAnsiTheme="majorHAnsi" w:cstheme="majorHAnsi"/>
          <w:sz w:val="8"/>
        </w:rPr>
        <w:t xml:space="preserve"> the prospects of local commanders being </w:t>
      </w:r>
      <w:r>
        <w:rPr>
          <w:rStyle w:val="StyleUnderline"/>
          <w:rFonts w:asciiTheme="majorHAnsi" w:hAnsiTheme="majorHAnsi" w:cstheme="majorHAnsi"/>
        </w:rPr>
        <w:t>given decentralised control of the weapons—</w:t>
      </w:r>
      <w:r>
        <w:rPr>
          <w:rStyle w:val="StyleUnderline"/>
          <w:rFonts w:asciiTheme="majorHAnsi" w:hAnsiTheme="majorHAnsi" w:cstheme="majorHAnsi"/>
          <w:highlight w:val="cyan"/>
        </w:rPr>
        <w:t xml:space="preserve">a “use it or lose it” danger </w:t>
      </w:r>
      <w:r>
        <w:rPr>
          <w:rStyle w:val="StyleUnderline"/>
          <w:rFonts w:asciiTheme="majorHAnsi" w:hAnsiTheme="majorHAnsi" w:cstheme="majorHAnsi"/>
        </w:rPr>
        <w:t>if facing an Indian armoured offensive</w:t>
      </w:r>
      <w:r>
        <w:rPr>
          <w:rFonts w:asciiTheme="majorHAnsi" w:hAnsiTheme="majorHAnsi" w:cstheme="majorHAnsi"/>
          <w:sz w:val="8"/>
        </w:rPr>
        <w:t xml:space="preserve">. Furthermore, large numbers of small nuclear weapons scattered at different locations increase the risk that some will fall into the hands of violent extremists. A terrorist group gaining control of a nuclear weapon remains one of the most frightening potential spin-offs of the current arms race. Perhaps the most dangerous scenario that could lead to catastrophe is a replay of the 2008 Mumbai terrorist attacks. In November 2008, 10 terrorists launched attacks that left 166 people dead before the last of attackers were finally killed by Indian security forces almost 60 hours after the attacks began. By that time, there was strong evidence that the attackers were Pakistani and belonged to a Pakistan-supported militant group. Indian public outrage and humiliation were overwhelming. Only through the combination of diplomatic pressure from the US and immense restraint exerted by then-Indian prime minister Manmohan Singh was an Indian retaliatory strike averted. </w:t>
      </w:r>
      <w:r>
        <w:rPr>
          <w:rStyle w:val="StyleUnderline"/>
          <w:rFonts w:asciiTheme="majorHAnsi" w:hAnsiTheme="majorHAnsi" w:cstheme="majorHAnsi"/>
        </w:rPr>
        <w:t>The chances of</w:t>
      </w:r>
      <w:r>
        <w:rPr>
          <w:rFonts w:asciiTheme="majorHAnsi" w:hAnsiTheme="majorHAnsi" w:cstheme="majorHAnsi"/>
          <w:sz w:val="8"/>
        </w:rPr>
        <w:t xml:space="preserve"> such </w:t>
      </w:r>
      <w:r>
        <w:rPr>
          <w:rStyle w:val="StyleUnderline"/>
          <w:rFonts w:asciiTheme="majorHAnsi" w:hAnsiTheme="majorHAnsi" w:cstheme="majorHAnsi"/>
        </w:rPr>
        <w:t>Indian</w:t>
      </w:r>
      <w:r>
        <w:rPr>
          <w:rFonts w:asciiTheme="majorHAnsi" w:hAnsiTheme="majorHAnsi" w:cstheme="majorHAnsi"/>
          <w:sz w:val="8"/>
        </w:rPr>
        <w:t xml:space="preserve"> government </w:t>
      </w:r>
      <w:r>
        <w:rPr>
          <w:rStyle w:val="StyleUnderline"/>
          <w:rFonts w:asciiTheme="majorHAnsi" w:hAnsiTheme="majorHAnsi" w:cstheme="majorHAnsi"/>
        </w:rPr>
        <w:t>restraint</w:t>
      </w:r>
      <w:r>
        <w:rPr>
          <w:rFonts w:asciiTheme="majorHAnsi" w:hAnsiTheme="majorHAnsi" w:cstheme="majorHAnsi"/>
          <w:sz w:val="8"/>
        </w:rPr>
        <w:t xml:space="preserve"> in a similarly deadly future scenario </w:t>
      </w:r>
      <w:r>
        <w:rPr>
          <w:rStyle w:val="StyleUnderline"/>
          <w:rFonts w:asciiTheme="majorHAnsi" w:hAnsiTheme="majorHAnsi" w:cstheme="majorHAnsi"/>
        </w:rPr>
        <w:t>are unlikely.</w:t>
      </w:r>
      <w:r>
        <w:rPr>
          <w:rFonts w:asciiTheme="majorHAnsi" w:hAnsiTheme="majorHAnsi" w:cstheme="majorHAnsi"/>
          <w:sz w:val="8"/>
        </w:rPr>
        <w:t xml:space="preserve"> </w:t>
      </w:r>
      <w:r>
        <w:rPr>
          <w:rStyle w:val="Emphasis"/>
          <w:rFonts w:asciiTheme="majorHAnsi" w:hAnsiTheme="majorHAnsi" w:cstheme="majorHAnsi"/>
        </w:rPr>
        <w:t>Experts</w:t>
      </w:r>
      <w:r>
        <w:rPr>
          <w:rFonts w:asciiTheme="majorHAnsi" w:hAnsiTheme="majorHAnsi" w:cstheme="majorHAnsi"/>
          <w:sz w:val="8"/>
        </w:rPr>
        <w:t xml:space="preserve"> </w:t>
      </w:r>
      <w:r>
        <w:rPr>
          <w:rStyle w:val="StyleUnderline"/>
          <w:rFonts w:asciiTheme="majorHAnsi" w:hAnsiTheme="majorHAnsi" w:cstheme="majorHAnsi"/>
        </w:rPr>
        <w:t>such as</w:t>
      </w:r>
      <w:r>
        <w:rPr>
          <w:rFonts w:asciiTheme="majorHAnsi" w:hAnsiTheme="majorHAnsi" w:cstheme="majorHAnsi"/>
          <w:sz w:val="8"/>
        </w:rPr>
        <w:t xml:space="preserve"> Stephen </w:t>
      </w:r>
      <w:r>
        <w:rPr>
          <w:rStyle w:val="StyleUnderline"/>
          <w:rFonts w:asciiTheme="majorHAnsi" w:hAnsiTheme="majorHAnsi" w:cstheme="majorHAnsi"/>
        </w:rPr>
        <w:t>Cohen of</w:t>
      </w:r>
      <w:r>
        <w:rPr>
          <w:rFonts w:asciiTheme="majorHAnsi" w:hAnsiTheme="majorHAnsi" w:cstheme="majorHAnsi"/>
          <w:sz w:val="8"/>
        </w:rPr>
        <w:t xml:space="preserve"> the </w:t>
      </w:r>
      <w:r>
        <w:rPr>
          <w:rStyle w:val="StyleUnderline"/>
          <w:rFonts w:asciiTheme="majorHAnsi" w:hAnsiTheme="majorHAnsi" w:cstheme="majorHAnsi"/>
        </w:rPr>
        <w:t>Brookings</w:t>
      </w:r>
      <w:r>
        <w:rPr>
          <w:rFonts w:asciiTheme="majorHAnsi" w:hAnsiTheme="majorHAnsi" w:cstheme="majorHAnsi"/>
          <w:sz w:val="8"/>
        </w:rPr>
        <w:t xml:space="preserve"> Institution </w:t>
      </w:r>
      <w:r>
        <w:rPr>
          <w:rStyle w:val="StyleUnderline"/>
          <w:rFonts w:asciiTheme="majorHAnsi" w:hAnsiTheme="majorHAnsi" w:cstheme="majorHAnsi"/>
        </w:rPr>
        <w:t>and</w:t>
      </w:r>
      <w:r>
        <w:rPr>
          <w:rFonts w:asciiTheme="majorHAnsi" w:hAnsiTheme="majorHAnsi" w:cstheme="majorHAnsi"/>
          <w:sz w:val="8"/>
        </w:rPr>
        <w:t xml:space="preserve"> former US ambassador to India Robert </w:t>
      </w:r>
      <w:r>
        <w:rPr>
          <w:rStyle w:val="StyleUnderline"/>
          <w:rFonts w:asciiTheme="majorHAnsi" w:hAnsiTheme="majorHAnsi" w:cstheme="majorHAnsi"/>
        </w:rPr>
        <w:t xml:space="preserve">Blackwill </w:t>
      </w:r>
      <w:r>
        <w:rPr>
          <w:rStyle w:val="Emphasis"/>
          <w:rFonts w:asciiTheme="majorHAnsi" w:hAnsiTheme="majorHAnsi" w:cstheme="majorHAnsi"/>
        </w:rPr>
        <w:t>agree</w:t>
      </w:r>
      <w:r>
        <w:rPr>
          <w:rFonts w:asciiTheme="majorHAnsi" w:hAnsiTheme="majorHAnsi" w:cstheme="majorHAnsi"/>
          <w:sz w:val="8"/>
        </w:rPr>
        <w:t xml:space="preserve"> that if there were another Mumbai, Indian prime minister Narendra </w:t>
      </w:r>
      <w:r>
        <w:rPr>
          <w:rStyle w:val="Emphasis"/>
          <w:rFonts w:asciiTheme="majorHAnsi" w:hAnsiTheme="majorHAnsi" w:cstheme="majorHAnsi"/>
          <w:highlight w:val="cyan"/>
        </w:rPr>
        <w:t>Modi would not step back</w:t>
      </w:r>
      <w:r>
        <w:rPr>
          <w:rFonts w:asciiTheme="majorHAnsi" w:hAnsiTheme="majorHAnsi" w:cstheme="majorHAnsi"/>
          <w:sz w:val="8"/>
          <w:highlight w:val="cyan"/>
        </w:rPr>
        <w:t xml:space="preserve"> </w:t>
      </w:r>
      <w:r>
        <w:rPr>
          <w:rFonts w:asciiTheme="majorHAnsi" w:hAnsiTheme="majorHAnsi" w:cstheme="majorHAnsi"/>
          <w:sz w:val="8"/>
        </w:rPr>
        <w:t xml:space="preserve">from using military force in response, unlike his predecessors. Indian public opinion would demand retaliation, especially after the unpopular degree of restraint exercised by the Singh government after the Mumbai attacks. But </w:t>
      </w:r>
      <w:r>
        <w:rPr>
          <w:rStyle w:val="StyleUnderline"/>
          <w:rFonts w:asciiTheme="majorHAnsi" w:hAnsiTheme="majorHAnsi" w:cstheme="majorHAnsi"/>
        </w:rPr>
        <w:t>there remains no meaningful senior-level dialogue</w:t>
      </w:r>
      <w:r>
        <w:rPr>
          <w:rFonts w:asciiTheme="majorHAnsi" w:hAnsiTheme="majorHAnsi" w:cstheme="majorHAnsi"/>
          <w:sz w:val="8"/>
        </w:rPr>
        <w:t xml:space="preserve"> between the two states—last August’s planned meeting between the two national security advisers was cancelled after disagreements about Kashmiri separatists.</w:t>
      </w:r>
    </w:p>
    <w:p w14:paraId="0071E142" w14:textId="77777777" w:rsidR="00C8435A" w:rsidRPr="00C8435A" w:rsidRDefault="00C8435A" w:rsidP="00C8435A"/>
    <w:sectPr w:rsidR="00C8435A" w:rsidRPr="00C843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5141E8"/>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C60E8"/>
    <w:rsid w:val="004D7A45"/>
    <w:rsid w:val="004E3579"/>
    <w:rsid w:val="004E728B"/>
    <w:rsid w:val="004F39E0"/>
    <w:rsid w:val="005010AB"/>
    <w:rsid w:val="005141E8"/>
    <w:rsid w:val="005169C5"/>
    <w:rsid w:val="00537BD5"/>
    <w:rsid w:val="00541F69"/>
    <w:rsid w:val="0057268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D6238"/>
    <w:rsid w:val="00BF593B"/>
    <w:rsid w:val="00BF773A"/>
    <w:rsid w:val="00BF7E81"/>
    <w:rsid w:val="00C0729B"/>
    <w:rsid w:val="00C13773"/>
    <w:rsid w:val="00C17CC8"/>
    <w:rsid w:val="00C83417"/>
    <w:rsid w:val="00C8435A"/>
    <w:rsid w:val="00C9604F"/>
    <w:rsid w:val="00CA19AA"/>
    <w:rsid w:val="00CA3158"/>
    <w:rsid w:val="00CC1B8B"/>
    <w:rsid w:val="00CC5298"/>
    <w:rsid w:val="00CD736E"/>
    <w:rsid w:val="00CD798D"/>
    <w:rsid w:val="00CE161E"/>
    <w:rsid w:val="00CF59A8"/>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AB7CC"/>
  <w15:chartTrackingRefBased/>
  <w15:docId w15:val="{FD7074CD-C41E-45F4-A789-CECF5697F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2"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141E8"/>
    <w:rPr>
      <w:rFonts w:ascii="Calibri" w:hAnsi="Calibri" w:cs="Calibri"/>
    </w:rPr>
  </w:style>
  <w:style w:type="paragraph" w:styleId="Heading1">
    <w:name w:val="heading 1"/>
    <w:aliases w:val="Pocket"/>
    <w:basedOn w:val="Normal"/>
    <w:next w:val="Normal"/>
    <w:link w:val="Heading1Char"/>
    <w:qFormat/>
    <w:rsid w:val="005141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141E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141E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5141E8"/>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5141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41E8"/>
  </w:style>
  <w:style w:type="character" w:customStyle="1" w:styleId="Heading1Char">
    <w:name w:val="Heading 1 Char"/>
    <w:aliases w:val="Pocket Char"/>
    <w:basedOn w:val="DefaultParagraphFont"/>
    <w:link w:val="Heading1"/>
    <w:rsid w:val="005141E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141E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141E8"/>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5141E8"/>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5141E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141E8"/>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5141E8"/>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2"/>
    <w:unhideWhenUsed/>
    <w:rsid w:val="005141E8"/>
    <w:rPr>
      <w:color w:val="auto"/>
      <w:u w:val="none"/>
    </w:rPr>
  </w:style>
  <w:style w:type="character" w:styleId="FollowedHyperlink">
    <w:name w:val="FollowedHyperlink"/>
    <w:basedOn w:val="DefaultParagraphFont"/>
    <w:uiPriority w:val="99"/>
    <w:semiHidden/>
    <w:unhideWhenUsed/>
    <w:rsid w:val="005141E8"/>
    <w:rPr>
      <w:color w:val="auto"/>
      <w:u w:val="none"/>
    </w:rPr>
  </w:style>
  <w:style w:type="paragraph" w:customStyle="1" w:styleId="textbold">
    <w:name w:val="text bold"/>
    <w:basedOn w:val="Normal"/>
    <w:link w:val="Emphasis"/>
    <w:autoRedefine/>
    <w:uiPriority w:val="7"/>
    <w:qFormat/>
    <w:rsid w:val="005141E8"/>
    <w:pPr>
      <w:spacing w:line="256" w:lineRule="auto"/>
    </w:pPr>
    <w:rPr>
      <w:b/>
      <w:iCs/>
      <w:u w:val="singl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Tag1"/>
    <w:basedOn w:val="Heading1"/>
    <w:link w:val="Hyperlink"/>
    <w:autoRedefine/>
    <w:uiPriority w:val="99"/>
    <w:qFormat/>
    <w:rsid w:val="005141E8"/>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styleId="NoSpacing">
    <w:name w:val="No Spacing"/>
    <w:aliases w:val="Note Level 2,Small Text,Card Format,Note Level 21,ClearFormatting,Clear,DDI Tag,Tag Title,No Spacing51,No Spacing11211,Medium Grid 21,No Spacing41,Tag and Ci"/>
    <w:basedOn w:val="Heading1"/>
    <w:autoRedefine/>
    <w:uiPriority w:val="99"/>
    <w:qFormat/>
    <w:rsid w:val="005141E8"/>
    <w:pPr>
      <w:keepNext w:val="0"/>
      <w:keepLines w:val="0"/>
      <w:pageBreakBefore w:val="0"/>
      <w:pBdr>
        <w:top w:val="none" w:sz="0" w:space="0" w:color="auto"/>
        <w:left w:val="none" w:sz="0" w:space="0" w:color="auto"/>
        <w:bottom w:val="none" w:sz="0" w:space="0" w:color="auto"/>
        <w:right w:val="none" w:sz="0" w:space="0" w:color="auto"/>
      </w:pBdr>
      <w:spacing w:line="252"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uiPriority w:val="7"/>
    <w:qFormat/>
    <w:rsid w:val="005141E8"/>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character" w:customStyle="1" w:styleId="Heading4Char1">
    <w:name w:val="Heading 4 Char1"/>
    <w:aliases w:val="Tag Char1,C Tagline Char1,Big card Char1,body Char1,Normal Tag Char1,heading 2 Char1,Ch Char1,Heading 2 Char2 Char Char1,Heading 2 Char1 Char Char Char1,No Spacing211 Char1,No Spacing12 Char1,No Spacing2111 Char1,ta Char1,no read Char1"/>
    <w:basedOn w:val="DefaultParagraphFont"/>
    <w:uiPriority w:val="3"/>
    <w:semiHidden/>
    <w:rsid w:val="005141E8"/>
    <w:rPr>
      <w:rFonts w:asciiTheme="majorHAnsi" w:eastAsiaTheme="majorEastAsia" w:hAnsiTheme="majorHAnsi" w:cstheme="majorBidi"/>
      <w:i/>
      <w:iCs/>
      <w:color w:val="2E74B5" w:themeColor="accent1" w:themeShade="BF"/>
      <w:sz w:val="22"/>
      <w:szCs w:val="22"/>
    </w:rPr>
  </w:style>
  <w:style w:type="paragraph" w:customStyle="1" w:styleId="msonormal0">
    <w:name w:val="msonormal"/>
    <w:basedOn w:val="Normal"/>
    <w:rsid w:val="005141E8"/>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774180">
      <w:bodyDiv w:val="1"/>
      <w:marLeft w:val="0"/>
      <w:marRight w:val="0"/>
      <w:marTop w:val="0"/>
      <w:marBottom w:val="0"/>
      <w:divBdr>
        <w:top w:val="none" w:sz="0" w:space="0" w:color="auto"/>
        <w:left w:val="none" w:sz="0" w:space="0" w:color="auto"/>
        <w:bottom w:val="none" w:sz="0" w:space="0" w:color="auto"/>
        <w:right w:val="none" w:sz="0" w:space="0" w:color="auto"/>
      </w:divBdr>
    </w:div>
    <w:div w:id="474376621">
      <w:bodyDiv w:val="1"/>
      <w:marLeft w:val="0"/>
      <w:marRight w:val="0"/>
      <w:marTop w:val="0"/>
      <w:marBottom w:val="0"/>
      <w:divBdr>
        <w:top w:val="none" w:sz="0" w:space="0" w:color="auto"/>
        <w:left w:val="none" w:sz="0" w:space="0" w:color="auto"/>
        <w:bottom w:val="none" w:sz="0" w:space="0" w:color="auto"/>
        <w:right w:val="none" w:sz="0" w:space="0" w:color="auto"/>
      </w:divBdr>
    </w:div>
    <w:div w:id="834682471">
      <w:bodyDiv w:val="1"/>
      <w:marLeft w:val="0"/>
      <w:marRight w:val="0"/>
      <w:marTop w:val="0"/>
      <w:marBottom w:val="0"/>
      <w:divBdr>
        <w:top w:val="none" w:sz="0" w:space="0" w:color="auto"/>
        <w:left w:val="none" w:sz="0" w:space="0" w:color="auto"/>
        <w:bottom w:val="none" w:sz="0" w:space="0" w:color="auto"/>
        <w:right w:val="none" w:sz="0" w:space="0" w:color="auto"/>
      </w:divBdr>
    </w:div>
    <w:div w:id="853105440">
      <w:bodyDiv w:val="1"/>
      <w:marLeft w:val="0"/>
      <w:marRight w:val="0"/>
      <w:marTop w:val="0"/>
      <w:marBottom w:val="0"/>
      <w:divBdr>
        <w:top w:val="none" w:sz="0" w:space="0" w:color="auto"/>
        <w:left w:val="none" w:sz="0" w:space="0" w:color="auto"/>
        <w:bottom w:val="none" w:sz="0" w:space="0" w:color="auto"/>
        <w:right w:val="none" w:sz="0" w:space="0" w:color="auto"/>
      </w:divBdr>
    </w:div>
    <w:div w:id="861362815">
      <w:bodyDiv w:val="1"/>
      <w:marLeft w:val="0"/>
      <w:marRight w:val="0"/>
      <w:marTop w:val="0"/>
      <w:marBottom w:val="0"/>
      <w:divBdr>
        <w:top w:val="none" w:sz="0" w:space="0" w:color="auto"/>
        <w:left w:val="none" w:sz="0" w:space="0" w:color="auto"/>
        <w:bottom w:val="none" w:sz="0" w:space="0" w:color="auto"/>
        <w:right w:val="none" w:sz="0" w:space="0" w:color="auto"/>
      </w:divBdr>
    </w:div>
    <w:div w:id="1565336808">
      <w:bodyDiv w:val="1"/>
      <w:marLeft w:val="0"/>
      <w:marRight w:val="0"/>
      <w:marTop w:val="0"/>
      <w:marBottom w:val="0"/>
      <w:divBdr>
        <w:top w:val="none" w:sz="0" w:space="0" w:color="auto"/>
        <w:left w:val="none" w:sz="0" w:space="0" w:color="auto"/>
        <w:bottom w:val="none" w:sz="0" w:space="0" w:color="auto"/>
        <w:right w:val="none" w:sz="0" w:space="0" w:color="auto"/>
      </w:divBdr>
    </w:div>
    <w:div w:id="1593733382">
      <w:bodyDiv w:val="1"/>
      <w:marLeft w:val="0"/>
      <w:marRight w:val="0"/>
      <w:marTop w:val="0"/>
      <w:marBottom w:val="0"/>
      <w:divBdr>
        <w:top w:val="none" w:sz="0" w:space="0" w:color="auto"/>
        <w:left w:val="none" w:sz="0" w:space="0" w:color="auto"/>
        <w:bottom w:val="none" w:sz="0" w:space="0" w:color="auto"/>
        <w:right w:val="none" w:sz="0" w:space="0" w:color="auto"/>
      </w:divBdr>
    </w:div>
    <w:div w:id="2040086276">
      <w:bodyDiv w:val="1"/>
      <w:marLeft w:val="0"/>
      <w:marRight w:val="0"/>
      <w:marTop w:val="0"/>
      <w:marBottom w:val="0"/>
      <w:divBdr>
        <w:top w:val="none" w:sz="0" w:space="0" w:color="auto"/>
        <w:left w:val="none" w:sz="0" w:space="0" w:color="auto"/>
        <w:bottom w:val="none" w:sz="0" w:space="0" w:color="auto"/>
        <w:right w:val="none" w:sz="0" w:space="0" w:color="auto"/>
      </w:divBdr>
    </w:div>
    <w:div w:id="2090879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logs.tribune.com.pk/story/18875/is-indian-nuclear-arsenal-safe/" TargetMode="External"/><Relationship Id="rId3" Type="http://schemas.openxmlformats.org/officeDocument/2006/relationships/styles" Target="styles.xml"/><Relationship Id="rId7" Type="http://schemas.openxmlformats.org/officeDocument/2006/relationships/hyperlink" Target="https://www.americanprogress.org/issues/security/report/2014/03/10/85598/afghans-find-their-wa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qz.com/541502/a-nuclear-war-between-india-and-pakistan-is-a-very-real-possibil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20035</Words>
  <Characters>110800</Characters>
  <Application>Microsoft Office Word</Application>
  <DocSecurity>0</DocSecurity>
  <Lines>1204</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2</cp:revision>
  <dcterms:created xsi:type="dcterms:W3CDTF">2022-01-08T15:26:00Z</dcterms:created>
  <dcterms:modified xsi:type="dcterms:W3CDTF">2022-01-08T15:42:00Z</dcterms:modified>
</cp:coreProperties>
</file>