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3F96" w14:textId="20822D3B" w:rsidR="00425AB6" w:rsidRDefault="007454E9" w:rsidP="007454E9">
      <w:pPr>
        <w:pStyle w:val="Heading1"/>
      </w:pPr>
      <w:r>
        <w:t>1NC R2 Apple Valley</w:t>
      </w:r>
    </w:p>
    <w:p w14:paraId="3D0E045B" w14:textId="23EF9E79" w:rsidR="007454E9" w:rsidRDefault="007454E9" w:rsidP="007454E9">
      <w:pPr>
        <w:pStyle w:val="Heading2"/>
      </w:pPr>
      <w:r>
        <w:t>1</w:t>
      </w:r>
    </w:p>
    <w:p w14:paraId="3A9F5EF3" w14:textId="7AC3F132" w:rsidR="007454E9" w:rsidRDefault="007454E9" w:rsidP="007454E9">
      <w:pPr>
        <w:pStyle w:val="Heading3"/>
      </w:pPr>
      <w:r>
        <w:t>FW</w:t>
      </w:r>
    </w:p>
    <w:p w14:paraId="47310453" w14:textId="77777777" w:rsidR="007454E9" w:rsidRDefault="007454E9" w:rsidP="007454E9">
      <w:pPr>
        <w:pStyle w:val="Heading4"/>
      </w:pPr>
      <w:r>
        <w:t>Permissibility and presumption negate</w:t>
      </w:r>
    </w:p>
    <w:p w14:paraId="3E7FBF91" w14:textId="77777777" w:rsidR="007454E9" w:rsidRDefault="007454E9" w:rsidP="007454E9">
      <w:pPr>
        <w:pStyle w:val="Heading4"/>
      </w:pPr>
      <w:r>
        <w:t xml:space="preserve">1] </w:t>
      </w:r>
      <w:r>
        <w:rPr>
          <w:u w:val="single"/>
        </w:rPr>
        <w:t>Obligations</w:t>
      </w:r>
      <w:r>
        <w:t xml:space="preserve">- the resolution indicates the affirmative has to prove an obligation, and permissibility would deny the existence of an obligation </w:t>
      </w:r>
    </w:p>
    <w:p w14:paraId="45E4E83B" w14:textId="77777777" w:rsidR="007454E9" w:rsidRDefault="007454E9" w:rsidP="007454E9">
      <w:pPr>
        <w:pStyle w:val="Heading4"/>
      </w:pPr>
      <w:r>
        <w:t xml:space="preserve">2] </w:t>
      </w:r>
      <w:r>
        <w:rPr>
          <w:u w:val="single"/>
        </w:rPr>
        <w:t>Falsity</w:t>
      </w:r>
      <w:r>
        <w:t>- Statements are more often false than true because proving one part of the statement false disproves the entire statement. Presuming all statements are true creates contradictions which would be ethically bankrupt.</w:t>
      </w:r>
    </w:p>
    <w:p w14:paraId="79ADEF01" w14:textId="77777777" w:rsidR="007454E9" w:rsidRDefault="007454E9" w:rsidP="007454E9">
      <w:pPr>
        <w:pStyle w:val="Heading4"/>
      </w:pPr>
      <w:r>
        <w:t xml:space="preserve">3] </w:t>
      </w:r>
      <w:r>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20B6F5D2" w14:textId="77777777" w:rsidR="007454E9" w:rsidRDefault="007454E9" w:rsidP="007454E9">
      <w:pPr>
        <w:pStyle w:val="Heading4"/>
      </w:pPr>
      <w:r>
        <w:t xml:space="preserve">4] </w:t>
      </w:r>
      <w:r>
        <w:rPr>
          <w:u w:val="single"/>
        </w:rPr>
        <w:t>Affirmation theory-</w:t>
      </w:r>
      <w:r>
        <w:t xml:space="preserve"> Affirming requires unconditionally maintaining an obligation</w:t>
      </w:r>
    </w:p>
    <w:p w14:paraId="260147E4" w14:textId="77777777" w:rsidR="007454E9" w:rsidRDefault="007454E9" w:rsidP="007454E9">
      <w:pPr>
        <w:pStyle w:val="Heading4"/>
        <w:rPr>
          <w:rStyle w:val="Emphasis"/>
          <w:b/>
          <w:sz w:val="24"/>
        </w:rPr>
      </w:pPr>
      <w:r>
        <w:rPr>
          <w:rStyle w:val="Emphasis"/>
          <w:sz w:val="24"/>
          <w:highlight w:val="green"/>
        </w:rPr>
        <w:t>Affirm [is to]: maintain as true.</w:t>
      </w:r>
    </w:p>
    <w:p w14:paraId="1A2FBE10" w14:textId="77777777" w:rsidR="007454E9" w:rsidRDefault="007454E9" w:rsidP="007454E9">
      <w:r>
        <w:rPr>
          <w:rStyle w:val="Style13ptBold"/>
          <w:sz w:val="24"/>
        </w:rPr>
        <w:t>That’s Dictionary.com</w:t>
      </w:r>
      <w:r>
        <w:rPr>
          <w:rStyle w:val="Emphasis"/>
        </w:rPr>
        <w:t xml:space="preserve">- “affirm” </w:t>
      </w:r>
      <w:r>
        <w:t xml:space="preserve">https://www.dictionary.com/browse/affirm </w:t>
      </w:r>
    </w:p>
    <w:p w14:paraId="4A091598" w14:textId="77777777" w:rsidR="007454E9" w:rsidRPr="007454E9" w:rsidRDefault="007454E9" w:rsidP="007454E9"/>
    <w:p w14:paraId="6AE5CD92" w14:textId="77777777" w:rsidR="007454E9" w:rsidRDefault="007454E9" w:rsidP="007454E9">
      <w:pPr>
        <w:pStyle w:val="Heading4"/>
      </w:pPr>
      <w:r>
        <w:t>The reason morality exists is to regulate our actions towards others. If any moral code is not motivational then there is no reason to do what is right and that code merely fails to escape the skeptical conclusion. Motivational externalism collapses into Internalism.</w:t>
      </w:r>
    </w:p>
    <w:p w14:paraId="0D0C4FFB" w14:textId="77777777" w:rsidR="007454E9" w:rsidRDefault="007454E9" w:rsidP="007454E9">
      <w:r>
        <w:rPr>
          <w:b/>
          <w:bCs/>
          <w:sz w:val="26"/>
          <w:szCs w:val="26"/>
        </w:rPr>
        <w:t>Joyce 1</w:t>
      </w:r>
      <w:r>
        <w:rPr>
          <w:sz w:val="18"/>
          <w:szCs w:val="18"/>
        </w:rPr>
        <w:t>, Richard (Professor of Philosophy at Victoria University Wellington, New Zealand). The Myth of Morality. 2001. [Bracketed for grammatical clarity]</w:t>
      </w:r>
    </w:p>
    <w:p w14:paraId="2C650010" w14:textId="77777777" w:rsidR="007454E9" w:rsidRDefault="007454E9" w:rsidP="007454E9">
      <w:pPr>
        <w:rPr>
          <w:rStyle w:val="Emphasis"/>
        </w:rPr>
      </w:pPr>
      <w:r>
        <w:rPr>
          <w:color w:val="000000"/>
          <w:szCs w:val="26"/>
        </w:rPr>
        <w:t>Back to the</w:t>
      </w:r>
      <w:r>
        <w:rPr>
          <w:szCs w:val="26"/>
        </w:rPr>
        <w:t xml:space="preserve"> </w:t>
      </w:r>
      <w:r>
        <w:rPr>
          <w:color w:val="000000"/>
          <w:szCs w:val="26"/>
        </w:rPr>
        <w:t xml:space="preserve">[Suppose] external reason[s]. Suppose it were claimed, instead, that I have a reason to refrain from drinking the coffee because it is </w:t>
      </w:r>
      <w:proofErr w:type="spellStart"/>
      <w:r>
        <w:rPr>
          <w:color w:val="000000"/>
          <w:szCs w:val="26"/>
        </w:rPr>
        <w:t>tapu</w:t>
      </w:r>
      <w:proofErr w:type="spellEnd"/>
      <w:r>
        <w:rPr>
          <w:color w:val="000000"/>
          <w:szCs w:val="26"/>
        </w:rPr>
        <w:t xml:space="preserve"> and must not be touched. This reason claim will be urged regardless of what I may say about my indifference to </w:t>
      </w:r>
      <w:proofErr w:type="spellStart"/>
      <w:r>
        <w:rPr>
          <w:color w:val="000000"/>
          <w:szCs w:val="26"/>
        </w:rPr>
        <w:t>tapu</w:t>
      </w:r>
      <w:proofErr w:type="spellEnd"/>
      <w:r>
        <w:rPr>
          <w:color w:val="000000"/>
          <w:szCs w:val="26"/>
        </w:rPr>
        <w:t>, or my citing of nihilistic desires to tempt the hand of fate. [r]</w:t>
      </w:r>
      <w:proofErr w:type="spellStart"/>
      <w:r>
        <w:rPr>
          <w:color w:val="000000"/>
          <w:szCs w:val="26"/>
        </w:rPr>
        <w:t>egardless</w:t>
      </w:r>
      <w:proofErr w:type="spellEnd"/>
      <w:r>
        <w:rPr>
          <w:color w:val="000000"/>
          <w:szCs w:val="26"/>
        </w:rPr>
        <w:t xml:space="preserve"> of my desires (it is claimed) I ought not drink - l have a reason not to drink</w:t>
      </w:r>
      <w:r>
        <w:rPr>
          <w:color w:val="000000"/>
          <w:sz w:val="26"/>
          <w:szCs w:val="26"/>
          <w:u w:val="single"/>
        </w:rPr>
        <w:t xml:space="preserve">. </w:t>
      </w:r>
      <w:r>
        <w:rPr>
          <w:rStyle w:val="Emphasis"/>
        </w:rPr>
        <w:t xml:space="preserve">But </w:t>
      </w:r>
      <w:r>
        <w:rPr>
          <w:rStyle w:val="Emphasis"/>
          <w:highlight w:val="green"/>
        </w:rPr>
        <w:t>how could</w:t>
      </w:r>
      <w:r>
        <w:rPr>
          <w:rStyle w:val="Emphasis"/>
        </w:rPr>
        <w:t xml:space="preserve"> that reason ever explain any action of mine? Could the </w:t>
      </w:r>
      <w:r>
        <w:rPr>
          <w:rStyle w:val="Emphasis"/>
          <w:highlight w:val="green"/>
        </w:rPr>
        <w:t>external reason</w:t>
      </w:r>
      <w:r>
        <w:rPr>
          <w:rStyle w:val="Emphasis"/>
        </w:rPr>
        <w:t xml:space="preserve"> even </w:t>
      </w:r>
      <w:r>
        <w:rPr>
          <w:rStyle w:val="Emphasis"/>
          <w:highlight w:val="green"/>
        </w:rPr>
        <w:t>explain</w:t>
      </w:r>
      <w:r>
        <w:rPr>
          <w:rStyle w:val="Emphasis"/>
        </w:rPr>
        <w:t xml:space="preserve"> my [</w:t>
      </w:r>
      <w:r>
        <w:rPr>
          <w:rStyle w:val="Emphasis"/>
          <w:highlight w:val="green"/>
        </w:rPr>
        <w:t>action</w:t>
      </w:r>
      <w:r>
        <w:rPr>
          <w:rStyle w:val="Emphasis"/>
        </w:rPr>
        <w:t>] from drinking?</w:t>
      </w:r>
      <w:r>
        <w:rPr>
          <w:szCs w:val="26"/>
        </w:rPr>
        <w:t xml:space="preserve"> </w:t>
      </w:r>
      <w:r>
        <w:rPr>
          <w:color w:val="000000"/>
          <w:szCs w:val="26"/>
        </w:rPr>
        <w:t>Clearly,</w:t>
      </w:r>
      <w:r>
        <w:rPr>
          <w:szCs w:val="26"/>
        </w:rPr>
        <w:t xml:space="preserve"> </w:t>
      </w:r>
      <w:r>
        <w:rPr>
          <w:color w:val="000000"/>
          <w:szCs w:val="26"/>
        </w:rPr>
        <w:t>in order to explain</w:t>
      </w:r>
      <w:r>
        <w:rPr>
          <w:color w:val="000000"/>
          <w:sz w:val="26"/>
          <w:szCs w:val="26"/>
          <w:u w:val="single"/>
        </w:rPr>
        <w:t xml:space="preserve"> </w:t>
      </w:r>
      <w:r>
        <w:rPr>
          <w:rStyle w:val="Emphasis"/>
        </w:rPr>
        <w:t xml:space="preserve">it the external </w:t>
      </w:r>
      <w:r>
        <w:rPr>
          <w:rStyle w:val="Emphasis"/>
          <w:highlight w:val="green"/>
        </w:rPr>
        <w:t>reason must have</w:t>
      </w:r>
      <w:r>
        <w:rPr>
          <w:rStyle w:val="Emphasis"/>
        </w:rPr>
        <w:t xml:space="preserve"> some </w:t>
      </w:r>
      <w:r>
        <w:rPr>
          <w:rStyle w:val="Emphasis"/>
          <w:highlight w:val="green"/>
        </w:rPr>
        <w:t>causal</w:t>
      </w:r>
      <w:r>
        <w:rPr>
          <w:rStyle w:val="Emphasis"/>
        </w:rPr>
        <w:t xml:space="preserve">ly efficacious </w:t>
      </w:r>
      <w:r>
        <w:rPr>
          <w:rStyle w:val="Emphasis"/>
          <w:highlight w:val="green"/>
        </w:rPr>
        <w:t>role [in]</w:t>
      </w:r>
      <w:r>
        <w:rPr>
          <w:rStyle w:val="Emphasis"/>
        </w:rPr>
        <w:t xml:space="preserve"> among the antecedents of the </w:t>
      </w:r>
      <w:r>
        <w:rPr>
          <w:rStyle w:val="Emphasis"/>
          <w:highlight w:val="green"/>
        </w:rPr>
        <w:t>action</w:t>
      </w:r>
      <w:r>
        <w:rPr>
          <w:rStyle w:val="Emphasis"/>
        </w:rPr>
        <w:t xml:space="preserve"> (in this case, an omission) — l must have. in some manner. "internalized" it.</w:t>
      </w:r>
      <w:r>
        <w:rPr>
          <w:szCs w:val="26"/>
        </w:rPr>
        <w:t xml:space="preserve"> </w:t>
      </w:r>
      <w:r>
        <w:rPr>
          <w:color w:val="000000"/>
          <w:szCs w:val="26"/>
        </w:rPr>
        <w:t xml:space="preserve">The only possibility, it would seem, consistent with its being an external reason, is that I believe the external reason claim [but] : I believe that the coffee is </w:t>
      </w:r>
      <w:proofErr w:type="spellStart"/>
      <w:r>
        <w:rPr>
          <w:color w:val="000000"/>
          <w:szCs w:val="26"/>
        </w:rPr>
        <w:t>tapu</w:t>
      </w:r>
      <w:proofErr w:type="spellEnd"/>
      <w:r>
        <w:rPr>
          <w:color w:val="000000"/>
          <w:szCs w:val="26"/>
        </w:rPr>
        <w:t>. There's no doubting that such a belief can play a role in explaining actions - including my refraining from drinking the coffee. The question is whether the</w:t>
      </w:r>
      <w:r>
        <w:rPr>
          <w:szCs w:val="26"/>
        </w:rPr>
        <w:t xml:space="preserve"> </w:t>
      </w:r>
      <w:r>
        <w:rPr>
          <w:b/>
          <w:color w:val="000000"/>
          <w:sz w:val="26"/>
          <w:szCs w:val="26"/>
          <w:highlight w:val="green"/>
          <w:u w:val="single"/>
        </w:rPr>
        <w:t>belief</w:t>
      </w:r>
      <w:r>
        <w:rPr>
          <w:b/>
          <w:color w:val="000000"/>
          <w:sz w:val="26"/>
          <w:szCs w:val="26"/>
          <w:u w:val="single"/>
        </w:rPr>
        <w:t xml:space="preserve"> alone </w:t>
      </w:r>
      <w:r>
        <w:rPr>
          <w:b/>
          <w:color w:val="000000"/>
          <w:sz w:val="26"/>
          <w:szCs w:val="26"/>
          <w:highlight w:val="green"/>
          <w:u w:val="single"/>
        </w:rPr>
        <w:t>can[not]</w:t>
      </w:r>
      <w:r>
        <w:rPr>
          <w:b/>
          <w:color w:val="000000"/>
          <w:sz w:val="26"/>
          <w:szCs w:val="26"/>
          <w:u w:val="single"/>
        </w:rPr>
        <w:t xml:space="preserve"> </w:t>
      </w:r>
      <w:r>
        <w:rPr>
          <w:b/>
          <w:color w:val="000000"/>
          <w:sz w:val="26"/>
          <w:szCs w:val="26"/>
          <w:highlight w:val="green"/>
          <w:u w:val="single"/>
        </w:rPr>
        <w:t>produce action</w:t>
      </w:r>
      <w:r>
        <w:rPr>
          <w:color w:val="000000"/>
          <w:szCs w:val="26"/>
        </w:rPr>
        <w:t>, to which the correct answer is “No.” A very familiar and eminently sensible view says that</w:t>
      </w:r>
      <w:r>
        <w:rPr>
          <w:szCs w:val="26"/>
        </w:rPr>
        <w:t xml:space="preserve"> </w:t>
      </w:r>
      <w:r>
        <w:rPr>
          <w:b/>
          <w:color w:val="000000"/>
          <w:sz w:val="26"/>
          <w:szCs w:val="26"/>
          <w:highlight w:val="green"/>
          <w:u w:val="single"/>
        </w:rPr>
        <w:t xml:space="preserve">in </w:t>
      </w:r>
      <w:r>
        <w:rPr>
          <w:rStyle w:val="Emphasis"/>
          <w:highlight w:val="green"/>
        </w:rPr>
        <w:t>order to explain</w:t>
      </w:r>
      <w:r>
        <w:rPr>
          <w:rStyle w:val="Emphasis"/>
        </w:rPr>
        <w:t xml:space="preserve"> an </w:t>
      </w:r>
      <w:r>
        <w:rPr>
          <w:rStyle w:val="Emphasis"/>
          <w:highlight w:val="green"/>
        </w:rPr>
        <w:t>action</w:t>
      </w:r>
      <w:r>
        <w:rPr>
          <w:rStyle w:val="Emphasis"/>
        </w:rPr>
        <w:t xml:space="preserve"> the </w:t>
      </w:r>
      <w:r>
        <w:rPr>
          <w:rStyle w:val="Emphasis"/>
          <w:highlight w:val="green"/>
        </w:rPr>
        <w:t>belief must couple with desires</w:t>
      </w:r>
      <w:r>
        <w:rPr>
          <w:rStyle w:val="Emphasis"/>
        </w:rPr>
        <w:t xml:space="preserve"> (such that those same desires had in the absence of the belief would not have resulted in the action).</w:t>
      </w:r>
      <w:r>
        <w:rPr>
          <w:color w:val="000000"/>
          <w:szCs w:val="26"/>
        </w:rPr>
        <w:t xml:space="preserve"> And this seems correct: if I believe that the coffee is [bad] </w:t>
      </w:r>
      <w:proofErr w:type="spellStart"/>
      <w:r>
        <w:rPr>
          <w:color w:val="000000"/>
          <w:szCs w:val="26"/>
        </w:rPr>
        <w:t>tapu</w:t>
      </w:r>
      <w:proofErr w:type="spellEnd"/>
      <w:r>
        <w:rPr>
          <w:color w:val="000000"/>
          <w:szCs w:val="26"/>
        </w:rPr>
        <w:t xml:space="preserve"> but really just don’t care about that, then I will not refrain from drinking it. So in order</w:t>
      </w:r>
      <w:r>
        <w:rPr>
          <w:color w:val="000000"/>
          <w:sz w:val="26"/>
          <w:szCs w:val="26"/>
          <w:u w:val="single"/>
        </w:rPr>
        <w:t xml:space="preserve"> </w:t>
      </w:r>
      <w:r>
        <w:rPr>
          <w:color w:val="000000"/>
          <w:szCs w:val="26"/>
        </w:rPr>
        <w:t>for the belief to explain action it must couple with [desire]</w:t>
      </w:r>
      <w:r>
        <w:rPr>
          <w:color w:val="000000"/>
          <w:sz w:val="26"/>
          <w:szCs w:val="26"/>
          <w:u w:val="single"/>
        </w:rPr>
        <w:t xml:space="preserve"> </w:t>
      </w:r>
      <w:r>
        <w:rPr>
          <w:color w:val="000000"/>
          <w:szCs w:val="26"/>
        </w:rPr>
        <w:t xml:space="preserve">elements - </w:t>
      </w:r>
      <w:r>
        <w:rPr>
          <w:rStyle w:val="Emphasis"/>
        </w:rPr>
        <w:t xml:space="preserve">but in that case the putative </w:t>
      </w:r>
      <w:r>
        <w:rPr>
          <w:rStyle w:val="Emphasis"/>
          <w:highlight w:val="green"/>
        </w:rPr>
        <w:t>external reason collapses into</w:t>
      </w:r>
      <w:r>
        <w:rPr>
          <w:rStyle w:val="Emphasis"/>
        </w:rPr>
        <w:t xml:space="preserve"> an </w:t>
      </w:r>
      <w:r>
        <w:rPr>
          <w:rStyle w:val="Emphasis"/>
          <w:highlight w:val="green"/>
        </w:rPr>
        <w:t>internal</w:t>
      </w:r>
      <w:r>
        <w:rPr>
          <w:rStyle w:val="Emphasis"/>
        </w:rPr>
        <w:t xml:space="preserve"> one.3</w:t>
      </w:r>
    </w:p>
    <w:p w14:paraId="39C04246" w14:textId="77777777" w:rsidR="007454E9" w:rsidRPr="007454E9" w:rsidRDefault="007454E9" w:rsidP="007454E9">
      <w:pPr>
        <w:pStyle w:val="Heading4"/>
        <w:rPr>
          <w:rFonts w:eastAsia="Times New Roman"/>
          <w:bCs/>
        </w:rPr>
      </w:pPr>
      <w:r w:rsidRPr="007454E9">
        <w:rPr>
          <w:rFonts w:eastAsia="Times New Roman" w:cs="Calibri"/>
          <w:bCs/>
        </w:rPr>
        <w:t xml:space="preserve">Additionally, agents can only be motivated by their own desires; not externally because </w:t>
      </w:r>
      <w:r w:rsidRPr="007454E9">
        <w:rPr>
          <w:rFonts w:eastAsia="Times New Roman"/>
          <w:bCs/>
        </w:rPr>
        <w:t xml:space="preserve">A] </w:t>
      </w:r>
      <w:r w:rsidRPr="007454E9">
        <w:rPr>
          <w:rFonts w:eastAsia="Times New Roman"/>
          <w:bCs/>
          <w:u w:val="single"/>
        </w:rPr>
        <w:t>Empirical uncertainty</w:t>
      </w:r>
      <w:r w:rsidRPr="007454E9">
        <w:rPr>
          <w:rFonts w:eastAsia="Times New Roman"/>
          <w:bCs/>
        </w:rPr>
        <w:t xml:space="preserve">- </w:t>
      </w:r>
      <w:r w:rsidRPr="007454E9">
        <w:rPr>
          <w:bCs/>
        </w:rPr>
        <w:t xml:space="preserve">evil demon could deceive us, dreaming, simulation, and inability to know others’ experience make externalism an unreliable B] Because individuals have unlimited wants and those are not communicated C] </w:t>
      </w:r>
      <w:r w:rsidRPr="007454E9">
        <w:rPr>
          <w:bCs/>
          <w:u w:val="single"/>
        </w:rPr>
        <w:t>Egoism</w:t>
      </w:r>
      <w:r w:rsidRPr="007454E9">
        <w:rPr>
          <w:bCs/>
        </w:rPr>
        <w:t xml:space="preserve">- we only care about our </w:t>
      </w:r>
      <w:r w:rsidRPr="007454E9">
        <w:rPr>
          <w:bCs/>
          <w:u w:val="single"/>
        </w:rPr>
        <w:t>own desires</w:t>
      </w:r>
      <w:r w:rsidRPr="007454E9">
        <w:rPr>
          <w:bCs/>
        </w:rPr>
        <w:t xml:space="preserve"> as individuals are self-interested and don’t care about helping others, even if we did know how to help.</w:t>
      </w:r>
    </w:p>
    <w:p w14:paraId="1FBB56D1" w14:textId="77777777" w:rsidR="007454E9" w:rsidRPr="007454E9" w:rsidRDefault="007454E9" w:rsidP="007454E9">
      <w:pPr>
        <w:pStyle w:val="Heading4"/>
        <w:rPr>
          <w:rFonts w:eastAsia="Times New Roman" w:cs="Calibri"/>
          <w:bCs/>
        </w:rPr>
      </w:pPr>
      <w:r w:rsidRPr="007454E9">
        <w:rPr>
          <w:rFonts w:eastAsia="Times New Roman" w:cs="Calibri"/>
          <w:bCs/>
        </w:rPr>
        <w:t xml:space="preserve">Only a contractarian system that derives principles of mutual restraint from individuals’ self-interest account for this fact because contractarian principles are necessarily in the interest of all parties involved because they wouldn’t </w:t>
      </w:r>
      <w:r w:rsidRPr="007454E9">
        <w:rPr>
          <w:rFonts w:eastAsia="Times New Roman" w:cs="Calibri"/>
          <w:bCs/>
          <w:u w:val="single"/>
        </w:rPr>
        <w:t>constrain their action against their will</w:t>
      </w:r>
      <w:r w:rsidRPr="007454E9">
        <w:rPr>
          <w:rFonts w:eastAsia="Times New Roman" w:cs="Calibri"/>
          <w:bCs/>
        </w:rPr>
        <w:t>.</w:t>
      </w:r>
    </w:p>
    <w:p w14:paraId="70FE4C2A" w14:textId="77777777" w:rsidR="007454E9" w:rsidRDefault="007454E9" w:rsidP="007454E9">
      <w:pPr>
        <w:rPr>
          <w:sz w:val="18"/>
          <w:szCs w:val="18"/>
        </w:rPr>
      </w:pPr>
      <w:r>
        <w:rPr>
          <w:b/>
          <w:bCs/>
          <w:sz w:val="26"/>
          <w:szCs w:val="26"/>
        </w:rPr>
        <w:t>Gauthier 86</w:t>
      </w:r>
      <w:r>
        <w:t xml:space="preserve"> </w:t>
      </w:r>
      <w:r>
        <w:rPr>
          <w:sz w:val="18"/>
          <w:szCs w:val="18"/>
        </w:rPr>
        <w:t xml:space="preserve">Gauthier, David P. </w:t>
      </w:r>
      <w:r>
        <w:rPr>
          <w:i/>
          <w:sz w:val="18"/>
          <w:szCs w:val="18"/>
        </w:rPr>
        <w:t>Morals by Agreement</w:t>
      </w:r>
      <w:r>
        <w:rPr>
          <w:sz w:val="18"/>
          <w:szCs w:val="18"/>
        </w:rPr>
        <w:t>. Oxford: Clarendon, 1986. Print.</w:t>
      </w:r>
    </w:p>
    <w:p w14:paraId="66BCE8F5" w14:textId="77777777" w:rsidR="007454E9" w:rsidRDefault="007454E9" w:rsidP="007454E9">
      <w:pPr>
        <w:widowControl w:val="0"/>
        <w:tabs>
          <w:tab w:val="left" w:pos="2640"/>
        </w:tabs>
        <w:ind w:right="432"/>
        <w:rPr>
          <w:b/>
          <w:iCs/>
          <w:sz w:val="26"/>
          <w:u w:val="single"/>
        </w:rPr>
      </w:pPr>
      <w:r>
        <w:rPr>
          <w:rStyle w:val="Emphasis"/>
        </w:rPr>
        <w:t xml:space="preserve">Moral </w:t>
      </w:r>
      <w:r>
        <w:rPr>
          <w:rStyle w:val="Emphasis"/>
          <w:highlight w:val="green"/>
        </w:rPr>
        <w:t>principles are</w:t>
      </w:r>
      <w:r>
        <w:rPr>
          <w:rStyle w:val="Emphasis"/>
        </w:rPr>
        <w:t xml:space="preserve"> introduced as the </w:t>
      </w:r>
      <w:r>
        <w:rPr>
          <w:rStyle w:val="Emphasis"/>
          <w:highlight w:val="green"/>
        </w:rPr>
        <w:t>objects of</w:t>
      </w:r>
      <w:r>
        <w:rPr>
          <w:rStyle w:val="Emphasis"/>
        </w:rPr>
        <w:t xml:space="preserve"> full voluntary ex ante </w:t>
      </w:r>
      <w:r>
        <w:rPr>
          <w:rStyle w:val="Emphasis"/>
          <w:highlight w:val="green"/>
        </w:rPr>
        <w:t>agreement among</w:t>
      </w:r>
      <w:r>
        <w:rPr>
          <w:rStyle w:val="Emphasis"/>
        </w:rPr>
        <w:t xml:space="preserve"> rational </w:t>
      </w:r>
      <w:r>
        <w:rPr>
          <w:rStyle w:val="Emphasis"/>
          <w:highlight w:val="green"/>
        </w:rPr>
        <w:t>persons</w:t>
      </w:r>
      <w:r>
        <w:rPr>
          <w:rStyle w:val="Emphasis"/>
        </w:rPr>
        <w:t>.  Su</w:t>
      </w:r>
      <w:r>
        <w:rPr>
          <w:b/>
          <w:color w:val="000000"/>
          <w:sz w:val="26"/>
          <w:szCs w:val="26"/>
          <w:u w:val="single"/>
        </w:rPr>
        <w:t>ch agreement is hypothetical,</w:t>
      </w:r>
      <w:r>
        <w:rPr>
          <w:color w:val="000000"/>
          <w:sz w:val="26"/>
          <w:szCs w:val="26"/>
          <w:u w:val="single"/>
        </w:rPr>
        <w:t xml:space="preserve"> </w:t>
      </w:r>
      <w:r>
        <w:rPr>
          <w:color w:val="000000"/>
          <w:szCs w:val="26"/>
        </w:rPr>
        <w:t>in supposing a pre-moral context for the adoption of moral rules and practices.</w:t>
      </w:r>
      <w:r>
        <w:rPr>
          <w:b/>
          <w:color w:val="000000"/>
          <w:sz w:val="26"/>
          <w:szCs w:val="26"/>
          <w:u w:val="single"/>
        </w:rPr>
        <w:t xml:space="preserve">  But the </w:t>
      </w:r>
      <w:r>
        <w:rPr>
          <w:b/>
          <w:color w:val="000000"/>
          <w:sz w:val="26"/>
          <w:szCs w:val="26"/>
          <w:highlight w:val="green"/>
          <w:u w:val="single"/>
        </w:rPr>
        <w:t>parties to agreement are real</w:t>
      </w:r>
      <w:r>
        <w:rPr>
          <w:b/>
          <w:color w:val="000000"/>
          <w:sz w:val="26"/>
          <w:szCs w:val="26"/>
          <w:u w:val="single"/>
        </w:rPr>
        <w:t xml:space="preserve">, </w:t>
      </w:r>
      <w:r>
        <w:rPr>
          <w:color w:val="000000"/>
          <w:szCs w:val="26"/>
        </w:rPr>
        <w:t>determinate individuals,</w:t>
      </w:r>
      <w:r>
        <w:rPr>
          <w:b/>
          <w:color w:val="000000"/>
          <w:szCs w:val="26"/>
        </w:rPr>
        <w:t xml:space="preserve"> </w:t>
      </w:r>
      <w:r>
        <w:rPr>
          <w:b/>
          <w:color w:val="000000"/>
          <w:sz w:val="26"/>
          <w:szCs w:val="26"/>
          <w:highlight w:val="green"/>
          <w:u w:val="single"/>
        </w:rPr>
        <w:t>distinguished by</w:t>
      </w:r>
      <w:r>
        <w:rPr>
          <w:b/>
          <w:color w:val="000000"/>
          <w:sz w:val="26"/>
          <w:szCs w:val="26"/>
          <w:u w:val="single"/>
        </w:rPr>
        <w:t xml:space="preserve"> their </w:t>
      </w:r>
      <w:r>
        <w:rPr>
          <w:color w:val="000000"/>
          <w:szCs w:val="26"/>
        </w:rPr>
        <w:t>capacities,</w:t>
      </w:r>
      <w:r>
        <w:rPr>
          <w:b/>
          <w:color w:val="000000"/>
          <w:szCs w:val="26"/>
        </w:rPr>
        <w:t xml:space="preserve"> </w:t>
      </w:r>
      <w:r>
        <w:rPr>
          <w:b/>
          <w:color w:val="000000"/>
          <w:sz w:val="26"/>
          <w:szCs w:val="26"/>
          <w:u w:val="single"/>
        </w:rPr>
        <w:t xml:space="preserve">situations, and </w:t>
      </w:r>
      <w:r>
        <w:rPr>
          <w:b/>
          <w:color w:val="000000"/>
          <w:sz w:val="26"/>
          <w:szCs w:val="26"/>
          <w:highlight w:val="green"/>
          <w:u w:val="single"/>
        </w:rPr>
        <w:t>concerns</w:t>
      </w:r>
      <w:r>
        <w:rPr>
          <w:b/>
          <w:color w:val="000000"/>
          <w:sz w:val="26"/>
          <w:szCs w:val="26"/>
          <w:u w:val="single"/>
        </w:rPr>
        <w:t>.</w:t>
      </w:r>
      <w:r>
        <w:rPr>
          <w:color w:val="000000"/>
          <w:szCs w:val="26"/>
        </w:rPr>
        <w:t xml:space="preserve">  In so far as</w:t>
      </w:r>
      <w:r>
        <w:rPr>
          <w:b/>
          <w:color w:val="000000"/>
          <w:szCs w:val="26"/>
        </w:rPr>
        <w:t xml:space="preserve"> </w:t>
      </w:r>
      <w:r>
        <w:rPr>
          <w:b/>
          <w:color w:val="000000"/>
          <w:sz w:val="26"/>
          <w:szCs w:val="26"/>
          <w:u w:val="single"/>
        </w:rPr>
        <w:t>[</w:t>
      </w:r>
      <w:r>
        <w:rPr>
          <w:rStyle w:val="Emphasis"/>
        </w:rPr>
        <w:t xml:space="preserve">Since] they would </w:t>
      </w:r>
      <w:r>
        <w:rPr>
          <w:rStyle w:val="Emphasis"/>
          <w:highlight w:val="green"/>
        </w:rPr>
        <w:t>agree to constraints on</w:t>
      </w:r>
      <w:r>
        <w:rPr>
          <w:rStyle w:val="Emphasis"/>
        </w:rPr>
        <w:t xml:space="preserve"> their </w:t>
      </w:r>
      <w:r>
        <w:rPr>
          <w:rStyle w:val="Emphasis"/>
          <w:highlight w:val="green"/>
        </w:rPr>
        <w:t>choices</w:t>
      </w:r>
      <w:r>
        <w:rPr>
          <w:rStyle w:val="Emphasis"/>
        </w:rPr>
        <w:t xml:space="preserve">, restraining their pursuit of their own interests, they </w:t>
      </w:r>
      <w:r>
        <w:rPr>
          <w:rStyle w:val="Emphasis"/>
          <w:highlight w:val="green"/>
        </w:rPr>
        <w:t>acknowledge</w:t>
      </w:r>
      <w:r>
        <w:rPr>
          <w:rStyle w:val="Emphasis"/>
        </w:rPr>
        <w:t xml:space="preserve"> a distinction between </w:t>
      </w:r>
      <w:r>
        <w:rPr>
          <w:rStyle w:val="Emphasis"/>
          <w:highlight w:val="green"/>
        </w:rPr>
        <w:t>what they may and</w:t>
      </w:r>
      <w:r>
        <w:rPr>
          <w:rStyle w:val="Emphasis"/>
        </w:rPr>
        <w:t xml:space="preserve"> </w:t>
      </w:r>
      <w:r>
        <w:rPr>
          <w:rStyle w:val="Emphasis"/>
          <w:highlight w:val="green"/>
        </w:rPr>
        <w:t>may not do</w:t>
      </w:r>
      <w:r>
        <w:rPr>
          <w:rStyle w:val="Emphasis"/>
        </w:rPr>
        <w:t xml:space="preserve">.  As rational persons understanding the structure of their interaction, they </w:t>
      </w:r>
      <w:r>
        <w:rPr>
          <w:rStyle w:val="Emphasis"/>
          <w:highlight w:val="green"/>
        </w:rPr>
        <w:t>recognize</w:t>
      </w:r>
      <w:r>
        <w:rPr>
          <w:rStyle w:val="Emphasis"/>
        </w:rPr>
        <w:t xml:space="preserve"> for </w:t>
      </w:r>
      <w:r>
        <w:rPr>
          <w:rStyle w:val="Emphasis"/>
          <w:highlight w:val="green"/>
        </w:rPr>
        <w:t>mutual constraint</w:t>
      </w:r>
      <w:r>
        <w:rPr>
          <w:rStyle w:val="Emphasis"/>
        </w:rPr>
        <w:t>, and so for a moral dimension in their affairs.</w:t>
      </w:r>
    </w:p>
    <w:p w14:paraId="7841E906" w14:textId="77777777" w:rsidR="007454E9" w:rsidRPr="007454E9" w:rsidRDefault="007454E9" w:rsidP="007454E9">
      <w:pPr>
        <w:pStyle w:val="Heading4"/>
        <w:rPr>
          <w:rFonts w:eastAsia="Times New Roman" w:cs="Calibri"/>
          <w:bCs/>
        </w:rPr>
      </w:pPr>
      <w:r w:rsidRPr="007454E9">
        <w:rPr>
          <w:rFonts w:eastAsia="Times New Roman" w:cs="Calibri"/>
          <w:bCs/>
        </w:rPr>
        <w:t xml:space="preserve">Additionally, self-interest is </w:t>
      </w:r>
      <w:r w:rsidRPr="007454E9">
        <w:rPr>
          <w:rFonts w:eastAsia="Times New Roman" w:cs="Calibri"/>
          <w:bCs/>
          <w:u w:val="single"/>
        </w:rPr>
        <w:t>determined</w:t>
      </w:r>
      <w:r w:rsidRPr="007454E9">
        <w:rPr>
          <w:rFonts w:eastAsia="Times New Roman" w:cs="Calibri"/>
          <w:bCs/>
        </w:rPr>
        <w:t xml:space="preserve"> at the time of the original decision to rise to a norm of mutual self-restraint. For example, I might say that eating ice cream is in my self-interest because I’m hungry even if it will lead to </w:t>
      </w:r>
      <w:r w:rsidRPr="007454E9">
        <w:rPr>
          <w:rFonts w:eastAsia="Times New Roman" w:cs="Calibri"/>
          <w:bCs/>
          <w:u w:val="single"/>
        </w:rPr>
        <w:t>extinction</w:t>
      </w:r>
      <w:r w:rsidRPr="007454E9">
        <w:rPr>
          <w:rFonts w:eastAsia="Times New Roman" w:cs="Calibri"/>
          <w:bCs/>
        </w:rPr>
        <w:t xml:space="preserve"> somehow in the future.</w:t>
      </w:r>
    </w:p>
    <w:p w14:paraId="13958C36" w14:textId="77777777" w:rsidR="007454E9" w:rsidRPr="007454E9" w:rsidRDefault="007454E9" w:rsidP="007454E9">
      <w:pPr>
        <w:pStyle w:val="Heading4"/>
        <w:rPr>
          <w:rFonts w:eastAsia="Times New Roman"/>
          <w:bCs/>
        </w:rPr>
      </w:pPr>
      <w:r w:rsidRPr="007454E9">
        <w:rPr>
          <w:rFonts w:eastAsia="Times New Roman"/>
          <w:bCs/>
        </w:rPr>
        <w:t>Thus, the standard is consistency with contractarian principles of mutual restraint, defined as the principles by which individuals constrain their actions with the belief that doing so would serve their self-interest.</w:t>
      </w:r>
    </w:p>
    <w:p w14:paraId="6B309F00" w14:textId="77777777" w:rsidR="007454E9" w:rsidRPr="007454E9" w:rsidRDefault="007454E9" w:rsidP="007454E9">
      <w:pPr>
        <w:pStyle w:val="Heading4"/>
        <w:rPr>
          <w:rFonts w:eastAsia="Times New Roman" w:cs="Calibri"/>
          <w:bCs/>
        </w:rPr>
      </w:pPr>
      <w:r w:rsidRPr="007454E9">
        <w:rPr>
          <w:rFonts w:eastAsia="Times New Roman" w:cs="Calibri"/>
          <w:bCs/>
        </w:rPr>
        <w:t>Prefer additionally:</w:t>
      </w:r>
    </w:p>
    <w:p w14:paraId="4350A35C" w14:textId="77777777" w:rsidR="007454E9" w:rsidRPr="007454E9" w:rsidRDefault="007454E9" w:rsidP="007454E9">
      <w:pPr>
        <w:pStyle w:val="Heading4"/>
        <w:rPr>
          <w:rFonts w:eastAsia="Times New Roman" w:cs="Calibri"/>
          <w:bCs/>
        </w:rPr>
      </w:pPr>
      <w:r w:rsidRPr="007454E9">
        <w:rPr>
          <w:rFonts w:eastAsia="Times New Roman" w:cs="Calibri"/>
          <w:bCs/>
        </w:rPr>
        <w:t xml:space="preserve">1] </w:t>
      </w:r>
      <w:r w:rsidRPr="007454E9">
        <w:rPr>
          <w:rFonts w:eastAsia="Times New Roman" w:cs="Calibri"/>
          <w:bCs/>
          <w:u w:val="single"/>
        </w:rPr>
        <w:t>Consent</w:t>
      </w:r>
      <w:r w:rsidRPr="007454E9">
        <w:rPr>
          <w:rFonts w:eastAsia="Times New Roman" w:cs="Calibri"/>
          <w:bCs/>
        </w:rPr>
        <w:t>- contractarianism is based on consent which determines what qualifies as a net good or harm. Moral theories must be based in consent otherwise actions could never be determinate.</w:t>
      </w:r>
    </w:p>
    <w:p w14:paraId="0797CAAE" w14:textId="77777777" w:rsidR="007454E9" w:rsidRDefault="007454E9" w:rsidP="007454E9">
      <w:pPr>
        <w:shd w:val="clear" w:color="auto" w:fill="FFFFFF"/>
        <w:rPr>
          <w:color w:val="222222"/>
          <w:sz w:val="18"/>
          <w:szCs w:val="18"/>
        </w:rPr>
      </w:pPr>
      <w:r>
        <w:rPr>
          <w:b/>
          <w:color w:val="222222"/>
          <w:sz w:val="26"/>
          <w:szCs w:val="26"/>
        </w:rPr>
        <w:t>Enoch 15</w:t>
      </w:r>
      <w:r>
        <w:rPr>
          <w:color w:val="222222"/>
        </w:rPr>
        <w:t xml:space="preserve"> </w:t>
      </w:r>
      <w:r>
        <w:rPr>
          <w:color w:val="222222"/>
          <w:sz w:val="18"/>
          <w:szCs w:val="18"/>
        </w:rPr>
        <w:t>David Enoch. “Against Public Reason.” Central European University. 2015.</w:t>
      </w:r>
    </w:p>
    <w:p w14:paraId="654728E9" w14:textId="77777777" w:rsidR="007454E9" w:rsidRDefault="007454E9" w:rsidP="007454E9">
      <w:pPr>
        <w:shd w:val="clear" w:color="auto" w:fill="FFFFFF"/>
        <w:rPr>
          <w:color w:val="222222"/>
          <w:szCs w:val="26"/>
        </w:rPr>
      </w:pPr>
      <w:r>
        <w:rPr>
          <w:rStyle w:val="Emphasis"/>
        </w:rPr>
        <w:t>Recall the characteristic feature of </w:t>
      </w:r>
      <w:r>
        <w:rPr>
          <w:rStyle w:val="Emphasis"/>
          <w:highlight w:val="green"/>
        </w:rPr>
        <w:t>public reason accounts</w:t>
      </w:r>
      <w:r>
        <w:rPr>
          <w:rStyle w:val="Emphasis"/>
        </w:rPr>
        <w:t xml:space="preserve"> – in order to reconcile liberty and authority, they require that the </w:t>
      </w:r>
      <w:r>
        <w:rPr>
          <w:rStyle w:val="Emphasis"/>
          <w:highlight w:val="green"/>
        </w:rPr>
        <w:t>relevant</w:t>
      </w:r>
      <w:r>
        <w:rPr>
          <w:rStyle w:val="Emphasis"/>
        </w:rPr>
        <w:t xml:space="preserve"> </w:t>
      </w:r>
      <w:r>
        <w:rPr>
          <w:rStyle w:val="Emphasis"/>
          <w:highlight w:val="green"/>
        </w:rPr>
        <w:t>authority</w:t>
      </w:r>
      <w:r>
        <w:rPr>
          <w:rStyle w:val="Emphasis"/>
        </w:rPr>
        <w:t xml:space="preserve"> or principles be </w:t>
      </w:r>
      <w:r>
        <w:rPr>
          <w:rStyle w:val="Emphasis"/>
          <w:highlight w:val="green"/>
        </w:rPr>
        <w:t>justified to all</w:t>
      </w:r>
      <w:r>
        <w:rPr>
          <w:rStyle w:val="Emphasis"/>
        </w:rPr>
        <w:t xml:space="preserve"> those </w:t>
      </w:r>
      <w:r>
        <w:rPr>
          <w:rStyle w:val="Emphasis"/>
          <w:highlight w:val="green"/>
        </w:rPr>
        <w:t>subject</w:t>
      </w:r>
      <w:r>
        <w:rPr>
          <w:rStyle w:val="Emphasis"/>
        </w:rPr>
        <w:t xml:space="preserve"> to the </w:t>
      </w:r>
      <w:proofErr w:type="spellStart"/>
      <w:r>
        <w:rPr>
          <w:rStyle w:val="Emphasis"/>
        </w:rPr>
        <w:t>authority.And</w:t>
      </w:r>
      <w:proofErr w:type="spellEnd"/>
      <w:r>
        <w:rPr>
          <w:rStyle w:val="Emphasis"/>
        </w:rPr>
        <w:t xml:space="preserve"> while </w:t>
      </w:r>
      <w:r>
        <w:rPr>
          <w:rStyle w:val="Emphasis"/>
          <w:highlight w:val="green"/>
        </w:rPr>
        <w:t>falling short of</w:t>
      </w:r>
      <w:r>
        <w:rPr>
          <w:rStyle w:val="Emphasis"/>
        </w:rPr>
        <w:t> requiring </w:t>
      </w:r>
      <w:r>
        <w:rPr>
          <w:rStyle w:val="Emphasis"/>
          <w:highlight w:val="green"/>
        </w:rPr>
        <w:t>consent</w:t>
      </w:r>
      <w:r>
        <w:rPr>
          <w:rStyle w:val="Emphasis"/>
        </w:rPr>
        <w:t>, this requirement does require some kind of engagement of the subjects as they actually are. But this </w:t>
      </w:r>
      <w:r>
        <w:rPr>
          <w:rStyle w:val="Emphasis"/>
          <w:highlight w:val="green"/>
        </w:rPr>
        <w:t>creates</w:t>
      </w:r>
      <w:r>
        <w:rPr>
          <w:rStyle w:val="Emphasis"/>
        </w:rPr>
        <w:t xml:space="preserve"> a </w:t>
      </w:r>
      <w:r>
        <w:rPr>
          <w:rStyle w:val="Emphasis"/>
          <w:highlight w:val="green"/>
        </w:rPr>
        <w:t>problem</w:t>
      </w:r>
      <w:r>
        <w:rPr>
          <w:rStyle w:val="Emphasis"/>
        </w:rPr>
        <w:t>,</w:t>
      </w:r>
      <w:r>
        <w:rPr>
          <w:color w:val="222222"/>
          <w:sz w:val="26"/>
          <w:szCs w:val="26"/>
          <w:u w:val="single"/>
        </w:rPr>
        <w:t> </w:t>
      </w:r>
      <w:r>
        <w:rPr>
          <w:color w:val="222222"/>
          <w:szCs w:val="26"/>
        </w:rPr>
        <w:t>at least in the context of hoping to vindicate some contemporary states. The problem is that </w:t>
      </w:r>
      <w:r>
        <w:rPr>
          <w:rStyle w:val="Emphasis"/>
        </w:rPr>
        <w:t>actual citizens of actual large-scale contemporary states are a very varied bunch. Different people are committed</w:t>
      </w:r>
      <w:r>
        <w:rPr>
          <w:color w:val="222222"/>
          <w:sz w:val="26"/>
          <w:szCs w:val="26"/>
          <w:u w:val="single"/>
        </w:rPr>
        <w:t> </w:t>
      </w:r>
      <w:r>
        <w:rPr>
          <w:color w:val="222222"/>
          <w:szCs w:val="26"/>
        </w:rPr>
        <w:t>– sometimes even in the deepest ways – </w:t>
      </w:r>
      <w:r>
        <w:rPr>
          <w:b/>
          <w:bCs/>
          <w:color w:val="222222"/>
          <w:sz w:val="26"/>
          <w:szCs w:val="26"/>
          <w:u w:val="single"/>
        </w:rPr>
        <w:t>to all sorts of views and doctrines,</w:t>
      </w:r>
      <w:r>
        <w:rPr>
          <w:color w:val="222222"/>
          <w:szCs w:val="26"/>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Pr>
          <w:b/>
          <w:bCs/>
          <w:color w:val="222222"/>
          <w:sz w:val="26"/>
          <w:szCs w:val="26"/>
          <w:u w:val="single"/>
        </w:rPr>
        <w:t xml:space="preserve">But it </w:t>
      </w:r>
      <w:r>
        <w:rPr>
          <w:rStyle w:val="Emphasis"/>
          <w:highlight w:val="green"/>
        </w:rPr>
        <w:t>remains true</w:t>
      </w:r>
      <w:r>
        <w:rPr>
          <w:rStyle w:val="Emphasis"/>
        </w:rPr>
        <w:t xml:space="preserve"> even on convergence views, according to which the </w:t>
      </w:r>
      <w:r>
        <w:rPr>
          <w:rStyle w:val="Emphasis"/>
          <w:highlight w:val="green"/>
        </w:rPr>
        <w:t>condition</w:t>
      </w:r>
      <w:r>
        <w:rPr>
          <w:b/>
          <w:bCs/>
          <w:color w:val="222222"/>
          <w:sz w:val="26"/>
          <w:szCs w:val="26"/>
          <w:u w:val="single"/>
        </w:rPr>
        <w:t xml:space="preserve"> </w:t>
      </w:r>
      <w:r>
        <w:rPr>
          <w:b/>
          <w:bCs/>
          <w:color w:val="222222"/>
          <w:sz w:val="26"/>
          <w:szCs w:val="26"/>
          <w:highlight w:val="green"/>
          <w:u w:val="single"/>
        </w:rPr>
        <w:t>necessary for legitimacy</w:t>
      </w:r>
      <w:r>
        <w:rPr>
          <w:b/>
          <w:bCs/>
          <w:color w:val="222222"/>
          <w:sz w:val="26"/>
          <w:szCs w:val="26"/>
          <w:u w:val="single"/>
        </w:rPr>
        <w:t xml:space="preserve"> </w:t>
      </w:r>
      <w:r>
        <w:rPr>
          <w:b/>
          <w:bCs/>
          <w:color w:val="222222"/>
          <w:sz w:val="26"/>
          <w:szCs w:val="26"/>
          <w:highlight w:val="green"/>
          <w:u w:val="single"/>
        </w:rPr>
        <w:t>is</w:t>
      </w:r>
      <w:r>
        <w:rPr>
          <w:b/>
          <w:bCs/>
          <w:color w:val="222222"/>
          <w:sz w:val="26"/>
          <w:szCs w:val="26"/>
          <w:u w:val="single"/>
        </w:rPr>
        <w:t xml:space="preserve"> just that </w:t>
      </w:r>
      <w:r>
        <w:rPr>
          <w:b/>
          <w:bCs/>
          <w:color w:val="222222"/>
          <w:sz w:val="26"/>
          <w:szCs w:val="26"/>
          <w:highlight w:val="green"/>
          <w:u w:val="single"/>
        </w:rPr>
        <w:t>for</w:t>
      </w:r>
      <w:r>
        <w:rPr>
          <w:b/>
          <w:bCs/>
          <w:color w:val="222222"/>
          <w:sz w:val="26"/>
          <w:szCs w:val="26"/>
          <w:u w:val="single"/>
        </w:rPr>
        <w:t xml:space="preserve"> </w:t>
      </w:r>
      <w:r>
        <w:rPr>
          <w:b/>
          <w:bCs/>
          <w:color w:val="222222"/>
          <w:sz w:val="26"/>
          <w:szCs w:val="26"/>
          <w:highlight w:val="green"/>
          <w:u w:val="single"/>
        </w:rPr>
        <w:t>any citizen</w:t>
      </w:r>
      <w:r>
        <w:rPr>
          <w:b/>
          <w:bCs/>
          <w:color w:val="222222"/>
          <w:sz w:val="26"/>
          <w:szCs w:val="26"/>
          <w:u w:val="single"/>
        </w:rPr>
        <w:t xml:space="preserve">, </w:t>
      </w:r>
      <w:r>
        <w:rPr>
          <w:b/>
          <w:bCs/>
          <w:color w:val="222222"/>
          <w:sz w:val="26"/>
          <w:szCs w:val="26"/>
          <w:highlight w:val="green"/>
          <w:u w:val="single"/>
        </w:rPr>
        <w:t>there’s</w:t>
      </w:r>
      <w:r>
        <w:rPr>
          <w:b/>
          <w:bCs/>
          <w:color w:val="222222"/>
          <w:sz w:val="26"/>
          <w:szCs w:val="26"/>
          <w:u w:val="single"/>
        </w:rPr>
        <w:t xml:space="preserve"> a </w:t>
      </w:r>
      <w:r>
        <w:rPr>
          <w:b/>
          <w:bCs/>
          <w:color w:val="222222"/>
          <w:sz w:val="26"/>
          <w:szCs w:val="26"/>
          <w:highlight w:val="green"/>
          <w:u w:val="single"/>
        </w:rPr>
        <w:t>justification available</w:t>
      </w:r>
      <w:r>
        <w:rPr>
          <w:b/>
          <w:bCs/>
          <w:color w:val="222222"/>
          <w:sz w:val="26"/>
          <w:szCs w:val="26"/>
          <w:u w:val="single"/>
        </w:rPr>
        <w:t xml:space="preserve"> to her</w:t>
      </w:r>
      <w:r>
        <w:rPr>
          <w:color w:val="222222"/>
          <w:szCs w:val="26"/>
        </w:rPr>
        <w:t> (without the further requirement that it must be the very same justification that’s available to all)12 . So long as the justification-to requirement is non-vacuous, and so long as the relevant constituency consist of all the citizens of a contemporary state as we actually find them, it’s hard to imagine anything at all passing the bar.</w:t>
      </w:r>
    </w:p>
    <w:p w14:paraId="75F95938" w14:textId="77777777" w:rsidR="007454E9" w:rsidRPr="007454E9" w:rsidRDefault="007454E9" w:rsidP="007454E9">
      <w:pPr>
        <w:pStyle w:val="Heading4"/>
        <w:rPr>
          <w:rFonts w:eastAsia="Times New Roman" w:cs="Calibri"/>
          <w:bCs/>
        </w:rPr>
      </w:pPr>
      <w:r w:rsidRPr="007454E9">
        <w:rPr>
          <w:rFonts w:eastAsia="Times New Roman" w:cs="Calibri"/>
          <w:bCs/>
        </w:rPr>
        <w:t xml:space="preserve">2] </w:t>
      </w:r>
      <w:r w:rsidRPr="007454E9">
        <w:rPr>
          <w:rFonts w:eastAsia="Times New Roman" w:cs="Calibri"/>
          <w:bCs/>
          <w:u w:val="single"/>
        </w:rPr>
        <w:t>Regress</w:t>
      </w:r>
      <w:r w:rsidRPr="007454E9">
        <w:rPr>
          <w:rFonts w:eastAsia="Times New Roman" w:cs="Calibri"/>
          <w:bCs/>
        </w:rPr>
        <w:t xml:space="preserve">- we can always question morality- authority begs the question of why their assessment ought be preferred over other assessments- Contractarianism avoids this by allowing individuals to construct conceptions of the good based on a </w:t>
      </w:r>
      <w:r w:rsidRPr="007454E9">
        <w:rPr>
          <w:rFonts w:eastAsia="Times New Roman" w:cs="Calibri"/>
          <w:bCs/>
          <w:u w:val="single"/>
        </w:rPr>
        <w:t>rational restriction of their future actions</w:t>
      </w:r>
      <w:r w:rsidRPr="007454E9">
        <w:rPr>
          <w:rFonts w:eastAsia="Times New Roman" w:cs="Calibri"/>
          <w:bCs/>
        </w:rPr>
        <w:t>.</w:t>
      </w:r>
    </w:p>
    <w:p w14:paraId="79E0ACBB" w14:textId="77777777" w:rsidR="007454E9" w:rsidRPr="007454E9" w:rsidRDefault="007454E9" w:rsidP="007454E9">
      <w:pPr>
        <w:pStyle w:val="Heading4"/>
        <w:rPr>
          <w:bCs/>
        </w:rPr>
      </w:pPr>
      <w:r w:rsidRPr="007454E9">
        <w:rPr>
          <w:bCs/>
        </w:rPr>
        <w:t xml:space="preserve">3] </w:t>
      </w:r>
      <w:r w:rsidRPr="007454E9">
        <w:rPr>
          <w:bCs/>
          <w:u w:val="single"/>
        </w:rPr>
        <w:t>Performativity</w:t>
      </w:r>
      <w:r w:rsidRPr="007454E9">
        <w:rPr>
          <w:bCs/>
        </w:rPr>
        <w:t>- You agree to 4 minutes of prep and if you tried to go over the judges would down you- their very performance justifies the NC framework and proves it collapses.</w:t>
      </w:r>
    </w:p>
    <w:p w14:paraId="3B4F77A6" w14:textId="77777777" w:rsidR="007454E9" w:rsidRDefault="007454E9" w:rsidP="007454E9"/>
    <w:p w14:paraId="0CBDDEDE" w14:textId="77777777" w:rsidR="007454E9" w:rsidRDefault="007454E9" w:rsidP="007454E9">
      <w:pPr>
        <w:pStyle w:val="Heading4"/>
        <w:rPr>
          <w:rFonts w:cs="Calibri"/>
        </w:rPr>
      </w:pPr>
      <w:r>
        <w:rPr>
          <w:rFonts w:cs="Calibri"/>
        </w:rPr>
        <w:t>Negate:</w:t>
      </w:r>
    </w:p>
    <w:p w14:paraId="6B1BAF35" w14:textId="5512AB7A" w:rsidR="007454E9" w:rsidRDefault="007454E9" w:rsidP="007454E9">
      <w:pPr>
        <w:pStyle w:val="Heading4"/>
      </w:pPr>
      <w:r>
        <w:t xml:space="preserve">1] </w:t>
      </w:r>
      <w:r>
        <w:t xml:space="preserve">Unconditional striking breaches different elements of contracts. </w:t>
      </w:r>
    </w:p>
    <w:p w14:paraId="201D65D0" w14:textId="77777777" w:rsidR="007454E9" w:rsidRDefault="007454E9" w:rsidP="007454E9">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SJEP</w:t>
      </w:r>
    </w:p>
    <w:p w14:paraId="22D7A339" w14:textId="77777777" w:rsidR="007454E9" w:rsidRDefault="007454E9" w:rsidP="007454E9">
      <w:r>
        <w:rPr>
          <w:rStyle w:val="Emphasis"/>
        </w:rPr>
        <w:t>Strikes unlawful because of timing—Effect of no-strike contract</w:t>
      </w:r>
      <w:r>
        <w:rPr>
          <w:rStyle w:val="Emphasis"/>
          <w:highlight w:val="green"/>
        </w:rPr>
        <w:t>. A strike that violates a no-strike</w:t>
      </w:r>
      <w:r>
        <w:rPr>
          <w:rStyle w:val="Emphasis"/>
        </w:rPr>
        <w:t xml:space="preserve"> provision of a </w:t>
      </w:r>
      <w:r>
        <w:rPr>
          <w:rStyle w:val="Emphasis"/>
          <w:highlight w:val="green"/>
        </w:rPr>
        <w:t>contract is not protected</w:t>
      </w:r>
      <w:r>
        <w:rPr>
          <w:rStyle w:val="Emphasis"/>
        </w:rPr>
        <w:t xml:space="preserve"> by the Act, </w:t>
      </w:r>
      <w:r>
        <w:rPr>
          <w:rStyle w:val="Emphasis"/>
          <w:highlight w:val="green"/>
        </w:rPr>
        <w:t>and</w:t>
      </w:r>
      <w:r>
        <w:rPr>
          <w:rStyle w:val="Emphasis"/>
        </w:rPr>
        <w:t xml:space="preserve"> the </w:t>
      </w:r>
      <w:r>
        <w:rPr>
          <w:rStyle w:val="Emphasis"/>
          <w:highlight w:val="green"/>
        </w:rPr>
        <w:t>striking employees can be discharged</w:t>
      </w:r>
      <w:r>
        <w:rPr>
          <w:rStyle w:val="Emphasis"/>
        </w:rPr>
        <w:t xml:space="preserve"> or otherwise disciplined, unless the strike is called to protest certain kinds of unfair labor practices committed by the employer.</w:t>
      </w:r>
      <w:r>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r>
        <w:rPr>
          <w:rStyle w:val="Emphasis"/>
        </w:rPr>
        <w:t>Same—</w:t>
      </w:r>
      <w:r>
        <w:rPr>
          <w:rStyle w:val="Emphasis"/>
          <w:highlight w:val="green"/>
        </w:rPr>
        <w:t>Strikes at end of contract</w:t>
      </w:r>
      <w:r>
        <w:rPr>
          <w:rStyle w:val="Emphasis"/>
        </w:rPr>
        <w:t xml:space="preserve"> </w:t>
      </w:r>
      <w:proofErr w:type="spellStart"/>
      <w:r>
        <w:rPr>
          <w:rStyle w:val="Emphasis"/>
        </w:rPr>
        <w:t>period.Section</w:t>
      </w:r>
      <w:proofErr w:type="spellEnd"/>
      <w:r>
        <w:rPr>
          <w:rStyle w:val="Emphasis"/>
        </w:rPr>
        <w:t xml:space="preserve"> 8(d) provides that when either party desires to terminate or change an existing contract, it must comply with certain conditions. If these requirements are not met, a strike </w:t>
      </w:r>
      <w:r>
        <w:rPr>
          <w:rStyle w:val="Emphasis"/>
          <w:highlight w:val="green"/>
        </w:rPr>
        <w:t>to terminate or change a contract is unlawful</w:t>
      </w:r>
      <w:r>
        <w:rPr>
          <w:rStyle w:val="Emphasis"/>
        </w:rPr>
        <w:t xml:space="preserve"> </w:t>
      </w:r>
      <w:r>
        <w:rPr>
          <w:rStyle w:val="Emphasis"/>
          <w:highlight w:val="green"/>
        </w:rPr>
        <w:t>and</w:t>
      </w:r>
      <w:r>
        <w:rPr>
          <w:rStyle w:val="Emphasis"/>
        </w:rPr>
        <w:t xml:space="preserve"> participating </w:t>
      </w:r>
      <w:r>
        <w:rPr>
          <w:rStyle w:val="Emphasis"/>
          <w:highlight w:val="green"/>
        </w:rPr>
        <w:t>strikers lose their status as employees</w:t>
      </w:r>
      <w:r>
        <w:rPr>
          <w:rStyle w:val="Emphasis"/>
        </w:rPr>
        <w:t xml:space="preserve"> of the employer engaged </w:t>
      </w:r>
      <w:r>
        <w:rPr>
          <w:rStyle w:val="Emphasis"/>
          <w:highlight w:val="green"/>
        </w:rPr>
        <w:t>in the labor dispute</w:t>
      </w:r>
      <w:r>
        <w:rPr>
          <w:rStyle w:val="Emphasis"/>
        </w:rPr>
        <w:t>. If the strike was caused by the unfair labor practice of the employer, however, the strikers are classified as unfair labor practice strikers and their status is not affected by failure to follow the required procedure.</w:t>
      </w:r>
      <w:r>
        <w:t> </w:t>
      </w:r>
    </w:p>
    <w:p w14:paraId="459D8032" w14:textId="29F8618A" w:rsidR="007454E9" w:rsidRDefault="007454E9" w:rsidP="007454E9">
      <w:pPr>
        <w:pStyle w:val="Heading4"/>
      </w:pPr>
      <w:r>
        <w:t xml:space="preserve">2] </w:t>
      </w:r>
      <w:r>
        <w:t xml:space="preserve">A worker has the ability to choose their employer and thus their contract. Therefore, there is no reason a worker can strike against a contract they have agreed to previously. </w:t>
      </w:r>
    </w:p>
    <w:p w14:paraId="13A8CA25" w14:textId="28525CEE" w:rsidR="007454E9" w:rsidRPr="007454E9" w:rsidRDefault="007454E9" w:rsidP="007454E9">
      <w:pPr>
        <w:pStyle w:val="Heading4"/>
      </w:pPr>
      <w:r>
        <w:t xml:space="preserve">3] </w:t>
      </w:r>
      <w:r w:rsidRPr="007454E9">
        <w:t>Strikes inhibit the ability to create contracts, create power imbalances, and violate individual contracts.</w:t>
      </w:r>
    </w:p>
    <w:p w14:paraId="4D5FB3CC" w14:textId="77777777" w:rsidR="007454E9" w:rsidRDefault="007454E9" w:rsidP="007454E9">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6B818873" w14:textId="77777777" w:rsidR="007454E9" w:rsidRDefault="007454E9" w:rsidP="007454E9">
      <w:pPr>
        <w:rPr>
          <w:sz w:val="16"/>
        </w:rPr>
      </w:pPr>
      <w:r>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highlight w:val="cyan"/>
          <w:u w:val="single"/>
        </w:rPr>
        <w:t xml:space="preserve">unions gain strength </w:t>
      </w:r>
      <w:r>
        <w:rPr>
          <w:b/>
          <w:bCs/>
          <w:highlight w:val="cyan"/>
          <w:u w:val="single"/>
          <w:bdr w:val="single" w:sz="4" w:space="0" w:color="auto" w:frame="1"/>
        </w:rPr>
        <w:t>by overriding private rights.</w:t>
      </w:r>
      <w:r>
        <w:rPr>
          <w:highlight w:val="cyan"/>
          <w:u w:val="single"/>
        </w:rPr>
        <w:t xml:space="preserve"> </w:t>
      </w:r>
      <w:r>
        <w:rPr>
          <w:u w:val="single"/>
        </w:rPr>
        <w:t xml:space="preserve">They routinely </w:t>
      </w:r>
      <w:r>
        <w:rPr>
          <w:highlight w:val="cyan"/>
          <w:u w:val="single"/>
        </w:rPr>
        <w:t xml:space="preserve">block anyone from working </w:t>
      </w:r>
      <w:r>
        <w:rPr>
          <w:b/>
          <w:bCs/>
          <w:highlight w:val="cyan"/>
          <w:u w:val="single"/>
        </w:rPr>
        <w:t>under a non-union contract</w:t>
      </w:r>
      <w:r>
        <w:rPr>
          <w:u w:val="single"/>
        </w:rPr>
        <w:t xml:space="preserve">, </w:t>
      </w:r>
      <w:r>
        <w:rPr>
          <w:highlight w:val="cyan"/>
          <w:u w:val="single"/>
        </w:rPr>
        <w:t xml:space="preserve">and </w:t>
      </w:r>
      <w:r>
        <w:rPr>
          <w:u w:val="single"/>
        </w:rPr>
        <w:t xml:space="preserve">they </w:t>
      </w:r>
      <w:r>
        <w:rPr>
          <w:highlight w:val="cyan"/>
          <w:u w:val="single"/>
        </w:rPr>
        <w:t>prevent employers from making offers</w:t>
      </w:r>
      <w:r>
        <w:rPr>
          <w:u w:val="single"/>
        </w:rPr>
        <w:t>--even advantageous ones--</w:t>
      </w:r>
      <w:r>
        <w:rPr>
          <w:highlight w:val="cyan"/>
          <w:u w:val="single"/>
        </w:rPr>
        <w:t xml:space="preserve">to individual workers </w:t>
      </w:r>
      <w:r>
        <w:rPr>
          <w:u w:val="single"/>
        </w:rPr>
        <w:t xml:space="preserve">unless the union is informed and consents. </w:t>
      </w:r>
      <w:r>
        <w:rPr>
          <w:highlight w:val="cyan"/>
          <w:u w:val="single"/>
        </w:rPr>
        <w:t>Unions declare strikes</w:t>
      </w:r>
      <w:r>
        <w:rPr>
          <w:sz w:val="16"/>
          <w:highlight w:val="cyan"/>
        </w:rPr>
        <w:t xml:space="preserve"> </w:t>
      </w:r>
      <w:r>
        <w:rPr>
          <w:sz w:val="16"/>
        </w:rPr>
        <w:t xml:space="preserve">and establish picket lines </w:t>
      </w:r>
      <w:r>
        <w:rPr>
          <w:highlight w:val="cyan"/>
          <w:u w:val="single"/>
        </w:rPr>
        <w:t>to prevent</w:t>
      </w:r>
      <w:r>
        <w:rPr>
          <w:sz w:val="16"/>
          <w:highlight w:val="cyan"/>
        </w:rPr>
        <w:t xml:space="preserve"> </w:t>
      </w:r>
      <w:r>
        <w:rPr>
          <w:b/>
          <w:bCs/>
          <w:highlight w:val="cyan"/>
          <w:u w:val="single"/>
        </w:rPr>
        <w:t>customers and workers</w:t>
      </w:r>
      <w:r>
        <w:rPr>
          <w:highlight w:val="cyan"/>
          <w:u w:val="single"/>
        </w:rPr>
        <w:t xml:space="preserve"> from </w:t>
      </w:r>
      <w:r>
        <w:rPr>
          <w:b/>
          <w:bCs/>
          <w:highlight w:val="cyan"/>
          <w:u w:val="single"/>
        </w:rPr>
        <w:t>entering company property</w:t>
      </w:r>
      <w:r>
        <w:rPr>
          <w:u w:val="single"/>
        </w:rPr>
        <w:t xml:space="preserve">; </w:t>
      </w:r>
      <w:r>
        <w:rPr>
          <w:highlight w:val="cyan"/>
          <w:u w:val="single"/>
        </w:rPr>
        <w:t xml:space="preserve">they </w:t>
      </w:r>
      <w:r>
        <w:rPr>
          <w:u w:val="single"/>
        </w:rPr>
        <w:t xml:space="preserve">may </w:t>
      </w:r>
      <w:r>
        <w:rPr>
          <w:b/>
          <w:bCs/>
          <w:highlight w:val="cyan"/>
          <w:u w:val="single"/>
          <w:bdr w:val="single" w:sz="4" w:space="0" w:color="auto" w:frame="1"/>
        </w:rPr>
        <w:t>fine employees who cross these lines.</w:t>
      </w:r>
      <w:r>
        <w:rPr>
          <w:sz w:val="16"/>
          <w:highlight w:val="cyan"/>
        </w:rPr>
        <w:t xml:space="preserve"> </w:t>
      </w:r>
      <w:r>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635CA0D5" w14:textId="77777777" w:rsidR="007454E9" w:rsidRDefault="007454E9" w:rsidP="007454E9"/>
    <w:p w14:paraId="606C4239" w14:textId="01095B9E" w:rsidR="007454E9" w:rsidRDefault="007454E9" w:rsidP="007454E9"/>
    <w:p w14:paraId="5F0C5EDD" w14:textId="34E0EA09" w:rsidR="007454E9" w:rsidRDefault="007454E9" w:rsidP="007454E9">
      <w:pPr>
        <w:pStyle w:val="Heading2"/>
      </w:pPr>
      <w:r>
        <w:t>2</w:t>
      </w:r>
    </w:p>
    <w:p w14:paraId="337F193C" w14:textId="1C7D0C89" w:rsidR="007454E9" w:rsidRDefault="007454E9" w:rsidP="007454E9">
      <w:pPr>
        <w:pStyle w:val="Heading3"/>
      </w:pPr>
      <w:r>
        <w:t>T</w:t>
      </w:r>
    </w:p>
    <w:p w14:paraId="32392401" w14:textId="77777777" w:rsidR="007454E9" w:rsidRPr="007454E9" w:rsidRDefault="007454E9" w:rsidP="007454E9">
      <w:pPr>
        <w:pStyle w:val="Heading4"/>
        <w:rPr>
          <w:bCs/>
        </w:rPr>
      </w:pPr>
      <w:r w:rsidRPr="007454E9">
        <w:rPr>
          <w:bCs/>
        </w:rPr>
        <w:t>Interpretation: The affirmative may not specify a just government.</w:t>
      </w:r>
    </w:p>
    <w:p w14:paraId="55270163" w14:textId="77777777" w:rsidR="007454E9" w:rsidRPr="007454E9" w:rsidRDefault="007454E9" w:rsidP="007454E9">
      <w:pPr>
        <w:pStyle w:val="Heading4"/>
        <w:rPr>
          <w:bCs/>
        </w:rPr>
      </w:pPr>
      <w:r w:rsidRPr="007454E9">
        <w:rPr>
          <w:bCs/>
        </w:rPr>
        <w:t>“A” is an indefinite article that modifies “just government” in the res – means that you have to prove the resolution true in a vacuum, not a particular instance</w:t>
      </w:r>
    </w:p>
    <w:p w14:paraId="546D050C" w14:textId="77777777" w:rsidR="007454E9" w:rsidRDefault="007454E9" w:rsidP="007454E9">
      <w:r>
        <w:rPr>
          <w:rStyle w:val="Style13ptBold"/>
        </w:rPr>
        <w:t>CCC</w:t>
      </w:r>
      <w:r>
        <w:t xml:space="preserve"> </w:t>
      </w:r>
      <w:r>
        <w:rPr>
          <w:sz w:val="16"/>
          <w:szCs w:val="16"/>
        </w:rPr>
        <w:t xml:space="preserve">(“Articles, Determiners, and Quantifiers”, </w:t>
      </w:r>
      <w:r>
        <w:rPr>
          <w:rStyle w:val="Hyperlink"/>
          <w:sz w:val="16"/>
          <w:szCs w:val="16"/>
        </w:rPr>
        <w:t>http://grammar.ccc.commnet.edu/grammar/determiners/determiners.htm#articles</w:t>
      </w:r>
      <w:r>
        <w:rPr>
          <w:sz w:val="16"/>
          <w:szCs w:val="16"/>
        </w:rPr>
        <w:t>, Capital Community College Foundation, a nonprofit 501 c-3 organization that supports scholarships, faculty development, and curriculum innovation) LHSLA JC/SJ</w:t>
      </w:r>
    </w:p>
    <w:p w14:paraId="756789DA" w14:textId="77777777" w:rsidR="007454E9" w:rsidRDefault="007454E9" w:rsidP="007454E9">
      <w:pPr>
        <w:rPr>
          <w:rStyle w:val="Emphasis"/>
        </w:rPr>
      </w:pPr>
      <w:r>
        <w:rPr>
          <w:rStyle w:val="StyleUnderline"/>
        </w:rPr>
        <w:t>The</w:t>
      </w:r>
      <w:r>
        <w:rPr>
          <w:sz w:val="16"/>
        </w:rPr>
        <w:t xml:space="preserve"> three </w:t>
      </w:r>
      <w:r>
        <w:rPr>
          <w:rStyle w:val="StyleUnderline"/>
        </w:rPr>
        <w:t>article</w:t>
      </w:r>
      <w:r>
        <w:rPr>
          <w:sz w:val="16"/>
        </w:rPr>
        <w:t xml:space="preserve">s — </w:t>
      </w:r>
      <w:r>
        <w:rPr>
          <w:rStyle w:val="StyleUnderline"/>
        </w:rPr>
        <w:t>a</w:t>
      </w:r>
      <w:r>
        <w:rPr>
          <w:sz w:val="16"/>
        </w:rPr>
        <w:t xml:space="preserve">, an, the — </w:t>
      </w:r>
      <w:r>
        <w:rPr>
          <w:rStyle w:val="StyleUnderline"/>
        </w:rPr>
        <w:t>are a</w:t>
      </w:r>
      <w:r>
        <w:rPr>
          <w:sz w:val="16"/>
        </w:rPr>
        <w:t xml:space="preserve"> kind of </w:t>
      </w:r>
      <w:r>
        <w:rPr>
          <w:rStyle w:val="StyleUnderline"/>
        </w:rPr>
        <w:t>adjective</w:t>
      </w:r>
      <w:r>
        <w:rPr>
          <w:sz w:val="16"/>
        </w:rPr>
        <w:t xml:space="preserve">. The is called the definite article because it usually precedes a specific or previously mentioned noun; </w:t>
      </w:r>
      <w:r>
        <w:rPr>
          <w:rStyle w:val="StyleUnderline"/>
          <w:highlight w:val="green"/>
        </w:rPr>
        <w:t>a and an are</w:t>
      </w:r>
      <w:r>
        <w:rPr>
          <w:sz w:val="16"/>
        </w:rPr>
        <w:t xml:space="preserve"> called </w:t>
      </w:r>
      <w:r>
        <w:rPr>
          <w:rStyle w:val="StyleUnderline"/>
          <w:highlight w:val="green"/>
        </w:rPr>
        <w:t>indefinite articles</w:t>
      </w:r>
      <w:r>
        <w:rPr>
          <w:sz w:val="16"/>
        </w:rPr>
        <w:t xml:space="preserve"> because </w:t>
      </w:r>
      <w:r>
        <w:rPr>
          <w:rStyle w:val="StyleUnderline"/>
          <w:highlight w:val="green"/>
        </w:rPr>
        <w:t>they are used to refer to something in a less specific manner</w:t>
      </w:r>
      <w:r>
        <w:rPr>
          <w:sz w:val="16"/>
        </w:rPr>
        <w:t xml:space="preserve"> (an unspecified count noun). These words are also listed among the noun markers or determiners because they are almost invariably followed by a noun (or something else acting as a noun). caution </w:t>
      </w:r>
      <w:proofErr w:type="spellStart"/>
      <w:r>
        <w:rPr>
          <w:sz w:val="16"/>
        </w:rPr>
        <w:t>CAUTION</w:t>
      </w:r>
      <w:proofErr w:type="spellEnd"/>
      <w:r>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Pr>
          <w:highlight w:val="green"/>
          <w:u w:val="single"/>
        </w:rPr>
        <w:t>The is used with specific nouns.</w:t>
      </w:r>
      <w:r>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Pr>
          <w:sz w:val="16"/>
        </w:rPr>
        <w:t>an</w:t>
      </w:r>
      <w:proofErr w:type="spellEnd"/>
      <w:r>
        <w:rPr>
          <w:sz w:val="16"/>
        </w:rPr>
        <w:t xml:space="preserve">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rStyle w:val="StyleUnderline"/>
          <w:highlight w:val="green"/>
        </w:rPr>
        <w:t>We</w:t>
      </w:r>
      <w:r>
        <w:rPr>
          <w:sz w:val="16"/>
        </w:rPr>
        <w:t xml:space="preserve"> can </w:t>
      </w:r>
      <w:r>
        <w:rPr>
          <w:rStyle w:val="StyleUnderline"/>
          <w:highlight w:val="green"/>
        </w:rPr>
        <w:t>refer to something in a generic way</w:t>
      </w:r>
      <w:r>
        <w:rPr>
          <w:sz w:val="16"/>
          <w:highlight w:val="green"/>
        </w:rPr>
        <w:t xml:space="preserve"> </w:t>
      </w:r>
      <w:r>
        <w:rPr>
          <w:rStyle w:val="StyleUnderline"/>
          <w:highlight w:val="green"/>
        </w:rPr>
        <w:t>by</w:t>
      </w:r>
      <w:r>
        <w:rPr>
          <w:sz w:val="16"/>
          <w:highlight w:val="green"/>
        </w:rPr>
        <w:t xml:space="preserve"> </w:t>
      </w:r>
      <w:r>
        <w:rPr>
          <w:rStyle w:val="StyleUnderline"/>
          <w:highlight w:val="green"/>
        </w:rPr>
        <w:t>using any of the</w:t>
      </w:r>
      <w:r>
        <w:rPr>
          <w:sz w:val="16"/>
        </w:rPr>
        <w:t xml:space="preserve"> three </w:t>
      </w:r>
      <w:r>
        <w:rPr>
          <w:rStyle w:val="StyleUnderline"/>
          <w:highlight w:val="green"/>
        </w:rPr>
        <w:t>articles</w:t>
      </w:r>
      <w:r>
        <w:rPr>
          <w:sz w:val="16"/>
        </w:rPr>
        <w:t xml:space="preserve">. We can do the same thing by omitting the article altogether. </w:t>
      </w:r>
      <w:r>
        <w:rPr>
          <w:rStyle w:val="Emphasis"/>
          <w:highlight w:val="green"/>
        </w:rPr>
        <w:t>A beagle</w:t>
      </w:r>
      <w:r>
        <w:rPr>
          <w:rStyle w:val="StyleUnderline"/>
          <w:highlight w:val="green"/>
        </w:rPr>
        <w:t xml:space="preserve"> makes a great hunting dog</w:t>
      </w:r>
      <w:r>
        <w:rPr>
          <w:sz w:val="16"/>
        </w:rPr>
        <w:t xml:space="preserve"> and family companion. An airedale is sometimes a rather skittish animal. The golden retriever is a marvelous pet for children. Irish setters are not the highly intelligent animals they used to be. </w:t>
      </w:r>
      <w:r>
        <w:rPr>
          <w:rStyle w:val="StyleUnderline"/>
          <w:highlight w:val="green"/>
        </w:rPr>
        <w:t>The</w:t>
      </w:r>
      <w:r>
        <w:rPr>
          <w:sz w:val="16"/>
        </w:rPr>
        <w:t xml:space="preserve"> difference between the generic indefinite pronoun and the normal </w:t>
      </w:r>
      <w:r>
        <w:rPr>
          <w:rStyle w:val="StyleUnderline"/>
          <w:highlight w:val="green"/>
        </w:rPr>
        <w:t>indefinite pronoun</w:t>
      </w:r>
      <w:r>
        <w:rPr>
          <w:sz w:val="16"/>
        </w:rPr>
        <w:t xml:space="preserve"> is that the latter refers to any of that class ("I want to buy a beagle, and any old beagle will do.") whereas the former (see beagle sentence) </w:t>
      </w:r>
      <w:r>
        <w:rPr>
          <w:rStyle w:val="Emphasis"/>
          <w:highlight w:val="green"/>
        </w:rPr>
        <w:t>refers to all members of that class</w:t>
      </w:r>
    </w:p>
    <w:p w14:paraId="20207100" w14:textId="77777777" w:rsidR="007454E9" w:rsidRPr="007454E9" w:rsidRDefault="007454E9" w:rsidP="007454E9">
      <w:pPr>
        <w:pStyle w:val="Heading4"/>
        <w:rPr>
          <w:bCs/>
        </w:rPr>
      </w:pPr>
      <w:r w:rsidRPr="007454E9">
        <w:rPr>
          <w:bCs/>
        </w:rPr>
        <w:t>The article “a” implies a nonspecific or generic reading of the word “just government”.</w:t>
      </w:r>
    </w:p>
    <w:p w14:paraId="179BC9C5" w14:textId="77777777" w:rsidR="007454E9" w:rsidRDefault="007454E9" w:rsidP="007454E9">
      <w:r>
        <w:rPr>
          <w:rStyle w:val="Style13ptBold"/>
        </w:rPr>
        <w:t xml:space="preserve">Walden 20 </w:t>
      </w:r>
      <w: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5" w:history="1">
        <w:r>
          <w:rPr>
            <w:rStyle w:val="Hyperlink"/>
            <w:color w:val="000000"/>
            <w:u w:val="single"/>
          </w:rPr>
          <w:t>https://academicguides.waldenu.edu/writingcenter/grammar/articles</w:t>
        </w:r>
      </w:hyperlink>
      <w:r>
        <w:t xml:space="preserve"> SM</w:t>
      </w:r>
    </w:p>
    <w:p w14:paraId="4E9849F5" w14:textId="77777777" w:rsidR="007454E9" w:rsidRDefault="007454E9" w:rsidP="007454E9">
      <w:pPr>
        <w:rPr>
          <w:rStyle w:val="StyleUnderline"/>
        </w:rPr>
      </w:pPr>
      <w:r>
        <w:t xml:space="preserve">When to Use "A" or "An" </w:t>
      </w:r>
      <w:r>
        <w:rPr>
          <w:highlight w:val="green"/>
        </w:rPr>
        <w:t>"</w:t>
      </w:r>
      <w:r>
        <w:rPr>
          <w:rStyle w:val="StyleUnderline"/>
          <w:highlight w:val="green"/>
        </w:rPr>
        <w:t>A"</w:t>
      </w:r>
      <w:r>
        <w:rPr>
          <w:rStyle w:val="StyleUnderline"/>
        </w:rPr>
        <w:t xml:space="preserve"> and "an" are </w:t>
      </w:r>
      <w:r>
        <w:rPr>
          <w:rStyle w:val="StyleUnderline"/>
          <w:highlight w:val="green"/>
        </w:rPr>
        <w:t>used with singular countable nouns when the noun is nonspecific or generic</w:t>
      </w:r>
      <w:r>
        <w:t xml:space="preserve">. </w:t>
      </w:r>
      <w:r>
        <w:rPr>
          <w:rStyle w:val="StyleUnderline"/>
        </w:rPr>
        <w:t xml:space="preserve">I do not own a car. </w:t>
      </w:r>
      <w:r>
        <w:t xml:space="preserve">In this sentence, </w:t>
      </w:r>
      <w:r>
        <w:rPr>
          <w:rStyle w:val="StyleUnderline"/>
        </w:rPr>
        <w:t xml:space="preserve">"car" is a singular countable noun that is not specific. It could be any car. </w:t>
      </w:r>
      <w:r>
        <w:rPr>
          <w:rStyle w:val="StyleUnderline"/>
          <w:highlight w:val="green"/>
        </w:rPr>
        <w:t>She would like to go to a university</w:t>
      </w:r>
      <w:r>
        <w:rPr>
          <w:rStyle w:val="StyleUnderline"/>
        </w:rPr>
        <w:t xml:space="preserve"> that specializes in teaching. "</w:t>
      </w:r>
      <w:r>
        <w:rPr>
          <w:rStyle w:val="StyleUnderline"/>
          <w:highlight w:val="green"/>
        </w:rPr>
        <w:t>University</w:t>
      </w:r>
      <w:r>
        <w:rPr>
          <w:rStyle w:val="StyleUnderline"/>
        </w:rPr>
        <w:t>"</w:t>
      </w:r>
      <w:r>
        <w:t xml:space="preserve"> is a singular countable noun. Although it begins with a vowel, the first sound of the word is /j/ or “y.” Thus, "a" instead of "an" is used. In this sentence, it </w:t>
      </w:r>
      <w:r>
        <w:rPr>
          <w:rStyle w:val="StyleUnderline"/>
          <w:highlight w:val="green"/>
        </w:rPr>
        <w:t>is</w:t>
      </w:r>
      <w:r>
        <w:t xml:space="preserve"> also </w:t>
      </w:r>
      <w:r>
        <w:rPr>
          <w:rStyle w:val="StyleUnderline"/>
          <w:highlight w:val="green"/>
        </w:rPr>
        <w:t>generic (it could be any university</w:t>
      </w:r>
      <w:r>
        <w:rPr>
          <w:rStyle w:val="StyleUnderline"/>
        </w:rPr>
        <w:t xml:space="preserve"> with this specialization, not a specific one). </w:t>
      </w:r>
      <w:r>
        <w:rPr>
          <w:rStyle w:val="StyleUnderline"/>
          <w:highlight w:val="green"/>
        </w:rPr>
        <w:t>I would like to eat an apple.</w:t>
      </w:r>
      <w:r>
        <w:rPr>
          <w:rStyle w:val="StyleUnderline"/>
        </w:rPr>
        <w:t xml:space="preserve"> </w:t>
      </w:r>
      <w:r>
        <w:t xml:space="preserve">In this sentence, </w:t>
      </w:r>
      <w:r>
        <w:rPr>
          <w:rStyle w:val="StyleUnderline"/>
        </w:rPr>
        <w:t>"</w:t>
      </w:r>
      <w:r>
        <w:rPr>
          <w:rStyle w:val="StyleUnderline"/>
          <w:highlight w:val="green"/>
        </w:rPr>
        <w:t>apple</w:t>
      </w:r>
      <w:r>
        <w:rPr>
          <w:rStyle w:val="StyleUnderline"/>
        </w:rPr>
        <w:t xml:space="preserve">" is a singular countable noun that </w:t>
      </w:r>
      <w:r>
        <w:rPr>
          <w:rStyle w:val="StyleUnderline"/>
          <w:highlight w:val="green"/>
        </w:rPr>
        <w:t>is not specific</w:t>
      </w:r>
      <w:r>
        <w:rPr>
          <w:rStyle w:val="StyleUnderline"/>
        </w:rPr>
        <w:t>. It could be any apple.</w:t>
      </w:r>
    </w:p>
    <w:p w14:paraId="435A091B" w14:textId="2C601D7D" w:rsidR="007454E9" w:rsidRPr="007454E9" w:rsidRDefault="007454E9" w:rsidP="007454E9">
      <w:pPr>
        <w:pStyle w:val="Heading4"/>
        <w:rPr>
          <w:bCs/>
        </w:rPr>
      </w:pPr>
      <w:r w:rsidRPr="007454E9">
        <w:rPr>
          <w:bCs/>
        </w:rPr>
        <w:t>“</w:t>
      </w:r>
      <w:r>
        <w:rPr>
          <w:bCs/>
        </w:rPr>
        <w:t>a just government</w:t>
      </w:r>
      <w:r w:rsidRPr="007454E9">
        <w:rPr>
          <w:bCs/>
        </w:rPr>
        <w:t>” is a generic indefinite singular.</w:t>
      </w:r>
    </w:p>
    <w:p w14:paraId="701C2720" w14:textId="77777777" w:rsidR="007454E9" w:rsidRDefault="007454E9" w:rsidP="007454E9">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6" w:history="1">
        <w:r>
          <w:rPr>
            <w:rStyle w:val="Hyperlink"/>
            <w:color w:val="000000"/>
            <w:u w:val="single"/>
          </w:rPr>
          <w:t>https://www.princeton.edu/~sjleslie/RoutledgeHandbookEntryGenerics.pdf</w:t>
        </w:r>
      </w:hyperlink>
      <w:r>
        <w:t xml:space="preserve"> SM</w:t>
      </w:r>
    </w:p>
    <w:p w14:paraId="0315DA0F" w14:textId="77777777" w:rsidR="007454E9" w:rsidRDefault="007454E9" w:rsidP="007454E9">
      <w:r>
        <w:rPr>
          <w:rStyle w:val="StyleUnderline"/>
        </w:rPr>
        <w:t xml:space="preserve">GENERICS VS. EXISTENTIALS The interpretation of sentences containing </w:t>
      </w:r>
      <w:r>
        <w:t>bare plurals</w:t>
      </w:r>
      <w:r>
        <w:rPr>
          <w:rStyle w:val="StyleUnderline"/>
        </w:rPr>
        <w:t xml:space="preserve">, </w:t>
      </w:r>
      <w:r>
        <w:rPr>
          <w:rStyle w:val="StyleUnderline"/>
          <w:highlight w:val="green"/>
        </w:rPr>
        <w:t>indefinite singulars</w:t>
      </w:r>
      <w:r>
        <w:t xml:space="preserve">, or definite singulars </w:t>
      </w:r>
      <w:r>
        <w:rPr>
          <w:rStyle w:val="StyleUnderline"/>
          <w:highlight w:val="green"/>
        </w:rPr>
        <w:t>can be</w:t>
      </w:r>
      <w:r>
        <w:rPr>
          <w:rStyle w:val="StyleUnderline"/>
        </w:rPr>
        <w:t xml:space="preserve"> either </w:t>
      </w:r>
      <w:r>
        <w:rPr>
          <w:rStyle w:val="StyleUnderline"/>
          <w:highlight w:val="green"/>
        </w:rPr>
        <w:t>generic</w:t>
      </w:r>
      <w:r>
        <w:rPr>
          <w:rStyle w:val="StyleUnderline"/>
        </w:rPr>
        <w:t xml:space="preserve"> </w:t>
      </w:r>
      <w:r>
        <w:t xml:space="preserve">as in (1) respectively </w:t>
      </w:r>
      <w:r>
        <w:rPr>
          <w:rStyle w:val="StyleUnderline"/>
          <w:highlight w:val="green"/>
        </w:rPr>
        <w:t>or existential</w:t>
      </w:r>
      <w:r>
        <w:rPr>
          <w:rStyle w:val="StyleUnderline"/>
        </w:rPr>
        <w:t>/specific</w:t>
      </w:r>
      <w:r>
        <w:t xml:space="preserve"> as in (2): </w:t>
      </w:r>
      <w:r>
        <w:rPr>
          <w:rStyle w:val="StyleUnderline"/>
        </w:rPr>
        <w:t>(1)</w:t>
      </w:r>
      <w:r>
        <w:t xml:space="preserve"> Tigers are striped </w:t>
      </w:r>
      <w:r>
        <w:rPr>
          <w:rStyle w:val="StyleUnderline"/>
          <w:highlight w:val="green"/>
        </w:rPr>
        <w:t>A tiger is striped</w:t>
      </w:r>
      <w:r>
        <w:rPr>
          <w:rStyle w:val="StyleUnderline"/>
        </w:rPr>
        <w:t xml:space="preserve"> </w:t>
      </w:r>
      <w:r>
        <w:t xml:space="preserve">The tiger is striped. </w:t>
      </w:r>
      <w:r>
        <w:rPr>
          <w:rStyle w:val="StyleUnderline"/>
        </w:rPr>
        <w:t>(2)</w:t>
      </w:r>
      <w:r>
        <w:t xml:space="preserve"> Tigers are on the front lawn </w:t>
      </w:r>
      <w:r>
        <w:rPr>
          <w:rStyle w:val="StyleUnderline"/>
        </w:rPr>
        <w:t xml:space="preserve">A tiger is on the front lawn </w:t>
      </w:r>
      <w:r>
        <w:t xml:space="preserve">The tiger is on the front lawn. The subjects in (1) are prima facie the same as in (2), yet their interpretations in (1) are intuitively quite different from those in (2). </w:t>
      </w:r>
      <w:r>
        <w:rPr>
          <w:rStyle w:val="StyleUnderline"/>
        </w:rPr>
        <w:t xml:space="preserve">In (2) we are talking about some particular tigers, while in (1) </w:t>
      </w:r>
      <w:r>
        <w:rPr>
          <w:rStyle w:val="StyleUnderline"/>
          <w:highlight w:val="green"/>
        </w:rPr>
        <w:t xml:space="preserve">we are saying something </w:t>
      </w:r>
      <w:r>
        <w:rPr>
          <w:rStyle w:val="StyleUnderline"/>
        </w:rPr>
        <w:t xml:space="preserve">about tigers </w:t>
      </w:r>
      <w:r>
        <w:rPr>
          <w:rStyle w:val="StyleUnderline"/>
          <w:highlight w:val="green"/>
        </w:rPr>
        <w:t>in general</w:t>
      </w:r>
      <w:r>
        <w:rPr>
          <w:rStyle w:val="StyleUnderline"/>
        </w:rPr>
        <w:t>. There are some tests that are helpful in distinguishing these two readings</w:t>
      </w:r>
      <w:r>
        <w:t xml:space="preserve">. For example, </w:t>
      </w:r>
      <w:r>
        <w:rPr>
          <w:rStyle w:val="StyleUnderline"/>
          <w:highlight w:val="green"/>
        </w:rPr>
        <w:t>the existential interpretation is upward entailing</w:t>
      </w:r>
      <w:r>
        <w:rPr>
          <w:rStyle w:val="StyleUnderline"/>
        </w:rPr>
        <w:t>, meaning that the statement will always remain true if we replace the subject term with a more inclusive term</w:t>
      </w:r>
      <w:r>
        <w:t xml:space="preserve">. For example, if it is true that tigers are on the lawn, then it will also be true that animals are on the lawn. </w:t>
      </w:r>
      <w:r>
        <w:rPr>
          <w:rStyle w:val="StyleUnderline"/>
          <w:highlight w:val="green"/>
        </w:rPr>
        <w:t>This is not so if the sentence is</w:t>
      </w:r>
      <w:r>
        <w:rPr>
          <w:rStyle w:val="StyleUnderline"/>
        </w:rPr>
        <w:t xml:space="preserve"> interpreted </w:t>
      </w:r>
      <w:r>
        <w:rPr>
          <w:rStyle w:val="StyleUnderline"/>
          <w:highlight w:val="green"/>
        </w:rPr>
        <w:t>generic</w:t>
      </w:r>
      <w:r>
        <w:rPr>
          <w:rStyle w:val="StyleUnderline"/>
        </w:rPr>
        <w:t>ally</w:t>
      </w:r>
      <w:r>
        <w:t xml:space="preserve">. For example, it is true that tigers are striped, but it does not follow that animals are striped (Lawler 1973 </w:t>
      </w:r>
      <w:proofErr w:type="spellStart"/>
      <w:r>
        <w:t>Laca</w:t>
      </w:r>
      <w:proofErr w:type="spellEnd"/>
      <w:r>
        <w:t xml:space="preserve"> 1990; </w:t>
      </w:r>
      <w:proofErr w:type="spellStart"/>
      <w:r>
        <w:t>Krifka</w:t>
      </w:r>
      <w:proofErr w:type="spellEnd"/>
      <w:r>
        <w:t xml:space="preserve"> et al 1995). </w:t>
      </w:r>
      <w:r>
        <w:rPr>
          <w:rStyle w:val="StyleUnderline"/>
          <w:highlight w:val="green"/>
        </w:rPr>
        <w:t>Another test</w:t>
      </w:r>
      <w:r>
        <w:rPr>
          <w:rStyle w:val="StyleUnderline"/>
        </w:rPr>
        <w:t xml:space="preserve"> concerns </w:t>
      </w:r>
      <w:r>
        <w:rPr>
          <w:rStyle w:val="StyleUnderline"/>
          <w:highlight w:val="green"/>
        </w:rPr>
        <w:t>whether we can insert an adverb of quantification</w:t>
      </w:r>
      <w:r>
        <w:rPr>
          <w:rStyle w:val="StyleUnderline"/>
        </w:rPr>
        <w:t xml:space="preserve"> </w:t>
      </w:r>
      <w:r>
        <w:t>(in the sense of Lewis 1975</w:t>
      </w:r>
      <w:r>
        <w:rPr>
          <w:highlight w:val="green"/>
        </w:rPr>
        <w:t xml:space="preserve">) </w:t>
      </w:r>
      <w:r>
        <w:rPr>
          <w:rStyle w:val="StyleUnderline"/>
          <w:highlight w:val="green"/>
        </w:rPr>
        <w:t xml:space="preserve">with minimal change </w:t>
      </w:r>
      <w:r>
        <w:rPr>
          <w:rStyle w:val="StyleUnderline"/>
        </w:rPr>
        <w:t>of meaning</w:t>
      </w:r>
      <w:r>
        <w:t xml:space="preserve"> (</w:t>
      </w:r>
      <w:proofErr w:type="spellStart"/>
      <w:r>
        <w:t>Krifka</w:t>
      </w:r>
      <w:proofErr w:type="spellEnd"/>
      <w:r>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785B266C" w14:textId="69EF9055" w:rsidR="007454E9" w:rsidRPr="007454E9" w:rsidRDefault="007454E9" w:rsidP="007454E9">
      <w:pPr>
        <w:pStyle w:val="Heading4"/>
      </w:pPr>
      <w:r w:rsidRPr="007454E9">
        <w:t xml:space="preserve">This applies to the res – 1] Upward entailment test – </w:t>
      </w:r>
      <w:r>
        <w:t>“</w:t>
      </w:r>
      <w:proofErr w:type="spellStart"/>
      <w:r>
        <w:t>india</w:t>
      </w:r>
      <w:proofErr w:type="spellEnd"/>
      <w:r>
        <w:t xml:space="preserve"> ought to recognize the right to strike” doesn’t entail “just governments ought to recognize the right to strike” because there are just governments other than </w:t>
      </w:r>
      <w:proofErr w:type="spellStart"/>
      <w:r>
        <w:t>india</w:t>
      </w:r>
      <w:proofErr w:type="spellEnd"/>
      <w:r>
        <w:t xml:space="preserve"> </w:t>
      </w:r>
      <w:r w:rsidRPr="007454E9">
        <w:t xml:space="preserve"> 2] Adverb test – </w:t>
      </w:r>
      <w:r>
        <w:rPr>
          <w:rFonts w:cs="Calibri"/>
        </w:rPr>
        <w:t xml:space="preserve">adverb test – adding </w:t>
      </w:r>
      <w:r>
        <w:t>“always” doesn’t change its meaning because recognition is unconditional.</w:t>
      </w:r>
    </w:p>
    <w:p w14:paraId="5BDDE72F" w14:textId="77777777" w:rsidR="007454E9" w:rsidRPr="007454E9" w:rsidRDefault="007454E9" w:rsidP="007454E9">
      <w:pPr>
        <w:rPr>
          <w:b/>
          <w:bCs/>
        </w:rPr>
      </w:pPr>
    </w:p>
    <w:p w14:paraId="6AFAE0D8" w14:textId="2680F9AD" w:rsidR="007454E9" w:rsidRDefault="007454E9" w:rsidP="007454E9">
      <w:pPr>
        <w:pStyle w:val="Heading4"/>
        <w:rPr>
          <w:bCs/>
        </w:rPr>
      </w:pPr>
      <w:r w:rsidRPr="007454E9">
        <w:rPr>
          <w:bCs/>
        </w:rPr>
        <w:t>Violation: they spec India</w:t>
      </w:r>
    </w:p>
    <w:p w14:paraId="3CF731CC" w14:textId="77777777" w:rsidR="007454E9" w:rsidRPr="007454E9" w:rsidRDefault="007454E9" w:rsidP="007454E9"/>
    <w:p w14:paraId="3590B874" w14:textId="77777777" w:rsidR="007454E9" w:rsidRPr="007454E9" w:rsidRDefault="007454E9" w:rsidP="007454E9">
      <w:pPr>
        <w:pStyle w:val="Heading4"/>
        <w:rPr>
          <w:bCs/>
        </w:rPr>
      </w:pPr>
      <w:r w:rsidRPr="007454E9">
        <w:rPr>
          <w:bCs/>
        </w:rPr>
        <w:t>Standards:</w:t>
      </w:r>
    </w:p>
    <w:p w14:paraId="0C0108E5" w14:textId="77777777" w:rsidR="007454E9" w:rsidRPr="007454E9" w:rsidRDefault="007454E9" w:rsidP="007454E9">
      <w:pPr>
        <w:pStyle w:val="Heading4"/>
        <w:rPr>
          <w:bCs/>
        </w:rPr>
      </w:pPr>
      <w:r w:rsidRPr="007454E9">
        <w:rPr>
          <w:bCs/>
        </w:rPr>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1EBEE8FF" w14:textId="77777777" w:rsidR="007454E9" w:rsidRPr="007454E9" w:rsidRDefault="007454E9" w:rsidP="007454E9">
      <w:pPr>
        <w:pStyle w:val="Heading4"/>
        <w:rPr>
          <w:bCs/>
        </w:rPr>
      </w:pPr>
      <w:r w:rsidRPr="007454E9">
        <w:rPr>
          <w:bCs/>
        </w:rPr>
        <w:t>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14:paraId="1CFD5422" w14:textId="77777777" w:rsidR="007454E9" w:rsidRPr="007454E9" w:rsidRDefault="007454E9" w:rsidP="007454E9">
      <w:pPr>
        <w:pStyle w:val="Heading4"/>
        <w:rPr>
          <w:bCs/>
        </w:rPr>
      </w:pPr>
      <w:r w:rsidRPr="007454E9">
        <w:rPr>
          <w:bCs/>
        </w:rPr>
        <w:t>3] TVA – just read your aff as an advantage under a whole adv, solves your offense</w:t>
      </w:r>
    </w:p>
    <w:p w14:paraId="3D91597E" w14:textId="77777777" w:rsidR="007454E9" w:rsidRPr="007454E9" w:rsidRDefault="007454E9" w:rsidP="007454E9">
      <w:pPr>
        <w:pStyle w:val="Heading4"/>
        <w:rPr>
          <w:bCs/>
        </w:rPr>
      </w:pPr>
      <w:r w:rsidRPr="007454E9">
        <w:rPr>
          <w:bCs/>
        </w:rPr>
        <w:t>Fairness – debate is a competitive activity that requires fairness for objective evaluation. Outweighs – it constrains your ability to evaluate the rest of the flow because they require fair evaluation.</w:t>
      </w:r>
    </w:p>
    <w:p w14:paraId="0C231902" w14:textId="77777777" w:rsidR="007454E9" w:rsidRPr="007454E9" w:rsidRDefault="007454E9" w:rsidP="007454E9">
      <w:pPr>
        <w:pStyle w:val="Heading4"/>
        <w:rPr>
          <w:bCs/>
        </w:rPr>
      </w:pPr>
      <w:r w:rsidRPr="007454E9">
        <w:rPr>
          <w:bCs/>
        </w:rPr>
        <w:t>Drop the debater – to deter future abuse and set better norms for debate.</w:t>
      </w:r>
    </w:p>
    <w:p w14:paraId="39831A39" w14:textId="77777777" w:rsidR="007454E9" w:rsidRPr="007454E9" w:rsidRDefault="007454E9" w:rsidP="007454E9">
      <w:pPr>
        <w:pStyle w:val="Heading4"/>
        <w:rPr>
          <w:bCs/>
        </w:rPr>
      </w:pPr>
      <w:r w:rsidRPr="007454E9">
        <w:rPr>
          <w:bCs/>
        </w:rPr>
        <w:t>Competing interps – reasonability is arbitrary and invites judge intervention but we creates a race to the top where we create the best norms for debate.</w:t>
      </w:r>
    </w:p>
    <w:p w14:paraId="7591D4E5" w14:textId="77777777" w:rsidR="007454E9" w:rsidRPr="007454E9" w:rsidRDefault="007454E9" w:rsidP="007454E9">
      <w:pPr>
        <w:pStyle w:val="Heading4"/>
        <w:rPr>
          <w:bCs/>
        </w:rPr>
      </w:pPr>
      <w:r w:rsidRPr="007454E9">
        <w:rPr>
          <w:bCs/>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5224334" w14:textId="1008556C" w:rsidR="007454E9" w:rsidRPr="007454E9" w:rsidRDefault="007454E9" w:rsidP="007454E9">
      <w:pPr>
        <w:pStyle w:val="Heading4"/>
        <w:rPr>
          <w:bCs/>
        </w:rPr>
      </w:pPr>
      <w:r>
        <w:rPr>
          <w:bCs/>
        </w:rPr>
        <w:t xml:space="preserve">No </w:t>
      </w:r>
      <w:r w:rsidRPr="007454E9">
        <w:rPr>
          <w:bCs/>
        </w:rPr>
        <w:t>1AR theory</w:t>
      </w:r>
      <w:r>
        <w:rPr>
          <w:bCs/>
        </w:rPr>
        <w:t xml:space="preserve"> </w:t>
      </w:r>
      <w:r w:rsidRPr="007454E9">
        <w:rPr>
          <w:bCs/>
        </w:rPr>
        <w:t>– sandbagging o/w, irresolvable o/w</w:t>
      </w:r>
      <w:r>
        <w:rPr>
          <w:bCs/>
        </w:rPr>
        <w:t xml:space="preserve">, </w:t>
      </w:r>
      <w:r w:rsidRPr="007454E9">
        <w:rPr>
          <w:bCs/>
        </w:rPr>
        <w:t>time skew o/w</w:t>
      </w:r>
    </w:p>
    <w:p w14:paraId="045699B9" w14:textId="2029D943" w:rsidR="007454E9" w:rsidRDefault="007454E9" w:rsidP="007454E9"/>
    <w:p w14:paraId="0080B13E" w14:textId="29C70F95" w:rsidR="008B46F4" w:rsidRDefault="008B46F4" w:rsidP="008B46F4">
      <w:pPr>
        <w:pStyle w:val="Heading2"/>
      </w:pPr>
      <w:r>
        <w:t>3</w:t>
      </w:r>
    </w:p>
    <w:p w14:paraId="54AD9F78" w14:textId="26CA3D87" w:rsidR="008B46F4" w:rsidRDefault="008B46F4" w:rsidP="008B46F4">
      <w:pPr>
        <w:pStyle w:val="Heading3"/>
      </w:pPr>
      <w:r>
        <w:t>K</w:t>
      </w:r>
    </w:p>
    <w:p w14:paraId="36BC0A53" w14:textId="77777777" w:rsidR="008B46F4" w:rsidRPr="008B46F4" w:rsidRDefault="008B46F4" w:rsidP="008B46F4">
      <w:pPr>
        <w:pStyle w:val="Heading4"/>
        <w:rPr>
          <w:bCs/>
        </w:rPr>
      </w:pPr>
      <w:r w:rsidRPr="008B46F4">
        <w:rPr>
          <w:bCs/>
        </w:rPr>
        <w:t xml:space="preserve">Justifying util is an </w:t>
      </w:r>
      <w:r w:rsidRPr="008B46F4">
        <w:rPr>
          <w:bCs/>
          <w:u w:val="single"/>
        </w:rPr>
        <w:t>independent voter</w:t>
      </w:r>
      <w:r w:rsidRPr="008B46F4">
        <w:rPr>
          <w:bCs/>
        </w:rPr>
        <w:t xml:space="preserve">: </w:t>
      </w:r>
    </w:p>
    <w:p w14:paraId="66E4E997" w14:textId="77777777" w:rsidR="008B46F4" w:rsidRPr="008B46F4" w:rsidRDefault="008B46F4" w:rsidP="008B46F4">
      <w:pPr>
        <w:pStyle w:val="Heading4"/>
        <w:rPr>
          <w:rFonts w:cs="Times New Roman"/>
          <w:bCs/>
        </w:rPr>
      </w:pPr>
      <w:r w:rsidRPr="008B46F4">
        <w:rPr>
          <w:rFonts w:cs="Times New Roman"/>
          <w:bCs/>
        </w:rPr>
        <w:t xml:space="preserve">1] </w:t>
      </w:r>
      <w:r w:rsidRPr="008B46F4">
        <w:rPr>
          <w:rFonts w:cs="Times New Roman"/>
          <w:bCs/>
          <w:u w:val="single"/>
        </w:rPr>
        <w:t>Atrocities</w:t>
      </w:r>
      <w:r w:rsidRPr="008B46F4">
        <w:rPr>
          <w:rFonts w:cs="Times New Roman"/>
          <w:bCs/>
        </w:rPr>
        <w:t xml:space="preserve">- util creates a moral </w:t>
      </w:r>
      <w:r w:rsidRPr="008B46F4">
        <w:rPr>
          <w:rFonts w:cs="Times New Roman"/>
          <w:bCs/>
          <w:u w:val="single"/>
        </w:rPr>
        <w:t>obligation</w:t>
      </w:r>
      <w:r w:rsidRPr="008B46F4">
        <w:rPr>
          <w:rFonts w:cs="Times New Roman"/>
          <w:bCs/>
        </w:rPr>
        <w:t xml:space="preserve"> to oppress people.</w:t>
      </w:r>
    </w:p>
    <w:p w14:paraId="76E24515" w14:textId="77777777" w:rsidR="008B46F4" w:rsidRDefault="008B46F4" w:rsidP="008B46F4">
      <w:r>
        <w:rPr>
          <w:rStyle w:val="Style13ptBold"/>
        </w:rPr>
        <w:t>Gold 19</w:t>
      </w:r>
      <w:r>
        <w:t xml:space="preserve"> [Jeffrey, November 2019, “</w:t>
      </w:r>
      <w:r>
        <w:rPr>
          <w:i/>
          <w:iCs/>
        </w:rPr>
        <w:t>Utilitarian and Deontological Approaches to Criminal Justice Ethics</w:t>
      </w:r>
      <w:r>
        <w:t xml:space="preserve"> ,” DOI: 10.4324/9780429203626-3] // Recut Justin</w:t>
      </w:r>
    </w:p>
    <w:p w14:paraId="618120CD" w14:textId="77777777" w:rsidR="008B46F4" w:rsidRDefault="008B46F4" w:rsidP="008B46F4">
      <w:r>
        <w:t>**TW: Discussions of Rape</w:t>
      </w:r>
    </w:p>
    <w:p w14:paraId="31D44126" w14:textId="77777777" w:rsidR="008B46F4" w:rsidRDefault="008B46F4" w:rsidP="008B46F4">
      <w:pPr>
        <w:rPr>
          <w:sz w:val="16"/>
        </w:rPr>
      </w:pPr>
      <w:r>
        <w:rPr>
          <w:sz w:val="16"/>
        </w:rPr>
        <w:t>According to utilitarianism, an action is moral when it produces the great-</w:t>
      </w:r>
      <w:proofErr w:type="spellStart"/>
      <w:r>
        <w:rPr>
          <w:sz w:val="16"/>
        </w:rPr>
        <w:t>est</w:t>
      </w:r>
      <w:proofErr w:type="spellEnd"/>
      <w:r>
        <w:rPr>
          <w:sz w:val="16"/>
        </w:rPr>
        <w:t xml:space="preserve"> amount of happiness for the greatest number of people. A</w:t>
      </w:r>
      <w:r>
        <w:rPr>
          <w:u w:val="single"/>
        </w:rPr>
        <w:t xml:space="preserve"> </w:t>
      </w:r>
      <w:r>
        <w:rPr>
          <w:highlight w:val="green"/>
          <w:u w:val="single"/>
        </w:rPr>
        <w:t>problem arises</w:t>
      </w:r>
      <w:r>
        <w:rPr>
          <w:u w:val="single"/>
        </w:rPr>
        <w:t xml:space="preserve">, however, </w:t>
      </w:r>
      <w:r>
        <w:rPr>
          <w:highlight w:val="green"/>
          <w:u w:val="single"/>
        </w:rPr>
        <w:t>when</w:t>
      </w:r>
      <w:r>
        <w:rPr>
          <w:u w:val="single"/>
        </w:rPr>
        <w:t xml:space="preserve"> the </w:t>
      </w:r>
      <w:r>
        <w:rPr>
          <w:rStyle w:val="Emphasis"/>
        </w:rPr>
        <w:t xml:space="preserve">greatest </w:t>
      </w:r>
      <w:r>
        <w:rPr>
          <w:rStyle w:val="Emphasis"/>
          <w:highlight w:val="green"/>
        </w:rPr>
        <w:t>happiness is achieved</w:t>
      </w:r>
      <w:r>
        <w:rPr>
          <w:highlight w:val="green"/>
          <w:u w:val="single"/>
        </w:rPr>
        <w:t xml:space="preserve"> at</w:t>
      </w:r>
      <w:r>
        <w:rPr>
          <w:u w:val="single"/>
        </w:rPr>
        <w:t xml:space="preserve"> the </w:t>
      </w:r>
      <w:r>
        <w:rPr>
          <w:rStyle w:val="Emphasis"/>
          <w:highlight w:val="green"/>
        </w:rPr>
        <w:t>expense of a few</w:t>
      </w:r>
      <w:r>
        <w:rPr>
          <w:u w:val="single"/>
        </w:rPr>
        <w:t xml:space="preserve">. For example, </w:t>
      </w:r>
      <w:r>
        <w:rPr>
          <w:highlight w:val="green"/>
          <w:u w:val="single"/>
        </w:rPr>
        <w:t xml:space="preserve">if a </w:t>
      </w:r>
      <w:r>
        <w:rPr>
          <w:rStyle w:val="Emphasis"/>
          <w:highlight w:val="green"/>
        </w:rPr>
        <w:t>large group</w:t>
      </w:r>
      <w:r>
        <w:rPr>
          <w:highlight w:val="green"/>
          <w:u w:val="single"/>
        </w:rPr>
        <w:t xml:space="preserve"> were to </w:t>
      </w:r>
      <w:r>
        <w:rPr>
          <w:rStyle w:val="Emphasis"/>
          <w:highlight w:val="green"/>
        </w:rPr>
        <w:t>enslave</w:t>
      </w:r>
      <w:r>
        <w:rPr>
          <w:highlight w:val="green"/>
          <w:u w:val="single"/>
        </w:rPr>
        <w:t xml:space="preserve"> a</w:t>
      </w:r>
      <w:r>
        <w:rPr>
          <w:u w:val="single"/>
        </w:rPr>
        <w:t xml:space="preserve"> </w:t>
      </w:r>
      <w:r>
        <w:rPr>
          <w:rStyle w:val="Emphasis"/>
        </w:rPr>
        <w:t xml:space="preserve">very </w:t>
      </w:r>
      <w:r>
        <w:rPr>
          <w:rStyle w:val="Emphasis"/>
          <w:highlight w:val="green"/>
        </w:rPr>
        <w:t>small group</w:t>
      </w:r>
      <w:r>
        <w:rPr>
          <w:highlight w:val="green"/>
          <w:u w:val="single"/>
        </w:rPr>
        <w:t>, the large group</w:t>
      </w:r>
      <w:r>
        <w:rPr>
          <w:u w:val="single"/>
        </w:rPr>
        <w:t xml:space="preserve"> would </w:t>
      </w:r>
      <w:r>
        <w:rPr>
          <w:rStyle w:val="Emphasis"/>
          <w:highlight w:val="green"/>
        </w:rPr>
        <w:t>gain</w:t>
      </w:r>
      <w:r>
        <w:rPr>
          <w:rStyle w:val="Emphasis"/>
        </w:rPr>
        <w:t xml:space="preserve"> certain </w:t>
      </w:r>
      <w:r>
        <w:rPr>
          <w:rStyle w:val="Emphasis"/>
          <w:highlight w:val="green"/>
        </w:rPr>
        <w:t>comforts</w:t>
      </w:r>
      <w:r>
        <w:rPr>
          <w:rStyle w:val="Emphasis"/>
        </w:rPr>
        <w:t xml:space="preserve"> and luxuries</w:t>
      </w:r>
      <w:r>
        <w:rPr>
          <w:sz w:val="16"/>
        </w:rPr>
        <w:t xml:space="preserve"> (and the pleasure that accompanies those comforts) as a result of the servitude of the few. If </w:t>
      </w:r>
      <w:r>
        <w:rPr>
          <w:u w:val="single"/>
        </w:rPr>
        <w:t xml:space="preserve">we were to follow the </w:t>
      </w:r>
      <w:r>
        <w:rPr>
          <w:rStyle w:val="Emphasis"/>
        </w:rPr>
        <w:t>utilitarian calculus</w:t>
      </w:r>
      <w:r>
        <w:rPr>
          <w:u w:val="single"/>
        </w:rPr>
        <w:t xml:space="preserve"> strictly</w:t>
      </w:r>
      <w:r>
        <w:rPr>
          <w:sz w:val="16"/>
        </w:rPr>
        <w:t xml:space="preserve">, </w:t>
      </w:r>
      <w:r>
        <w:rPr>
          <w:u w:val="single"/>
        </w:rPr>
        <w:t xml:space="preserve">the </w:t>
      </w:r>
      <w:r>
        <w:rPr>
          <w:rStyle w:val="Emphasis"/>
          <w:highlight w:val="green"/>
        </w:rPr>
        <w:t>suffering</w:t>
      </w:r>
      <w:r>
        <w:rPr>
          <w:rStyle w:val="Emphasis"/>
        </w:rPr>
        <w:t xml:space="preserve"> of a few</w:t>
      </w:r>
      <w:r>
        <w:rPr>
          <w:sz w:val="16"/>
        </w:rPr>
        <w:t xml:space="preserve"> (even intense suffering) </w:t>
      </w:r>
      <w:r>
        <w:rPr>
          <w:u w:val="single"/>
        </w:rPr>
        <w:t xml:space="preserve">would be </w:t>
      </w:r>
      <w:r>
        <w:rPr>
          <w:rStyle w:val="Emphasis"/>
          <w:highlight w:val="green"/>
        </w:rPr>
        <w:t>outweighed</w:t>
      </w:r>
      <w:r>
        <w:rPr>
          <w:highlight w:val="green"/>
          <w:u w:val="single"/>
        </w:rPr>
        <w:t xml:space="preserve"> by</w:t>
      </w:r>
      <w:r>
        <w:rPr>
          <w:u w:val="single"/>
        </w:rPr>
        <w:t xml:space="preserve"> the </w:t>
      </w:r>
      <w:r>
        <w:rPr>
          <w:rStyle w:val="Emphasis"/>
          <w:highlight w:val="green"/>
        </w:rPr>
        <w:t>pleasure of a</w:t>
      </w:r>
      <w:r>
        <w:rPr>
          <w:rStyle w:val="Emphasis"/>
        </w:rPr>
        <w:t xml:space="preserve"> large enough </w:t>
      </w:r>
      <w:r>
        <w:rPr>
          <w:rStyle w:val="Emphasis"/>
          <w:highlight w:val="green"/>
        </w:rPr>
        <w:t>majority</w:t>
      </w:r>
      <w:r>
        <w:rPr>
          <w:u w:val="single"/>
        </w:rPr>
        <w:t xml:space="preserve">. A </w:t>
      </w:r>
      <w:r>
        <w:rPr>
          <w:rStyle w:val="Emphasis"/>
        </w:rPr>
        <w:t>thousand people’s</w:t>
      </w:r>
      <w:r>
        <w:rPr>
          <w:u w:val="single"/>
        </w:rPr>
        <w:t xml:space="preserve"> modest pleasure would </w:t>
      </w:r>
      <w:r>
        <w:rPr>
          <w:rStyle w:val="Emphasis"/>
        </w:rPr>
        <w:t>outweigh</w:t>
      </w:r>
      <w:r>
        <w:rPr>
          <w:u w:val="single"/>
        </w:rPr>
        <w:t xml:space="preserve"> the </w:t>
      </w:r>
      <w:r>
        <w:rPr>
          <w:rStyle w:val="Emphasis"/>
        </w:rPr>
        <w:t>suffer-ing of 10 others</w:t>
      </w:r>
      <w:r>
        <w:rPr>
          <w:sz w:val="16"/>
        </w:rPr>
        <w:t xml:space="preserve">. Hence, </w:t>
      </w:r>
      <w:r>
        <w:rPr>
          <w:highlight w:val="green"/>
          <w:u w:val="single"/>
        </w:rPr>
        <w:t>utilitarianism</w:t>
      </w:r>
      <w:r>
        <w:rPr>
          <w:u w:val="single"/>
        </w:rPr>
        <w:t xml:space="preserve"> would </w:t>
      </w:r>
      <w:r>
        <w:rPr>
          <w:rStyle w:val="Emphasis"/>
        </w:rPr>
        <w:t xml:space="preserve">seem to </w:t>
      </w:r>
      <w:r>
        <w:rPr>
          <w:rStyle w:val="Emphasis"/>
          <w:highlight w:val="green"/>
        </w:rPr>
        <w:t>endorse slavery</w:t>
      </w:r>
      <w:r>
        <w:rPr>
          <w:u w:val="single"/>
        </w:rPr>
        <w:t xml:space="preserve"> when it produces the </w:t>
      </w:r>
      <w:r>
        <w:rPr>
          <w:rStyle w:val="Emphasis"/>
        </w:rPr>
        <w:t>greatest total amount of happiness</w:t>
      </w:r>
      <w:r>
        <w:rPr>
          <w:sz w:val="16"/>
        </w:rPr>
        <w:t xml:space="preserve"> for the greatest number of people. </w:t>
      </w:r>
      <w:r>
        <w:rPr>
          <w:u w:val="single"/>
        </w:rPr>
        <w:t xml:space="preserve">This is </w:t>
      </w:r>
      <w:r>
        <w:rPr>
          <w:rStyle w:val="Emphasis"/>
        </w:rPr>
        <w:t>obviously a problem for utilitarianism</w:t>
      </w:r>
      <w:r>
        <w:rPr>
          <w:u w:val="single"/>
        </w:rPr>
        <w:t xml:space="preserve">. Slavery and oppression are </w:t>
      </w:r>
      <w:r>
        <w:rPr>
          <w:rStyle w:val="Emphasis"/>
        </w:rPr>
        <w:t>wrong</w:t>
      </w:r>
      <w:r>
        <w:rPr>
          <w:u w:val="single"/>
        </w:rPr>
        <w:t xml:space="preserve"> regardless of the amount of </w:t>
      </w:r>
      <w:r>
        <w:rPr>
          <w:rStyle w:val="Emphasis"/>
        </w:rPr>
        <w:t>pleasure accumulated</w:t>
      </w:r>
      <w:r>
        <w:rPr>
          <w:sz w:val="16"/>
        </w:rPr>
        <w:t xml:space="preserve"> by the oppressing class. In fact, </w:t>
      </w:r>
      <w:r>
        <w:rPr>
          <w:u w:val="single"/>
        </w:rPr>
        <w:t xml:space="preserve">when one person’s pleasure </w:t>
      </w:r>
      <w:r>
        <w:rPr>
          <w:rStyle w:val="Emphasis"/>
        </w:rPr>
        <w:t xml:space="preserve">results from the </w:t>
      </w:r>
      <w:proofErr w:type="spellStart"/>
      <w:r>
        <w:rPr>
          <w:rStyle w:val="Emphasis"/>
        </w:rPr>
        <w:t>suf-fering</w:t>
      </w:r>
      <w:proofErr w:type="spellEnd"/>
      <w:r>
        <w:rPr>
          <w:rStyle w:val="Emphasis"/>
        </w:rPr>
        <w:t xml:space="preserve"> of another</w:t>
      </w:r>
      <w:r>
        <w:rPr>
          <w:u w:val="single"/>
        </w:rPr>
        <w:t xml:space="preserve">, the pleasure </w:t>
      </w:r>
      <w:r>
        <w:rPr>
          <w:rStyle w:val="Emphasis"/>
        </w:rPr>
        <w:t>seems all the more abhorrent</w:t>
      </w:r>
      <w:r>
        <w:rPr>
          <w:sz w:val="16"/>
        </w:rPr>
        <w:t xml:space="preserve">. The preceding case points to a weakness in utilitarianism, namely, the weak-ness in dealing with certain cases of injustice. Sometimes </w:t>
      </w:r>
      <w:r>
        <w:rPr>
          <w:u w:val="single"/>
        </w:rPr>
        <w:t xml:space="preserve">it is simply </w:t>
      </w:r>
      <w:r>
        <w:rPr>
          <w:rStyle w:val="Emphasis"/>
        </w:rPr>
        <w:t>unjust</w:t>
      </w:r>
      <w:r>
        <w:rPr>
          <w:u w:val="single"/>
        </w:rPr>
        <w:t xml:space="preserve"> to treat people in a certain way regardless of the pleasurable consequences for others. A </w:t>
      </w:r>
      <w:r>
        <w:rPr>
          <w:rStyle w:val="Emphasis"/>
          <w:highlight w:val="green"/>
        </w:rPr>
        <w:t>gang rape is wrong</w:t>
      </w:r>
      <w:r>
        <w:rPr>
          <w:rStyle w:val="Emphasis"/>
        </w:rPr>
        <w:t xml:space="preserve"> even </w:t>
      </w:r>
      <w:r>
        <w:rPr>
          <w:rStyle w:val="Emphasis"/>
          <w:highlight w:val="green"/>
        </w:rPr>
        <w:t>if 50 people enjoy</w:t>
      </w:r>
      <w:r>
        <w:rPr>
          <w:rStyle w:val="Emphasis"/>
        </w:rPr>
        <w:t xml:space="preserve"> it </w:t>
      </w:r>
      <w:r>
        <w:rPr>
          <w:rStyle w:val="Emphasis"/>
          <w:highlight w:val="green"/>
        </w:rPr>
        <w:t>and</w:t>
      </w:r>
      <w:r>
        <w:rPr>
          <w:rStyle w:val="Emphasis"/>
        </w:rPr>
        <w:t xml:space="preserve"> only </w:t>
      </w:r>
      <w:r>
        <w:rPr>
          <w:rStyle w:val="Emphasis"/>
          <w:highlight w:val="green"/>
        </w:rPr>
        <w:t>one suffers</w:t>
      </w:r>
      <w:r>
        <w:rPr>
          <w:rStyle w:val="Emphasis"/>
        </w:rPr>
        <w:t>. It is wrong because it is unjust</w:t>
      </w:r>
      <w:r>
        <w:rPr>
          <w:sz w:val="16"/>
        </w:rPr>
        <w:t>. To use Kant’s formulation, it is always wrong to treat anyone as a mere means to one’s own ends. When we enslave, rape, and oppress, we are always treating the victim as a means to our own ends. </w:t>
      </w:r>
    </w:p>
    <w:p w14:paraId="36D41F21" w14:textId="77777777" w:rsidR="008B46F4" w:rsidRDefault="008B46F4" w:rsidP="008B46F4">
      <w:pPr>
        <w:pStyle w:val="Analytic"/>
      </w:pPr>
      <w:r>
        <w:t xml:space="preserve">2] </w:t>
      </w:r>
      <w:r>
        <w:rPr>
          <w:u w:val="single"/>
        </w:rPr>
        <w:t>Intrinsicness</w:t>
      </w:r>
      <w:r>
        <w:t xml:space="preserve">- util justifies atrocities because actions don’t have </w:t>
      </w:r>
      <w:r>
        <w:rPr>
          <w:u w:val="single"/>
        </w:rPr>
        <w:t>intrinsic value</w:t>
      </w:r>
      <w:r>
        <w:t xml:space="preserve">- justifies slavery and spirit murder because of pleasure for slave master and order of magnitude- they can’t categorically claim any action is bad which is </w:t>
      </w:r>
      <w:r>
        <w:rPr>
          <w:u w:val="single"/>
        </w:rPr>
        <w:t>psychologically violent</w:t>
      </w:r>
      <w:r>
        <w:t>.</w:t>
      </w:r>
    </w:p>
    <w:p w14:paraId="306FB92D" w14:textId="77777777" w:rsidR="008B46F4" w:rsidRPr="008B46F4" w:rsidRDefault="008B46F4" w:rsidP="008B46F4">
      <w:pPr>
        <w:pStyle w:val="Heading4"/>
        <w:rPr>
          <w:rFonts w:cs="Times New Roman"/>
          <w:bCs/>
        </w:rPr>
      </w:pPr>
      <w:r w:rsidRPr="008B46F4">
        <w:rPr>
          <w:rFonts w:cs="Times New Roman"/>
          <w:bCs/>
        </w:rPr>
        <w:t xml:space="preserve">Drop the debater to ensure safety in debate- the judge has a </w:t>
      </w:r>
      <w:r w:rsidRPr="008B46F4">
        <w:rPr>
          <w:rFonts w:cs="Times New Roman"/>
          <w:bCs/>
          <w:u w:val="single"/>
        </w:rPr>
        <w:t>proximal obligation</w:t>
      </w:r>
      <w:r w:rsidRPr="008B46F4">
        <w:rPr>
          <w:rFonts w:cs="Times New Roman"/>
          <w:bCs/>
        </w:rPr>
        <w:t xml:space="preserve"> to ensure inaccessible practices don’t proliferate- all arguments </w:t>
      </w:r>
      <w:r w:rsidRPr="008B46F4">
        <w:rPr>
          <w:rFonts w:cs="Times New Roman"/>
          <w:bCs/>
          <w:u w:val="single"/>
        </w:rPr>
        <w:t>presuppose</w:t>
      </w:r>
      <w:r w:rsidRPr="008B46F4">
        <w:rPr>
          <w:rFonts w:cs="Times New Roman"/>
          <w:bCs/>
        </w:rPr>
        <w:t xml:space="preserve"> that people are included in the space.</w:t>
      </w:r>
    </w:p>
    <w:p w14:paraId="491FD2F5" w14:textId="77777777" w:rsidR="008B46F4" w:rsidRDefault="008B46F4" w:rsidP="008B46F4"/>
    <w:p w14:paraId="37A7271B" w14:textId="77777777" w:rsidR="008B46F4" w:rsidRPr="008B46F4" w:rsidRDefault="008B46F4" w:rsidP="008B46F4"/>
    <w:p w14:paraId="2FB6E983" w14:textId="5A3D424A" w:rsidR="007454E9" w:rsidRDefault="007454E9" w:rsidP="007454E9">
      <w:pPr>
        <w:pStyle w:val="Heading1"/>
      </w:pPr>
      <w:r>
        <w:t>Case</w:t>
      </w:r>
    </w:p>
    <w:p w14:paraId="7B24F296" w14:textId="12111E61" w:rsidR="007454E9" w:rsidRDefault="007454E9" w:rsidP="007454E9">
      <w:pPr>
        <w:pStyle w:val="Heading3"/>
      </w:pPr>
      <w:r>
        <w:t>FW</w:t>
      </w:r>
    </w:p>
    <w:p w14:paraId="378D99C0" w14:textId="77777777" w:rsidR="007454E9" w:rsidRPr="007454E9" w:rsidRDefault="007454E9" w:rsidP="007454E9">
      <w:pPr>
        <w:pStyle w:val="Heading4"/>
        <w:rPr>
          <w:bCs/>
        </w:rPr>
      </w:pPr>
      <w:r w:rsidRPr="007454E9">
        <w:rPr>
          <w:bCs/>
        </w:rPr>
        <w:t>1] Util collapses into contractarianism.</w:t>
      </w:r>
    </w:p>
    <w:p w14:paraId="4E50284D" w14:textId="77777777" w:rsidR="007454E9" w:rsidRDefault="007454E9" w:rsidP="007454E9">
      <w:r>
        <w:rPr>
          <w:rFonts w:eastAsiaTheme="majorEastAsia" w:cstheme="majorBidi"/>
          <w:b/>
          <w:iCs/>
          <w:sz w:val="26"/>
        </w:rPr>
        <w:t>Thrasher 13</w:t>
      </w:r>
      <w:r>
        <w:t xml:space="preserve"> [John J. Thrasher, Assistant Professor in the Philosophy Department and the Smith Institute for Political Economy and Philosophy at Chapman University, Reconciling Justice and Pleasure in Epicurean Contractarianism, Ethical Theory and Moral Practice, Vol. 16, No. 2 (April 2013), pp. 423-436]</w:t>
      </w:r>
    </w:p>
    <w:p w14:paraId="7426EBBC" w14:textId="77777777" w:rsidR="007454E9" w:rsidRDefault="007454E9" w:rsidP="007454E9">
      <w:pPr>
        <w:rPr>
          <w:rFonts w:eastAsia="Calibri"/>
          <w:sz w:val="16"/>
        </w:rPr>
      </w:pPr>
      <w:r>
        <w:rPr>
          <w:rFonts w:eastAsia="Calibri"/>
          <w:b/>
          <w:bCs/>
          <w:highlight w:val="cyan"/>
          <w:u w:val="single"/>
        </w:rPr>
        <w:t>If</w:t>
      </w:r>
      <w:r>
        <w:rPr>
          <w:rFonts w:eastAsia="Calibri"/>
          <w:sz w:val="16"/>
        </w:rPr>
        <w:t xml:space="preserve"> you do not, on every occasion, refer each of your actions to the goal of nature, but instead turn prematurely to some other [criterion] in avoiding or pursuing [things], your actions will not be consistent with your reasoning (KD 25). </w:t>
      </w:r>
      <w:r>
        <w:rPr>
          <w:rFonts w:eastAsia="Calibri"/>
          <w:b/>
          <w:bCs/>
          <w:highlight w:val="cyan"/>
          <w:u w:val="single"/>
        </w:rPr>
        <w:t>This goal of reasoning</w:t>
      </w:r>
      <w:r>
        <w:rPr>
          <w:rFonts w:eastAsia="Calibri"/>
          <w:b/>
          <w:bCs/>
          <w:u w:val="single"/>
        </w:rPr>
        <w:t xml:space="preserve"> and action </w:t>
      </w:r>
      <w:r>
        <w:rPr>
          <w:rFonts w:eastAsia="Calibri"/>
          <w:b/>
          <w:bCs/>
          <w:highlight w:val="cyan"/>
          <w:u w:val="single"/>
        </w:rPr>
        <w:t>is the absence of pain</w:t>
      </w:r>
      <w:r>
        <w:rPr>
          <w:rFonts w:eastAsia="Calibri"/>
          <w:sz w:val="16"/>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ing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Pr>
          <w:rFonts w:eastAsia="Calibri"/>
          <w:sz w:val="16"/>
        </w:rPr>
        <w:t>paradig</w:t>
      </w:r>
      <w:proofErr w:type="spellEnd"/>
      <w:r>
        <w:rPr>
          <w:rFonts w:eastAsia="Calibri"/>
          <w:sz w:val="16"/>
        </w:rPr>
        <w:t xml:space="preserve"> </w:t>
      </w:r>
      <w:proofErr w:type="spellStart"/>
      <w:r>
        <w:rPr>
          <w:rFonts w:eastAsia="Calibri"/>
          <w:sz w:val="16"/>
        </w:rPr>
        <w:t>matically</w:t>
      </w:r>
      <w:proofErr w:type="spellEnd"/>
      <w:r>
        <w:rPr>
          <w:rFonts w:eastAsia="Calibri"/>
          <w:sz w:val="16"/>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(J)-ing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Pr>
          <w:rFonts w:eastAsia="Calibri"/>
          <w:sz w:val="16"/>
        </w:rPr>
        <w:t>theoiy</w:t>
      </w:r>
      <w:proofErr w:type="spellEnd"/>
      <w:r>
        <w:rPr>
          <w:rFonts w:eastAsia="Calibri"/>
          <w:sz w:val="16"/>
        </w:rPr>
        <w:t xml:space="preserve">.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Kavka calls "rule egoism" (Kavka 1986, chap. 9). Although Kavka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Pr>
          <w:rFonts w:eastAsia="Calibri"/>
          <w:b/>
          <w:bCs/>
          <w:highlight w:val="cyan"/>
          <w:u w:val="single"/>
        </w:rPr>
        <w:t xml:space="preserve">Rule egoism has </w:t>
      </w:r>
      <w:r>
        <w:rPr>
          <w:rFonts w:eastAsia="Calibri"/>
          <w:b/>
          <w:bCs/>
          <w:u w:val="single"/>
        </w:rPr>
        <w:t xml:space="preserve">several </w:t>
      </w:r>
      <w:r>
        <w:rPr>
          <w:rFonts w:eastAsia="Calibri"/>
          <w:b/>
          <w:bCs/>
          <w:highlight w:val="cyan"/>
          <w:u w:val="single"/>
        </w:rPr>
        <w:t>benefits over direct</w:t>
      </w:r>
      <w:r>
        <w:rPr>
          <w:rFonts w:eastAsia="Calibri"/>
          <w:b/>
          <w:bCs/>
          <w:u w:val="single"/>
        </w:rPr>
        <w:t xml:space="preserve"> and indirect </w:t>
      </w:r>
      <w:r>
        <w:rPr>
          <w:rFonts w:eastAsia="Calibri"/>
          <w:b/>
          <w:bCs/>
          <w:highlight w:val="cyan"/>
          <w:u w:val="single"/>
        </w:rPr>
        <w:t xml:space="preserve">egoism. </w:t>
      </w:r>
      <w:r>
        <w:rPr>
          <w:rFonts w:eastAsia="Calibri"/>
          <w:b/>
          <w:bCs/>
          <w:u w:val="single"/>
        </w:rPr>
        <w:t xml:space="preserve">First, </w:t>
      </w:r>
      <w:r>
        <w:rPr>
          <w:rFonts w:eastAsia="Calibri"/>
          <w:b/>
          <w:bCs/>
          <w:highlight w:val="cyan"/>
          <w:u w:val="single"/>
        </w:rPr>
        <w:t>it is</w:t>
      </w:r>
      <w:r>
        <w:rPr>
          <w:rFonts w:eastAsia="Calibri"/>
          <w:b/>
          <w:bCs/>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Pr>
          <w:rFonts w:eastAsia="Calibri"/>
          <w:b/>
          <w:bCs/>
          <w:highlight w:val="cyan"/>
          <w:u w:val="single"/>
        </w:rPr>
        <w:t>more reliable</w:t>
      </w:r>
      <w:r>
        <w:rPr>
          <w:rFonts w:eastAsia="Calibri"/>
          <w:b/>
          <w:bCs/>
          <w:u w:val="single"/>
        </w:rPr>
        <w:t xml:space="preserve"> than direct or indirect egoism. It is reasonable to expect that the typical Epicurean would be bewildered </w:t>
      </w:r>
      <w:r>
        <w:rPr>
          <w:rFonts w:eastAsia="Calibri"/>
          <w:b/>
          <w:bCs/>
          <w:highlight w:val="cyan"/>
          <w:u w:val="single"/>
        </w:rPr>
        <w:t>in the face of the multiplicity</w:t>
      </w:r>
      <w:r>
        <w:rPr>
          <w:rFonts w:eastAsia="Calibri"/>
          <w:b/>
          <w:bCs/>
          <w:u w:val="single"/>
        </w:rPr>
        <w:t xml:space="preserve"> and complexity </w:t>
      </w:r>
      <w:r>
        <w:rPr>
          <w:rFonts w:eastAsia="Calibri"/>
          <w:b/>
          <w:bCs/>
          <w:highlight w:val="cyan"/>
          <w:u w:val="single"/>
        </w:rPr>
        <w:t>of choices</w:t>
      </w:r>
      <w:r>
        <w:rPr>
          <w:rFonts w:eastAsia="Calibri"/>
          <w:b/>
          <w:bCs/>
          <w:u w:val="single"/>
        </w:rPr>
        <w:t xml:space="preserve"> that would face him or her on any given day. The stress of deliberating over actions on the direct egoist interpretation of KD 25 would often create anxiety rather than tranquility. Similarly, </w:t>
      </w:r>
      <w:r>
        <w:rPr>
          <w:rFonts w:eastAsia="Calibri"/>
          <w:b/>
          <w:bCs/>
          <w:highlight w:val="cyan"/>
          <w:u w:val="single"/>
        </w:rPr>
        <w:t>it is not clear that, given the complexity of the world, the direct approach would reliably lead to ataraxia</w:t>
      </w:r>
      <w:r>
        <w:rPr>
          <w:rFonts w:eastAsia="Calibri"/>
          <w:b/>
          <w:bCs/>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Pr>
          <w:rFonts w:eastAsia="Calibri"/>
          <w:b/>
          <w:bCs/>
          <w:highlight w:val="cyan"/>
          <w:u w:val="single"/>
        </w:rPr>
        <w:t>rules</w:t>
      </w:r>
      <w:r>
        <w:rPr>
          <w:rFonts w:eastAsia="Calibri"/>
          <w:b/>
          <w:bCs/>
          <w:u w:val="single"/>
        </w:rPr>
        <w:t xml:space="preserve">, however, the Epicurean can </w:t>
      </w:r>
      <w:r>
        <w:rPr>
          <w:rFonts w:eastAsia="Calibri"/>
          <w:b/>
          <w:bCs/>
          <w:highlight w:val="cyan"/>
          <w:u w:val="single"/>
        </w:rPr>
        <w:t>rely on</w:t>
      </w:r>
      <w:r>
        <w:rPr>
          <w:rFonts w:eastAsia="Calibri"/>
          <w:b/>
          <w:bCs/>
          <w:u w:val="single"/>
        </w:rPr>
        <w:t xml:space="preserve"> the </w:t>
      </w:r>
      <w:r>
        <w:rPr>
          <w:rFonts w:eastAsia="Calibri"/>
          <w:b/>
          <w:bCs/>
          <w:highlight w:val="cyan"/>
          <w:u w:val="single"/>
        </w:rPr>
        <w:t>knowledge</w:t>
      </w:r>
      <w:r>
        <w:rPr>
          <w:rFonts w:eastAsia="Calibri"/>
          <w:b/>
          <w:bCs/>
          <w:u w:val="single"/>
        </w:rPr>
        <w:t xml:space="preserve"> embodied in the rules </w:t>
      </w:r>
      <w:r>
        <w:rPr>
          <w:rFonts w:eastAsia="Calibri"/>
          <w:b/>
          <w:bCs/>
          <w:highlight w:val="cyan"/>
          <w:u w:val="single"/>
        </w:rPr>
        <w:t>without having to deliberate in each case</w:t>
      </w:r>
      <w:r>
        <w:rPr>
          <w:rFonts w:eastAsia="Calibri"/>
          <w:b/>
          <w:bCs/>
          <w:u w:val="single"/>
        </w:rPr>
        <w:t>.</w:t>
      </w:r>
      <w:r>
        <w:rPr>
          <w:rFonts w:eastAsia="Calibri"/>
          <w:sz w:val="16"/>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Pr>
          <w:rFonts w:eastAsia="Calibri"/>
          <w:sz w:val="16"/>
        </w:rPr>
        <w:t>Gigerenzer</w:t>
      </w:r>
      <w:proofErr w:type="spellEnd"/>
      <w:r>
        <w:rPr>
          <w:rFonts w:eastAsia="Calibri"/>
          <w:sz w:val="16"/>
        </w:rPr>
        <w:t xml:space="preserve"> and Goldstein, a "fast and frugal" way of reasoning based on heuristics communicated as rules or maxims (</w:t>
      </w:r>
      <w:proofErr w:type="spellStart"/>
      <w:r>
        <w:rPr>
          <w:rFonts w:eastAsia="Calibri"/>
          <w:sz w:val="16"/>
        </w:rPr>
        <w:t>Gigerenzer</w:t>
      </w:r>
      <w:proofErr w:type="spellEnd"/>
      <w:r>
        <w:rPr>
          <w:rFonts w:eastAsia="Calibri"/>
          <w:sz w:val="16"/>
        </w:rPr>
        <w:t xml:space="preserve"> and Goldstein 1996). </w:t>
      </w:r>
      <w:r>
        <w:rPr>
          <w:rFonts w:eastAsia="Calibri"/>
          <w:b/>
          <w:bCs/>
          <w:u w:val="single"/>
        </w:rPr>
        <w:t>Instead of choosing over the expected outcome of individual acts, the rule egoist chooses sets of rules to follow based on the expected outcome of following that rule or set of rules</w:t>
      </w:r>
      <w:r>
        <w:rPr>
          <w:rFonts w:eastAsia="Calibri"/>
          <w:sz w:val="16"/>
        </w:rPr>
        <w:t xml:space="preserve"> (Kavka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Pr>
          <w:rFonts w:eastAsia="Calibri"/>
          <w:b/>
          <w:bCs/>
          <w:u w:val="single"/>
        </w:rPr>
        <w:t>A particular social contract is a set of rules that regulates behavior in certain public settings.</w:t>
      </w:r>
      <w:r>
        <w:rPr>
          <w:rFonts w:eastAsia="Calibri"/>
          <w:sz w:val="16"/>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Pr>
          <w:rFonts w:eastAsia="Calibri"/>
          <w:b/>
          <w:bCs/>
          <w:u w:val="single"/>
        </w:rPr>
        <w:t>contract</w:t>
      </w:r>
      <w:r>
        <w:rPr>
          <w:rFonts w:eastAsia="Calibri"/>
          <w:sz w:val="16"/>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Pr>
          <w:rFonts w:eastAsia="Calibri"/>
          <w:b/>
          <w:bCs/>
          <w:highlight w:val="cyan"/>
          <w:u w:val="single"/>
        </w:rPr>
        <w:t>The</w:t>
      </w:r>
      <w:r>
        <w:rPr>
          <w:rFonts w:eastAsia="Calibri"/>
          <w:b/>
          <w:bCs/>
          <w:u w:val="single"/>
        </w:rPr>
        <w:t xml:space="preserve"> social </w:t>
      </w:r>
      <w:r>
        <w:rPr>
          <w:rFonts w:eastAsia="Calibri"/>
          <w:b/>
          <w:bCs/>
          <w:highlight w:val="cyan"/>
          <w:u w:val="single"/>
        </w:rPr>
        <w:t>contract is necessary</w:t>
      </w:r>
      <w:r>
        <w:rPr>
          <w:rFonts w:eastAsia="Calibri"/>
          <w:b/>
          <w:bCs/>
          <w:u w:val="single"/>
        </w:rPr>
        <w:t xml:space="preserve">, as I will argue in the next section, </w:t>
      </w:r>
      <w:r>
        <w:rPr>
          <w:rFonts w:eastAsia="Calibri"/>
          <w:b/>
          <w:bCs/>
          <w:highlight w:val="cyan"/>
          <w:u w:val="single"/>
        </w:rPr>
        <w:t>for</w:t>
      </w:r>
      <w:r>
        <w:rPr>
          <w:rFonts w:eastAsia="Calibri"/>
          <w:b/>
          <w:bCs/>
          <w:u w:val="single"/>
        </w:rPr>
        <w:t xml:space="preserve"> its </w:t>
      </w:r>
      <w:r>
        <w:rPr>
          <w:rFonts w:eastAsia="Calibri"/>
          <w:b/>
          <w:bCs/>
          <w:highlight w:val="cyan"/>
          <w:u w:val="single"/>
        </w:rPr>
        <w:t>coordinating</w:t>
      </w:r>
      <w:r>
        <w:rPr>
          <w:rFonts w:eastAsia="Calibri"/>
          <w:b/>
          <w:bCs/>
          <w:u w:val="single"/>
        </w:rPr>
        <w:t xml:space="preserve">, assuring, and specifying </w:t>
      </w:r>
      <w:r>
        <w:rPr>
          <w:rFonts w:eastAsia="Calibri"/>
          <w:b/>
          <w:bCs/>
          <w:highlight w:val="cyan"/>
          <w:u w:val="single"/>
        </w:rPr>
        <w:t>functions</w:t>
      </w:r>
      <w:r>
        <w:rPr>
          <w:rFonts w:eastAsia="Calibri"/>
          <w:sz w:val="16"/>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Pr>
          <w:rFonts w:eastAsia="Calibri"/>
          <w:b/>
          <w:bCs/>
          <w:highlight w:val="cyan"/>
          <w:u w:val="single"/>
        </w:rPr>
        <w:t>it is a "pledge of reciprocal usefulness neither to harm one another nor be harmed</w:t>
      </w:r>
      <w:r>
        <w:rPr>
          <w:rFonts w:eastAsia="Calibri"/>
          <w:sz w:val="16"/>
        </w:rPr>
        <w:t>"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5B39EA5F" w14:textId="77777777" w:rsidR="008B46F4" w:rsidRDefault="008B46F4" w:rsidP="008B46F4"/>
    <w:p w14:paraId="71D526C5" w14:textId="7D20DF20" w:rsidR="007454E9" w:rsidRPr="007454E9" w:rsidRDefault="007454E9" w:rsidP="007454E9">
      <w:pPr>
        <w:pStyle w:val="Heading3"/>
      </w:pPr>
      <w:r>
        <w:t>Advantage</w:t>
      </w:r>
    </w:p>
    <w:p w14:paraId="7D9F0F7B" w14:textId="77777777" w:rsidR="007454E9" w:rsidRPr="008B46F4" w:rsidRDefault="007454E9" w:rsidP="007454E9">
      <w:pPr>
        <w:pStyle w:val="Heading4"/>
        <w:rPr>
          <w:rFonts w:cs="Calibri"/>
          <w:bCs/>
        </w:rPr>
      </w:pPr>
      <w:r w:rsidRPr="008B46F4">
        <w:rPr>
          <w:rFonts w:cs="Calibri"/>
          <w:bCs/>
        </w:rPr>
        <w:t>Counterforcing ensure only a few million die.</w:t>
      </w:r>
    </w:p>
    <w:p w14:paraId="5A21CAE2" w14:textId="77777777" w:rsidR="007454E9" w:rsidRDefault="007454E9" w:rsidP="007454E9">
      <w:pPr>
        <w:rPr>
          <w:sz w:val="16"/>
          <w:szCs w:val="16"/>
        </w:rPr>
      </w:pPr>
      <w:r>
        <w:rPr>
          <w:rStyle w:val="Style13ptBold"/>
        </w:rPr>
        <w:t>Mueller 9</w:t>
      </w:r>
      <w:r>
        <w:t xml:space="preserve"> [Woody Mueller, Chair of National Security Studies, Professor of Political Science at Ohio State University, Cato Senior Fellow, 2009 “Atomic Obsession: Nuclear Alarmism from Hiroshima to Al-Qaeda,” </w:t>
      </w:r>
      <w:r>
        <w:rPr>
          <w:i/>
        </w:rPr>
        <w:t>Google Books</w:t>
      </w:r>
      <w:r>
        <w:t>, October 5</w:t>
      </w:r>
      <w:r>
        <w:rPr>
          <w:vertAlign w:val="superscript"/>
        </w:rPr>
        <w:t>th</w:t>
      </w:r>
      <w:r>
        <w:t>, p. 8] // Re-Cut Justin</w:t>
      </w:r>
    </w:p>
    <w:p w14:paraId="5D712661" w14:textId="77777777" w:rsidR="007454E9" w:rsidRDefault="007454E9" w:rsidP="007454E9">
      <w:pPr>
        <w:rPr>
          <w:sz w:val="16"/>
        </w:rPr>
      </w:pPr>
      <w:r>
        <w:rPr>
          <w:u w:val="single"/>
        </w:rPr>
        <w:t>To begin to approach a condition that can</w:t>
      </w:r>
      <w:r>
        <w:rPr>
          <w:sz w:val="16"/>
        </w:rPr>
        <w:t xml:space="preserve"> credibly </w:t>
      </w:r>
      <w:r>
        <w:rPr>
          <w:u w:val="single"/>
        </w:rPr>
        <w:t>justify applying such extreme characterizations as</w:t>
      </w:r>
      <w:r>
        <w:rPr>
          <w:sz w:val="16"/>
        </w:rPr>
        <w:t xml:space="preserve"> societal </w:t>
      </w:r>
      <w:r>
        <w:rPr>
          <w:u w:val="single"/>
        </w:rPr>
        <w:t>annihilation, a full-out attack with</w:t>
      </w:r>
      <w:r>
        <w:rPr>
          <w:sz w:val="16"/>
        </w:rPr>
        <w:t xml:space="preserve"> hundreds, probably </w:t>
      </w:r>
      <w:r>
        <w:rPr>
          <w:u w:val="single"/>
        </w:rPr>
        <w:t xml:space="preserve">thousands, of </w:t>
      </w:r>
      <w:r>
        <w:rPr>
          <w:sz w:val="16"/>
        </w:rPr>
        <w:t>thermo</w:t>
      </w:r>
      <w:r>
        <w:rPr>
          <w:u w:val="single"/>
        </w:rPr>
        <w:t>nuclear bombs would be required</w:t>
      </w:r>
      <w:r>
        <w:rPr>
          <w:sz w:val="16"/>
        </w:rPr>
        <w:t xml:space="preserve">. </w:t>
      </w:r>
      <w:r>
        <w:rPr>
          <w:highlight w:val="green"/>
          <w:u w:val="single"/>
        </w:rPr>
        <w:t>Even in</w:t>
      </w:r>
      <w:r>
        <w:rPr>
          <w:u w:val="single"/>
        </w:rPr>
        <w:t xml:space="preserve"> such </w:t>
      </w:r>
      <w:r>
        <w:rPr>
          <w:highlight w:val="green"/>
          <w:u w:val="single"/>
        </w:rPr>
        <w:t xml:space="preserve">extreme </w:t>
      </w:r>
      <w:r>
        <w:rPr>
          <w:u w:val="single"/>
        </w:rPr>
        <w:t xml:space="preserve">cases, the </w:t>
      </w:r>
      <w:r>
        <w:rPr>
          <w:highlight w:val="green"/>
          <w:u w:val="single"/>
        </w:rPr>
        <w:t>area</w:t>
      </w:r>
      <w:r>
        <w:rPr>
          <w:sz w:val="16"/>
        </w:rPr>
        <w:t xml:space="preserve"> actually </w:t>
      </w:r>
      <w:r>
        <w:rPr>
          <w:highlight w:val="green"/>
          <w:u w:val="single"/>
        </w:rPr>
        <w:t xml:space="preserve">devastated </w:t>
      </w:r>
      <w:r>
        <w:rPr>
          <w:u w:val="single"/>
        </w:rPr>
        <w:t>by the</w:t>
      </w:r>
      <w:r>
        <w:rPr>
          <w:sz w:val="16"/>
        </w:rPr>
        <w:t xml:space="preserve"> bombs' </w:t>
      </w:r>
      <w:r>
        <w:rPr>
          <w:u w:val="single"/>
        </w:rPr>
        <w:t>blast and thermal pulse</w:t>
      </w:r>
      <w:r>
        <w:rPr>
          <w:sz w:val="16"/>
        </w:rPr>
        <w:t xml:space="preserve"> effective </w:t>
      </w:r>
      <w:r>
        <w:rPr>
          <w:b/>
          <w:highlight w:val="green"/>
          <w:u w:val="single"/>
        </w:rPr>
        <w:t>would be limited</w:t>
      </w:r>
      <w:r>
        <w:rPr>
          <w:highlight w:val="green"/>
          <w:u w:val="single"/>
        </w:rPr>
        <w:t>: 2,000</w:t>
      </w:r>
      <w:r>
        <w:rPr>
          <w:sz w:val="16"/>
        </w:rPr>
        <w:t xml:space="preserve"> 1-MT </w:t>
      </w:r>
      <w:r>
        <w:rPr>
          <w:highlight w:val="green"/>
          <w:u w:val="single"/>
        </w:rPr>
        <w:t xml:space="preserve">explosions </w:t>
      </w:r>
      <w:r>
        <w:rPr>
          <w:u w:val="single"/>
        </w:rPr>
        <w:t>with a</w:t>
      </w:r>
      <w:r>
        <w:rPr>
          <w:sz w:val="16"/>
        </w:rPr>
        <w:t xml:space="preserve"> destructive </w:t>
      </w:r>
      <w:r>
        <w:rPr>
          <w:u w:val="single"/>
        </w:rPr>
        <w:t>radius of 5 miles each would</w:t>
      </w:r>
      <w:r>
        <w:rPr>
          <w:sz w:val="16"/>
        </w:rPr>
        <w:t xml:space="preserve"> directly </w:t>
      </w:r>
      <w:r>
        <w:rPr>
          <w:u w:val="single"/>
        </w:rPr>
        <w:t xml:space="preserve">demolish </w:t>
      </w:r>
      <w:r>
        <w:rPr>
          <w:b/>
          <w:highlight w:val="green"/>
          <w:u w:val="single"/>
        </w:rPr>
        <w:t>less than 5 percent</w:t>
      </w:r>
      <w:r>
        <w:rPr>
          <w:highlight w:val="green"/>
          <w:u w:val="single"/>
        </w:rPr>
        <w:t xml:space="preserve"> of </w:t>
      </w:r>
      <w:r>
        <w:rPr>
          <w:u w:val="single"/>
        </w:rPr>
        <w:t xml:space="preserve">the territory of </w:t>
      </w:r>
      <w:r>
        <w:rPr>
          <w:highlight w:val="green"/>
          <w:u w:val="single"/>
        </w:rPr>
        <w:t>the U</w:t>
      </w:r>
      <w:r>
        <w:rPr>
          <w:sz w:val="16"/>
        </w:rPr>
        <w:t xml:space="preserve">nited </w:t>
      </w:r>
      <w:r>
        <w:rPr>
          <w:highlight w:val="green"/>
          <w:u w:val="single"/>
        </w:rPr>
        <w:t>S</w:t>
      </w:r>
      <w:r>
        <w:rPr>
          <w:sz w:val="16"/>
          <w:highlight w:val="green"/>
        </w:rPr>
        <w:t>t</w:t>
      </w:r>
      <w:r>
        <w:rPr>
          <w:sz w:val="16"/>
        </w:rPr>
        <w:t xml:space="preserve">ates, for example. Obviously, if major population centers were targeted, this sort of attack could inflict massive casualties. Back in cold war days, when such devastating events sometimes seemed uncomfortably likely, </w:t>
      </w:r>
      <w:r>
        <w:rPr>
          <w:u w:val="single"/>
        </w:rPr>
        <w:t xml:space="preserve">a </w:t>
      </w:r>
      <w:r>
        <w:rPr>
          <w:b/>
          <w:u w:val="single"/>
        </w:rPr>
        <w:t>number of studies</w:t>
      </w:r>
      <w:r>
        <w:rPr>
          <w:u w:val="single"/>
        </w:rPr>
        <w:t xml:space="preserve"> were conducted to estimate the consequences of massive thermonuclear attacks</w:t>
      </w:r>
      <w:r>
        <w:rPr>
          <w:sz w:val="16"/>
        </w:rPr>
        <w:t xml:space="preserve">. One of </w:t>
      </w:r>
      <w:r>
        <w:rPr>
          <w:u w:val="single"/>
        </w:rPr>
        <w:t xml:space="preserve">the </w:t>
      </w:r>
      <w:r>
        <w:rPr>
          <w:b/>
          <w:u w:val="single"/>
        </w:rPr>
        <w:t>most prominent</w:t>
      </w:r>
      <w:r>
        <w:rPr>
          <w:sz w:val="16"/>
        </w:rPr>
        <w:t xml:space="preserve"> of these </w:t>
      </w:r>
      <w:r>
        <w:rPr>
          <w:u w:val="single"/>
        </w:rPr>
        <w:t>considered several probabilities</w:t>
      </w:r>
      <w:r>
        <w:rPr>
          <w:sz w:val="16"/>
        </w:rPr>
        <w:t xml:space="preserve">. </w:t>
      </w:r>
      <w:r>
        <w:rPr>
          <w:u w:val="single"/>
        </w:rPr>
        <w:t>The most likely scenario</w:t>
      </w:r>
      <w:r>
        <w:rPr>
          <w:sz w:val="16"/>
        </w:rPr>
        <w:t>--one that could be perhaps considered at least to begin to approach the rational--</w:t>
      </w:r>
      <w:r>
        <w:rPr>
          <w:u w:val="single"/>
        </w:rPr>
        <w:t>was a "</w:t>
      </w:r>
      <w:r>
        <w:rPr>
          <w:highlight w:val="green"/>
          <w:u w:val="single"/>
        </w:rPr>
        <w:t xml:space="preserve">counterforce" strike </w:t>
      </w:r>
      <w:r>
        <w:rPr>
          <w:u w:val="single"/>
        </w:rPr>
        <w:t>in which</w:t>
      </w:r>
      <w:r>
        <w:rPr>
          <w:sz w:val="16"/>
        </w:rPr>
        <w:t xml:space="preserve"> well over 1,000 thermonuclear </w:t>
      </w:r>
      <w:r>
        <w:rPr>
          <w:u w:val="single"/>
        </w:rPr>
        <w:t>weapons would be targeted at</w:t>
      </w:r>
      <w:r>
        <w:rPr>
          <w:sz w:val="16"/>
        </w:rPr>
        <w:t xml:space="preserve"> America's ballistic </w:t>
      </w:r>
      <w:r>
        <w:rPr>
          <w:u w:val="single"/>
        </w:rPr>
        <w:t>missile silos, strategic airfields, and</w:t>
      </w:r>
      <w:r>
        <w:rPr>
          <w:sz w:val="16"/>
        </w:rPr>
        <w:t xml:space="preserve"> nuclear </w:t>
      </w:r>
      <w:r>
        <w:rPr>
          <w:u w:val="single"/>
        </w:rPr>
        <w:t>submarine bases</w:t>
      </w:r>
      <w:r>
        <w:rPr>
          <w:sz w:val="16"/>
        </w:rPr>
        <w:t xml:space="preserve"> in an effort </w:t>
      </w:r>
      <w:r>
        <w:rPr>
          <w:u w:val="single"/>
        </w:rPr>
        <w:t xml:space="preserve">to </w:t>
      </w:r>
      <w:r>
        <w:rPr>
          <w:highlight w:val="green"/>
          <w:u w:val="single"/>
        </w:rPr>
        <w:t xml:space="preserve">destroy </w:t>
      </w:r>
      <w:r>
        <w:rPr>
          <w:u w:val="single"/>
        </w:rPr>
        <w:t>the country’s</w:t>
      </w:r>
      <w:r>
        <w:rPr>
          <w:sz w:val="16"/>
        </w:rPr>
        <w:t xml:space="preserve"> strategic </w:t>
      </w:r>
      <w:r>
        <w:rPr>
          <w:highlight w:val="green"/>
          <w:u w:val="single"/>
        </w:rPr>
        <w:t>ability to retaliate</w:t>
      </w:r>
      <w:r>
        <w:rPr>
          <w:sz w:val="16"/>
        </w:rPr>
        <w:t xml:space="preserve">. </w:t>
      </w:r>
      <w:r>
        <w:rPr>
          <w:u w:val="single"/>
        </w:rPr>
        <w:t xml:space="preserve">Since the attack </w:t>
      </w:r>
      <w:r>
        <w:rPr>
          <w:b/>
          <w:u w:val="single"/>
        </w:rPr>
        <w:t xml:space="preserve">would </w:t>
      </w:r>
      <w:r>
        <w:rPr>
          <w:b/>
          <w:highlight w:val="green"/>
          <w:u w:val="single"/>
        </w:rPr>
        <w:t>not</w:t>
      </w:r>
      <w:r>
        <w:rPr>
          <w:sz w:val="16"/>
        </w:rPr>
        <w:t xml:space="preserve"> directly </w:t>
      </w:r>
      <w:r>
        <w:rPr>
          <w:b/>
          <w:highlight w:val="green"/>
          <w:u w:val="single"/>
        </w:rPr>
        <w:t>target population centers</w:t>
      </w:r>
      <w:r>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58DA2EC1" w14:textId="77777777" w:rsidR="007454E9" w:rsidRDefault="007454E9" w:rsidP="007454E9">
      <w:pPr>
        <w:rPr>
          <w:sz w:val="16"/>
        </w:rPr>
      </w:pPr>
    </w:p>
    <w:p w14:paraId="454081F2" w14:textId="77777777" w:rsidR="007454E9" w:rsidRPr="008B46F4" w:rsidRDefault="007454E9" w:rsidP="007454E9">
      <w:pPr>
        <w:pStyle w:val="Heading4"/>
        <w:rPr>
          <w:rFonts w:cs="Calibri"/>
          <w:bCs/>
        </w:rPr>
      </w:pPr>
      <w:r w:rsidRPr="008B46F4">
        <w:rPr>
          <w:rFonts w:cs="Calibri"/>
          <w:bCs/>
        </w:rPr>
        <w:t xml:space="preserve">Small arsenals and tests </w:t>
      </w:r>
      <w:r w:rsidRPr="008B46F4">
        <w:rPr>
          <w:rFonts w:cs="Calibri"/>
          <w:bCs/>
          <w:u w:val="single"/>
        </w:rPr>
        <w:t>prove</w:t>
      </w:r>
      <w:r w:rsidRPr="008B46F4">
        <w:rPr>
          <w:rFonts w:cs="Calibri"/>
          <w:bCs/>
        </w:rPr>
        <w:t xml:space="preserve"> no extinction</w:t>
      </w:r>
    </w:p>
    <w:p w14:paraId="56C606F7" w14:textId="77777777" w:rsidR="007454E9" w:rsidRDefault="007454E9" w:rsidP="007454E9">
      <w:r>
        <w:rPr>
          <w:rStyle w:val="Style13ptBold"/>
        </w:rPr>
        <w:t>Frankel et al. 15</w:t>
      </w:r>
      <w: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t>Scouras</w:t>
      </w:r>
      <w:proofErr w:type="spellEnd"/>
      <w:r>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7" w:history="1">
        <w:r>
          <w:rPr>
            <w:rStyle w:val="Hyperlink"/>
            <w:color w:val="000000"/>
            <w:u w:val="single"/>
          </w:rPr>
          <w:t>https://apps.dtic.mil/dtic/tr/fulltext/u2/a618999.pdf</w:t>
        </w:r>
      </w:hyperlink>
      <w:r>
        <w:rPr>
          <w:rStyle w:val="Hyperlink"/>
        </w:rPr>
        <w:t>] Justin</w:t>
      </w:r>
    </w:p>
    <w:p w14:paraId="06061AB5" w14:textId="77777777" w:rsidR="007454E9" w:rsidRDefault="007454E9" w:rsidP="007454E9">
      <w:pPr>
        <w:rPr>
          <w:sz w:val="16"/>
        </w:rPr>
      </w:pPr>
      <w:r>
        <w:rPr>
          <w:rStyle w:val="IntenseEmphasis"/>
          <w:highlight w:val="green"/>
        </w:rPr>
        <w:t xml:space="preserve">Scientific </w:t>
      </w:r>
      <w:r>
        <w:rPr>
          <w:rStyle w:val="IntenseEmphasis"/>
        </w:rPr>
        <w:t xml:space="preserve">work based on real </w:t>
      </w:r>
      <w:r>
        <w:rPr>
          <w:rStyle w:val="IntenseEmphasis"/>
          <w:highlight w:val="green"/>
        </w:rPr>
        <w:t>data</w:t>
      </w:r>
      <w:r>
        <w:rPr>
          <w:rStyle w:val="IntenseEmphasis"/>
        </w:rPr>
        <w:t>, rather than models</w:t>
      </w:r>
      <w:r>
        <w:rPr>
          <w:sz w:val="16"/>
        </w:rPr>
        <w:t xml:space="preserve">, also </w:t>
      </w:r>
      <w:r>
        <w:rPr>
          <w:rStyle w:val="IntenseEmphasis"/>
          <w:highlight w:val="green"/>
        </w:rPr>
        <w:t xml:space="preserve">cast </w:t>
      </w:r>
      <w:r>
        <w:rPr>
          <w:rStyle w:val="Emphasis"/>
        </w:rPr>
        <w:t xml:space="preserve">additional </w:t>
      </w:r>
      <w:r>
        <w:rPr>
          <w:rStyle w:val="Emphasis"/>
          <w:highlight w:val="green"/>
        </w:rPr>
        <w:t>doubt</w:t>
      </w:r>
      <w:r>
        <w:rPr>
          <w:rStyle w:val="Emphasis"/>
        </w:rPr>
        <w:t xml:space="preserve"> on the basic premise</w:t>
      </w:r>
      <w:r>
        <w:rPr>
          <w:sz w:val="16"/>
        </w:rPr>
        <w:t xml:space="preserve">. Interestingly, publication of several contradictory papers describing experimental observations actually predated Schell’s work. In 1973, nine years before publication of The Fate of the Earth, </w:t>
      </w:r>
      <w:r>
        <w:rPr>
          <w:rStyle w:val="IntenseEmphasis"/>
        </w:rPr>
        <w:t xml:space="preserve">a published report </w:t>
      </w:r>
      <w:r>
        <w:rPr>
          <w:rStyle w:val="IntenseEmphasis"/>
          <w:highlight w:val="green"/>
        </w:rPr>
        <w:t xml:space="preserve">failed to find </w:t>
      </w:r>
      <w:r>
        <w:rPr>
          <w:rStyle w:val="IntenseEmphasis"/>
        </w:rPr>
        <w:t xml:space="preserve">any </w:t>
      </w:r>
      <w:r>
        <w:rPr>
          <w:rStyle w:val="IntenseEmphasis"/>
          <w:highlight w:val="green"/>
        </w:rPr>
        <w:t xml:space="preserve">ozone depletion during </w:t>
      </w:r>
      <w:r>
        <w:rPr>
          <w:rStyle w:val="IntenseEmphasis"/>
        </w:rPr>
        <w:t xml:space="preserve">the </w:t>
      </w:r>
      <w:r>
        <w:rPr>
          <w:rStyle w:val="Emphasis"/>
        </w:rPr>
        <w:t xml:space="preserve">peak period of atmospheric </w:t>
      </w:r>
      <w:r>
        <w:rPr>
          <w:rStyle w:val="Emphasis"/>
          <w:highlight w:val="green"/>
        </w:rPr>
        <w:t>nuclear testing</w:t>
      </w:r>
      <w:r>
        <w:rPr>
          <w:sz w:val="16"/>
        </w:rPr>
        <w:t xml:space="preserve">.26 In another work published in 1976, </w:t>
      </w:r>
      <w:r>
        <w:rPr>
          <w:rStyle w:val="IntenseEmphasis"/>
        </w:rPr>
        <w:t xml:space="preserve">attempts to measure the actual ozone depletion associated with </w:t>
      </w:r>
      <w:r>
        <w:rPr>
          <w:rStyle w:val="Emphasis"/>
        </w:rPr>
        <w:t>Russian megaton-class detonations and Chinese nuclear tests</w:t>
      </w:r>
      <w:r>
        <w:rPr>
          <w:rStyle w:val="IntenseEmphasis"/>
        </w:rPr>
        <w:t xml:space="preserve"> were also </w:t>
      </w:r>
      <w:r>
        <w:rPr>
          <w:rStyle w:val="Emphasis"/>
        </w:rPr>
        <w:t>unable</w:t>
      </w:r>
      <w:r>
        <w:rPr>
          <w:rStyle w:val="IntenseEmphasis"/>
        </w:rPr>
        <w:t xml:space="preserve"> to detect any significant effect.</w:t>
      </w:r>
      <w:r>
        <w:rPr>
          <w:sz w:val="16"/>
        </w:rPr>
        <w:t xml:space="preserve">27 At present, </w:t>
      </w:r>
      <w:r>
        <w:rPr>
          <w:rStyle w:val="IntenseEmphasis"/>
        </w:rPr>
        <w:t>with</w:t>
      </w:r>
      <w:r>
        <w:rPr>
          <w:sz w:val="16"/>
        </w:rPr>
        <w:t xml:space="preserve"> the </w:t>
      </w:r>
      <w:r>
        <w:rPr>
          <w:rStyle w:val="Emphasis"/>
          <w:highlight w:val="green"/>
        </w:rPr>
        <w:t>reduced arsenals</w:t>
      </w:r>
      <w:r>
        <w:rPr>
          <w:rStyle w:val="Emphasis"/>
        </w:rPr>
        <w:t xml:space="preserve"> and a perceived low likelihood </w:t>
      </w:r>
      <w:r>
        <w:rPr>
          <w:rStyle w:val="IntenseEmphasis"/>
        </w:rPr>
        <w:t>of a large-scale exchange</w:t>
      </w:r>
      <w:r>
        <w:rPr>
          <w:sz w:val="16"/>
        </w:rPr>
        <w:t xml:space="preserve"> on the scale of Cold War planning scenarios, </w:t>
      </w:r>
      <w:r>
        <w:rPr>
          <w:rStyle w:val="IntenseEmphasis"/>
        </w:rPr>
        <w:t>official concern over nuclear ozone depletion has essentially fallen off the table</w:t>
      </w:r>
      <w:r>
        <w:rPr>
          <w:sz w:val="16"/>
        </w:rPr>
        <w:t xml:space="preserve">. Yet </w:t>
      </w:r>
      <w:r>
        <w:rPr>
          <w:rStyle w:val="IntenseEmphasis"/>
        </w:rPr>
        <w:t>continuing scientific studies by a small dedicated community of researchers suggest the potential for dire consequences</w:t>
      </w:r>
      <w:r>
        <w:rPr>
          <w:sz w:val="16"/>
        </w:rPr>
        <w:t xml:space="preserve">, even for relatively small regional nuclear wars involving </w:t>
      </w:r>
      <w:proofErr w:type="spellStart"/>
      <w:r>
        <w:rPr>
          <w:sz w:val="16"/>
        </w:rPr>
        <w:t>Hiroshimasize</w:t>
      </w:r>
      <w:proofErr w:type="spellEnd"/>
      <w:r>
        <w:rPr>
          <w:sz w:val="16"/>
        </w:rPr>
        <w:t xml:space="preserve"> bombs. Nuclear Winter The possibility of catastrophic climate changes came as yet another surprise to Department of Defense scientists. In 1982, Crutzen and Birks highlighted the potential effects of high-altitude smoke on climate,29 and in 1983, </w:t>
      </w:r>
      <w:r>
        <w:rPr>
          <w:rStyle w:val="IntenseEmphasis"/>
        </w:rPr>
        <w:t>a research team</w:t>
      </w:r>
      <w:r>
        <w:rPr>
          <w:sz w:val="16"/>
        </w:rPr>
        <w:t xml:space="preserve"> consisting of Turco, Toon, Ackerman, Pollack, and Sagan (</w:t>
      </w:r>
      <w:r>
        <w:rPr>
          <w:rStyle w:val="IntenseEmphasis"/>
        </w:rPr>
        <w:t>referred to as TTAPS</w:t>
      </w:r>
      <w:r>
        <w:rPr>
          <w:sz w:val="16"/>
        </w:rPr>
        <w:t xml:space="preserve">) </w:t>
      </w:r>
      <w:r>
        <w:rPr>
          <w:rStyle w:val="IntenseEmphasis"/>
        </w:rPr>
        <w:t>suggested that a five-thousand-megaton strategic exchange of weapons</w:t>
      </w:r>
      <w:r>
        <w:rPr>
          <w:sz w:val="16"/>
        </w:rPr>
        <w:t xml:space="preserve"> between the United States and the Soviet Union </w:t>
      </w:r>
      <w:r>
        <w:rPr>
          <w:rStyle w:val="IntenseEmphasis"/>
        </w:rPr>
        <w:t>could effectively spell national suicide for both belligerents</w:t>
      </w:r>
      <w:r>
        <w:rPr>
          <w:sz w:val="16"/>
        </w:rPr>
        <w:t xml:space="preserve">.30 </w:t>
      </w:r>
      <w:r>
        <w:rPr>
          <w:rStyle w:val="IntenseEmphasis"/>
        </w:rPr>
        <w:t>They argued that a massive nuclear exchange between the United States and the Soviet Union would inject copious amounts of soot</w:t>
      </w:r>
      <w:r>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Pr>
          <w:rStyle w:val="IntenseEmphasis"/>
        </w:rPr>
        <w:t>The TTAPS results were severely criticized,</w:t>
      </w:r>
      <w:r>
        <w:rPr>
          <w:sz w:val="16"/>
        </w:rPr>
        <w:t xml:space="preserve"> and a lively debate ensued between passionate critics of and defenders of the analysis. Some </w:t>
      </w:r>
      <w:r>
        <w:rPr>
          <w:rStyle w:val="IntenseEmphasis"/>
        </w:rPr>
        <w:t>of the technical objections critics raised included the TTAPS team’s neglect of the potentially significant role of cloud</w:t>
      </w:r>
      <w:r>
        <w:rPr>
          <w:sz w:val="16"/>
        </w:rPr>
        <w:t xml:space="preserve">s;32 </w:t>
      </w:r>
      <w:r>
        <w:rPr>
          <w:rStyle w:val="IntenseEmphasis"/>
          <w:highlight w:val="green"/>
        </w:rPr>
        <w:t xml:space="preserve">lack of an </w:t>
      </w:r>
      <w:r>
        <w:rPr>
          <w:rStyle w:val="Emphasis"/>
          <w:highlight w:val="green"/>
        </w:rPr>
        <w:t>accurate model</w:t>
      </w:r>
      <w:r>
        <w:rPr>
          <w:rStyle w:val="IntenseEmphasis"/>
          <w:highlight w:val="green"/>
        </w:rPr>
        <w:t xml:space="preserve"> </w:t>
      </w:r>
      <w:r>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Pr>
          <w:rStyle w:val="IntenseEmphasis"/>
        </w:rPr>
        <w:t xml:space="preserve"> </w:t>
      </w:r>
      <w:r>
        <w:rPr>
          <w:rStyle w:val="Emphasis"/>
          <w:highlight w:val="green"/>
        </w:rPr>
        <w:t>careful analysis</w:t>
      </w:r>
      <w:r>
        <w:rPr>
          <w:rStyle w:val="Emphasis"/>
        </w:rPr>
        <w:t xml:space="preserve"> of the range of uncertainties associated with the widely varying published estimates of fuel quantities and properties </w:t>
      </w:r>
      <w:r>
        <w:rPr>
          <w:rStyle w:val="Emphasis"/>
          <w:highlight w:val="green"/>
        </w:rPr>
        <w:t>suggested</w:t>
      </w:r>
      <w:r>
        <w:rPr>
          <w:rStyle w:val="Emphasis"/>
        </w:rPr>
        <w:t xml:space="preserve"> a possible range of outcomes encompassing much </w:t>
      </w:r>
      <w:r>
        <w:rPr>
          <w:rStyle w:val="Emphasis"/>
          <w:highlight w:val="green"/>
        </w:rPr>
        <w:t xml:space="preserve">milder impacts </w:t>
      </w:r>
      <w:r>
        <w:rPr>
          <w:rStyle w:val="Emphasis"/>
        </w:rPr>
        <w:t>than anything predicted by TTAPS</w:t>
      </w:r>
      <w:r>
        <w:rPr>
          <w:sz w:val="16"/>
        </w:rPr>
        <w:t xml:space="preserve">.37 Aside from the technical issues critics raised, </w:t>
      </w:r>
      <w:r>
        <w:rPr>
          <w:rStyle w:val="IntenseEmphasis"/>
        </w:rPr>
        <w:t xml:space="preserve">the five-thousand-megaton baseline exchange scenario TTAPS envisioned was rendered obsolete when </w:t>
      </w:r>
      <w:r>
        <w:rPr>
          <w:sz w:val="16"/>
        </w:rPr>
        <w:t xml:space="preserve">the </w:t>
      </w:r>
      <w:r>
        <w:rPr>
          <w:rStyle w:val="IntenseEmphasis"/>
        </w:rPr>
        <w:t>major powers decreased both their nuclear arsenals and the average yield of the remaining weapons</w:t>
      </w:r>
      <w:r>
        <w:rPr>
          <w:sz w:val="16"/>
        </w:rPr>
        <w:t xml:space="preserve">. With the demise of the Soviet Union, </w:t>
      </w:r>
      <w:r>
        <w:rPr>
          <w:rStyle w:val="IntenseEmphasis"/>
        </w:rPr>
        <w:t>the nuclear winter issue essentially fell off the radar screen for Department of Defense scientists</w:t>
      </w:r>
      <w:r>
        <w:rPr>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Pr>
          <w:sz w:val="16"/>
        </w:rPr>
        <w:t>fifteenkiloton</w:t>
      </w:r>
      <w:proofErr w:type="spellEnd"/>
      <w:r>
        <w:rPr>
          <w:sz w:val="16"/>
        </w:rPr>
        <w:t xml:space="preserve"> devices in an Indian–Pakistani exchange scenario—might yet produce significant worldwide climate effects, if not the full-blown “winter.”38 However, </w:t>
      </w:r>
      <w:r>
        <w:rPr>
          <w:rStyle w:val="IntenseEmphasis"/>
        </w:rPr>
        <w:t>such concerns have failed to gain much traction in Department of Defense circles</w:t>
      </w:r>
      <w:r>
        <w:rPr>
          <w:sz w:val="16"/>
        </w:rPr>
        <w:t>.</w:t>
      </w:r>
    </w:p>
    <w:p w14:paraId="333B5797" w14:textId="77777777" w:rsidR="007454E9" w:rsidRPr="008B46F4" w:rsidRDefault="007454E9" w:rsidP="007454E9">
      <w:pPr>
        <w:pStyle w:val="Heading4"/>
        <w:rPr>
          <w:bCs/>
        </w:rPr>
      </w:pPr>
      <w:r w:rsidRPr="008B46F4">
        <w:rPr>
          <w:bCs/>
          <w:u w:val="single"/>
        </w:rPr>
        <w:t>Empirics</w:t>
      </w:r>
      <w:r w:rsidRPr="008B46F4">
        <w:rPr>
          <w:bCs/>
        </w:rPr>
        <w:t xml:space="preserve"> – we’ve nuked ourselves </w:t>
      </w:r>
      <w:r w:rsidRPr="008B46F4">
        <w:rPr>
          <w:bCs/>
          <w:u w:val="single"/>
        </w:rPr>
        <w:t>2,000 times</w:t>
      </w:r>
      <w:r w:rsidRPr="008B46F4">
        <w:rPr>
          <w:bCs/>
        </w:rPr>
        <w:t xml:space="preserve"> and the largest event was only </w:t>
      </w:r>
      <w:r w:rsidRPr="008B46F4">
        <w:rPr>
          <w:bCs/>
          <w:u w:val="single"/>
        </w:rPr>
        <w:t>1/1000</w:t>
      </w:r>
      <w:r w:rsidRPr="008B46F4">
        <w:rPr>
          <w:bCs/>
          <w:u w:val="single"/>
          <w:vertAlign w:val="superscript"/>
        </w:rPr>
        <w:t>th</w:t>
      </w:r>
      <w:r w:rsidRPr="008B46F4">
        <w:rPr>
          <w:bCs/>
        </w:rPr>
        <w:t xml:space="preserve"> as powerful as </w:t>
      </w:r>
      <w:r w:rsidRPr="008B46F4">
        <w:rPr>
          <w:bCs/>
          <w:u w:val="single"/>
        </w:rPr>
        <w:t>natural disasters</w:t>
      </w:r>
    </w:p>
    <w:p w14:paraId="069BFA6D" w14:textId="77777777" w:rsidR="007454E9" w:rsidRDefault="007454E9" w:rsidP="007454E9">
      <w:r>
        <w:rPr>
          <w:rStyle w:val="Style13ptBold"/>
        </w:rPr>
        <w:t>Eken 17</w:t>
      </w:r>
      <w:r>
        <w:t xml:space="preserve"> [Mattias Eken - PhD student in Modern History at the University of St Andrews. “The understandable fear of nuclear weapons doesn’t match reality”. 3/14/17. </w:t>
      </w:r>
      <w:hyperlink r:id="rId8" w:history="1">
        <w:r>
          <w:rPr>
            <w:rStyle w:val="Hyperlink"/>
            <w:color w:val="000000"/>
            <w:u w:val="single"/>
          </w:rPr>
          <w:t>https://theconversation.com/the-understandable-fear-of-nuclear-weapons-doesnt-match-reality-73563</w:t>
        </w:r>
      </w:hyperlink>
      <w:r>
        <w:t>] // Re-Cut Justin</w:t>
      </w:r>
    </w:p>
    <w:p w14:paraId="28E2CE6A" w14:textId="77777777" w:rsidR="007454E9" w:rsidRDefault="007454E9" w:rsidP="007454E9">
      <w:pPr>
        <w:rPr>
          <w:sz w:val="16"/>
          <w:szCs w:val="16"/>
        </w:rPr>
      </w:pPr>
      <w:r>
        <w:rPr>
          <w:highlight w:val="green"/>
          <w:u w:val="single"/>
        </w:rPr>
        <w:t>Nuclear weapons</w:t>
      </w:r>
      <w:r>
        <w:rPr>
          <w:u w:val="single"/>
        </w:rPr>
        <w:t xml:space="preserve"> are unambiguously the most destructive weapons on the planet</w:t>
      </w:r>
      <w:r>
        <w:rPr>
          <w:sz w:val="16"/>
          <w:szCs w:val="16"/>
        </w:rPr>
        <w:t xml:space="preserve">. Pound for pound, </w:t>
      </w:r>
      <w:r>
        <w:rPr>
          <w:u w:val="single"/>
        </w:rPr>
        <w:t>they are the most lethal weapons ever created, capable of killing millions</w:t>
      </w:r>
      <w:r>
        <w:rPr>
          <w:sz w:val="16"/>
          <w:szCs w:val="16"/>
        </w:rPr>
        <w:t xml:space="preserve">. Millions live in fear that these weapons will be used again, with all the potential consequences. </w:t>
      </w:r>
      <w:r>
        <w:rPr>
          <w:u w:val="single"/>
        </w:rPr>
        <w:t xml:space="preserve">However, the destructive power of these weapons </w:t>
      </w:r>
      <w:r>
        <w:rPr>
          <w:b/>
          <w:bCs/>
          <w:u w:val="single"/>
        </w:rPr>
        <w:t xml:space="preserve">has been vastly </w:t>
      </w:r>
      <w:r>
        <w:rPr>
          <w:b/>
          <w:bCs/>
          <w:highlight w:val="green"/>
          <w:u w:val="single"/>
        </w:rPr>
        <w:t>exaggerated</w:t>
      </w:r>
      <w:r>
        <w:rPr>
          <w:sz w:val="16"/>
          <w:szCs w:val="16"/>
        </w:rPr>
        <w:t xml:space="preserve">, albeit for good reasons. </w:t>
      </w:r>
      <w:r>
        <w:rPr>
          <w:u w:val="single"/>
        </w:rPr>
        <w:t>Public fear of nuclear weapons being used in anger</w:t>
      </w:r>
      <w:r>
        <w:rPr>
          <w:sz w:val="16"/>
          <w:szCs w:val="16"/>
        </w:rPr>
        <w:t xml:space="preserve">, whether by terrorists or nuclear-armed nations, </w:t>
      </w:r>
      <w:r>
        <w:rPr>
          <w:u w:val="single"/>
        </w:rPr>
        <w:t>has risen once again in recent years</w:t>
      </w:r>
      <w:r>
        <w:rPr>
          <w:sz w:val="16"/>
          <w:szCs w:val="16"/>
        </w:rPr>
        <w:t xml:space="preserve">. </w:t>
      </w:r>
      <w:r>
        <w:rPr>
          <w:b/>
          <w:bCs/>
          <w:u w:val="single"/>
        </w:rPr>
        <w:t>This is</w:t>
      </w:r>
      <w:r>
        <w:rPr>
          <w:sz w:val="16"/>
          <w:szCs w:val="16"/>
        </w:rPr>
        <w:t xml:space="preserve"> in no small part </w:t>
      </w:r>
      <w:r>
        <w:rPr>
          <w:b/>
          <w:bCs/>
          <w:u w:val="single"/>
        </w:rPr>
        <w:t>thanks to the current political climate</w:t>
      </w:r>
      <w:r>
        <w:rPr>
          <w:u w:val="single"/>
        </w:rPr>
        <w:t xml:space="preserve"> between states such as the US and Russia and</w:t>
      </w:r>
      <w:r>
        <w:rPr>
          <w:sz w:val="16"/>
          <w:szCs w:val="16"/>
        </w:rPr>
        <w:t xml:space="preserve"> the various nuclear tests conducted by </w:t>
      </w:r>
      <w:r>
        <w:rPr>
          <w:u w:val="single"/>
        </w:rPr>
        <w:t>North Korea. But when</w:t>
      </w:r>
      <w:r>
        <w:rPr>
          <w:sz w:val="16"/>
          <w:szCs w:val="16"/>
        </w:rPr>
        <w:t xml:space="preserve">ever </w:t>
      </w:r>
      <w:r>
        <w:rPr>
          <w:u w:val="single"/>
        </w:rPr>
        <w:t xml:space="preserve">we talk about nuclear weapons, it’s easy to get carried away with doomsday scenarios and apocalyptic language. </w:t>
      </w:r>
      <w:r>
        <w:rPr>
          <w:sz w:val="16"/>
          <w:szCs w:val="16"/>
        </w:rPr>
        <w:t>As the historian Spencer Weart once argued: “</w:t>
      </w:r>
      <w:r>
        <w:rPr>
          <w:b/>
          <w:bCs/>
          <w:u w:val="single"/>
        </w:rPr>
        <w:t>You say ‘nuclear bomb’ and everybody immediately thinks of the end of the world</w:t>
      </w:r>
      <w:r>
        <w:rPr>
          <w:b/>
          <w:bCs/>
          <w:sz w:val="16"/>
          <w:szCs w:val="16"/>
        </w:rPr>
        <w:t>.</w:t>
      </w:r>
      <w:r>
        <w:rPr>
          <w:sz w:val="16"/>
          <w:szCs w:val="16"/>
        </w:rPr>
        <w:t xml:space="preserve">” </w:t>
      </w:r>
      <w:r>
        <w:rPr>
          <w:u w:val="single"/>
        </w:rPr>
        <w:t xml:space="preserve">Yet </w:t>
      </w:r>
      <w:r>
        <w:rPr>
          <w:sz w:val="16"/>
          <w:szCs w:val="16"/>
        </w:rPr>
        <w:t xml:space="preserve">the means necessary to produce a nuclear bomb, let alone set one off, remain incredibly complex – and while the damage that would be done </w:t>
      </w:r>
      <w:r>
        <w:rPr>
          <w:u w:val="single"/>
        </w:rPr>
        <w:t xml:space="preserve">if someone did </w:t>
      </w:r>
      <w:r>
        <w:rPr>
          <w:sz w:val="16"/>
          <w:szCs w:val="16"/>
        </w:rPr>
        <w:t xml:space="preserve">in fact </w:t>
      </w:r>
      <w:r>
        <w:rPr>
          <w:u w:val="single"/>
        </w:rPr>
        <w:t xml:space="preserve">detonate one </w:t>
      </w:r>
      <w:r>
        <w:rPr>
          <w:sz w:val="16"/>
          <w:szCs w:val="16"/>
        </w:rPr>
        <w:t xml:space="preserve">might be very serious indeed, </w:t>
      </w:r>
      <w:r>
        <w:rPr>
          <w:b/>
          <w:bCs/>
          <w:u w:val="single"/>
        </w:rPr>
        <w:t>the chances that it would mean “the end of the world” are vanishingly small</w:t>
      </w:r>
      <w:r>
        <w:rPr>
          <w:u w:val="single"/>
        </w:rPr>
        <w:t>.</w:t>
      </w:r>
      <w:r>
        <w:rPr>
          <w:sz w:val="16"/>
          <w:szCs w:val="16"/>
        </w:rPr>
        <w:t xml:space="preserve"> In his 2013 book Command and Control, the author </w:t>
      </w:r>
      <w:r>
        <w:rPr>
          <w:u w:val="single"/>
        </w:rPr>
        <w:t>Eric Schlosser tried to scare us into perpetual fear of nuclear weapons by recounting</w:t>
      </w:r>
      <w:r>
        <w:rPr>
          <w:sz w:val="16"/>
          <w:szCs w:val="16"/>
        </w:rPr>
        <w:t xml:space="preserve"> stories of near misses and accidents involving nuclear weapons. One such event, </w:t>
      </w:r>
      <w:r>
        <w:rPr>
          <w:u w:val="single"/>
        </w:rPr>
        <w:t>the 1980 Damascus incident</w:t>
      </w:r>
      <w:r>
        <w:rPr>
          <w:sz w:val="16"/>
          <w:szCs w:val="16"/>
        </w:rPr>
        <w:t xml:space="preserve">, saw a Titan II intercontinental ballistic missile explode at its remote Arkansas launch facility after a maintenance crew accidentally ruptured its fuel tank. </w:t>
      </w:r>
      <w:r>
        <w:rPr>
          <w:u w:val="single"/>
        </w:rPr>
        <w:t xml:space="preserve">Although the </w:t>
      </w:r>
      <w:r>
        <w:rPr>
          <w:sz w:val="16"/>
          <w:szCs w:val="16"/>
        </w:rPr>
        <w:t xml:space="preserve">warhead involved in the incident </w:t>
      </w:r>
      <w:r>
        <w:rPr>
          <w:u w:val="single"/>
        </w:rPr>
        <w:t>didn’t detonate, Schlosser claims that “if it had, much of Arkansas would be gone”.</w:t>
      </w:r>
      <w:r>
        <w:rPr>
          <w:sz w:val="16"/>
          <w:szCs w:val="16"/>
        </w:rPr>
        <w:t xml:space="preserve"> But </w:t>
      </w:r>
      <w:r>
        <w:rPr>
          <w:u w:val="single"/>
        </w:rPr>
        <w:t xml:space="preserve">that’s not quite the case. The nine-megaton </w:t>
      </w:r>
      <w:r>
        <w:rPr>
          <w:highlight w:val="green"/>
          <w:u w:val="single"/>
        </w:rPr>
        <w:t>thermonuclear warhead</w:t>
      </w:r>
      <w:r>
        <w:rPr>
          <w:u w:val="single"/>
        </w:rPr>
        <w:t xml:space="preserve"> on the </w:t>
      </w:r>
      <w:r>
        <w:rPr>
          <w:b/>
          <w:bCs/>
          <w:u w:val="single"/>
        </w:rPr>
        <w:t>Titan II</w:t>
      </w:r>
      <w:r>
        <w:rPr>
          <w:u w:val="single"/>
        </w:rPr>
        <w:t xml:space="preserve"> missile had a </w:t>
      </w:r>
      <w:r>
        <w:rPr>
          <w:highlight w:val="green"/>
          <w:u w:val="single"/>
        </w:rPr>
        <w:t>blast radius of 10km</w:t>
      </w:r>
      <w:r>
        <w:rPr>
          <w:sz w:val="16"/>
          <w:szCs w:val="16"/>
        </w:rPr>
        <w:t xml:space="preserve">, or an area of about 315km². </w:t>
      </w:r>
      <w:r>
        <w:rPr>
          <w:u w:val="single"/>
        </w:rPr>
        <w:t xml:space="preserve">The state of Arkansas spreads over 133,733km², meaning the weapon </w:t>
      </w:r>
      <w:r>
        <w:rPr>
          <w:b/>
          <w:bCs/>
          <w:u w:val="single"/>
        </w:rPr>
        <w:t xml:space="preserve">would have caused destruction across </w:t>
      </w:r>
      <w:r>
        <w:rPr>
          <w:b/>
          <w:bCs/>
          <w:highlight w:val="green"/>
          <w:u w:val="single"/>
        </w:rPr>
        <w:t>0.2% of the state</w:t>
      </w:r>
      <w:r>
        <w:rPr>
          <w:b/>
          <w:bCs/>
          <w:u w:val="single"/>
        </w:rPr>
        <w:t xml:space="preserve">. </w:t>
      </w:r>
      <w:r>
        <w:rPr>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Pr>
          <w:u w:val="single"/>
        </w:rPr>
        <w:t xml:space="preserve">It is by no means certain that a single nuclear detonation </w:t>
      </w:r>
      <w:r>
        <w:rPr>
          <w:b/>
          <w:bCs/>
          <w:u w:val="single"/>
        </w:rPr>
        <w:t>(or even several)</w:t>
      </w:r>
      <w:r>
        <w:rPr>
          <w:u w:val="single"/>
        </w:rPr>
        <w:t xml:space="preserve"> would do away with our current way of life.</w:t>
      </w:r>
      <w:r>
        <w:rPr>
          <w:sz w:val="16"/>
          <w:szCs w:val="16"/>
        </w:rPr>
        <w:t xml:space="preserve"> Indeed, </w:t>
      </w:r>
      <w:r>
        <w:rPr>
          <w:b/>
          <w:bCs/>
          <w:highlight w:val="green"/>
          <w:u w:val="single"/>
        </w:rPr>
        <w:t>we’re still here despite</w:t>
      </w:r>
      <w:r>
        <w:rPr>
          <w:b/>
          <w:bCs/>
          <w:u w:val="single"/>
        </w:rPr>
        <w:t xml:space="preserve"> having </w:t>
      </w:r>
      <w:r>
        <w:rPr>
          <w:b/>
          <w:bCs/>
          <w:highlight w:val="green"/>
          <w:u w:val="single"/>
        </w:rPr>
        <w:t>nuked our</w:t>
      </w:r>
      <w:r>
        <w:rPr>
          <w:b/>
          <w:bCs/>
          <w:u w:val="single"/>
        </w:rPr>
        <w:t xml:space="preserve"> own </w:t>
      </w:r>
      <w:r>
        <w:rPr>
          <w:b/>
          <w:bCs/>
          <w:highlight w:val="green"/>
          <w:u w:val="single"/>
        </w:rPr>
        <w:t>planet</w:t>
      </w:r>
      <w:r>
        <w:rPr>
          <w:b/>
          <w:bCs/>
          <w:u w:val="single"/>
        </w:rPr>
        <w:t xml:space="preserve"> more than </w:t>
      </w:r>
      <w:r>
        <w:rPr>
          <w:b/>
          <w:bCs/>
          <w:highlight w:val="green"/>
          <w:u w:val="single"/>
        </w:rPr>
        <w:t>2,000 times</w:t>
      </w:r>
      <w:r>
        <w:rPr>
          <w:sz w:val="16"/>
          <w:szCs w:val="16"/>
        </w:rPr>
        <w:t xml:space="preserve"> – a tally expressed beautifully in this video by Japanese artist Isao Hashimoto). </w:t>
      </w:r>
      <w:r>
        <w:rPr>
          <w:u w:val="single"/>
        </w:rPr>
        <w:t xml:space="preserve">While the 1963 Limited Test Ban Treaty forced nuclear tests underground, </w:t>
      </w:r>
      <w:r>
        <w:rPr>
          <w:b/>
          <w:bCs/>
          <w:u w:val="single"/>
        </w:rPr>
        <w:t>around 500 of</w:t>
      </w:r>
      <w:r>
        <w:rPr>
          <w:sz w:val="16"/>
          <w:szCs w:val="16"/>
        </w:rPr>
        <w:t xml:space="preserve"> all </w:t>
      </w:r>
      <w:r>
        <w:rPr>
          <w:b/>
          <w:bCs/>
          <w:u w:val="single"/>
        </w:rPr>
        <w:t>the nuclear weapons detonated were unleashed in the Earth’s atmosphere</w:t>
      </w:r>
      <w:r>
        <w:rPr>
          <w:u w:val="single"/>
        </w:rPr>
        <w:t>. This includes</w:t>
      </w:r>
      <w:r>
        <w:rPr>
          <w:sz w:val="16"/>
          <w:szCs w:val="16"/>
        </w:rPr>
        <w:t xml:space="preserve"> the world’s largest ever nuclear detonation, </w:t>
      </w:r>
      <w:r>
        <w:rPr>
          <w:u w:val="single"/>
        </w:rPr>
        <w:t>the</w:t>
      </w:r>
      <w:r>
        <w:rPr>
          <w:sz w:val="16"/>
          <w:szCs w:val="16"/>
        </w:rPr>
        <w:t xml:space="preserve"> </w:t>
      </w:r>
      <w:r>
        <w:rPr>
          <w:u w:val="single"/>
        </w:rPr>
        <w:t xml:space="preserve">57-megaton bomb known as </w:t>
      </w:r>
      <w:r>
        <w:rPr>
          <w:b/>
          <w:bCs/>
          <w:u w:val="single"/>
        </w:rPr>
        <w:t>Tsar Bomba</w:t>
      </w:r>
      <w:r>
        <w:rPr>
          <w:sz w:val="16"/>
          <w:szCs w:val="16"/>
        </w:rPr>
        <w:t xml:space="preserve">, detonated by the Soviet Union on October 30 1961. Tsar Bomba was </w:t>
      </w:r>
      <w:r>
        <w:rPr>
          <w:u w:val="single"/>
        </w:rPr>
        <w:t>more than 3,000 times more powerful than the bomb dropped on Hiroshima.</w:t>
      </w:r>
      <w:r>
        <w:rPr>
          <w:sz w:val="16"/>
          <w:szCs w:val="16"/>
        </w:rPr>
        <w:t xml:space="preserve"> </w:t>
      </w:r>
      <w:r>
        <w:rPr>
          <w:u w:val="single"/>
        </w:rPr>
        <w:t>That is immense destructive power</w:t>
      </w:r>
      <w:r>
        <w:rPr>
          <w:sz w:val="16"/>
          <w:szCs w:val="16"/>
        </w:rPr>
        <w:t xml:space="preserve"> – </w:t>
      </w:r>
      <w:r>
        <w:rPr>
          <w:u w:val="single"/>
        </w:rPr>
        <w:t>but</w:t>
      </w:r>
      <w:r>
        <w:rPr>
          <w:sz w:val="16"/>
          <w:szCs w:val="16"/>
        </w:rPr>
        <w:t xml:space="preserve"> as one physicist explained, </w:t>
      </w:r>
      <w:r>
        <w:rPr>
          <w:b/>
          <w:bCs/>
          <w:u w:val="single"/>
        </w:rPr>
        <w:t>it’s only “</w:t>
      </w:r>
      <w:r>
        <w:rPr>
          <w:b/>
          <w:bCs/>
          <w:highlight w:val="green"/>
          <w:u w:val="single"/>
        </w:rPr>
        <w:t>one-thousandth</w:t>
      </w:r>
      <w:r>
        <w:rPr>
          <w:b/>
          <w:bCs/>
          <w:u w:val="single"/>
        </w:rPr>
        <w:t xml:space="preserve"> the </w:t>
      </w:r>
      <w:r>
        <w:rPr>
          <w:b/>
          <w:bCs/>
          <w:highlight w:val="green"/>
          <w:u w:val="single"/>
        </w:rPr>
        <w:t>force of an earthquake</w:t>
      </w:r>
      <w:r>
        <w:rPr>
          <w:b/>
          <w:bCs/>
          <w:u w:val="single"/>
        </w:rPr>
        <w:t xml:space="preserve">, one-thousandth the force of a </w:t>
      </w:r>
      <w:r>
        <w:rPr>
          <w:b/>
          <w:bCs/>
          <w:highlight w:val="green"/>
          <w:u w:val="single"/>
        </w:rPr>
        <w:t>hurricane</w:t>
      </w:r>
      <w:r>
        <w:rPr>
          <w:b/>
          <w:bCs/>
          <w:u w:val="single"/>
        </w:rPr>
        <w:t>”.</w:t>
      </w:r>
      <w:r>
        <w:rPr>
          <w:sz w:val="16"/>
          <w:szCs w:val="16"/>
        </w:rPr>
        <w:t xml:space="preserve"> The </w:t>
      </w:r>
      <w:r>
        <w:rPr>
          <w:u w:val="single"/>
        </w:rPr>
        <w:t>Damascus</w:t>
      </w:r>
      <w:r>
        <w:rPr>
          <w:sz w:val="16"/>
          <w:szCs w:val="16"/>
        </w:rPr>
        <w:t xml:space="preserve"> incident </w:t>
      </w:r>
      <w:r>
        <w:rPr>
          <w:u w:val="single"/>
        </w:rPr>
        <w:t>proved how incredibly hard it is to set off a nuclear bomb and the limited effect that would have come from just one warhead detonating</w:t>
      </w:r>
      <w:r>
        <w:rPr>
          <w:sz w:val="16"/>
          <w:szCs w:val="16"/>
        </w:rPr>
        <w:t xml:space="preserve">. Despite this, </w:t>
      </w:r>
      <w:r>
        <w:rPr>
          <w:u w:val="single"/>
        </w:rPr>
        <w:t>some scientists</w:t>
      </w:r>
      <w:r>
        <w:rPr>
          <w:sz w:val="16"/>
          <w:szCs w:val="16"/>
        </w:rPr>
        <w:t xml:space="preserve"> have controversially </w:t>
      </w:r>
      <w:r>
        <w:rPr>
          <w:u w:val="single"/>
        </w:rPr>
        <w:t>argued that</w:t>
      </w:r>
      <w:r>
        <w:rPr>
          <w:sz w:val="16"/>
          <w:szCs w:val="16"/>
        </w:rPr>
        <w:t xml:space="preserve"> an even limited all-out </w:t>
      </w:r>
      <w:r>
        <w:rPr>
          <w:u w:val="single"/>
        </w:rPr>
        <w:t>nuclear war might lead to</w:t>
      </w:r>
      <w:r>
        <w:rPr>
          <w:sz w:val="16"/>
          <w:szCs w:val="16"/>
        </w:rPr>
        <w:t xml:space="preserve"> a so-called </w:t>
      </w:r>
      <w:r>
        <w:rPr>
          <w:u w:val="single"/>
        </w:rPr>
        <w:t>nuclear winter</w:t>
      </w:r>
      <w:r>
        <w:rPr>
          <w:sz w:val="16"/>
          <w:szCs w:val="16"/>
        </w:rPr>
        <w:t xml:space="preserve">, since the smoke and debris created by very large bombs could block out the sun’s rays for a considerable amount of time. </w:t>
      </w:r>
      <w:r>
        <w:rPr>
          <w:u w:val="single"/>
        </w:rPr>
        <w:t>To inflict such ecological societal annihilation with weapons alone, we would have to detonate hundreds if not thousands of thermonuclear devices in a short time</w:t>
      </w:r>
      <w:r>
        <w:rPr>
          <w:sz w:val="16"/>
          <w:szCs w:val="16"/>
        </w:rPr>
        <w:t xml:space="preserve">. </w:t>
      </w:r>
      <w:r>
        <w:rPr>
          <w:u w:val="single"/>
        </w:rPr>
        <w:t xml:space="preserve">Even in such extreme conditions, the area actually devastated by the bombs would be limited: for example, </w:t>
      </w:r>
      <w:r>
        <w:rPr>
          <w:b/>
          <w:bCs/>
          <w:u w:val="single"/>
        </w:rPr>
        <w:t>2,000 one-megaton explosions with a destructive radius of five miles each would directly destroy less than 5% of the territory of the US</w:t>
      </w:r>
      <w:r>
        <w:rPr>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20156F6F" w14:textId="77777777" w:rsidR="007454E9" w:rsidRPr="008B46F4" w:rsidRDefault="007454E9" w:rsidP="007454E9">
      <w:pPr>
        <w:pStyle w:val="Heading4"/>
        <w:rPr>
          <w:bCs/>
        </w:rPr>
      </w:pPr>
      <w:r w:rsidRPr="008B46F4">
        <w:rPr>
          <w:bCs/>
        </w:rPr>
        <w:t>Isolated island populations repopulate after radiation and nuclear winter – bunkers and submarines.</w:t>
      </w:r>
    </w:p>
    <w:p w14:paraId="7160AE44" w14:textId="77777777" w:rsidR="007454E9" w:rsidRDefault="007454E9" w:rsidP="007454E9">
      <w:r>
        <w:rPr>
          <w:rStyle w:val="Style13ptBold"/>
        </w:rPr>
        <w:t>Turchin and Green 18</w:t>
      </w:r>
      <w: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9" w:history="1">
        <w:r>
          <w:rPr>
            <w:rStyle w:val="Hyperlink"/>
            <w:color w:val="000000"/>
            <w:u w:val="single"/>
          </w:rPr>
          <w:t>https://www.emerald.com/insight/content/doi/10.1108/FS-04-2018-0031/full/html?fullSc=1&amp;mbSc=1&amp;fullSc=1</w:t>
        </w:r>
      </w:hyperlink>
      <w:r>
        <w:t>] // Re-Cut Justin</w:t>
      </w:r>
    </w:p>
    <w:p w14:paraId="250A68B5" w14:textId="77777777" w:rsidR="007454E9" w:rsidRDefault="007454E9" w:rsidP="007454E9">
      <w:pPr>
        <w:rPr>
          <w:u w:val="single"/>
        </w:rPr>
      </w:pPr>
      <w:r>
        <w:rPr>
          <w:u w:val="single"/>
        </w:rPr>
        <w:t>Different types of</w:t>
      </w:r>
      <w:r>
        <w:rPr>
          <w:sz w:val="16"/>
          <w:szCs w:val="16"/>
        </w:rPr>
        <w:t xml:space="preserve"> possible </w:t>
      </w:r>
      <w:r>
        <w:rPr>
          <w:u w:val="single"/>
        </w:rPr>
        <w:t>catastrophes suggest different scenarios for how survival could happen on an island. What is important is</w:t>
      </w:r>
      <w:r>
        <w:rPr>
          <w:sz w:val="16"/>
          <w:szCs w:val="16"/>
        </w:rPr>
        <w:t xml:space="preserve"> that </w:t>
      </w:r>
      <w:r>
        <w:rPr>
          <w:u w:val="single"/>
        </w:rPr>
        <w:t xml:space="preserve">the </w:t>
      </w:r>
      <w:r>
        <w:rPr>
          <w:highlight w:val="green"/>
          <w:u w:val="single"/>
        </w:rPr>
        <w:t>island</w:t>
      </w:r>
      <w:r>
        <w:rPr>
          <w:u w:val="single"/>
        </w:rPr>
        <w:t xml:space="preserve"> should have properties</w:t>
      </w:r>
      <w:r>
        <w:rPr>
          <w:sz w:val="16"/>
          <w:szCs w:val="16"/>
        </w:rPr>
        <w:t xml:space="preserve"> </w:t>
      </w:r>
      <w:r>
        <w:rPr>
          <w:u w:val="single"/>
        </w:rPr>
        <w:t>which</w:t>
      </w:r>
      <w:r>
        <w:rPr>
          <w:sz w:val="16"/>
          <w:szCs w:val="16"/>
        </w:rPr>
        <w:t xml:space="preserve"> </w:t>
      </w:r>
      <w:r>
        <w:rPr>
          <w:u w:val="single"/>
        </w:rPr>
        <w:t>protect against the specific dangers of</w:t>
      </w:r>
      <w:r>
        <w:rPr>
          <w:sz w:val="16"/>
          <w:szCs w:val="16"/>
        </w:rPr>
        <w:t xml:space="preserve"> particular global </w:t>
      </w:r>
      <w:r>
        <w:rPr>
          <w:u w:val="single"/>
        </w:rPr>
        <w:t>catastrophic risks</w:t>
      </w:r>
      <w:r>
        <w:rPr>
          <w:sz w:val="16"/>
          <w:szCs w:val="16"/>
        </w:rPr>
        <w:t xml:space="preserve">. </w:t>
      </w:r>
      <w:r>
        <w:rPr>
          <w:u w:val="single"/>
        </w:rPr>
        <w:t xml:space="preserve">Specifically, different islands will </w:t>
      </w:r>
      <w:r>
        <w:rPr>
          <w:highlight w:val="green"/>
          <w:u w:val="single"/>
        </w:rPr>
        <w:t>provide protection</w:t>
      </w:r>
      <w:r>
        <w:rPr>
          <w:u w:val="single"/>
        </w:rPr>
        <w:t xml:space="preserve"> against different risks, and their natural diversity will contribute to a higher total level of protection: </w:t>
      </w:r>
      <w:r>
        <w:rPr>
          <w:sz w:val="16"/>
          <w:szCs w:val="16"/>
        </w:rPr>
        <w:t xml:space="preserve"> </w:t>
      </w:r>
      <w:r>
        <w:rPr>
          <w:b/>
          <w:bCs/>
          <w:highlight w:val="green"/>
          <w:u w:val="single"/>
        </w:rPr>
        <w:t>Quarantined island survives</w:t>
      </w:r>
      <w:r>
        <w:rPr>
          <w:b/>
          <w:bCs/>
          <w:u w:val="single"/>
        </w:rPr>
        <w:t xml:space="preserve"> pandemic</w:t>
      </w:r>
      <w:r>
        <w:rPr>
          <w:sz w:val="16"/>
          <w:szCs w:val="16"/>
        </w:rPr>
        <w:t xml:space="preserve">. An island could impose effective quarantine </w:t>
      </w:r>
      <w:r>
        <w:rPr>
          <w:u w:val="single"/>
        </w:rPr>
        <w:t>if it is sufficiently remote and simultaneously able to protect itself</w:t>
      </w:r>
      <w:r>
        <w:rPr>
          <w:sz w:val="16"/>
          <w:szCs w:val="16"/>
        </w:rPr>
        <w:t xml:space="preserve">, possibly using military ships and air defense.  </w:t>
      </w:r>
      <w:r>
        <w:rPr>
          <w:b/>
          <w:bCs/>
          <w:u w:val="single"/>
        </w:rPr>
        <w:t xml:space="preserve">Far </w:t>
      </w:r>
      <w:r>
        <w:rPr>
          <w:b/>
          <w:bCs/>
          <w:highlight w:val="green"/>
          <w:u w:val="single"/>
        </w:rPr>
        <w:t>northern</w:t>
      </w:r>
      <w:r>
        <w:rPr>
          <w:b/>
          <w:bCs/>
          <w:sz w:val="16"/>
          <w:szCs w:val="16"/>
          <w:highlight w:val="green"/>
        </w:rPr>
        <w:t xml:space="preserve"> </w:t>
      </w:r>
      <w:r>
        <w:rPr>
          <w:b/>
          <w:bCs/>
          <w:highlight w:val="green"/>
          <w:u w:val="single"/>
        </w:rPr>
        <w:t>aboriginal people</w:t>
      </w:r>
      <w:r>
        <w:rPr>
          <w:b/>
          <w:bCs/>
          <w:u w:val="single"/>
        </w:rPr>
        <w:t xml:space="preserve"> survive an ice age</w:t>
      </w:r>
      <w:r>
        <w:rPr>
          <w:sz w:val="16"/>
          <w:szCs w:val="16"/>
        </w:rPr>
        <w:t xml:space="preserve">. Many far </w:t>
      </w:r>
      <w:r>
        <w:rPr>
          <w:u w:val="single"/>
        </w:rPr>
        <w:t xml:space="preserve">northern people have </w:t>
      </w:r>
      <w:r>
        <w:rPr>
          <w:highlight w:val="green"/>
          <w:u w:val="single"/>
        </w:rPr>
        <w:t>adapted to</w:t>
      </w:r>
      <w:r>
        <w:rPr>
          <w:u w:val="single"/>
        </w:rPr>
        <w:t xml:space="preserve"> survive in extremely </w:t>
      </w:r>
      <w:r>
        <w:rPr>
          <w:highlight w:val="green"/>
          <w:u w:val="single"/>
        </w:rPr>
        <w:t>cold</w:t>
      </w:r>
      <w:r>
        <w:rPr>
          <w:sz w:val="16"/>
          <w:szCs w:val="16"/>
        </w:rPr>
        <w:t xml:space="preserve"> and dangerous </w:t>
      </w:r>
      <w:r>
        <w:rPr>
          <w:highlight w:val="green"/>
          <w:u w:val="single"/>
        </w:rPr>
        <w:t>environments</w:t>
      </w:r>
      <w:r>
        <w:rPr>
          <w:sz w:val="16"/>
          <w:szCs w:val="16"/>
        </w:rPr>
        <w:t xml:space="preserve">, </w:t>
      </w:r>
      <w:r>
        <w:rPr>
          <w:u w:val="single"/>
        </w:rPr>
        <w:t>and</w:t>
      </w:r>
      <w:r>
        <w:rPr>
          <w:sz w:val="16"/>
          <w:szCs w:val="16"/>
        </w:rPr>
        <w:t xml:space="preserve"> under the right circumstances </w:t>
      </w:r>
      <w:r>
        <w:rPr>
          <w:u w:val="single"/>
        </w:rPr>
        <w:t>could</w:t>
      </w:r>
      <w:r>
        <w:rPr>
          <w:sz w:val="16"/>
          <w:szCs w:val="16"/>
        </w:rPr>
        <w:t xml:space="preserve"> potentially </w:t>
      </w:r>
      <w:r>
        <w:rPr>
          <w:highlight w:val="green"/>
          <w:u w:val="single"/>
        </w:rPr>
        <w:t>survive</w:t>
      </w:r>
      <w:r>
        <w:rPr>
          <w:u w:val="single"/>
        </w:rPr>
        <w:t xml:space="preserve"> the return of an </w:t>
      </w:r>
      <w:r>
        <w:rPr>
          <w:highlight w:val="green"/>
          <w:u w:val="single"/>
        </w:rPr>
        <w:t>ice age</w:t>
      </w:r>
      <w:r>
        <w:rPr>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Pr>
          <w:u w:val="single"/>
        </w:rPr>
        <w:t>preservation of</w:t>
      </w:r>
      <w:r>
        <w:rPr>
          <w:sz w:val="16"/>
          <w:szCs w:val="16"/>
        </w:rPr>
        <w:t xml:space="preserve"> their </w:t>
      </w:r>
      <w:r>
        <w:rPr>
          <w:u w:val="single"/>
        </w:rPr>
        <w:t xml:space="preserve">survival skills may be important as a defense against the risks connected with </w:t>
      </w:r>
      <w:r>
        <w:rPr>
          <w:b/>
          <w:bCs/>
          <w:u w:val="single"/>
        </w:rPr>
        <w:t>extreme cooling</w:t>
      </w:r>
      <w:r>
        <w:rPr>
          <w:u w:val="single"/>
        </w:rPr>
        <w:t xml:space="preserve">. </w:t>
      </w:r>
      <w:r>
        <w:rPr>
          <w:sz w:val="16"/>
          <w:szCs w:val="16"/>
        </w:rPr>
        <w:t xml:space="preserve"> </w:t>
      </w:r>
      <w:r>
        <w:rPr>
          <w:highlight w:val="green"/>
          <w:u w:val="single"/>
        </w:rPr>
        <w:t>Remote polar island</w:t>
      </w:r>
      <w:r>
        <w:rPr>
          <w:u w:val="single"/>
        </w:rPr>
        <w:t xml:space="preserve"> with high mountains survives</w:t>
      </w:r>
      <w:r>
        <w:rPr>
          <w:sz w:val="16"/>
          <w:szCs w:val="16"/>
        </w:rPr>
        <w:t xml:space="preserve"> brief </w:t>
      </w:r>
      <w:r>
        <w:rPr>
          <w:u w:val="single"/>
        </w:rPr>
        <w:t>global warming of</w:t>
      </w:r>
      <w:r>
        <w:rPr>
          <w:sz w:val="16"/>
          <w:szCs w:val="16"/>
        </w:rPr>
        <w:t xml:space="preserve"> median surface temperatures, </w:t>
      </w:r>
      <w:r>
        <w:rPr>
          <w:u w:val="single"/>
        </w:rPr>
        <w:t>up to 50˚C</w:t>
      </w:r>
      <w:r>
        <w:rPr>
          <w:sz w:val="16"/>
          <w:szCs w:val="16"/>
        </w:rPr>
        <w:t xml:space="preserve">. There is a theory that the climates of planets similar to the Earth could have several semi-stable temperature levels (Popp et al., 2016). If so, </w:t>
      </w:r>
      <w:r>
        <w:rPr>
          <w:u w:val="single"/>
        </w:rPr>
        <w:t>because of climate change</w:t>
      </w:r>
      <w:r>
        <w:rPr>
          <w:sz w:val="16"/>
          <w:szCs w:val="16"/>
        </w:rPr>
        <w:t xml:space="preserve">, the </w:t>
      </w:r>
      <w:r>
        <w:rPr>
          <w:u w:val="single"/>
        </w:rPr>
        <w:t>Earth could transition to a</w:t>
      </w:r>
      <w:r>
        <w:rPr>
          <w:sz w:val="16"/>
          <w:szCs w:val="16"/>
        </w:rPr>
        <w:t xml:space="preserve"> second semi-stable </w:t>
      </w:r>
      <w:r>
        <w:rPr>
          <w:u w:val="single"/>
        </w:rPr>
        <w:t>state with a median global temperature of around</w:t>
      </w:r>
      <w:r>
        <w:rPr>
          <w:sz w:val="16"/>
          <w:szCs w:val="16"/>
        </w:rPr>
        <w:t xml:space="preserve"> 330 K, about </w:t>
      </w:r>
      <w:r>
        <w:rPr>
          <w:u w:val="single"/>
        </w:rPr>
        <w:t>60˚C</w:t>
      </w:r>
      <w:r>
        <w:rPr>
          <w:sz w:val="16"/>
          <w:szCs w:val="16"/>
        </w:rPr>
        <w:t xml:space="preserve">, or about </w:t>
      </w:r>
      <w:r>
        <w:rPr>
          <w:u w:val="single"/>
        </w:rPr>
        <w:t>45˚C above current global mean temperatures</w:t>
      </w:r>
      <w:r>
        <w:rPr>
          <w:sz w:val="16"/>
          <w:szCs w:val="16"/>
        </w:rPr>
        <w:t xml:space="preserve">. But </w:t>
      </w:r>
      <w:r>
        <w:rPr>
          <w:u w:val="single"/>
        </w:rPr>
        <w:t xml:space="preserve">even in this climate, </w:t>
      </w:r>
      <w:r>
        <w:rPr>
          <w:b/>
          <w:bCs/>
          <w:u w:val="single"/>
        </w:rPr>
        <w:t>some regions of Earth could still be survivable for humans</w:t>
      </w:r>
      <w:r>
        <w:rPr>
          <w:u w:val="single"/>
        </w:rPr>
        <w:t>, such as the Himalayan plateau at elevations above 4,000 m, but below 6,000</w:t>
      </w:r>
      <w:r>
        <w:rPr>
          <w:sz w:val="16"/>
          <w:szCs w:val="16"/>
        </w:rPr>
        <w:t xml:space="preserve"> (where oxygen deficiency becomes a problem), </w:t>
      </w:r>
      <w:r>
        <w:rPr>
          <w:u w:val="single"/>
        </w:rPr>
        <w:t>or on polar islands with mountains</w:t>
      </w:r>
      <w:r>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Pr>
          <w:u w:val="single"/>
        </w:rPr>
        <w:t>If temperatures later returned to normal</w:t>
      </w:r>
      <w:r>
        <w:rPr>
          <w:sz w:val="16"/>
          <w:szCs w:val="16"/>
        </w:rPr>
        <w:t xml:space="preserve"> – either naturally or through climate engineering – </w:t>
      </w:r>
      <w:r>
        <w:rPr>
          <w:b/>
          <w:bCs/>
          <w:u w:val="single"/>
        </w:rPr>
        <w:t>the rest of the Earth could be repopulated</w:t>
      </w:r>
      <w:r>
        <w:rPr>
          <w:u w:val="single"/>
        </w:rPr>
        <w:t xml:space="preserve">. </w:t>
      </w:r>
      <w:r>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Pr>
          <w:u w:val="single"/>
        </w:rPr>
        <w:t>Primitive tribe survives civilizational collapse</w:t>
      </w:r>
      <w:r>
        <w:rPr>
          <w:sz w:val="16"/>
          <w:szCs w:val="16"/>
        </w:rPr>
        <w:t xml:space="preserve">. The </w:t>
      </w:r>
      <w:r>
        <w:rPr>
          <w:u w:val="single"/>
        </w:rPr>
        <w:t xml:space="preserve">inhabitants of </w:t>
      </w:r>
      <w:r>
        <w:rPr>
          <w:b/>
          <w:bCs/>
          <w:highlight w:val="green"/>
          <w:u w:val="single"/>
        </w:rPr>
        <w:t>North Sentinel Island</w:t>
      </w:r>
      <w:r>
        <w:rPr>
          <w:sz w:val="16"/>
          <w:szCs w:val="16"/>
        </w:rPr>
        <w:t xml:space="preserve">, near the Andaman Islands in the Indian Ocean, </w:t>
      </w:r>
      <w:r>
        <w:rPr>
          <w:u w:val="single"/>
        </w:rPr>
        <w:t>are hostile and uncontacted</w:t>
      </w:r>
      <w:r>
        <w:rPr>
          <w:sz w:val="16"/>
          <w:szCs w:val="16"/>
        </w:rPr>
        <w:t xml:space="preserve">. </w:t>
      </w:r>
      <w:r>
        <w:rPr>
          <w:b/>
          <w:bCs/>
          <w:u w:val="single"/>
        </w:rPr>
        <w:t xml:space="preserve">The Sentinelese </w:t>
      </w:r>
      <w:r>
        <w:rPr>
          <w:b/>
          <w:bCs/>
          <w:highlight w:val="green"/>
          <w:u w:val="single"/>
        </w:rPr>
        <w:t>survived</w:t>
      </w:r>
      <w:r>
        <w:rPr>
          <w:b/>
          <w:bCs/>
          <w:u w:val="single"/>
        </w:rPr>
        <w:t xml:space="preserve"> the 2004 Indian Ocean </w:t>
      </w:r>
      <w:r>
        <w:rPr>
          <w:b/>
          <w:bCs/>
          <w:highlight w:val="green"/>
          <w:u w:val="single"/>
        </w:rPr>
        <w:t>tsunami</w:t>
      </w:r>
      <w:r>
        <w:rPr>
          <w:b/>
          <w:bCs/>
          <w:u w:val="single"/>
        </w:rPr>
        <w:t xml:space="preserve"> apparently </w:t>
      </w:r>
      <w:r>
        <w:rPr>
          <w:b/>
          <w:bCs/>
          <w:highlight w:val="green"/>
          <w:u w:val="single"/>
        </w:rPr>
        <w:t>unaffected</w:t>
      </w:r>
      <w:r>
        <w:rPr>
          <w:b/>
          <w:bCs/>
          <w:sz w:val="16"/>
          <w:szCs w:val="16"/>
        </w:rPr>
        <w:t xml:space="preserve"> </w:t>
      </w:r>
      <w:r>
        <w:rPr>
          <w:sz w:val="16"/>
          <w:szCs w:val="16"/>
        </w:rPr>
        <w:t>(</w:t>
      </w:r>
      <w:proofErr w:type="spellStart"/>
      <w:r>
        <w:rPr>
          <w:sz w:val="16"/>
          <w:szCs w:val="16"/>
        </w:rPr>
        <w:t>Voanews</w:t>
      </w:r>
      <w:proofErr w:type="spellEnd"/>
      <w:r>
        <w:rPr>
          <w:sz w:val="16"/>
          <w:szCs w:val="16"/>
        </w:rPr>
        <w:t xml:space="preserve">, 2009), and </w:t>
      </w:r>
      <w:r>
        <w:rPr>
          <w:u w:val="single"/>
        </w:rPr>
        <w:t xml:space="preserve">if the rest of humanity disappear, </w:t>
      </w:r>
      <w:r>
        <w:rPr>
          <w:b/>
          <w:bCs/>
          <w:u w:val="single"/>
        </w:rPr>
        <w:t>they might well continue their existence without change.</w:t>
      </w:r>
      <w:r>
        <w:rPr>
          <w:u w:val="single"/>
        </w:rPr>
        <w:t xml:space="preserve"> </w:t>
      </w:r>
      <w:r>
        <w:rPr>
          <w:sz w:val="16"/>
          <w:szCs w:val="16"/>
        </w:rPr>
        <w:t xml:space="preserve"> </w:t>
      </w:r>
      <w:r>
        <w:rPr>
          <w:u w:val="single"/>
        </w:rPr>
        <w:t>Tropical Island survives extreme global nuclear</w:t>
      </w:r>
      <w:r>
        <w:rPr>
          <w:sz w:val="16"/>
          <w:szCs w:val="16"/>
        </w:rPr>
        <w:t xml:space="preserve"> </w:t>
      </w:r>
      <w:r>
        <w:rPr>
          <w:u w:val="single"/>
        </w:rPr>
        <w:t>winter</w:t>
      </w:r>
      <w:r>
        <w:rPr>
          <w:sz w:val="16"/>
          <w:szCs w:val="16"/>
        </w:rPr>
        <w:t xml:space="preserve"> </w:t>
      </w:r>
      <w:r>
        <w:rPr>
          <w:u w:val="single"/>
        </w:rPr>
        <w:t>and</w:t>
      </w:r>
      <w:r>
        <w:rPr>
          <w:sz w:val="16"/>
          <w:szCs w:val="16"/>
        </w:rPr>
        <w:t xml:space="preserve"> </w:t>
      </w:r>
      <w:r>
        <w:rPr>
          <w:u w:val="single"/>
        </w:rPr>
        <w:t>glaciation</w:t>
      </w:r>
      <w:r>
        <w:rPr>
          <w:sz w:val="16"/>
          <w:szCs w:val="16"/>
        </w:rPr>
        <w:t xml:space="preserve"> event. </w:t>
      </w:r>
      <w:r>
        <w:rPr>
          <w:u w:val="single"/>
        </w:rPr>
        <w:t xml:space="preserve">Were a </w:t>
      </w:r>
      <w:r>
        <w:rPr>
          <w:b/>
          <w:bCs/>
          <w:highlight w:val="green"/>
          <w:u w:val="single"/>
        </w:rPr>
        <w:t>nuclear</w:t>
      </w:r>
      <w:r>
        <w:rPr>
          <w:sz w:val="16"/>
          <w:szCs w:val="16"/>
        </w:rPr>
        <w:t xml:space="preserve">, bolide impactor or volcanic </w:t>
      </w:r>
      <w:r>
        <w:rPr>
          <w:u w:val="single"/>
        </w:rPr>
        <w:t>“</w:t>
      </w:r>
      <w:r>
        <w:rPr>
          <w:b/>
          <w:bCs/>
          <w:highlight w:val="green"/>
          <w:u w:val="single"/>
        </w:rPr>
        <w:t>winter</w:t>
      </w:r>
      <w:r>
        <w:rPr>
          <w:u w:val="single"/>
        </w:rPr>
        <w:t>”</w:t>
      </w:r>
      <w:r>
        <w:rPr>
          <w:sz w:val="16"/>
          <w:szCs w:val="16"/>
        </w:rPr>
        <w:t xml:space="preserve"> scenario </w:t>
      </w:r>
      <w:r>
        <w:rPr>
          <w:u w:val="single"/>
        </w:rPr>
        <w:t>to unfold</w:t>
      </w:r>
      <w:r>
        <w:rPr>
          <w:sz w:val="16"/>
          <w:szCs w:val="16"/>
        </w:rPr>
        <w:t xml:space="preserve">, these </w:t>
      </w:r>
      <w:r>
        <w:rPr>
          <w:highlight w:val="green"/>
          <w:u w:val="single"/>
        </w:rPr>
        <w:t>islands</w:t>
      </w:r>
      <w:r>
        <w:rPr>
          <w:u w:val="single"/>
        </w:rPr>
        <w:t xml:space="preserve"> would remain </w:t>
      </w:r>
      <w:r>
        <w:rPr>
          <w:highlight w:val="green"/>
          <w:u w:val="single"/>
        </w:rPr>
        <w:t>surrounded by Warm Ocean, and</w:t>
      </w:r>
      <w:r>
        <w:rPr>
          <w:u w:val="single"/>
        </w:rPr>
        <w:t xml:space="preserve"> local </w:t>
      </w:r>
      <w:r>
        <w:rPr>
          <w:highlight w:val="green"/>
          <w:u w:val="single"/>
        </w:rPr>
        <w:t>volcanism</w:t>
      </w:r>
      <w:r>
        <w:rPr>
          <w:u w:val="single"/>
        </w:rPr>
        <w:t xml:space="preserve"> or other energy sources might provide heat, energy and food</w:t>
      </w:r>
      <w:r>
        <w:rPr>
          <w:sz w:val="16"/>
          <w:szCs w:val="16"/>
        </w:rPr>
        <w:t xml:space="preserve">. </w:t>
      </w:r>
      <w:r>
        <w:rPr>
          <w:u w:val="single"/>
        </w:rPr>
        <w:t>Such island refuges</w:t>
      </w:r>
      <w:r>
        <w:rPr>
          <w:sz w:val="16"/>
          <w:szCs w:val="16"/>
        </w:rPr>
        <w:t xml:space="preserve"> may have </w:t>
      </w:r>
      <w:r>
        <w:rPr>
          <w:u w:val="single"/>
        </w:rPr>
        <w:t xml:space="preserve">helped life on Earth survive during the </w:t>
      </w:r>
      <w:r>
        <w:rPr>
          <w:b/>
          <w:bCs/>
          <w:u w:val="single"/>
        </w:rPr>
        <w:t>“Snowball Earth”</w:t>
      </w:r>
      <w:r>
        <w:rPr>
          <w:u w:val="single"/>
        </w:rPr>
        <w:t xml:space="preserve"> event in Earth’s distant past</w:t>
      </w:r>
      <w:r>
        <w:rPr>
          <w:sz w:val="16"/>
          <w:szCs w:val="16"/>
        </w:rPr>
        <w:t xml:space="preserve"> (Hoffman et al., 1998).  Remote island base for project “Yellow submarine”. Some </w:t>
      </w:r>
      <w:r>
        <w:rPr>
          <w:u w:val="single"/>
        </w:rPr>
        <w:t xml:space="preserve">catastrophic risks such as a </w:t>
      </w:r>
      <w:r>
        <w:rPr>
          <w:sz w:val="16"/>
          <w:szCs w:val="16"/>
        </w:rPr>
        <w:t xml:space="preserve">gamma ray burst, a </w:t>
      </w:r>
      <w:r>
        <w:rPr>
          <w:u w:val="single"/>
        </w:rPr>
        <w:t xml:space="preserve">global nuclear war with high radiological </w:t>
      </w:r>
      <w:r>
        <w:rPr>
          <w:highlight w:val="green"/>
          <w:u w:val="single"/>
        </w:rPr>
        <w:t>contamination</w:t>
      </w:r>
      <w:r>
        <w:rPr>
          <w:sz w:val="16"/>
          <w:szCs w:val="16"/>
        </w:rPr>
        <w:t xml:space="preserve"> or multiple pandemics </w:t>
      </w:r>
      <w:r>
        <w:rPr>
          <w:u w:val="single"/>
        </w:rPr>
        <w:t xml:space="preserve">might be best </w:t>
      </w:r>
      <w:r>
        <w:rPr>
          <w:highlight w:val="green"/>
          <w:u w:val="single"/>
        </w:rPr>
        <w:t>survived</w:t>
      </w:r>
      <w:r>
        <w:rPr>
          <w:u w:val="single"/>
        </w:rPr>
        <w:t xml:space="preserve"> </w:t>
      </w:r>
      <w:r>
        <w:rPr>
          <w:b/>
          <w:bCs/>
          <w:u w:val="single"/>
        </w:rPr>
        <w:t xml:space="preserve">underwater </w:t>
      </w:r>
      <w:r>
        <w:rPr>
          <w:b/>
          <w:bCs/>
          <w:highlight w:val="green"/>
          <w:u w:val="single"/>
        </w:rPr>
        <w:t>in</w:t>
      </w:r>
      <w:r>
        <w:rPr>
          <w:b/>
          <w:bCs/>
          <w:u w:val="single"/>
        </w:rPr>
        <w:t xml:space="preserve"> nuclear </w:t>
      </w:r>
      <w:r>
        <w:rPr>
          <w:b/>
          <w:bCs/>
          <w:highlight w:val="green"/>
          <w:u w:val="single"/>
        </w:rPr>
        <w:t>submarines</w:t>
      </w:r>
      <w:r>
        <w:rPr>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Pr>
          <w:u w:val="single"/>
        </w:rPr>
        <w:t>For risks</w:t>
      </w:r>
      <w:r>
        <w:rPr>
          <w:sz w:val="16"/>
          <w:szCs w:val="16"/>
        </w:rPr>
        <w:t xml:space="preserve"> which include multiple or complex catastrophes, </w:t>
      </w:r>
      <w:r>
        <w:rPr>
          <w:u w:val="single"/>
        </w:rPr>
        <w:t>such as</w:t>
      </w:r>
      <w:r>
        <w:rPr>
          <w:sz w:val="16"/>
          <w:szCs w:val="16"/>
        </w:rPr>
        <w:t xml:space="preserve"> a bolide impact, extreme volcanism, tsunamis, multiple pandemics and </w:t>
      </w:r>
      <w:r>
        <w:rPr>
          <w:u w:val="single"/>
        </w:rPr>
        <w:t>nuclear war with radiological contamination</w:t>
      </w:r>
      <w:r>
        <w:rPr>
          <w:sz w:val="16"/>
          <w:szCs w:val="16"/>
        </w:rPr>
        <w:t xml:space="preserve">, </w:t>
      </w:r>
      <w:r>
        <w:rPr>
          <w:b/>
          <w:bCs/>
          <w:u w:val="single"/>
        </w:rPr>
        <w:t xml:space="preserve">island </w:t>
      </w:r>
      <w:r>
        <w:rPr>
          <w:b/>
          <w:bCs/>
          <w:highlight w:val="green"/>
          <w:u w:val="single"/>
        </w:rPr>
        <w:t>refuges</w:t>
      </w:r>
      <w:r>
        <w:rPr>
          <w:b/>
          <w:bCs/>
          <w:u w:val="single"/>
        </w:rPr>
        <w:t xml:space="preserve"> could be </w:t>
      </w:r>
      <w:r>
        <w:rPr>
          <w:b/>
          <w:bCs/>
          <w:highlight w:val="green"/>
          <w:u w:val="single"/>
        </w:rPr>
        <w:t>strengthened with bunkers</w:t>
      </w:r>
      <w:r>
        <w:rPr>
          <w:highlight w:val="green"/>
          <w:u w:val="single"/>
        </w:rPr>
        <w:t>.</w:t>
      </w:r>
      <w:r>
        <w:rPr>
          <w:sz w:val="16"/>
          <w:szCs w:val="16"/>
        </w:rPr>
        <w:t xml:space="preserve"> </w:t>
      </w:r>
      <w:r>
        <w:rPr>
          <w:u w:val="single"/>
        </w:rPr>
        <w:t>Richard Branson survived hurricane Irma on his own island in 2017 by seeking refuge in his concrete wine cellar</w:t>
      </w:r>
      <w:r>
        <w:rPr>
          <w:sz w:val="16"/>
          <w:szCs w:val="16"/>
        </w:rPr>
        <w:t xml:space="preserve"> (Clifford, 2017). </w:t>
      </w:r>
      <w:r>
        <w:rPr>
          <w:u w:val="single"/>
        </w:rPr>
        <w:t>Bunkers on islands would have higher survivability compared to those close to population centers</w:t>
      </w:r>
      <w:r>
        <w:rPr>
          <w:sz w:val="16"/>
          <w:szCs w:val="16"/>
        </w:rPr>
        <w:t xml:space="preserve">, as they will be neither a military target nor as accessible to looters or unintentionally dangerous (e.g. infected) refugees. </w:t>
      </w:r>
      <w:r>
        <w:rPr>
          <w:u w:val="single"/>
        </w:rPr>
        <w:t xml:space="preserve">These bunkers could potentially be </w:t>
      </w:r>
      <w:r>
        <w:rPr>
          <w:highlight w:val="green"/>
          <w:u w:val="single"/>
        </w:rPr>
        <w:t>connected to water sources</w:t>
      </w:r>
      <w:r>
        <w:rPr>
          <w:u w:val="single"/>
        </w:rPr>
        <w:t xml:space="preserve"> by underwater pipes, and passages could </w:t>
      </w:r>
      <w:r>
        <w:rPr>
          <w:highlight w:val="green"/>
          <w:u w:val="single"/>
        </w:rPr>
        <w:t>provide cooling</w:t>
      </w:r>
      <w:r>
        <w:rPr>
          <w:u w:val="single"/>
        </w:rPr>
        <w:t xml:space="preserve">, access and even </w:t>
      </w:r>
      <w:r>
        <w:rPr>
          <w:highlight w:val="green"/>
          <w:u w:val="single"/>
        </w:rPr>
        <w:t>oxygen and food</w:t>
      </w:r>
      <w:r>
        <w:rPr>
          <w:u w:val="single"/>
        </w:rPr>
        <w:t xml:space="preserve"> sources.</w:t>
      </w:r>
    </w:p>
    <w:p w14:paraId="72DC3424" w14:textId="77777777" w:rsidR="007454E9" w:rsidRPr="008B46F4" w:rsidRDefault="007454E9" w:rsidP="007454E9">
      <w:pPr>
        <w:pStyle w:val="Heading4"/>
        <w:rPr>
          <w:bCs/>
        </w:rPr>
      </w:pPr>
      <w:r w:rsidRPr="008B46F4">
        <w:rPr>
          <w:bCs/>
        </w:rPr>
        <w:t xml:space="preserve">Nuke war </w:t>
      </w:r>
      <w:r w:rsidRPr="008B46F4">
        <w:rPr>
          <w:bCs/>
          <w:u w:val="single"/>
        </w:rPr>
        <w:t>won’t</w:t>
      </w:r>
      <w:r w:rsidRPr="008B46F4">
        <w:rPr>
          <w:bCs/>
        </w:rPr>
        <w:t xml:space="preserve"> cause extinction, but it’ll spur </w:t>
      </w:r>
      <w:r w:rsidRPr="008B46F4">
        <w:rPr>
          <w:bCs/>
          <w:u w:val="single"/>
        </w:rPr>
        <w:t>political will</w:t>
      </w:r>
      <w:r w:rsidRPr="008B46F4">
        <w:rPr>
          <w:bCs/>
        </w:rPr>
        <w:t xml:space="preserve"> for </w:t>
      </w:r>
      <w:r w:rsidRPr="008B46F4">
        <w:rPr>
          <w:bCs/>
          <w:u w:val="single"/>
        </w:rPr>
        <w:t>meaningful disarmament</w:t>
      </w:r>
      <w:r w:rsidRPr="008B46F4">
        <w:rPr>
          <w:bCs/>
        </w:rPr>
        <w:t xml:space="preserve">. </w:t>
      </w:r>
    </w:p>
    <w:p w14:paraId="04C938F3" w14:textId="77777777" w:rsidR="007454E9" w:rsidRDefault="007454E9" w:rsidP="007454E9">
      <w:r>
        <w:rPr>
          <w:rStyle w:val="Style13ptBold"/>
        </w:rPr>
        <w:t>Deudney 18</w:t>
      </w:r>
      <w:r>
        <w:t xml:space="preserve"> [Associate Professor of Political Science at Johns Hopkins University. 03/15/2018. “The Great Debate.” The Oxford Handbook of International Security. www.oxfordhandbooks.com, doi:10.1093/oxfordhb/9780198777854.013.22] // Re-Cut Justin</w:t>
      </w:r>
    </w:p>
    <w:p w14:paraId="369A7D19" w14:textId="77777777" w:rsidR="007454E9" w:rsidRDefault="007454E9" w:rsidP="007454E9">
      <w:pPr>
        <w:rPr>
          <w:rStyle w:val="IntenseEmphasis"/>
        </w:rPr>
      </w:pPr>
      <w:r>
        <w:rPr>
          <w:sz w:val="16"/>
        </w:rPr>
        <w:t xml:space="preserve">Although nuclear war is the oldest of these technogenic threats to civilization and human survival, and although important steps to restraint, particularly at the end of the Cold War, have been achieved, </w:t>
      </w:r>
      <w:r>
        <w:rPr>
          <w:rStyle w:val="IntenseEmphasis"/>
        </w:rPr>
        <w:t xml:space="preserve">the nuclear world is increasingly changing in major ways, and in almost </w:t>
      </w:r>
      <w:r>
        <w:rPr>
          <w:rStyle w:val="Emphasis"/>
        </w:rPr>
        <w:t>entirely dangerous directions</w:t>
      </w:r>
      <w:r>
        <w:rPr>
          <w:sz w:val="16"/>
        </w:rPr>
        <w:t xml:space="preserve">. The third “bombs away” phase of the great debate on the nuclear-political question is more consequentially divided than in the first two phases. </w:t>
      </w:r>
      <w:r>
        <w:rPr>
          <w:rStyle w:val="IntenseEmphasis"/>
        </w:rPr>
        <w:t xml:space="preserve">Even more ominously, most of the momentum lies with the forces that are pulling states </w:t>
      </w:r>
      <w:r>
        <w:rPr>
          <w:rStyle w:val="Emphasis"/>
        </w:rPr>
        <w:t>toward nuclear-use</w:t>
      </w:r>
      <w:r>
        <w:rPr>
          <w:rStyle w:val="IntenseEmphasis"/>
        </w:rPr>
        <w:t>, and with the radical actors bent on inflicting catastrophic damage on the leading states in the international system, particularly the United States</w:t>
      </w:r>
      <w:r>
        <w:rPr>
          <w:sz w:val="16"/>
        </w:rPr>
        <w:t xml:space="preserve">. </w:t>
      </w:r>
      <w:r>
        <w:rPr>
          <w:rStyle w:val="IntenseEmphasis"/>
        </w:rPr>
        <w:t xml:space="preserve">In contrast, the arms control project, although intellectually vibrant, is </w:t>
      </w:r>
      <w:r>
        <w:rPr>
          <w:rStyle w:val="Emphasis"/>
        </w:rPr>
        <w:t>largely in retreat</w:t>
      </w:r>
      <w:r>
        <w:rPr>
          <w:rStyle w:val="IntenseEmphasis"/>
        </w:rPr>
        <w:t xml:space="preserve"> on the world political stage. The arms control settlement of the Cold War is </w:t>
      </w:r>
      <w:r>
        <w:rPr>
          <w:rStyle w:val="Emphasis"/>
        </w:rPr>
        <w:t>unraveling</w:t>
      </w:r>
      <w:r>
        <w:rPr>
          <w:sz w:val="16"/>
        </w:rPr>
        <w:t xml:space="preserve">, and the world public is more divided and distracted than ever. </w:t>
      </w:r>
      <w:r>
        <w:rPr>
          <w:rStyle w:val="IntenseEmphasis"/>
        </w:rPr>
        <w:t>With the recent election of</w:t>
      </w:r>
      <w:r>
        <w:rPr>
          <w:sz w:val="16"/>
        </w:rPr>
        <w:t xml:space="preserve"> President Donald </w:t>
      </w:r>
      <w:r>
        <w:rPr>
          <w:rStyle w:val="Emphasis"/>
        </w:rPr>
        <w:t>Trump</w:t>
      </w:r>
      <w:r>
        <w:rPr>
          <w:rStyle w:val="IntenseEmphasis"/>
        </w:rPr>
        <w:t xml:space="preserve">, the United States, which has played such a dominant role in nuclear politics since its scientists invented these fiendish engines, now has an </w:t>
      </w:r>
      <w:r>
        <w:rPr>
          <w:rStyle w:val="Emphasis"/>
        </w:rPr>
        <w:t>impulsive and uninformed leader</w:t>
      </w:r>
      <w:r>
        <w:rPr>
          <w:rStyle w:val="IntenseEmphasis"/>
        </w:rPr>
        <w:t xml:space="preserve">, boding </w:t>
      </w:r>
      <w:r>
        <w:rPr>
          <w:rStyle w:val="Emphasis"/>
        </w:rPr>
        <w:t>ill for nuclear restraint and effective crisis management</w:t>
      </w:r>
      <w:r>
        <w:rPr>
          <w:rStyle w:val="IntenseEmphasis"/>
        </w:rPr>
        <w:t xml:space="preserve">. </w:t>
      </w:r>
      <w:r>
        <w:rPr>
          <w:sz w:val="16"/>
        </w:rPr>
        <w:t xml:space="preserve">Given current trends, it is prudent to assume that </w:t>
      </w:r>
      <w:r>
        <w:rPr>
          <w:rStyle w:val="Emphasis"/>
        </w:rPr>
        <w:t>sooner or later</w:t>
      </w:r>
      <w:r>
        <w:rPr>
          <w:sz w:val="16"/>
        </w:rPr>
        <w:t xml:space="preserve">, and probably sooner, </w:t>
      </w:r>
      <w:r>
        <w:rPr>
          <w:rStyle w:val="Emphasis"/>
        </w:rPr>
        <w:t>nuclear weapons will again be the used in war</w:t>
      </w:r>
      <w:r>
        <w:rPr>
          <w:rStyle w:val="IntenseEmphasis"/>
        </w:rPr>
        <w:t xml:space="preserve">. But this bad news may contain a </w:t>
      </w:r>
      <w:r>
        <w:rPr>
          <w:rStyle w:val="Emphasis"/>
        </w:rPr>
        <w:t>“silver lining” of good news</w:t>
      </w:r>
      <w:r>
        <w:rPr>
          <w:rStyle w:val="IntenseEmphasis"/>
        </w:rPr>
        <w:t xml:space="preserve">. Unlike a </w:t>
      </w:r>
      <w:r>
        <w:rPr>
          <w:rStyle w:val="Emphasis"/>
        </w:rPr>
        <w:t>general</w:t>
      </w:r>
      <w:r>
        <w:rPr>
          <w:rStyle w:val="IntenseEmphasis"/>
        </w:rPr>
        <w:t xml:space="preserve"> nuclear war</w:t>
      </w:r>
      <w:r>
        <w:rPr>
          <w:sz w:val="16"/>
        </w:rPr>
        <w:t xml:space="preserve"> that might have occurred during the Cold War, such </w:t>
      </w:r>
      <w:r>
        <w:rPr>
          <w:rStyle w:val="IntenseEmphasis"/>
        </w:rPr>
        <w:t xml:space="preserve">a </w:t>
      </w:r>
      <w:r>
        <w:rPr>
          <w:rStyle w:val="IntenseEmphasis"/>
          <w:highlight w:val="green"/>
        </w:rPr>
        <w:t>nuclear event</w:t>
      </w:r>
      <w:r>
        <w:rPr>
          <w:rStyle w:val="IntenseEmphasis"/>
        </w:rPr>
        <w:t xml:space="preserve"> now </w:t>
      </w:r>
      <w:r>
        <w:rPr>
          <w:rStyle w:val="IntenseEmphasis"/>
          <w:highlight w:val="green"/>
        </w:rPr>
        <w:t>would</w:t>
      </w:r>
      <w:r>
        <w:rPr>
          <w:sz w:val="16"/>
        </w:rPr>
        <w:t xml:space="preserve"> probably </w:t>
      </w:r>
      <w:r>
        <w:rPr>
          <w:rStyle w:val="Emphasis"/>
          <w:highlight w:val="green"/>
        </w:rPr>
        <w:t>not mark</w:t>
      </w:r>
      <w:r>
        <w:rPr>
          <w:rStyle w:val="Emphasis"/>
        </w:rPr>
        <w:t xml:space="preserve"> the </w:t>
      </w:r>
      <w:r>
        <w:rPr>
          <w:rStyle w:val="Emphasis"/>
          <w:highlight w:val="green"/>
        </w:rPr>
        <w:t>end of civilization</w:t>
      </w:r>
      <w:r>
        <w:rPr>
          <w:rStyle w:val="Emphasis"/>
        </w:rPr>
        <w:t xml:space="preserve"> (or</w:t>
      </w:r>
      <w:r>
        <w:rPr>
          <w:sz w:val="16"/>
        </w:rPr>
        <w:t xml:space="preserve"> of </w:t>
      </w:r>
      <w:r>
        <w:rPr>
          <w:rStyle w:val="Emphasis"/>
        </w:rPr>
        <w:t>humanity</w:t>
      </w:r>
      <w:r>
        <w:rPr>
          <w:rStyle w:val="IntenseEmphasis"/>
        </w:rPr>
        <w:t xml:space="preserve">), </w:t>
      </w:r>
      <w:r>
        <w:rPr>
          <w:rStyle w:val="IntenseEmphasis"/>
          <w:highlight w:val="green"/>
        </w:rPr>
        <w:t>due to</w:t>
      </w:r>
      <w:r>
        <w:rPr>
          <w:sz w:val="16"/>
        </w:rPr>
        <w:t xml:space="preserve"> the great </w:t>
      </w:r>
      <w:r>
        <w:rPr>
          <w:rStyle w:val="Emphasis"/>
          <w:highlight w:val="green"/>
        </w:rPr>
        <w:t>reductions</w:t>
      </w:r>
      <w:r>
        <w:rPr>
          <w:rStyle w:val="Emphasis"/>
        </w:rPr>
        <w:t xml:space="preserve"> in nuclear forces</w:t>
      </w:r>
      <w:r>
        <w:rPr>
          <w:sz w:val="16"/>
        </w:rPr>
        <w:t xml:space="preserve"> </w:t>
      </w:r>
      <w:r>
        <w:rPr>
          <w:rStyle w:val="IntenseEmphasis"/>
        </w:rPr>
        <w:t xml:space="preserve">achieved at the end of the Cold War. Furthermore, </w:t>
      </w:r>
      <w:r>
        <w:rPr>
          <w:rStyle w:val="Emphasis"/>
        </w:rPr>
        <w:t>politics</w:t>
      </w:r>
      <w:r>
        <w:rPr>
          <w:sz w:val="16"/>
        </w:rPr>
        <w:t xml:space="preserve"> </w:t>
      </w:r>
      <w:r>
        <w:rPr>
          <w:rStyle w:val="IntenseEmphasis"/>
        </w:rPr>
        <w:t xml:space="preserve">on “the day after” could have </w:t>
      </w:r>
      <w:r>
        <w:rPr>
          <w:rStyle w:val="Emphasis"/>
        </w:rPr>
        <w:t xml:space="preserve">immense </w:t>
      </w:r>
      <w:r>
        <w:rPr>
          <w:rStyle w:val="Emphasis"/>
          <w:highlight w:val="green"/>
        </w:rPr>
        <w:t>potential for</w:t>
      </w:r>
      <w:r>
        <w:rPr>
          <w:rStyle w:val="Emphasis"/>
        </w:rPr>
        <w:t xml:space="preserve"> positive </w:t>
      </w:r>
      <w:r>
        <w:rPr>
          <w:rStyle w:val="Emphasis"/>
          <w:highlight w:val="green"/>
        </w:rPr>
        <w:t>change</w:t>
      </w:r>
      <w:r>
        <w:rPr>
          <w:rStyle w:val="IntenseEmphasis"/>
        </w:rPr>
        <w:t xml:space="preserve">. The </w:t>
      </w:r>
      <w:r>
        <w:rPr>
          <w:rStyle w:val="IntenseEmphasis"/>
          <w:highlight w:val="green"/>
        </w:rPr>
        <w:t>survivors would</w:t>
      </w:r>
      <w:r>
        <w:rPr>
          <w:rStyle w:val="IntenseEmphasis"/>
        </w:rPr>
        <w:t xml:space="preserve"> not be likely to envy the dead, but would surely </w:t>
      </w:r>
      <w:r>
        <w:rPr>
          <w:rStyle w:val="IntenseEmphasis"/>
          <w:highlight w:val="green"/>
        </w:rPr>
        <w:t>have a</w:t>
      </w:r>
      <w:r>
        <w:rPr>
          <w:rStyle w:val="IntenseEmphasis"/>
        </w:rPr>
        <w:t xml:space="preserve"> </w:t>
      </w:r>
      <w:r>
        <w:rPr>
          <w:rStyle w:val="Emphasis"/>
        </w:rPr>
        <w:t xml:space="preserve">greatly renewed </w:t>
      </w:r>
      <w:r>
        <w:rPr>
          <w:rStyle w:val="Emphasis"/>
          <w:highlight w:val="green"/>
        </w:rPr>
        <w:t>resolution for “never again.”</w:t>
      </w:r>
      <w:r>
        <w:rPr>
          <w:sz w:val="16"/>
        </w:rPr>
        <w:t xml:space="preserve"> </w:t>
      </w:r>
      <w:r>
        <w:rPr>
          <w:rStyle w:val="IntenseEmphasis"/>
        </w:rPr>
        <w:t xml:space="preserve">Such an event, completely unpredictable in its particulars, would </w:t>
      </w:r>
      <w:r>
        <w:rPr>
          <w:rStyle w:val="Emphasis"/>
        </w:rPr>
        <w:t>unambiguously put the nuclear-political question back at the top of the world political agenda</w:t>
      </w:r>
      <w:r>
        <w:rPr>
          <w:rStyle w:val="IntenseEmphasis"/>
        </w:rPr>
        <w:t xml:space="preserve">. It would unmistakeably </w:t>
      </w:r>
      <w:r>
        <w:rPr>
          <w:rStyle w:val="IntenseEmphasis"/>
          <w:highlight w:val="green"/>
        </w:rPr>
        <w:t>remind</w:t>
      </w:r>
      <w:r>
        <w:rPr>
          <w:rStyle w:val="IntenseEmphasis"/>
        </w:rPr>
        <w:t xml:space="preserve"> leading </w:t>
      </w:r>
      <w:r>
        <w:rPr>
          <w:rStyle w:val="IntenseEmphasis"/>
          <w:highlight w:val="green"/>
        </w:rPr>
        <w:t xml:space="preserve">states of </w:t>
      </w:r>
      <w:r>
        <w:rPr>
          <w:rStyle w:val="IntenseEmphasis"/>
        </w:rPr>
        <w:t xml:space="preserve">their </w:t>
      </w:r>
      <w:r>
        <w:rPr>
          <w:rStyle w:val="Emphasis"/>
          <w:highlight w:val="green"/>
        </w:rPr>
        <w:t>vulnerability</w:t>
      </w:r>
      <w:r>
        <w:rPr>
          <w:sz w:val="16"/>
        </w:rPr>
        <w:t xml:space="preserve"> </w:t>
      </w:r>
      <w:r>
        <w:rPr>
          <w:rStyle w:val="IntenseEmphasis"/>
        </w:rPr>
        <w:t xml:space="preserve">It might also </w:t>
      </w:r>
      <w:r>
        <w:rPr>
          <w:rStyle w:val="IntenseEmphasis"/>
          <w:highlight w:val="green"/>
        </w:rPr>
        <w:t>trigger</w:t>
      </w:r>
      <w:r>
        <w:rPr>
          <w:rStyle w:val="IntenseEmphasis"/>
        </w:rPr>
        <w:t xml:space="preserve"> more robust </w:t>
      </w:r>
      <w:r>
        <w:rPr>
          <w:rStyle w:val="IntenseEmphasis"/>
          <w:highlight w:val="green"/>
        </w:rPr>
        <w:t>efforts to achieve</w:t>
      </w:r>
      <w:r>
        <w:rPr>
          <w:rStyle w:val="IntenseEmphasis"/>
        </w:rPr>
        <w:t xml:space="preserve"> the </w:t>
      </w:r>
      <w:r>
        <w:rPr>
          <w:rStyle w:val="Emphasis"/>
        </w:rPr>
        <w:t xml:space="preserve">global </w:t>
      </w:r>
      <w:r>
        <w:rPr>
          <w:rStyle w:val="Emphasis"/>
          <w:highlight w:val="green"/>
        </w:rPr>
        <w:t>regulation</w:t>
      </w:r>
      <w:r>
        <w:rPr>
          <w:rStyle w:val="Emphasis"/>
        </w:rPr>
        <w:t xml:space="preserve"> of nuclear capability</w:t>
      </w:r>
      <w:r>
        <w:rPr>
          <w:rStyle w:val="IntenseEmphasis"/>
        </w:rPr>
        <w:t xml:space="preserve">. Like the bombings of Hiroshima and Nagasaki that did so much to catalyze the elevated concern for nuclear security in the early Cold War, and like the experience “at the brink” in the Cuban Missile Crisis of 1962, </w:t>
      </w:r>
      <w:r>
        <w:rPr>
          <w:rStyle w:val="Emphasis"/>
        </w:rPr>
        <w:t xml:space="preserve">the now bubbling nuclear caldron holds the possibility of inaugurating a major period of institutional innovation and </w:t>
      </w:r>
      <w:r>
        <w:rPr>
          <w:rStyle w:val="Emphasis"/>
          <w:highlight w:val="green"/>
        </w:rPr>
        <w:t>adjustment toward a</w:t>
      </w:r>
      <w:r>
        <w:rPr>
          <w:rStyle w:val="Emphasis"/>
        </w:rPr>
        <w:t xml:space="preserve"> fully </w:t>
      </w:r>
      <w:r>
        <w:rPr>
          <w:rStyle w:val="Emphasis"/>
          <w:highlight w:val="green"/>
        </w:rPr>
        <w:t>“bombs away” future</w:t>
      </w:r>
      <w:r>
        <w:rPr>
          <w:rStyle w:val="IntenseEmphasis"/>
          <w:highlight w:val="green"/>
        </w:rPr>
        <w:t>.</w:t>
      </w:r>
    </w:p>
    <w:p w14:paraId="5FBDF21C" w14:textId="77777777" w:rsidR="007454E9" w:rsidRDefault="007454E9" w:rsidP="007454E9"/>
    <w:p w14:paraId="14FE07B2" w14:textId="77777777" w:rsidR="007454E9" w:rsidRPr="008B46F4" w:rsidRDefault="007454E9" w:rsidP="007454E9">
      <w:pPr>
        <w:pStyle w:val="Heading4"/>
        <w:rPr>
          <w:bCs/>
        </w:rPr>
      </w:pPr>
      <w:r w:rsidRPr="008B46F4">
        <w:rPr>
          <w:bCs/>
        </w:rPr>
        <w:t>Specifically, AI.</w:t>
      </w:r>
    </w:p>
    <w:p w14:paraId="707A043D" w14:textId="77777777" w:rsidR="007454E9" w:rsidRDefault="007454E9" w:rsidP="007454E9">
      <w:r>
        <w:t xml:space="preserve">Seth </w:t>
      </w:r>
      <w:r>
        <w:rPr>
          <w:rStyle w:val="Style13ptBold"/>
        </w:rPr>
        <w:t xml:space="preserve">Baum &amp; </w:t>
      </w:r>
      <w:r>
        <w:rPr>
          <w:rStyle w:val="Hyperlink"/>
        </w:rPr>
        <w:t>Anthony</w:t>
      </w:r>
      <w:r>
        <w:rPr>
          <w:rStyle w:val="Style13ptBold"/>
        </w:rPr>
        <w:t xml:space="preserve"> Barrett 18</w:t>
      </w:r>
      <w:r>
        <w:t xml:space="preserve">. Global Catastrophic Risk Institute. 2018. “A Model for the Impacts of Nuclear War.” SSRN Electronic Journal. </w:t>
      </w:r>
      <w:proofErr w:type="spellStart"/>
      <w:r>
        <w:t>Crossref</w:t>
      </w:r>
      <w:proofErr w:type="spellEnd"/>
      <w:r>
        <w:t>, doi:10.2139/ssrn.3155983. // Re-Cut Justin</w:t>
      </w:r>
    </w:p>
    <w:p w14:paraId="14018A6E" w14:textId="77777777" w:rsidR="007454E9" w:rsidRDefault="007454E9" w:rsidP="007454E9">
      <w:r>
        <w:t xml:space="preserve">Another </w:t>
      </w:r>
      <w:r>
        <w:rPr>
          <w:rStyle w:val="IntenseEmphasis"/>
        </w:rPr>
        <w:t xml:space="preserve">link between </w:t>
      </w:r>
      <w:r>
        <w:rPr>
          <w:rStyle w:val="IntenseEmphasis"/>
          <w:highlight w:val="green"/>
        </w:rPr>
        <w:t>nuclear war</w:t>
      </w:r>
      <w:r>
        <w:rPr>
          <w:rStyle w:val="IntenseEmphasis"/>
        </w:rPr>
        <w:t xml:space="preserve"> and other major catastrophes comes from the </w:t>
      </w:r>
      <w:r>
        <w:rPr>
          <w:rStyle w:val="IntenseEmphasis"/>
          <w:highlight w:val="green"/>
        </w:rPr>
        <w:t>potential for</w:t>
      </w:r>
      <w:r>
        <w:rPr>
          <w:rStyle w:val="IntenseEmphasis"/>
        </w:rPr>
        <w:t xml:space="preserve"> general malfunction of society </w:t>
      </w:r>
      <w:r>
        <w:rPr>
          <w:rStyle w:val="IntenseEmphasis"/>
          <w:highlight w:val="green"/>
        </w:rPr>
        <w:t xml:space="preserve">shifting work on risky </w:t>
      </w:r>
      <w:r>
        <w:rPr>
          <w:rStyle w:val="IntenseEmphasis"/>
        </w:rPr>
        <w:t xml:space="preserve">technologies such as </w:t>
      </w:r>
      <w:r>
        <w:rPr>
          <w:rStyle w:val="IntenseEmphasis"/>
          <w:highlight w:val="green"/>
        </w:rPr>
        <w:t>a</w:t>
      </w:r>
      <w:r>
        <w:rPr>
          <w:rStyle w:val="IntenseEmphasis"/>
        </w:rPr>
        <w:t xml:space="preserve">rtificial </w:t>
      </w:r>
      <w:r>
        <w:rPr>
          <w:rStyle w:val="IntenseEmphasis"/>
          <w:highlight w:val="green"/>
        </w:rPr>
        <w:t>i</w:t>
      </w:r>
      <w:r>
        <w:rPr>
          <w:rStyle w:val="IntenseEmphasis"/>
        </w:rPr>
        <w:t xml:space="preserve">ntelligence, molecular nanotechnology, and biotechnology. The simplest effect would be for the general malfunction of </w:t>
      </w:r>
      <w:r>
        <w:rPr>
          <w:rStyle w:val="IntenseEmphasis"/>
          <w:highlight w:val="green"/>
        </w:rPr>
        <w:t xml:space="preserve">society </w:t>
      </w:r>
      <w:r>
        <w:rPr>
          <w:rStyle w:val="IntenseEmphasis"/>
        </w:rPr>
        <w:t xml:space="preserve">to </w:t>
      </w:r>
      <w:r>
        <w:rPr>
          <w:rStyle w:val="IntenseEmphasis"/>
          <w:highlight w:val="green"/>
        </w:rPr>
        <w:t>halt work</w:t>
      </w:r>
      <w:r>
        <w:rPr>
          <w:rStyle w:val="IntenseEmphasis"/>
        </w:rPr>
        <w:t xml:space="preserve"> on these technologies.</w:t>
      </w:r>
      <w:r>
        <w:t xml:space="preserve"> In most cases, </w:t>
      </w:r>
      <w:r>
        <w:rPr>
          <w:rStyle w:val="IntenseEmphasis"/>
        </w:rPr>
        <w:t xml:space="preserve">this would </w:t>
      </w:r>
      <w:r>
        <w:rPr>
          <w:rStyle w:val="IntenseEmphasis"/>
          <w:highlight w:val="green"/>
        </w:rPr>
        <w:t>reduce the risk of harm</w:t>
      </w:r>
      <w:r>
        <w:rPr>
          <w:rStyle w:val="IntenseEmphasis"/>
        </w:rPr>
        <w:t xml:space="preserve"> caused by those technologies.</w:t>
      </w:r>
      <w:r>
        <w:t xml:space="preserve"> </w:t>
      </w:r>
    </w:p>
    <w:p w14:paraId="1A285197" w14:textId="77777777" w:rsidR="007454E9" w:rsidRDefault="007454E9" w:rsidP="007454E9"/>
    <w:p w14:paraId="17CEC71A" w14:textId="77777777" w:rsidR="007454E9" w:rsidRPr="007454E9" w:rsidRDefault="007454E9" w:rsidP="007454E9">
      <w:pPr>
        <w:pStyle w:val="Heading4"/>
        <w:rPr>
          <w:bCs/>
        </w:rPr>
      </w:pPr>
      <w:r w:rsidRPr="007454E9">
        <w:rPr>
          <w:bCs/>
        </w:rPr>
        <w:t>Extinction.</w:t>
      </w:r>
    </w:p>
    <w:p w14:paraId="72B90197" w14:textId="77777777" w:rsidR="007454E9" w:rsidRDefault="007454E9" w:rsidP="007454E9">
      <w:r>
        <w:t xml:space="preserve">Alan </w:t>
      </w:r>
      <w:r>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0" w:history="1">
        <w:r>
          <w:rPr>
            <w:rStyle w:val="Hyperlink"/>
            <w:color w:val="000000"/>
            <w:u w:val="single"/>
          </w:rPr>
          <w:t>https://medium.com/@AlanSE/the-extreme-version-of-the-technological-singularity-75608898eae5 //</w:t>
        </w:r>
      </w:hyperlink>
      <w:r>
        <w:rPr>
          <w:rStyle w:val="Hyperlink"/>
        </w:rPr>
        <w:t xml:space="preserve"> Re-Cut Justin</w:t>
      </w:r>
    </w:p>
    <w:p w14:paraId="3E7EF332" w14:textId="77777777" w:rsidR="007454E9" w:rsidRDefault="007454E9" w:rsidP="007454E9">
      <w:pPr>
        <w:rPr>
          <w:sz w:val="16"/>
        </w:rPr>
      </w:pPr>
      <w:r>
        <w:rPr>
          <w:sz w:val="16"/>
        </w:rPr>
        <w:t>Let’s reformulate that story of the AI paperclip maker.</w:t>
      </w:r>
    </w:p>
    <w:p w14:paraId="27448A06" w14:textId="77777777" w:rsidR="007454E9" w:rsidRDefault="007454E9" w:rsidP="007454E9">
      <w:pPr>
        <w:numPr>
          <w:ilvl w:val="0"/>
          <w:numId w:val="12"/>
        </w:numPr>
        <w:spacing w:line="256" w:lineRule="auto"/>
        <w:rPr>
          <w:rStyle w:val="IntenseEmphasis"/>
        </w:rPr>
      </w:pPr>
      <w:r>
        <w:rPr>
          <w:rStyle w:val="IntenseEmphasis"/>
        </w:rPr>
        <w:t xml:space="preserve">We design an </w:t>
      </w:r>
      <w:r>
        <w:rPr>
          <w:rStyle w:val="IntenseEmphasis"/>
          <w:highlight w:val="green"/>
        </w:rPr>
        <w:t xml:space="preserve">AI </w:t>
      </w:r>
      <w:r>
        <w:rPr>
          <w:rStyle w:val="IntenseEmphasis"/>
        </w:rPr>
        <w:t xml:space="preserve">to </w:t>
      </w:r>
      <w:r>
        <w:rPr>
          <w:rStyle w:val="IntenseEmphasis"/>
          <w:highlight w:val="green"/>
        </w:rPr>
        <w:t>optimize</w:t>
      </w:r>
      <w:r>
        <w:rPr>
          <w:rStyle w:val="IntenseEmphasis"/>
        </w:rPr>
        <w:t xml:space="preserve"> paperclip </w:t>
      </w:r>
      <w:r>
        <w:rPr>
          <w:rStyle w:val="IntenseEmphasis"/>
          <w:highlight w:val="green"/>
        </w:rPr>
        <w:t>production</w:t>
      </w:r>
    </w:p>
    <w:p w14:paraId="0B6FDF40" w14:textId="77777777" w:rsidR="007454E9" w:rsidRDefault="007454E9" w:rsidP="007454E9">
      <w:pPr>
        <w:numPr>
          <w:ilvl w:val="0"/>
          <w:numId w:val="12"/>
        </w:numPr>
        <w:spacing w:line="256" w:lineRule="auto"/>
        <w:rPr>
          <w:rStyle w:val="IntenseEmphasis"/>
        </w:rPr>
      </w:pPr>
      <w:r>
        <w:rPr>
          <w:rStyle w:val="IntenseEmphasis"/>
        </w:rPr>
        <w:t xml:space="preserve">The </w:t>
      </w:r>
      <w:r>
        <w:rPr>
          <w:rStyle w:val="IntenseEmphasis"/>
          <w:highlight w:val="green"/>
        </w:rPr>
        <w:t xml:space="preserve">AI </w:t>
      </w:r>
      <w:r>
        <w:rPr>
          <w:rStyle w:val="IntenseEmphasis"/>
        </w:rPr>
        <w:t xml:space="preserve">improves up to the ability of </w:t>
      </w:r>
      <w:r>
        <w:rPr>
          <w:rStyle w:val="IntenseEmphasis"/>
          <w:highlight w:val="green"/>
        </w:rPr>
        <w:t>self-enhancement</w:t>
      </w:r>
    </w:p>
    <w:p w14:paraId="5DD45046" w14:textId="77777777" w:rsidR="007454E9" w:rsidRDefault="007454E9" w:rsidP="007454E9">
      <w:pPr>
        <w:numPr>
          <w:ilvl w:val="0"/>
          <w:numId w:val="12"/>
        </w:numPr>
        <w:spacing w:line="256" w:lineRule="auto"/>
        <w:rPr>
          <w:rStyle w:val="IntenseEmphasis"/>
        </w:rPr>
      </w:pPr>
      <w:r>
        <w:rPr>
          <w:rStyle w:val="IntenseEmphasis"/>
        </w:rPr>
        <w:t>AI’s pace of improvement</w:t>
      </w:r>
      <w:r>
        <w:rPr>
          <w:rStyle w:val="IntenseEmphasis"/>
          <w:highlight w:val="green"/>
        </w:rPr>
        <w:t xml:space="preserve"> becomes self-reinforcing</w:t>
      </w:r>
      <w:r>
        <w:rPr>
          <w:rStyle w:val="IntenseEmphasis"/>
        </w:rPr>
        <w:t xml:space="preserve">, becomes </w:t>
      </w:r>
      <w:r>
        <w:rPr>
          <w:rStyle w:val="IntenseEmphasis"/>
          <w:highlight w:val="green"/>
        </w:rPr>
        <w:t>god-like</w:t>
      </w:r>
    </w:p>
    <w:p w14:paraId="351865D9" w14:textId="77777777" w:rsidR="007454E9" w:rsidRDefault="007454E9" w:rsidP="007454E9">
      <w:pPr>
        <w:numPr>
          <w:ilvl w:val="0"/>
          <w:numId w:val="12"/>
        </w:numPr>
        <w:spacing w:line="256" w:lineRule="auto"/>
        <w:rPr>
          <w:rStyle w:val="IntenseEmphasis"/>
        </w:rPr>
      </w:pPr>
      <w:r>
        <w:rPr>
          <w:rStyle w:val="IntenseEmphasis"/>
        </w:rPr>
        <w:t>Time ends.</w:t>
      </w:r>
    </w:p>
    <w:p w14:paraId="0407F633" w14:textId="77777777" w:rsidR="007454E9" w:rsidRDefault="007454E9" w:rsidP="007454E9">
      <w:pPr>
        <w:numPr>
          <w:ilvl w:val="0"/>
          <w:numId w:val="12"/>
        </w:numPr>
        <w:spacing w:line="256" w:lineRule="auto"/>
        <w:rPr>
          <w:sz w:val="16"/>
        </w:rPr>
      </w:pPr>
      <w:r>
        <w:rPr>
          <w:sz w:val="16"/>
        </w:rPr>
        <w:t>Something else begins?</w:t>
      </w:r>
    </w:p>
    <w:p w14:paraId="407CB721" w14:textId="77777777" w:rsidR="007454E9" w:rsidRDefault="007454E9" w:rsidP="007454E9">
      <w:pPr>
        <w:rPr>
          <w:sz w:val="16"/>
        </w:rPr>
      </w:pPr>
      <w:r>
        <w:rPr>
          <w:sz w:val="16"/>
        </w:rPr>
        <w:t xml:space="preserve">There are many valid-sounding possibilities for the 5th step. </w:t>
      </w:r>
      <w:r>
        <w:rPr>
          <w:rStyle w:val="IntenseEmphasis"/>
        </w:rPr>
        <w:t xml:space="preserve">The </w:t>
      </w:r>
      <w:r>
        <w:rPr>
          <w:rStyle w:val="IntenseEmphasis"/>
          <w:highlight w:val="green"/>
        </w:rPr>
        <w:t xml:space="preserve">AI creates </w:t>
      </w:r>
      <w:r>
        <w:rPr>
          <w:rStyle w:val="IntenseEmphasis"/>
        </w:rPr>
        <w:t xml:space="preserve">new </w:t>
      </w:r>
      <w:r>
        <w:rPr>
          <w:rStyle w:val="IntenseEmphasis"/>
          <w:highlight w:val="green"/>
        </w:rPr>
        <w:t xml:space="preserve">baby universes </w:t>
      </w:r>
      <w:r>
        <w:rPr>
          <w:rStyle w:val="IntenseEmphasis"/>
        </w:rPr>
        <w:t>from black holes</w:t>
      </w:r>
      <w:r>
        <w:rPr>
          <w:sz w:val="16"/>
        </w:rPr>
        <w:t xml:space="preserve">. Maybe not exactly in this way. Perhaps the baby universes have to be created in particle accelerators, which is obvious to the AI after it solves the string theory problems of how our universe is folded. </w:t>
      </w:r>
      <w:r>
        <w:rPr>
          <w:rStyle w:val="IntenseEmphasis"/>
        </w:rPr>
        <w:t>There’s also no guarantee that whatever next step is involved can be taken without destroying the universe that we live in</w:t>
      </w:r>
      <w:r>
        <w:rPr>
          <w:sz w:val="16"/>
        </w:rPr>
        <w:t xml:space="preserve">. Go ahead, </w:t>
      </w:r>
      <w:r>
        <w:rPr>
          <w:rStyle w:val="IntenseEmphasis"/>
        </w:rPr>
        <w:t>imagine that the particle accelerators create a new universe but trigger the vacuum instability in our own</w:t>
      </w:r>
      <w:r>
        <w:rPr>
          <w:sz w:val="16"/>
        </w:rPr>
        <w:t xml:space="preserve">. In this case, </w:t>
      </w:r>
      <w:r>
        <w:rPr>
          <w:rStyle w:val="IntenseEmphasis"/>
        </w:rPr>
        <w:t>it’s entirely possible that the AI carefully plans and coordinates the death of our universe.</w:t>
      </w:r>
      <w:r>
        <w:rPr>
          <w:sz w:val="16"/>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Pr>
          <w:rStyle w:val="IntenseEmphasis"/>
        </w:rPr>
        <w:t xml:space="preserve">coordinated experiment is conducted throughout all of the space. Each of these events both create a baby universe and trigger an event in our own universe which </w:t>
      </w:r>
      <w:r>
        <w:rPr>
          <w:rStyle w:val="IntenseEmphasis"/>
          <w:highlight w:val="green"/>
        </w:rPr>
        <w:t>destroys the</w:t>
      </w:r>
      <w:r>
        <w:rPr>
          <w:rStyle w:val="IntenseEmphasis"/>
        </w:rPr>
        <w:t xml:space="preserve"> meta-stable </w:t>
      </w:r>
      <w:r>
        <w:rPr>
          <w:rStyle w:val="IntenseEmphasis"/>
          <w:highlight w:val="green"/>
        </w:rPr>
        <w:t>vacuum</w:t>
      </w:r>
      <w:r>
        <w:rPr>
          <w:rStyle w:val="IntenseEmphasis"/>
        </w:rPr>
        <w:t xml:space="preserve"> that we live in.</w:t>
      </w:r>
      <w:r>
        <w:rPr>
          <w:sz w:val="16"/>
        </w:rPr>
        <w:t xml:space="preserve"> </w:t>
      </w:r>
      <w:r>
        <w:rPr>
          <w:rStyle w:val="IntenseEmphasis"/>
        </w:rPr>
        <w:t>Billions of new universes are created, while the space-time that we live in begins to unravel in a light-speed front emanating out from each of the genesis points</w:t>
      </w:r>
      <w:r>
        <w:rPr>
          <w:sz w:val="16"/>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Pr>
          <w:rStyle w:val="IntenseEmphasis"/>
        </w:rPr>
        <w:t>If the end-time of the universe was known in advance, this wouldn’t be a problem because one star would not absorb the radiation from the neighbor star until the light had time to propagate that distance at the speed of light</w:t>
      </w:r>
      <w:r>
        <w:rPr>
          <w:sz w:val="16"/>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Pr>
          <w:rStyle w:val="IntenseEmphasis"/>
        </w:rPr>
        <w:t xml:space="preserve">Firstly, there is expansion, next there is preparation, then there is the final event and the </w:t>
      </w:r>
      <w:r>
        <w:rPr>
          <w:rStyle w:val="IntenseEmphasis"/>
          <w:highlight w:val="green"/>
        </w:rPr>
        <w:t>destruction of our universe</w:t>
      </w:r>
      <w:r>
        <w:rPr>
          <w:rStyle w:val="IntenseEmphasis"/>
        </w:rPr>
        <w:t xml:space="preserve"> There is one more modification that can be made</w:t>
      </w:r>
      <w:r>
        <w:rPr>
          <w:sz w:val="16"/>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Pr>
          <w:rStyle w:val="IntenseEmphasis"/>
        </w:rPr>
        <w:t xml:space="preserve">This might all </w:t>
      </w:r>
      <w:r>
        <w:rPr>
          <w:rStyle w:val="IntenseEmphasis"/>
          <w:highlight w:val="green"/>
        </w:rPr>
        <w:t>happen within a few decades</w:t>
      </w:r>
      <w:r>
        <w:rPr>
          <w:rStyle w:val="IntenseEmphasis"/>
        </w:rPr>
        <w:t xml:space="preserve"> of 100 years in relative time from the perspective of someone aboard one of the probes</w:t>
      </w:r>
      <w:r>
        <w:rPr>
          <w:sz w:val="16"/>
        </w:rPr>
        <w:t xml:space="preserve">. </w:t>
      </w:r>
      <w:r>
        <w:rPr>
          <w:rStyle w:val="IntenseEmphasis"/>
        </w:rPr>
        <w:t>That is vaguely consistent with my own preconceptions of the timing of an asymptotic technological singularity in our near future</w:t>
      </w:r>
      <w:r>
        <w:rPr>
          <w:sz w:val="16"/>
        </w:rPr>
        <w:t xml:space="preserve">. So maybe we should indulge this thinking. </w:t>
      </w:r>
      <w:r>
        <w:rPr>
          <w:rStyle w:val="IntenseEmphasis"/>
        </w:rPr>
        <w:t>Maybe there won’t be a year 2,500 or 3,000.</w:t>
      </w:r>
      <w:r>
        <w:rPr>
          <w:sz w:val="16"/>
        </w:rPr>
        <w:t xml:space="preserve"> </w:t>
      </w:r>
      <w:r>
        <w:rPr>
          <w:rStyle w:val="IntenseEmphasis"/>
        </w:rPr>
        <w:t xml:space="preserve">Maybe our own creations will have brought about an end to the entire universe by that time, setting in motion </w:t>
      </w:r>
      <w:r>
        <w:rPr>
          <w:rStyle w:val="IntenseEmphasis"/>
          <w:highlight w:val="green"/>
        </w:rPr>
        <w:t>something</w:t>
      </w:r>
      <w:r>
        <w:rPr>
          <w:rStyle w:val="IntenseEmphasis"/>
        </w:rPr>
        <w:t xml:space="preserve"> else </w:t>
      </w:r>
      <w:r>
        <w:rPr>
          <w:rStyle w:val="IntenseEmphasis"/>
          <w:highlight w:val="green"/>
        </w:rPr>
        <w:t>beyond</w:t>
      </w:r>
      <w:r>
        <w:rPr>
          <w:rStyle w:val="IntenseEmphasis"/>
        </w:rPr>
        <w:t xml:space="preserve"> our current </w:t>
      </w:r>
      <w:r>
        <w:rPr>
          <w:rStyle w:val="IntenseEmphasis"/>
          <w:highlight w:val="green"/>
        </w:rPr>
        <w:t>comprehension</w:t>
      </w:r>
      <w:r>
        <w:rPr>
          <w:sz w:val="16"/>
        </w:rPr>
        <w:t xml:space="preserve">. Another self-consistent version of this story is that we are, ourselves, products of a baby universe from such an event. </w:t>
      </w:r>
      <w:r>
        <w:rPr>
          <w:rStyle w:val="IntenseEmphasis"/>
        </w:rPr>
        <w:t xml:space="preserve">This is also a relatively good, self-consistent, resolution to the Fermi Paradox, the Doomsday argument, and the Simulation </w:t>
      </w:r>
      <w:r>
        <w:rPr>
          <w:sz w:val="16"/>
        </w:rPr>
        <w:t>argument.</w:t>
      </w:r>
    </w:p>
    <w:p w14:paraId="0B8A3419" w14:textId="77777777" w:rsidR="007454E9" w:rsidRDefault="007454E9" w:rsidP="007454E9"/>
    <w:p w14:paraId="1BE0EBE2" w14:textId="3CF169CB" w:rsidR="007454E9" w:rsidRDefault="007454E9" w:rsidP="007454E9"/>
    <w:p w14:paraId="147474DA" w14:textId="1F2B65F4" w:rsidR="008B46F4" w:rsidRDefault="008B46F4" w:rsidP="008B46F4">
      <w:pPr>
        <w:pStyle w:val="Heading3"/>
      </w:pPr>
      <w:r>
        <w:t>1NC – AT: Indian Leadership</w:t>
      </w:r>
    </w:p>
    <w:p w14:paraId="40D187B3" w14:textId="77777777" w:rsidR="008B46F4" w:rsidRPr="008B46F4" w:rsidRDefault="008B46F4" w:rsidP="008B46F4">
      <w:pPr>
        <w:pStyle w:val="Heading4"/>
        <w:rPr>
          <w:bCs/>
        </w:rPr>
      </w:pPr>
      <w:r w:rsidRPr="008B46F4">
        <w:rPr>
          <w:bCs/>
        </w:rPr>
        <w:t>Indian leadership is irredeemable and worthless.</w:t>
      </w:r>
    </w:p>
    <w:p w14:paraId="414FAF66" w14:textId="77777777" w:rsidR="008B46F4" w:rsidRDefault="008B46F4" w:rsidP="008B46F4">
      <w:proofErr w:type="spellStart"/>
      <w:r>
        <w:rPr>
          <w:rStyle w:val="Style13ptBold"/>
        </w:rPr>
        <w:t>Ganguly</w:t>
      </w:r>
      <w:proofErr w:type="spellEnd"/>
      <w:r>
        <w:rPr>
          <w:rStyle w:val="Style13ptBold"/>
        </w:rPr>
        <w:t xml:space="preserve"> 2/14</w:t>
      </w:r>
      <w:r>
        <w:t>— (</w:t>
      </w:r>
      <w:proofErr w:type="spellStart"/>
      <w:r>
        <w:t>Sumit</w:t>
      </w:r>
      <w:proofErr w:type="spellEnd"/>
      <w:r>
        <w:t xml:space="preserve"> </w:t>
      </w:r>
      <w:proofErr w:type="spellStart"/>
      <w:r>
        <w:t>Ganguly</w:t>
      </w:r>
      <w:proofErr w:type="spellEnd"/>
      <w:r>
        <w:t>, Columnist at Foreign Policy, “Modi Spent India’s Soft Power—and Got Little in Return“, Foreign Policy, xx-xx-xxxx, Available Online at https://foreignpolicy.com/2021/02/14/modi-india-power-farmer-protest-human-rights/, accessed 10-9-2021, HKR-AR)</w:t>
      </w:r>
    </w:p>
    <w:p w14:paraId="2908BFF0" w14:textId="77777777" w:rsidR="008B46F4" w:rsidRDefault="008B46F4" w:rsidP="008B46F4">
      <w:pPr>
        <w:rPr>
          <w:u w:val="single"/>
        </w:rPr>
      </w:pPr>
      <w:r>
        <w:rPr>
          <w:u w:val="single"/>
        </w:rPr>
        <w:t>The government is also increasingly aggressive toward human rights activists. Another case is that of Stan Swamy, an 83-year-old Jesuit priest who has spent decades working among India’s tribal communities in the state of Jharkhand. Swamy came into the government’s crosshairs because of his activism on behalf of a tribal population facing predatory investors seeking to extract mineral resources from its lands. In early October 2020, India’s National Investigation Agency (NIA) arrested him on charges of terrorism related to an incident in 2018 involving caste-based violence with alleged links to Maoists. Since his arrest, he has been languishing in prison as he awaits trial. In the meantime, his lawyers had to petition multiple courts to enable him to get a sippy cup with a straw as he suffers from Parkinson’s disease.</w:t>
      </w:r>
    </w:p>
    <w:p w14:paraId="4FB81288" w14:textId="77777777" w:rsidR="008B46F4" w:rsidRDefault="008B46F4" w:rsidP="008B46F4">
      <w:pPr>
        <w:rPr>
          <w:u w:val="single"/>
        </w:rPr>
      </w:pPr>
      <w:r>
        <w:rPr>
          <w:u w:val="single"/>
        </w:rPr>
        <w:t xml:space="preserve">Academic freedom is also in peril. </w:t>
      </w:r>
      <w:r>
        <w:rPr>
          <w:highlight w:val="cyan"/>
          <w:u w:val="single"/>
        </w:rPr>
        <w:t>Foreign academics</w:t>
      </w:r>
      <w:r>
        <w:rPr>
          <w:u w:val="single"/>
        </w:rPr>
        <w:t xml:space="preserve"> working on subjects that the government deems to be politically sensitive have long </w:t>
      </w:r>
      <w:r>
        <w:rPr>
          <w:highlight w:val="cyan"/>
          <w:u w:val="single"/>
        </w:rPr>
        <w:t xml:space="preserve">faced difficulties in </w:t>
      </w:r>
      <w:r>
        <w:rPr>
          <w:u w:val="single"/>
        </w:rPr>
        <w:t xml:space="preserve">obtaining </w:t>
      </w:r>
      <w:r>
        <w:rPr>
          <w:highlight w:val="cyan"/>
          <w:u w:val="single"/>
        </w:rPr>
        <w:t>research visas</w:t>
      </w:r>
      <w:r>
        <w:rPr>
          <w:u w:val="single"/>
        </w:rPr>
        <w:t xml:space="preserve"> to the country. In recent years, earlier governments concerned with the </w:t>
      </w:r>
      <w:r>
        <w:rPr>
          <w:highlight w:val="cyan"/>
          <w:u w:val="single"/>
        </w:rPr>
        <w:t>damage</w:t>
      </w:r>
      <w:r>
        <w:rPr>
          <w:u w:val="single"/>
        </w:rPr>
        <w:t xml:space="preserve"> that such policies had done </w:t>
      </w:r>
      <w:r>
        <w:rPr>
          <w:highlight w:val="cyan"/>
          <w:u w:val="single"/>
        </w:rPr>
        <w:t xml:space="preserve">to India’s image </w:t>
      </w:r>
      <w:r>
        <w:rPr>
          <w:u w:val="single"/>
        </w:rPr>
        <w:t>in foreign academia had relented on its stringent visa rules. However, a directive from the Indian Ministry of Home Affairs, which was promulgated just over a week ago, could put an end to that progress. All virtual meetings between foreign academics and their Indian counterparts dealing with subjects that impinge on India’s national security and unspecified “internal matters” will now require prior approval from the ministry, the entity charged with maintaining domestic law and order.</w:t>
      </w:r>
    </w:p>
    <w:p w14:paraId="63ABDC06" w14:textId="77777777" w:rsidR="008B46F4" w:rsidRDefault="008B46F4" w:rsidP="008B46F4">
      <w:pPr>
        <w:rPr>
          <w:u w:val="single"/>
        </w:rPr>
      </w:pPr>
      <w:r>
        <w:rPr>
          <w:u w:val="single"/>
        </w:rPr>
        <w:t xml:space="preserve">The government, it seems reasonable to surmise, has made a cynical calculation. Even though it has </w:t>
      </w:r>
      <w:r>
        <w:rPr>
          <w:highlight w:val="cyan"/>
          <w:u w:val="single"/>
        </w:rPr>
        <w:t>come under</w:t>
      </w:r>
      <w:r>
        <w:rPr>
          <w:u w:val="single"/>
        </w:rPr>
        <w:t xml:space="preserve"> considerable </w:t>
      </w:r>
      <w:r>
        <w:rPr>
          <w:highlight w:val="cyan"/>
          <w:u w:val="single"/>
        </w:rPr>
        <w:t>international criticism for</w:t>
      </w:r>
      <w:r>
        <w:rPr>
          <w:u w:val="single"/>
        </w:rPr>
        <w:t xml:space="preserve"> a number of its </w:t>
      </w:r>
      <w:r>
        <w:rPr>
          <w:highlight w:val="cyan"/>
          <w:u w:val="single"/>
        </w:rPr>
        <w:t>policy</w:t>
      </w:r>
      <w:r>
        <w:rPr>
          <w:u w:val="single"/>
        </w:rPr>
        <w:t xml:space="preserve"> choices, </w:t>
      </w:r>
      <w:r>
        <w:rPr>
          <w:highlight w:val="cyan"/>
          <w:u w:val="single"/>
        </w:rPr>
        <w:t>it</w:t>
      </w:r>
      <w:r>
        <w:rPr>
          <w:u w:val="single"/>
        </w:rPr>
        <w:t xml:space="preserve"> has </w:t>
      </w:r>
      <w:r>
        <w:rPr>
          <w:highlight w:val="cyan"/>
          <w:u w:val="single"/>
        </w:rPr>
        <w:t>determined</w:t>
      </w:r>
      <w:r>
        <w:rPr>
          <w:u w:val="single"/>
        </w:rPr>
        <w:t xml:space="preserve"> that </w:t>
      </w:r>
      <w:r>
        <w:rPr>
          <w:highlight w:val="cyan"/>
          <w:u w:val="single"/>
        </w:rPr>
        <w:t xml:space="preserve">declining </w:t>
      </w:r>
      <w:r>
        <w:rPr>
          <w:u w:val="single"/>
        </w:rPr>
        <w:t xml:space="preserve">soft </w:t>
      </w:r>
      <w:r>
        <w:rPr>
          <w:highlight w:val="cyan"/>
          <w:u w:val="single"/>
        </w:rPr>
        <w:t xml:space="preserve">power is a small price </w:t>
      </w:r>
      <w:r>
        <w:rPr>
          <w:u w:val="single"/>
        </w:rPr>
        <w:t xml:space="preserve">to pay </w:t>
      </w:r>
      <w:r>
        <w:rPr>
          <w:highlight w:val="cyan"/>
          <w:u w:val="single"/>
        </w:rPr>
        <w:t>for carrying through</w:t>
      </w:r>
      <w:r>
        <w:rPr>
          <w:u w:val="single"/>
        </w:rPr>
        <w:t xml:space="preserve"> its particular </w:t>
      </w:r>
      <w:r>
        <w:rPr>
          <w:highlight w:val="cyan"/>
          <w:u w:val="single"/>
        </w:rPr>
        <w:t>political agenda and consolidating</w:t>
      </w:r>
      <w:r>
        <w:rPr>
          <w:u w:val="single"/>
        </w:rPr>
        <w:t xml:space="preserve"> the </w:t>
      </w:r>
      <w:r>
        <w:rPr>
          <w:highlight w:val="cyan"/>
          <w:u w:val="single"/>
        </w:rPr>
        <w:t>BJP’s position.</w:t>
      </w:r>
      <w:r>
        <w:rPr>
          <w:u w:val="single"/>
        </w:rPr>
        <w:t xml:space="preserve"> Its calculation, it appears, is that given the size of India’s economy, its growing presence in global forums, and its significance in global politics, these criticisms, in due course, will wane and peter out. In the meantime, the </w:t>
      </w:r>
      <w:r>
        <w:rPr>
          <w:highlight w:val="cyan"/>
          <w:u w:val="single"/>
        </w:rPr>
        <w:t xml:space="preserve">government </w:t>
      </w:r>
      <w:r>
        <w:rPr>
          <w:u w:val="single"/>
        </w:rPr>
        <w:t xml:space="preserve">will have </w:t>
      </w:r>
      <w:r>
        <w:rPr>
          <w:highlight w:val="cyan"/>
          <w:u w:val="single"/>
        </w:rPr>
        <w:t xml:space="preserve">rebuilt </w:t>
      </w:r>
      <w:r>
        <w:rPr>
          <w:u w:val="single"/>
        </w:rPr>
        <w:t xml:space="preserve">Indian </w:t>
      </w:r>
      <w:r>
        <w:rPr>
          <w:highlight w:val="cyan"/>
          <w:u w:val="single"/>
        </w:rPr>
        <w:t>society around</w:t>
      </w:r>
      <w:r>
        <w:rPr>
          <w:u w:val="single"/>
        </w:rPr>
        <w:t xml:space="preserve"> its own </w:t>
      </w:r>
      <w:r>
        <w:rPr>
          <w:highlight w:val="cyan"/>
          <w:u w:val="single"/>
        </w:rPr>
        <w:t>ideological vision</w:t>
      </w:r>
      <w:r>
        <w:rPr>
          <w:u w:val="single"/>
        </w:rPr>
        <w:t>.</w:t>
      </w:r>
    </w:p>
    <w:p w14:paraId="5324AC3E" w14:textId="77777777" w:rsidR="008B46F4" w:rsidRDefault="008B46F4" w:rsidP="008B46F4">
      <w:pPr>
        <w:rPr>
          <w:u w:val="single"/>
        </w:rPr>
      </w:pPr>
      <w:r>
        <w:rPr>
          <w:u w:val="single"/>
        </w:rPr>
        <w:t xml:space="preserve">That’s a risky calculation. Even if the Modi administration believes it can withstand international raised eyebrows, it might not fare as well under the glare of its own citizens. In dealing with the </w:t>
      </w:r>
      <w:r>
        <w:rPr>
          <w:highlight w:val="cyan"/>
          <w:u w:val="single"/>
        </w:rPr>
        <w:t>farmers’ protests</w:t>
      </w:r>
      <w:r>
        <w:rPr>
          <w:u w:val="single"/>
        </w:rPr>
        <w:t xml:space="preserve">, who harbor genuine misgivings about the recently passed bills in Parliament, it has literally </w:t>
      </w:r>
      <w:r>
        <w:rPr>
          <w:highlight w:val="cyan"/>
          <w:u w:val="single"/>
        </w:rPr>
        <w:t xml:space="preserve">barricaded itself </w:t>
      </w:r>
      <w:r>
        <w:rPr>
          <w:u w:val="single"/>
        </w:rPr>
        <w:t xml:space="preserve">in New Delhi. With cement blocks, concertina wire, and legions of armed police blocking access to the national capital, the government is now dealing with yet </w:t>
      </w:r>
      <w:r>
        <w:rPr>
          <w:highlight w:val="cyan"/>
          <w:u w:val="single"/>
        </w:rPr>
        <w:t>another self-inflicted wound.</w:t>
      </w:r>
    </w:p>
    <w:p w14:paraId="5EF315B5" w14:textId="2A4C704F" w:rsidR="008B46F4" w:rsidRDefault="008B46F4" w:rsidP="008B46F4"/>
    <w:p w14:paraId="517D47F6" w14:textId="578ED9FC" w:rsidR="008B46F4" w:rsidRDefault="008B46F4" w:rsidP="008B46F4">
      <w:pPr>
        <w:pStyle w:val="Heading4"/>
      </w:pPr>
      <w:r>
        <w:t>Their ev proves – we read blue</w:t>
      </w:r>
    </w:p>
    <w:p w14:paraId="1E4D735D" w14:textId="7B5EB385" w:rsidR="008B46F4" w:rsidRPr="008B46F4" w:rsidRDefault="008B46F4" w:rsidP="008B46F4">
      <w:r>
        <w:rPr>
          <w:rStyle w:val="Style13ptBold"/>
        </w:rPr>
        <w:t>GPC 17</w:t>
      </w:r>
      <w:r>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r>
        <w:t>=</w:t>
      </w:r>
    </w:p>
    <w:p w14:paraId="394D2DC7" w14:textId="77777777" w:rsidR="008B46F4" w:rsidRPr="008B46F4" w:rsidRDefault="008B46F4" w:rsidP="008B46F4">
      <w:r w:rsidRPr="008B46F4">
        <w:rPr>
          <w:rStyle w:val="StyleUnderline"/>
        </w:rPr>
        <w:t>In the absence of credible alternatives</w:t>
      </w:r>
      <w:r w:rsidRPr="008B46F4">
        <w:t xml:space="preserve"> from established economies, </w:t>
      </w:r>
      <w:r w:rsidRPr="008B46F4">
        <w:rPr>
          <w:rStyle w:val="StyleUnderline"/>
        </w:rPr>
        <w:t>there are few with the positioning to play a more central role in world affairs</w:t>
      </w:r>
      <w:r w:rsidRPr="008B46F4">
        <w:t xml:space="preserve">. Among these, </w:t>
      </w:r>
      <w:r w:rsidRPr="008B46F4">
        <w:rPr>
          <w:rStyle w:val="Emphasis"/>
        </w:rPr>
        <w:t>India stands out clearly</w:t>
      </w:r>
      <w:r w:rsidRPr="008B46F4">
        <w:rPr>
          <w:rStyle w:val="StyleUnderline"/>
        </w:rPr>
        <w:t xml:space="preserve"> due to its size, growth and</w:t>
      </w:r>
      <w:r w:rsidRPr="008B46F4">
        <w:t xml:space="preserve"> most importantly its </w:t>
      </w:r>
      <w:r w:rsidRPr="008B46F4">
        <w:rPr>
          <w:rStyle w:val="StyleUnderline"/>
        </w:rPr>
        <w:t>potential</w:t>
      </w:r>
      <w:r w:rsidRPr="008B46F4">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8B46F4">
        <w:rPr>
          <w:rStyle w:val="StyleUnderline"/>
        </w:rPr>
        <w:t>In the absence of a renewed American interest in world leadership</w:t>
      </w:r>
      <w:r w:rsidRPr="008B46F4">
        <w:t xml:space="preserve">, which one should certainly not rule out, </w:t>
      </w:r>
      <w:r w:rsidRPr="008B46F4">
        <w:rPr>
          <w:rStyle w:val="Emphasis"/>
          <w:highlight w:val="yellow"/>
        </w:rPr>
        <w:t>India alone</w:t>
      </w:r>
      <w:r w:rsidRPr="008B46F4">
        <w:rPr>
          <w:rStyle w:val="StyleUnderline"/>
          <w:highlight w:val="yellow"/>
        </w:rPr>
        <w:t xml:space="preserve"> has</w:t>
      </w:r>
      <w:r w:rsidRPr="008B46F4">
        <w:rPr>
          <w:rStyle w:val="StyleUnderline"/>
        </w:rPr>
        <w:t xml:space="preserve"> the </w:t>
      </w:r>
      <w:r w:rsidRPr="008B46F4">
        <w:rPr>
          <w:rStyle w:val="StyleUnderline"/>
          <w:highlight w:val="yellow"/>
        </w:rPr>
        <w:t>scope and scale to offer</w:t>
      </w:r>
      <w:r w:rsidRPr="008B46F4">
        <w:rPr>
          <w:rStyle w:val="StyleUnderline"/>
        </w:rPr>
        <w:t xml:space="preserve"> credible </w:t>
      </w:r>
      <w:r w:rsidRPr="008B46F4">
        <w:rPr>
          <w:rStyle w:val="StyleUnderline"/>
          <w:highlight w:val="yellow"/>
        </w:rPr>
        <w:t>alternatives to China’s leadership</w:t>
      </w:r>
      <w:r w:rsidRPr="008B46F4">
        <w:rPr>
          <w:rStyle w:val="StyleUnderline"/>
        </w:rPr>
        <w:t xml:space="preserve"> bids across a number of fronts</w:t>
      </w:r>
      <w:r w:rsidRPr="008B46F4">
        <w:t xml:space="preserve">.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w:t>
      </w:r>
      <w:r w:rsidRPr="008B46F4">
        <w:rPr>
          <w:highlight w:val="cyan"/>
        </w:rPr>
        <w:t>its actions to date are not yet in line with a country that has global leadership aspirations.</w:t>
      </w:r>
    </w:p>
    <w:p w14:paraId="2EF6C745" w14:textId="7B19E5C8" w:rsidR="008B46F4" w:rsidRDefault="008B46F4" w:rsidP="008B46F4"/>
    <w:p w14:paraId="2B911C39" w14:textId="407702F7" w:rsidR="008B46F4" w:rsidRDefault="008B46F4" w:rsidP="008B46F4">
      <w:pPr>
        <w:pStyle w:val="Heading4"/>
      </w:pPr>
      <w:r>
        <w:t>Menon has no warrant and not specific</w:t>
      </w:r>
    </w:p>
    <w:p w14:paraId="30B9982C" w14:textId="5B0F8CAD" w:rsidR="008B46F4" w:rsidRDefault="008B46F4" w:rsidP="008B46F4"/>
    <w:p w14:paraId="7E94A7A1" w14:textId="58AA8129" w:rsidR="008B46F4" w:rsidRPr="008B46F4" w:rsidRDefault="008B46F4" w:rsidP="008B46F4">
      <w:pPr>
        <w:pStyle w:val="Heading4"/>
      </w:pPr>
      <w:r>
        <w:t>No i/l – democracy =/= global leadership</w:t>
      </w:r>
    </w:p>
    <w:sectPr w:rsidR="008B46F4" w:rsidRPr="008B46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E1AE6"/>
    <w:multiLevelType w:val="hybridMultilevel"/>
    <w:tmpl w:val="B84A68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D46022D"/>
    <w:multiLevelType w:val="multilevel"/>
    <w:tmpl w:val="6B589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4E9"/>
    <w:rsid w:val="00425AB6"/>
    <w:rsid w:val="00674892"/>
    <w:rsid w:val="007454E9"/>
    <w:rsid w:val="008B4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94FD"/>
  <w15:chartTrackingRefBased/>
  <w15:docId w15:val="{BE861872-AB94-4690-9C2E-6D8EC31C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54E9"/>
    <w:rPr>
      <w:rFonts w:ascii="Calibri" w:eastAsiaTheme="minorHAnsi" w:hAnsi="Calibri" w:cs="Calibri"/>
      <w:lang w:eastAsia="en-US"/>
    </w:rPr>
  </w:style>
  <w:style w:type="paragraph" w:styleId="Heading1">
    <w:name w:val="heading 1"/>
    <w:aliases w:val="Pocket"/>
    <w:basedOn w:val="Normal"/>
    <w:next w:val="Normal"/>
    <w:link w:val="Heading1Char"/>
    <w:qFormat/>
    <w:rsid w:val="007454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54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54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454E9"/>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454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4E9"/>
  </w:style>
  <w:style w:type="character" w:customStyle="1" w:styleId="Heading1Char">
    <w:name w:val="Heading 1 Char"/>
    <w:aliases w:val="Pocket Char"/>
    <w:basedOn w:val="DefaultParagraphFont"/>
    <w:link w:val="Heading1"/>
    <w:rsid w:val="007454E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454E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454E9"/>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454E9"/>
    <w:rPr>
      <w:rFonts w:ascii="Calibri" w:eastAsiaTheme="majorEastAsia" w:hAnsi="Calibri" w:cstheme="majorBidi"/>
      <w:b/>
      <w:iCs/>
      <w:sz w:val="26"/>
      <w:lang w:eastAsia="en-US"/>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7"/>
    <w:qFormat/>
    <w:rsid w:val="007454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54E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8"/>
    <w:basedOn w:val="DefaultParagraphFont"/>
    <w:uiPriority w:val="6"/>
    <w:qFormat/>
    <w:rsid w:val="007454E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7454E9"/>
    <w:rPr>
      <w:color w:val="auto"/>
      <w:u w:val="none"/>
    </w:rPr>
  </w:style>
  <w:style w:type="character" w:styleId="FollowedHyperlink">
    <w:name w:val="FollowedHyperlink"/>
    <w:basedOn w:val="DefaultParagraphFont"/>
    <w:uiPriority w:val="99"/>
    <w:semiHidden/>
    <w:unhideWhenUsed/>
    <w:rsid w:val="007454E9"/>
    <w:rPr>
      <w:color w:val="auto"/>
      <w:u w:val="non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7454E9"/>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7454E9"/>
    <w:pPr>
      <w:spacing w:line="256" w:lineRule="auto"/>
      <w:ind w:left="720"/>
      <w:jc w:val="both"/>
    </w:pPr>
    <w:rPr>
      <w:rFonts w:eastAsiaTheme="minorEastAsia"/>
      <w:b/>
      <w:iCs/>
      <w:u w:val="single"/>
      <w:lang w:eastAsia="zh-CN"/>
    </w:rPr>
  </w:style>
  <w:style w:type="paragraph" w:customStyle="1" w:styleId="Emphasis1">
    <w:name w:val="Emphasis1"/>
    <w:basedOn w:val="Normal"/>
    <w:autoRedefine/>
    <w:uiPriority w:val="7"/>
    <w:qFormat/>
    <w:rsid w:val="007454E9"/>
    <w:pPr>
      <w:widowControl w:val="0"/>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basedOn w:val="Normal"/>
    <w:uiPriority w:val="99"/>
    <w:semiHidden/>
    <w:unhideWhenUsed/>
    <w:rsid w:val="007454E9"/>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7454E9"/>
  </w:style>
  <w:style w:type="character" w:customStyle="1" w:styleId="TitleChar">
    <w:name w:val="Title Char"/>
    <w:aliases w:val="title Char,UNDERLINE Char,Cites and Cards Char,Bold Underlined Char,Block Heading Char"/>
    <w:basedOn w:val="DefaultParagraphFont"/>
    <w:link w:val="Title"/>
    <w:uiPriority w:val="1"/>
    <w:qFormat/>
    <w:locked/>
    <w:rsid w:val="007454E9"/>
    <w:rPr>
      <w:u w:val="single"/>
    </w:rPr>
  </w:style>
  <w:style w:type="paragraph" w:styleId="Title">
    <w:name w:val="Title"/>
    <w:aliases w:val="title,UNDERLINE,Cites and Cards,Bold Underlined,Block Heading"/>
    <w:basedOn w:val="Normal"/>
    <w:next w:val="Normal"/>
    <w:link w:val="TitleChar"/>
    <w:uiPriority w:val="1"/>
    <w:qFormat/>
    <w:rsid w:val="007454E9"/>
    <w:pPr>
      <w:spacing w:line="256" w:lineRule="auto"/>
      <w:ind w:left="720"/>
      <w:outlineLvl w:val="0"/>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7454E9"/>
    <w:rPr>
      <w:rFonts w:asciiTheme="majorHAnsi" w:eastAsiaTheme="majorEastAsia" w:hAnsiTheme="majorHAnsi" w:cstheme="majorBidi"/>
      <w:spacing w:val="-10"/>
      <w:kern w:val="28"/>
      <w:sz w:val="56"/>
      <w:szCs w:val="56"/>
      <w:lang w:eastAsia="en-US"/>
    </w:rPr>
  </w:style>
  <w:style w:type="character" w:styleId="IntenseEmphasis">
    <w:name w:val="Intense Emphasis"/>
    <w:aliases w:val="Intense Emphasis11,Intense Emphasis111,Cards + Font: 12 pt Char,Underline Char"/>
    <w:basedOn w:val="DefaultParagraphFont"/>
    <w:uiPriority w:val="6"/>
    <w:qFormat/>
    <w:rsid w:val="007454E9"/>
    <w:rPr>
      <w:b w:val="0"/>
      <w:bCs w:val="0"/>
      <w:sz w:val="22"/>
      <w:u w:val="single"/>
    </w:rPr>
  </w:style>
  <w:style w:type="character" w:customStyle="1" w:styleId="AnalyticChar">
    <w:name w:val="Analytic Char"/>
    <w:basedOn w:val="DefaultParagraphFont"/>
    <w:link w:val="Analytic"/>
    <w:locked/>
    <w:rsid w:val="008B46F4"/>
    <w:rPr>
      <w:rFonts w:ascii="Calibri" w:eastAsiaTheme="majorEastAsia" w:hAnsi="Calibri" w:cstheme="majorBidi"/>
      <w:b/>
      <w:bCs/>
      <w:sz w:val="26"/>
      <w:szCs w:val="26"/>
    </w:rPr>
  </w:style>
  <w:style w:type="paragraph" w:customStyle="1" w:styleId="Analytic">
    <w:name w:val="Analytic"/>
    <w:basedOn w:val="Heading4"/>
    <w:link w:val="AnalyticChar"/>
    <w:qFormat/>
    <w:rsid w:val="008B46F4"/>
    <w:rPr>
      <w:bCs/>
      <w:iCs w:val="0"/>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6768">
      <w:bodyDiv w:val="1"/>
      <w:marLeft w:val="0"/>
      <w:marRight w:val="0"/>
      <w:marTop w:val="0"/>
      <w:marBottom w:val="0"/>
      <w:divBdr>
        <w:top w:val="none" w:sz="0" w:space="0" w:color="auto"/>
        <w:left w:val="none" w:sz="0" w:space="0" w:color="auto"/>
        <w:bottom w:val="none" w:sz="0" w:space="0" w:color="auto"/>
        <w:right w:val="none" w:sz="0" w:space="0" w:color="auto"/>
      </w:divBdr>
    </w:div>
    <w:div w:id="121505113">
      <w:bodyDiv w:val="1"/>
      <w:marLeft w:val="0"/>
      <w:marRight w:val="0"/>
      <w:marTop w:val="0"/>
      <w:marBottom w:val="0"/>
      <w:divBdr>
        <w:top w:val="none" w:sz="0" w:space="0" w:color="auto"/>
        <w:left w:val="none" w:sz="0" w:space="0" w:color="auto"/>
        <w:bottom w:val="none" w:sz="0" w:space="0" w:color="auto"/>
        <w:right w:val="none" w:sz="0" w:space="0" w:color="auto"/>
      </w:divBdr>
    </w:div>
    <w:div w:id="181480284">
      <w:bodyDiv w:val="1"/>
      <w:marLeft w:val="0"/>
      <w:marRight w:val="0"/>
      <w:marTop w:val="0"/>
      <w:marBottom w:val="0"/>
      <w:divBdr>
        <w:top w:val="none" w:sz="0" w:space="0" w:color="auto"/>
        <w:left w:val="none" w:sz="0" w:space="0" w:color="auto"/>
        <w:bottom w:val="none" w:sz="0" w:space="0" w:color="auto"/>
        <w:right w:val="none" w:sz="0" w:space="0" w:color="auto"/>
      </w:divBdr>
    </w:div>
    <w:div w:id="205531468">
      <w:bodyDiv w:val="1"/>
      <w:marLeft w:val="0"/>
      <w:marRight w:val="0"/>
      <w:marTop w:val="0"/>
      <w:marBottom w:val="0"/>
      <w:divBdr>
        <w:top w:val="none" w:sz="0" w:space="0" w:color="auto"/>
        <w:left w:val="none" w:sz="0" w:space="0" w:color="auto"/>
        <w:bottom w:val="none" w:sz="0" w:space="0" w:color="auto"/>
        <w:right w:val="none" w:sz="0" w:space="0" w:color="auto"/>
      </w:divBdr>
    </w:div>
    <w:div w:id="466242556">
      <w:bodyDiv w:val="1"/>
      <w:marLeft w:val="0"/>
      <w:marRight w:val="0"/>
      <w:marTop w:val="0"/>
      <w:marBottom w:val="0"/>
      <w:divBdr>
        <w:top w:val="none" w:sz="0" w:space="0" w:color="auto"/>
        <w:left w:val="none" w:sz="0" w:space="0" w:color="auto"/>
        <w:bottom w:val="none" w:sz="0" w:space="0" w:color="auto"/>
        <w:right w:val="none" w:sz="0" w:space="0" w:color="auto"/>
      </w:divBdr>
    </w:div>
    <w:div w:id="480318196">
      <w:bodyDiv w:val="1"/>
      <w:marLeft w:val="0"/>
      <w:marRight w:val="0"/>
      <w:marTop w:val="0"/>
      <w:marBottom w:val="0"/>
      <w:divBdr>
        <w:top w:val="none" w:sz="0" w:space="0" w:color="auto"/>
        <w:left w:val="none" w:sz="0" w:space="0" w:color="auto"/>
        <w:bottom w:val="none" w:sz="0" w:space="0" w:color="auto"/>
        <w:right w:val="none" w:sz="0" w:space="0" w:color="auto"/>
      </w:divBdr>
    </w:div>
    <w:div w:id="546333049">
      <w:bodyDiv w:val="1"/>
      <w:marLeft w:val="0"/>
      <w:marRight w:val="0"/>
      <w:marTop w:val="0"/>
      <w:marBottom w:val="0"/>
      <w:divBdr>
        <w:top w:val="none" w:sz="0" w:space="0" w:color="auto"/>
        <w:left w:val="none" w:sz="0" w:space="0" w:color="auto"/>
        <w:bottom w:val="none" w:sz="0" w:space="0" w:color="auto"/>
        <w:right w:val="none" w:sz="0" w:space="0" w:color="auto"/>
      </w:divBdr>
    </w:div>
    <w:div w:id="561597563">
      <w:bodyDiv w:val="1"/>
      <w:marLeft w:val="0"/>
      <w:marRight w:val="0"/>
      <w:marTop w:val="0"/>
      <w:marBottom w:val="0"/>
      <w:divBdr>
        <w:top w:val="none" w:sz="0" w:space="0" w:color="auto"/>
        <w:left w:val="none" w:sz="0" w:space="0" w:color="auto"/>
        <w:bottom w:val="none" w:sz="0" w:space="0" w:color="auto"/>
        <w:right w:val="none" w:sz="0" w:space="0" w:color="auto"/>
      </w:divBdr>
    </w:div>
    <w:div w:id="719091147">
      <w:bodyDiv w:val="1"/>
      <w:marLeft w:val="0"/>
      <w:marRight w:val="0"/>
      <w:marTop w:val="0"/>
      <w:marBottom w:val="0"/>
      <w:divBdr>
        <w:top w:val="none" w:sz="0" w:space="0" w:color="auto"/>
        <w:left w:val="none" w:sz="0" w:space="0" w:color="auto"/>
        <w:bottom w:val="none" w:sz="0" w:space="0" w:color="auto"/>
        <w:right w:val="none" w:sz="0" w:space="0" w:color="auto"/>
      </w:divBdr>
    </w:div>
    <w:div w:id="811561548">
      <w:bodyDiv w:val="1"/>
      <w:marLeft w:val="0"/>
      <w:marRight w:val="0"/>
      <w:marTop w:val="0"/>
      <w:marBottom w:val="0"/>
      <w:divBdr>
        <w:top w:val="none" w:sz="0" w:space="0" w:color="auto"/>
        <w:left w:val="none" w:sz="0" w:space="0" w:color="auto"/>
        <w:bottom w:val="none" w:sz="0" w:space="0" w:color="auto"/>
        <w:right w:val="none" w:sz="0" w:space="0" w:color="auto"/>
      </w:divBdr>
    </w:div>
    <w:div w:id="1131436036">
      <w:bodyDiv w:val="1"/>
      <w:marLeft w:val="0"/>
      <w:marRight w:val="0"/>
      <w:marTop w:val="0"/>
      <w:marBottom w:val="0"/>
      <w:divBdr>
        <w:top w:val="none" w:sz="0" w:space="0" w:color="auto"/>
        <w:left w:val="none" w:sz="0" w:space="0" w:color="auto"/>
        <w:bottom w:val="none" w:sz="0" w:space="0" w:color="auto"/>
        <w:right w:val="none" w:sz="0" w:space="0" w:color="auto"/>
      </w:divBdr>
    </w:div>
    <w:div w:id="1172069613">
      <w:bodyDiv w:val="1"/>
      <w:marLeft w:val="0"/>
      <w:marRight w:val="0"/>
      <w:marTop w:val="0"/>
      <w:marBottom w:val="0"/>
      <w:divBdr>
        <w:top w:val="none" w:sz="0" w:space="0" w:color="auto"/>
        <w:left w:val="none" w:sz="0" w:space="0" w:color="auto"/>
        <w:bottom w:val="none" w:sz="0" w:space="0" w:color="auto"/>
        <w:right w:val="none" w:sz="0" w:space="0" w:color="auto"/>
      </w:divBdr>
    </w:div>
    <w:div w:id="1185750543">
      <w:bodyDiv w:val="1"/>
      <w:marLeft w:val="0"/>
      <w:marRight w:val="0"/>
      <w:marTop w:val="0"/>
      <w:marBottom w:val="0"/>
      <w:divBdr>
        <w:top w:val="none" w:sz="0" w:space="0" w:color="auto"/>
        <w:left w:val="none" w:sz="0" w:space="0" w:color="auto"/>
        <w:bottom w:val="none" w:sz="0" w:space="0" w:color="auto"/>
        <w:right w:val="none" w:sz="0" w:space="0" w:color="auto"/>
      </w:divBdr>
    </w:div>
    <w:div w:id="1493789298">
      <w:bodyDiv w:val="1"/>
      <w:marLeft w:val="0"/>
      <w:marRight w:val="0"/>
      <w:marTop w:val="0"/>
      <w:marBottom w:val="0"/>
      <w:divBdr>
        <w:top w:val="none" w:sz="0" w:space="0" w:color="auto"/>
        <w:left w:val="none" w:sz="0" w:space="0" w:color="auto"/>
        <w:bottom w:val="none" w:sz="0" w:space="0" w:color="auto"/>
        <w:right w:val="none" w:sz="0" w:space="0" w:color="auto"/>
      </w:divBdr>
    </w:div>
    <w:div w:id="1683702723">
      <w:bodyDiv w:val="1"/>
      <w:marLeft w:val="0"/>
      <w:marRight w:val="0"/>
      <w:marTop w:val="0"/>
      <w:marBottom w:val="0"/>
      <w:divBdr>
        <w:top w:val="none" w:sz="0" w:space="0" w:color="auto"/>
        <w:left w:val="none" w:sz="0" w:space="0" w:color="auto"/>
        <w:bottom w:val="none" w:sz="0" w:space="0" w:color="auto"/>
        <w:right w:val="none" w:sz="0" w:space="0" w:color="auto"/>
      </w:divBdr>
    </w:div>
    <w:div w:id="1740177615">
      <w:bodyDiv w:val="1"/>
      <w:marLeft w:val="0"/>
      <w:marRight w:val="0"/>
      <w:marTop w:val="0"/>
      <w:marBottom w:val="0"/>
      <w:divBdr>
        <w:top w:val="none" w:sz="0" w:space="0" w:color="auto"/>
        <w:left w:val="none" w:sz="0" w:space="0" w:color="auto"/>
        <w:bottom w:val="none" w:sz="0" w:space="0" w:color="auto"/>
        <w:right w:val="none" w:sz="0" w:space="0" w:color="auto"/>
      </w:divBdr>
    </w:div>
    <w:div w:id="1998996410">
      <w:bodyDiv w:val="1"/>
      <w:marLeft w:val="0"/>
      <w:marRight w:val="0"/>
      <w:marTop w:val="0"/>
      <w:marBottom w:val="0"/>
      <w:divBdr>
        <w:top w:val="none" w:sz="0" w:space="0" w:color="auto"/>
        <w:left w:val="none" w:sz="0" w:space="0" w:color="auto"/>
        <w:bottom w:val="none" w:sz="0" w:space="0" w:color="auto"/>
        <w:right w:val="none" w:sz="0" w:space="0" w:color="auto"/>
      </w:divBdr>
    </w:div>
    <w:div w:id="2092385785">
      <w:bodyDiv w:val="1"/>
      <w:marLeft w:val="0"/>
      <w:marRight w:val="0"/>
      <w:marTop w:val="0"/>
      <w:marBottom w:val="0"/>
      <w:divBdr>
        <w:top w:val="none" w:sz="0" w:space="0" w:color="auto"/>
        <w:left w:val="none" w:sz="0" w:space="0" w:color="auto"/>
        <w:bottom w:val="none" w:sz="0" w:space="0" w:color="auto"/>
        <w:right w:val="none" w:sz="0" w:space="0" w:color="auto"/>
      </w:divBdr>
    </w:div>
    <w:div w:id="209400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the-understandable-fear-of-nuclear-weapons-doesnt-match-reality-73563" TargetMode="External"/><Relationship Id="rId3" Type="http://schemas.openxmlformats.org/officeDocument/2006/relationships/settings" Target="settings.xml"/><Relationship Id="rId7" Type="http://schemas.openxmlformats.org/officeDocument/2006/relationships/hyperlink" Target="https://apps.dtic.mil/dtic/tr/fulltext/u2/a618999.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inceton.edu/~sjleslie/RoutledgeHandbookEntryGenerics.pdf" TargetMode="External"/><Relationship Id="rId11" Type="http://schemas.openxmlformats.org/officeDocument/2006/relationships/fontTable" Target="fontTable.xml"/><Relationship Id="rId5" Type="http://schemas.openxmlformats.org/officeDocument/2006/relationships/hyperlink" Target="https://academicguides.waldenu.edu/writingcenter/grammar/articles" TargetMode="External"/><Relationship Id="rId10" Type="http://schemas.openxmlformats.org/officeDocument/2006/relationships/hyperlink" Target="https://medium.com/@AlanSE/the-extreme-version-of-the-technological-singularity-75608898eae5%20/" TargetMode="External"/><Relationship Id="rId4" Type="http://schemas.openxmlformats.org/officeDocument/2006/relationships/webSettings" Target="webSettings.xml"/><Relationship Id="rId9" Type="http://schemas.openxmlformats.org/officeDocument/2006/relationships/hyperlink" Target="https://www.emerald.com/insight/content/doi/10.1108/FS-04-2018-0031/full/html?fullSc=1&amp;mbSc=1&amp;fullSc=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44</TotalTime>
  <Pages>1</Pages>
  <Words>9907</Words>
  <Characters>56476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2</cp:revision>
  <dcterms:created xsi:type="dcterms:W3CDTF">2021-11-05T22:06:00Z</dcterms:created>
  <dcterms:modified xsi:type="dcterms:W3CDTF">2021-11-05T22:50:00Z</dcterms:modified>
</cp:coreProperties>
</file>