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7A1F7" w14:textId="3819634B" w:rsidR="00425AB6" w:rsidRDefault="00877CA7" w:rsidP="00877CA7">
      <w:pPr>
        <w:pStyle w:val="Heading1"/>
      </w:pPr>
      <w:r>
        <w:t>1AC Quarters Yale</w:t>
      </w:r>
    </w:p>
    <w:p w14:paraId="581B5E82" w14:textId="77777777" w:rsidR="00877CA7" w:rsidRPr="00361031" w:rsidRDefault="00877CA7" w:rsidP="00877CA7">
      <w:pPr>
        <w:pStyle w:val="Heading2"/>
      </w:pPr>
      <w:r w:rsidRPr="00361031">
        <w:t>1AC</w:t>
      </w:r>
    </w:p>
    <w:p w14:paraId="2D0582C9" w14:textId="77777777" w:rsidR="00877CA7" w:rsidRPr="00361031" w:rsidRDefault="00877CA7" w:rsidP="00877CA7">
      <w:pPr>
        <w:pStyle w:val="Heading3"/>
        <w:rPr>
          <w:rFonts w:cs="Calibri"/>
        </w:rPr>
      </w:pPr>
      <w:r w:rsidRPr="00361031">
        <w:rPr>
          <w:rFonts w:cs="Calibri"/>
        </w:rPr>
        <w:t>1AC – Adv – Pandemics</w:t>
      </w:r>
    </w:p>
    <w:p w14:paraId="47771F87" w14:textId="77777777" w:rsidR="00877CA7" w:rsidRPr="00361031" w:rsidRDefault="00877CA7" w:rsidP="00877CA7">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400154F6" w14:textId="77777777" w:rsidR="00877CA7" w:rsidRPr="00361031" w:rsidRDefault="00877CA7" w:rsidP="00877CA7">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361031">
          <w:rPr>
            <w:rStyle w:val="Hyperlink"/>
          </w:rPr>
          <w:t>https://idsa.in/issuebrief/wto-trips-waiver-covid-vaccine-rkumar-120721</w:t>
        </w:r>
      </w:hyperlink>
      <w:r w:rsidRPr="00361031">
        <w:t>] Justin</w:t>
      </w:r>
    </w:p>
    <w:p w14:paraId="0E252FD2" w14:textId="77777777" w:rsidR="00877CA7" w:rsidRPr="00361031" w:rsidRDefault="00877CA7" w:rsidP="00877CA7">
      <w:pPr>
        <w:rPr>
          <w:sz w:val="16"/>
        </w:rPr>
      </w:pPr>
      <w:r w:rsidRPr="00361031">
        <w:rPr>
          <w:sz w:val="16"/>
        </w:rPr>
        <w:t xml:space="preserve">According to Duke Global Health Innovation Center, which monitors COVID-19 vaccine purchases, </w:t>
      </w:r>
      <w:r w:rsidRPr="00064B98">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064B98">
        <w:rPr>
          <w:highlight w:val="green"/>
          <w:u w:val="single"/>
        </w:rPr>
        <w:t>bought</w:t>
      </w:r>
      <w:r w:rsidRPr="00361031">
        <w:rPr>
          <w:u w:val="single"/>
        </w:rPr>
        <w:t xml:space="preserve"> up to </w:t>
      </w:r>
      <w:r w:rsidRPr="00361031">
        <w:rPr>
          <w:rStyle w:val="Emphasis"/>
        </w:rPr>
        <w:t xml:space="preserve">53 per cent of the most promising </w:t>
      </w:r>
      <w:r w:rsidRPr="00064B98">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064B98">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064B98">
        <w:rPr>
          <w:highlight w:val="green"/>
          <w:u w:val="single"/>
        </w:rPr>
        <w:t>received</w:t>
      </w:r>
      <w:r w:rsidRPr="00361031">
        <w:rPr>
          <w:u w:val="single"/>
        </w:rPr>
        <w:t xml:space="preserve"> only </w:t>
      </w:r>
      <w:r w:rsidRPr="00064B98">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3A84595" w14:textId="77777777" w:rsidR="00877CA7" w:rsidRPr="00361031" w:rsidRDefault="00877CA7" w:rsidP="00877CA7">
      <w:pPr>
        <w:rPr>
          <w:u w:val="single"/>
        </w:rPr>
      </w:pPr>
      <w:r w:rsidRPr="00361031">
        <w:rPr>
          <w:sz w:val="16"/>
        </w:rPr>
        <w:t xml:space="preserve">Consequently, </w:t>
      </w:r>
      <w:r w:rsidRPr="00361031">
        <w:rPr>
          <w:u w:val="single"/>
        </w:rPr>
        <w:t xml:space="preserve">there is a </w:t>
      </w:r>
      <w:r w:rsidRPr="00064B98">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9824B1C" w14:textId="77777777" w:rsidR="00877CA7" w:rsidRPr="00361031" w:rsidRDefault="00877CA7" w:rsidP="00877CA7">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064B98">
        <w:rPr>
          <w:highlight w:val="green"/>
          <w:u w:val="single"/>
        </w:rPr>
        <w:t xml:space="preserve">spawn </w:t>
      </w:r>
      <w:r w:rsidRPr="00064B98">
        <w:rPr>
          <w:rStyle w:val="Emphasis"/>
          <w:highlight w:val="green"/>
        </w:rPr>
        <w:t>new</w:t>
      </w:r>
      <w:r w:rsidRPr="00361031">
        <w:rPr>
          <w:rStyle w:val="Emphasis"/>
        </w:rPr>
        <w:t xml:space="preserve"> virus </w:t>
      </w:r>
      <w:r w:rsidRPr="00064B98">
        <w:rPr>
          <w:rStyle w:val="Emphasis"/>
          <w:highlight w:val="green"/>
        </w:rPr>
        <w:t>mutations</w:t>
      </w:r>
      <w:r w:rsidRPr="00064B98">
        <w:rPr>
          <w:highlight w:val="green"/>
          <w:u w:val="single"/>
        </w:rPr>
        <w:t xml:space="preserve">, more </w:t>
      </w:r>
      <w:r w:rsidRPr="00064B98">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06882CD2" w14:textId="77777777" w:rsidR="00877CA7" w:rsidRPr="00361031" w:rsidRDefault="00877CA7" w:rsidP="00877CA7">
      <w:pPr>
        <w:rPr>
          <w:u w:val="single"/>
        </w:rPr>
      </w:pPr>
      <w:r w:rsidRPr="00361031">
        <w:rPr>
          <w:u w:val="single"/>
        </w:rPr>
        <w:t xml:space="preserve">TRIPS: </w:t>
      </w:r>
      <w:r w:rsidRPr="00361031">
        <w:rPr>
          <w:rStyle w:val="Emphasis"/>
        </w:rPr>
        <w:t>Barrier to Equitable Health Care Access</w:t>
      </w:r>
    </w:p>
    <w:p w14:paraId="312C17E2" w14:textId="77777777" w:rsidR="00877CA7" w:rsidRPr="00361031" w:rsidRDefault="00877CA7" w:rsidP="00877CA7">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039CF74C" w14:textId="77777777" w:rsidR="00877CA7" w:rsidRPr="00361031" w:rsidRDefault="00877CA7" w:rsidP="00877CA7">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7C7C8F2" w14:textId="77777777" w:rsidR="00877CA7" w:rsidRPr="00361031" w:rsidRDefault="00877CA7" w:rsidP="00877CA7">
      <w:pPr>
        <w:rPr>
          <w:sz w:val="16"/>
        </w:rPr>
      </w:pP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064B98">
        <w:rPr>
          <w:highlight w:val="green"/>
          <w:u w:val="single"/>
        </w:rPr>
        <w:t xml:space="preserve">IP </w:t>
      </w:r>
      <w:r w:rsidRPr="00064B98">
        <w:rPr>
          <w:rStyle w:val="Emphasis"/>
          <w:highlight w:val="green"/>
        </w:rPr>
        <w:t>hinders manufacturing</w:t>
      </w:r>
      <w:r w:rsidRPr="00361031">
        <w:rPr>
          <w:rStyle w:val="Emphasis"/>
        </w:rPr>
        <w:t xml:space="preserve"> and </w:t>
      </w:r>
      <w:r w:rsidRPr="00064B98">
        <w:rPr>
          <w:rStyle w:val="Emphasis"/>
          <w:highlight w:val="green"/>
        </w:rPr>
        <w:t>supply of</w:t>
      </w:r>
      <w:r w:rsidRPr="00361031">
        <w:rPr>
          <w:rStyle w:val="Emphasis"/>
        </w:rPr>
        <w:t xml:space="preserve"> diagnostics, medical </w:t>
      </w:r>
      <w:r w:rsidRPr="00064B98">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674B772" w14:textId="77777777" w:rsidR="00877CA7" w:rsidRPr="00361031" w:rsidRDefault="00877CA7" w:rsidP="00877CA7">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46AE477C" w14:textId="77777777" w:rsidR="00877CA7" w:rsidRPr="00361031" w:rsidRDefault="00877CA7" w:rsidP="00877CA7">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26F94D4B" w14:textId="77777777" w:rsidR="00877CA7" w:rsidRPr="00361031" w:rsidRDefault="00877CA7" w:rsidP="00877CA7">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451709A4" w14:textId="77777777" w:rsidR="00877CA7" w:rsidRPr="00361031" w:rsidRDefault="00877CA7" w:rsidP="00877CA7">
      <w:pPr>
        <w:rPr>
          <w:rStyle w:val="Emphasis"/>
        </w:rPr>
      </w:pPr>
      <w:r w:rsidRPr="00361031">
        <w:rPr>
          <w:u w:val="single"/>
        </w:rPr>
        <w:t xml:space="preserve">Another argument against the proposed TRIPS </w:t>
      </w:r>
      <w:r w:rsidRPr="00064B98">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064B98">
        <w:rPr>
          <w:rStyle w:val="Emphasis"/>
          <w:highlight w:val="green"/>
        </w:rPr>
        <w:t>increase</w:t>
      </w:r>
      <w:r w:rsidRPr="00361031">
        <w:rPr>
          <w:rStyle w:val="Emphasis"/>
        </w:rPr>
        <w:t xml:space="preserve"> manufacturing </w:t>
      </w:r>
      <w:r w:rsidRPr="00064B98">
        <w:rPr>
          <w:rStyle w:val="Emphasis"/>
          <w:highlight w:val="green"/>
        </w:rPr>
        <w:t>capacity</w:t>
      </w:r>
      <w:r w:rsidRPr="00361031">
        <w:rPr>
          <w:u w:val="single"/>
        </w:rPr>
        <w:t xml:space="preserve"> worldwide</w:t>
      </w:r>
      <w:r w:rsidRPr="00361031">
        <w:rPr>
          <w:sz w:val="16"/>
        </w:rPr>
        <w:t xml:space="preserve">. For instance, </w:t>
      </w:r>
      <w:r w:rsidRPr="00064B98">
        <w:rPr>
          <w:highlight w:val="green"/>
          <w:u w:val="single"/>
        </w:rPr>
        <w:t xml:space="preserve">to </w:t>
      </w:r>
      <w:r w:rsidRPr="00064B98">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064B98">
        <w:rPr>
          <w:rStyle w:val="Emphasis"/>
          <w:highlight w:val="green"/>
        </w:rPr>
        <w:t>repurposing</w:t>
      </w:r>
      <w:r w:rsidRPr="00361031">
        <w:rPr>
          <w:rStyle w:val="Emphasis"/>
        </w:rPr>
        <w:t xml:space="preserve"> their </w:t>
      </w:r>
      <w:r w:rsidRPr="00064B98">
        <w:rPr>
          <w:rStyle w:val="Emphasis"/>
          <w:highlight w:val="green"/>
        </w:rPr>
        <w:t>facilities</w:t>
      </w:r>
      <w:r w:rsidRPr="00361031">
        <w:rPr>
          <w:rStyle w:val="Emphasis"/>
        </w:rPr>
        <w:t>.</w:t>
      </w:r>
    </w:p>
    <w:p w14:paraId="1FD9B8CA" w14:textId="77777777" w:rsidR="00877CA7" w:rsidRPr="00361031" w:rsidRDefault="00877CA7" w:rsidP="00877CA7">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064B98">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programme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7E92D98C" w14:textId="77777777" w:rsidR="00877CA7" w:rsidRPr="00361031" w:rsidRDefault="00877CA7" w:rsidP="00877CA7">
      <w:pPr>
        <w:rPr>
          <w:sz w:val="16"/>
        </w:rPr>
      </w:pPr>
      <w:r w:rsidRPr="00064B98">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064B98">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064B98">
        <w:rPr>
          <w:highlight w:val="green"/>
          <w:u w:val="single"/>
        </w:rPr>
        <w:t>Vietnam</w:t>
      </w:r>
      <w:r w:rsidRPr="00361031">
        <w:rPr>
          <w:u w:val="single"/>
        </w:rPr>
        <w:t xml:space="preserve"> also said that the country could </w:t>
      </w:r>
      <w:r w:rsidRPr="00064B98">
        <w:rPr>
          <w:rStyle w:val="Emphasis"/>
          <w:highlight w:val="green"/>
        </w:rPr>
        <w:t>satisfy</w:t>
      </w:r>
      <w:r w:rsidRPr="00361031">
        <w:rPr>
          <w:rStyle w:val="Emphasis"/>
        </w:rPr>
        <w:t xml:space="preserve"> COVID-19 vaccine </w:t>
      </w:r>
      <w:r w:rsidRPr="00064B98">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62B0CA97" w14:textId="77777777" w:rsidR="00877CA7" w:rsidRPr="00361031" w:rsidRDefault="00877CA7" w:rsidP="00877CA7">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3358F113" w14:textId="77777777" w:rsidR="00877CA7" w:rsidRPr="00361031" w:rsidRDefault="00877CA7" w:rsidP="00877CA7">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76254728" w14:textId="77777777" w:rsidR="00877CA7" w:rsidRPr="00361031" w:rsidRDefault="00877CA7" w:rsidP="00877CA7">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0F27C0E5" w14:textId="77777777" w:rsidR="00877CA7" w:rsidRPr="00361031" w:rsidRDefault="00877CA7" w:rsidP="00877CA7">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6" w:history="1">
        <w:r w:rsidRPr="00361031">
          <w:rPr>
            <w:rStyle w:val="Hyperlink"/>
          </w:rPr>
          <w:t>https://www.statnews.com/2021/05/19/beyond-a-symbolic-gesture-whats-needed-to-turn-the-ip-waiver-into-covid-19-vaccines/</w:t>
        </w:r>
      </w:hyperlink>
      <w:r w:rsidRPr="00361031">
        <w:t>] Justin</w:t>
      </w:r>
    </w:p>
    <w:p w14:paraId="031FD24F" w14:textId="77777777" w:rsidR="00877CA7" w:rsidRPr="00361031" w:rsidRDefault="00877CA7" w:rsidP="00877CA7">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064B98">
        <w:rPr>
          <w:highlight w:val="green"/>
          <w:u w:val="single"/>
        </w:rPr>
        <w:t>Opponents</w:t>
      </w:r>
      <w:r w:rsidRPr="00361031">
        <w:rPr>
          <w:u w:val="single"/>
        </w:rPr>
        <w:t xml:space="preserve"> often </w:t>
      </w:r>
      <w:r w:rsidRPr="00064B98">
        <w:rPr>
          <w:highlight w:val="green"/>
          <w:u w:val="single"/>
        </w:rPr>
        <w:t>argue</w:t>
      </w:r>
      <w:r w:rsidRPr="00361031">
        <w:rPr>
          <w:u w:val="single"/>
        </w:rPr>
        <w:t xml:space="preserve"> that </w:t>
      </w:r>
      <w:r w:rsidRPr="00361031">
        <w:rPr>
          <w:rStyle w:val="Emphasis"/>
        </w:rPr>
        <w:t xml:space="preserve">this step is the true </w:t>
      </w:r>
      <w:r w:rsidRPr="00064B98">
        <w:rPr>
          <w:rStyle w:val="Emphasis"/>
          <w:highlight w:val="green"/>
        </w:rPr>
        <w:t xml:space="preserve">barrier </w:t>
      </w:r>
      <w:r w:rsidRPr="00361031">
        <w:rPr>
          <w:rStyle w:val="Emphasis"/>
        </w:rPr>
        <w:t xml:space="preserve">to rapid </w:t>
      </w:r>
      <w:r w:rsidRPr="00064B98">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6D3CE41" w14:textId="77777777" w:rsidR="00877CA7" w:rsidRPr="00361031" w:rsidRDefault="00877CA7" w:rsidP="00877CA7">
      <w:pPr>
        <w:rPr>
          <w:sz w:val="16"/>
        </w:rPr>
      </w:pPr>
      <w:r w:rsidRPr="00361031">
        <w:rPr>
          <w:u w:val="single"/>
        </w:rPr>
        <w:t xml:space="preserve">This </w:t>
      </w:r>
      <w:r w:rsidRPr="00064B98">
        <w:rPr>
          <w:highlight w:val="green"/>
          <w:u w:val="single"/>
        </w:rPr>
        <w:t xml:space="preserve">argument </w:t>
      </w:r>
      <w:r w:rsidRPr="00064B98">
        <w:rPr>
          <w:rStyle w:val="Emphasis"/>
          <w:highlight w:val="green"/>
        </w:rPr>
        <w:t>ignores</w:t>
      </w:r>
      <w:r w:rsidRPr="00361031">
        <w:rPr>
          <w:rStyle w:val="Emphasis"/>
        </w:rPr>
        <w:t xml:space="preserve"> two core truths</w:t>
      </w:r>
      <w:r w:rsidRPr="00361031">
        <w:rPr>
          <w:u w:val="single"/>
        </w:rPr>
        <w:t xml:space="preserve">: In many cases, </w:t>
      </w:r>
      <w:r w:rsidRPr="00064B98">
        <w:rPr>
          <w:rStyle w:val="Emphasis"/>
          <w:highlight w:val="green"/>
        </w:rPr>
        <w:t>manufacturing</w:t>
      </w:r>
      <w:r w:rsidRPr="00361031">
        <w:rPr>
          <w:rStyle w:val="Emphasis"/>
        </w:rPr>
        <w:t xml:space="preserve"> capacity needs only </w:t>
      </w:r>
      <w:r w:rsidRPr="00064B98">
        <w:rPr>
          <w:rStyle w:val="Emphasis"/>
          <w:highlight w:val="green"/>
        </w:rPr>
        <w:t>repurposing</w:t>
      </w:r>
      <w:r w:rsidRPr="00361031">
        <w:rPr>
          <w:rStyle w:val="Emphasis"/>
        </w:rPr>
        <w:t xml:space="preserve"> which can </w:t>
      </w:r>
      <w:r w:rsidRPr="00064B98">
        <w:rPr>
          <w:rStyle w:val="Emphasis"/>
          <w:highlight w:val="green"/>
        </w:rPr>
        <w:t xml:space="preserve">take </w:t>
      </w:r>
      <w:r w:rsidRPr="00361031">
        <w:rPr>
          <w:rStyle w:val="Emphasis"/>
        </w:rPr>
        <w:t xml:space="preserve">mere </w:t>
      </w:r>
      <w:r w:rsidRPr="00064B98">
        <w:rPr>
          <w:rStyle w:val="Emphasis"/>
          <w:highlight w:val="green"/>
        </w:rPr>
        <w:t>months</w:t>
      </w:r>
      <w:r w:rsidRPr="00361031">
        <w:rPr>
          <w:sz w:val="16"/>
        </w:rPr>
        <w:t>. And Covid-19, at the current global response and vaccination rates, will be a threat for years.</w:t>
      </w:r>
    </w:p>
    <w:p w14:paraId="369C7E3D" w14:textId="77777777" w:rsidR="00877CA7" w:rsidRPr="00361031" w:rsidRDefault="00877CA7" w:rsidP="00877CA7">
      <w:pPr>
        <w:rPr>
          <w:rStyle w:val="Emphasis"/>
        </w:rPr>
      </w:pPr>
      <w:r w:rsidRPr="00361031">
        <w:rPr>
          <w:u w:val="single"/>
        </w:rPr>
        <w:t xml:space="preserve">Both truths suggest that we </w:t>
      </w:r>
      <w:r w:rsidRPr="00361031">
        <w:rPr>
          <w:rStyle w:val="Emphasis"/>
        </w:rPr>
        <w:t>pass the blueprint and build the kitchen.</w:t>
      </w:r>
    </w:p>
    <w:p w14:paraId="2CA3C6D9" w14:textId="77777777" w:rsidR="00877CA7" w:rsidRPr="00361031" w:rsidRDefault="00877CA7" w:rsidP="00877CA7">
      <w:pPr>
        <w:rPr>
          <w:b/>
          <w:iCs/>
          <w:u w:val="single"/>
        </w:rPr>
      </w:pPr>
      <w:r w:rsidRPr="00361031">
        <w:rPr>
          <w:u w:val="single"/>
        </w:rPr>
        <w:t xml:space="preserve">Facilitating </w:t>
      </w:r>
      <w:r w:rsidRPr="00064B98">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064B98">
        <w:rPr>
          <w:rStyle w:val="Emphasis"/>
          <w:highlight w:val="green"/>
        </w:rPr>
        <w:t>in place</w:t>
      </w:r>
      <w:r w:rsidRPr="00064B98">
        <w:rPr>
          <w:highlight w:val="green"/>
          <w:u w:val="single"/>
        </w:rPr>
        <w:t>.</w:t>
      </w:r>
      <w:r w:rsidRPr="00361031">
        <w:rPr>
          <w:u w:val="single"/>
        </w:rPr>
        <w:t xml:space="preserve"> The </w:t>
      </w:r>
      <w:r w:rsidRPr="00064B98">
        <w:rPr>
          <w:highlight w:val="green"/>
          <w:u w:val="single"/>
        </w:rPr>
        <w:t>WHO launched</w:t>
      </w:r>
      <w:r w:rsidRPr="00361031">
        <w:rPr>
          <w:u w:val="single"/>
        </w:rPr>
        <w:t xml:space="preserve"> the </w:t>
      </w:r>
      <w:r w:rsidRPr="00064B98">
        <w:rPr>
          <w:rStyle w:val="Emphasis"/>
          <w:highlight w:val="green"/>
        </w:rPr>
        <w:t>mRNA</w:t>
      </w:r>
      <w:r w:rsidRPr="00361031">
        <w:rPr>
          <w:rStyle w:val="Emphasis"/>
        </w:rPr>
        <w:t xml:space="preserve"> technology </w:t>
      </w:r>
      <w:r w:rsidRPr="00064B98">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064B98">
        <w:rPr>
          <w:highlight w:val="green"/>
          <w:u w:val="single"/>
        </w:rPr>
        <w:t>with</w:t>
      </w:r>
      <w:r w:rsidRPr="00361031">
        <w:rPr>
          <w:u w:val="single"/>
        </w:rPr>
        <w:t xml:space="preserve"> the </w:t>
      </w:r>
      <w:r w:rsidRPr="00064B98">
        <w:rPr>
          <w:rStyle w:val="Emphasis"/>
          <w:highlight w:val="green"/>
        </w:rPr>
        <w:t>financial, training</w:t>
      </w:r>
      <w:r w:rsidRPr="00361031">
        <w:rPr>
          <w:rStyle w:val="Emphasis"/>
        </w:rPr>
        <w:t xml:space="preserve">, and </w:t>
      </w:r>
      <w:r w:rsidRPr="00064B98">
        <w:rPr>
          <w:rStyle w:val="Emphasis"/>
          <w:highlight w:val="green"/>
        </w:rPr>
        <w:t>logistical support</w:t>
      </w:r>
      <w:r w:rsidRPr="00361031">
        <w:rPr>
          <w:rStyle w:val="Emphasis"/>
        </w:rPr>
        <w:t xml:space="preserve"> needed</w:t>
      </w:r>
      <w:r w:rsidRPr="00361031">
        <w:rPr>
          <w:u w:val="single"/>
        </w:rPr>
        <w:t xml:space="preserve"> </w:t>
      </w:r>
      <w:r w:rsidRPr="00064B98">
        <w:rPr>
          <w:highlight w:val="green"/>
          <w:u w:val="single"/>
        </w:rPr>
        <w:t>to scale up</w:t>
      </w:r>
      <w:r w:rsidRPr="00361031">
        <w:rPr>
          <w:u w:val="single"/>
        </w:rPr>
        <w:t xml:space="preserve"> vaccine manufacturing capacity. Scores of </w:t>
      </w:r>
      <w:r w:rsidRPr="00064B98">
        <w:rPr>
          <w:highlight w:val="green"/>
          <w:u w:val="single"/>
        </w:rPr>
        <w:t xml:space="preserve">manufacturers </w:t>
      </w:r>
      <w:r w:rsidRPr="00361031">
        <w:rPr>
          <w:u w:val="single"/>
        </w:rPr>
        <w:t xml:space="preserve">in these countries have already </w:t>
      </w:r>
      <w:r w:rsidRPr="00064B98">
        <w:rPr>
          <w:rStyle w:val="Emphasis"/>
          <w:highlight w:val="green"/>
        </w:rPr>
        <w:t>expressed interest</w:t>
      </w:r>
      <w:r w:rsidRPr="00064B98">
        <w:rPr>
          <w:highlight w:val="green"/>
          <w:u w:val="single"/>
        </w:rPr>
        <w:t>. This</w:t>
      </w:r>
      <w:r w:rsidRPr="00361031">
        <w:rPr>
          <w:u w:val="single"/>
        </w:rPr>
        <w:t xml:space="preserve"> initiative, however, </w:t>
      </w:r>
      <w:r w:rsidRPr="00064B98">
        <w:rPr>
          <w:highlight w:val="green"/>
          <w:u w:val="single"/>
        </w:rPr>
        <w:t>requires</w:t>
      </w:r>
      <w:r w:rsidRPr="00361031">
        <w:rPr>
          <w:u w:val="single"/>
        </w:rPr>
        <w:t xml:space="preserve"> recipient manufacturers to acquire </w:t>
      </w:r>
      <w:r w:rsidRPr="00361031">
        <w:rPr>
          <w:rStyle w:val="Emphasis"/>
        </w:rPr>
        <w:t xml:space="preserve">the </w:t>
      </w:r>
      <w:r w:rsidRPr="00064B98">
        <w:rPr>
          <w:rStyle w:val="Emphasis"/>
          <w:highlight w:val="green"/>
        </w:rPr>
        <w:t xml:space="preserve">IP </w:t>
      </w:r>
      <w:r w:rsidRPr="00361031">
        <w:rPr>
          <w:rStyle w:val="Emphasis"/>
        </w:rPr>
        <w:t xml:space="preserve">necessary for mRNA technologies— </w:t>
      </w:r>
      <w:r w:rsidRPr="00064B98">
        <w:rPr>
          <w:rStyle w:val="Emphasis"/>
          <w:highlight w:val="green"/>
        </w:rPr>
        <w:t>which is</w:t>
      </w:r>
      <w:r w:rsidRPr="00361031">
        <w:rPr>
          <w:rStyle w:val="Emphasis"/>
        </w:rPr>
        <w:t xml:space="preserve"> currently </w:t>
      </w:r>
      <w:r w:rsidRPr="00064B98">
        <w:rPr>
          <w:rStyle w:val="Emphasis"/>
          <w:highlight w:val="green"/>
        </w:rPr>
        <w:t>missing</w:t>
      </w:r>
      <w:r w:rsidRPr="00361031">
        <w:rPr>
          <w:rStyle w:val="Emphasis"/>
        </w:rPr>
        <w:t>.</w:t>
      </w:r>
    </w:p>
    <w:p w14:paraId="221040C2" w14:textId="77777777" w:rsidR="00877CA7" w:rsidRPr="00361031" w:rsidRDefault="00877CA7" w:rsidP="00877CA7"/>
    <w:p w14:paraId="649128B8" w14:textId="77777777" w:rsidR="00877CA7" w:rsidRPr="00361031" w:rsidRDefault="00877CA7" w:rsidP="00877CA7">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2FD3F74E" w14:textId="77777777" w:rsidR="00877CA7" w:rsidRPr="00361031" w:rsidRDefault="00877CA7" w:rsidP="00877CA7">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7" w:anchor="Sec4" w:history="1">
        <w:r w:rsidRPr="00361031">
          <w:rPr>
            <w:rStyle w:val="Hyperlink"/>
          </w:rPr>
          <w:t>https://link.springer.com/article/10.1007/s40319-020-00985-0#Sec4</w:t>
        </w:r>
      </w:hyperlink>
      <w:r w:rsidRPr="00361031">
        <w:t>] Justin</w:t>
      </w:r>
    </w:p>
    <w:p w14:paraId="71C34AB8" w14:textId="77777777" w:rsidR="00877CA7" w:rsidRPr="00361031" w:rsidRDefault="00877CA7" w:rsidP="00877CA7">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064B98">
        <w:rPr>
          <w:rStyle w:val="Emphasis"/>
          <w:highlight w:val="green"/>
        </w:rPr>
        <w:t>breakthrough</w:t>
      </w:r>
      <w:r w:rsidRPr="00361031">
        <w:rPr>
          <w:rStyle w:val="Emphasis"/>
        </w:rPr>
        <w:t xml:space="preserve"> medicines </w:t>
      </w:r>
      <w:r w:rsidRPr="00064B98">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064B98">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064B98">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064B98">
        <w:rPr>
          <w:highlight w:val="green"/>
          <w:u w:val="single"/>
        </w:rPr>
        <w:t xml:space="preserve">seek </w:t>
      </w:r>
      <w:r w:rsidRPr="00064B98">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064B98">
        <w:rPr>
          <w:rStyle w:val="Emphasis"/>
          <w:highlight w:val="green"/>
        </w:rPr>
        <w:t>result in</w:t>
      </w:r>
      <w:r w:rsidRPr="00361031">
        <w:rPr>
          <w:rStyle w:val="Emphasis"/>
        </w:rPr>
        <w:t xml:space="preserve"> the </w:t>
      </w:r>
      <w:r w:rsidRPr="00064B98">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064B98">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064B98">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064B98">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064B98">
        <w:rPr>
          <w:rStyle w:val="Emphasis"/>
          <w:highlight w:val="green"/>
        </w:rPr>
        <w:t xml:space="preserve"> prevents</w:t>
      </w:r>
      <w:r w:rsidRPr="00361031">
        <w:rPr>
          <w:rStyle w:val="Emphasis"/>
        </w:rPr>
        <w:t xml:space="preserve"> generic </w:t>
      </w:r>
      <w:r w:rsidRPr="00064B98">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064B98">
        <w:rPr>
          <w:rStyle w:val="Emphasis"/>
          <w:highlight w:val="green"/>
        </w:rPr>
        <w:t>provide</w:t>
      </w:r>
      <w:r w:rsidRPr="00361031">
        <w:rPr>
          <w:rStyle w:val="Emphasis"/>
        </w:rPr>
        <w:t xml:space="preserve"> little or </w:t>
      </w:r>
      <w:r w:rsidRPr="00064B98">
        <w:rPr>
          <w:rStyle w:val="Emphasis"/>
          <w:highlight w:val="green"/>
        </w:rPr>
        <w:t>no</w:t>
      </w:r>
      <w:r w:rsidRPr="00361031">
        <w:rPr>
          <w:rStyle w:val="Emphasis"/>
        </w:rPr>
        <w:t xml:space="preserve"> therapeutic </w:t>
      </w:r>
      <w:r w:rsidRPr="00064B98">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064B98">
        <w:rPr>
          <w:highlight w:val="green"/>
          <w:u w:val="single"/>
        </w:rPr>
        <w:t xml:space="preserve">when a </w:t>
      </w:r>
      <w:r w:rsidRPr="00064B98">
        <w:rPr>
          <w:rStyle w:val="Emphasis"/>
          <w:highlight w:val="green"/>
        </w:rPr>
        <w:t>patent</w:t>
      </w:r>
      <w:r w:rsidRPr="00361031">
        <w:rPr>
          <w:rStyle w:val="Emphasis"/>
        </w:rPr>
        <w:t xml:space="preserve"> protecting a product is close to </w:t>
      </w:r>
      <w:r w:rsidRPr="00064B98">
        <w:rPr>
          <w:rStyle w:val="Emphasis"/>
          <w:highlight w:val="green"/>
        </w:rPr>
        <w:t>expir</w:t>
      </w:r>
      <w:r w:rsidRPr="00361031">
        <w:rPr>
          <w:rStyle w:val="Emphasis"/>
        </w:rPr>
        <w:t xml:space="preserve">ation the </w:t>
      </w:r>
      <w:r w:rsidRPr="00064B98">
        <w:rPr>
          <w:rStyle w:val="Emphasis"/>
          <w:highlight w:val="green"/>
        </w:rPr>
        <w:t>originator</w:t>
      </w:r>
      <w:r w:rsidRPr="00361031">
        <w:rPr>
          <w:u w:val="single"/>
        </w:rPr>
        <w:t xml:space="preserve"> would be </w:t>
      </w:r>
      <w:r w:rsidRPr="00064B98">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064B98">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064B98">
        <w:rPr>
          <w:rStyle w:val="Emphasis"/>
          <w:highlight w:val="green"/>
        </w:rPr>
        <w:t>enjoys</w:t>
      </w:r>
      <w:r w:rsidRPr="00361031">
        <w:rPr>
          <w:rStyle w:val="Emphasis"/>
        </w:rPr>
        <w:t xml:space="preserve"> its </w:t>
      </w:r>
      <w:r w:rsidRPr="00064B98">
        <w:rPr>
          <w:rStyle w:val="Emphasis"/>
          <w:highlight w:val="green"/>
        </w:rPr>
        <w:t>monopoly position by</w:t>
      </w:r>
      <w:r w:rsidRPr="00361031">
        <w:rPr>
          <w:rStyle w:val="Emphasis"/>
        </w:rPr>
        <w:t xml:space="preserve"> merely </w:t>
      </w:r>
      <w:r w:rsidRPr="00064B98">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064B98">
        <w:rPr>
          <w:highlight w:val="green"/>
          <w:u w:val="single"/>
        </w:rPr>
        <w:t>protecting</w:t>
      </w:r>
      <w:r w:rsidRPr="00361031">
        <w:rPr>
          <w:u w:val="single"/>
        </w:rPr>
        <w:t xml:space="preserve"> themselves </w:t>
      </w:r>
      <w:r w:rsidRPr="00064B98">
        <w:rPr>
          <w:highlight w:val="green"/>
          <w:u w:val="single"/>
        </w:rPr>
        <w:t>from</w:t>
      </w:r>
      <w:r w:rsidRPr="00361031">
        <w:rPr>
          <w:u w:val="single"/>
        </w:rPr>
        <w:t xml:space="preserve"> the </w:t>
      </w:r>
      <w:r w:rsidRPr="004D4D43">
        <w:rPr>
          <w:rStyle w:val="Emphasis"/>
        </w:rPr>
        <w:t xml:space="preserve">competitive </w:t>
      </w:r>
      <w:r w:rsidRPr="00064B98">
        <w:rPr>
          <w:rStyle w:val="Emphasis"/>
          <w:highlight w:val="green"/>
        </w:rPr>
        <w:t>pressur</w:t>
      </w:r>
      <w:r w:rsidRPr="00064B98">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064B98">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064B98">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064B98">
        <w:rPr>
          <w:rStyle w:val="Emphasis"/>
          <w:highlight w:val="green"/>
        </w:rPr>
        <w:t>discourage generics</w:t>
      </w:r>
      <w:r w:rsidRPr="00361031">
        <w:rPr>
          <w:rStyle w:val="Emphasis"/>
        </w:rPr>
        <w:t xml:space="preserve"> from engaging in </w:t>
      </w:r>
      <w:r w:rsidRPr="00064B98">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C165772" w14:textId="77777777" w:rsidR="00877CA7" w:rsidRPr="00361031" w:rsidRDefault="00877CA7" w:rsidP="00877CA7"/>
    <w:p w14:paraId="3025B21E" w14:textId="77777777" w:rsidR="00877CA7" w:rsidRPr="00361031" w:rsidRDefault="00877CA7" w:rsidP="00877CA7">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12EEC8F" w14:textId="77777777" w:rsidR="00877CA7" w:rsidRPr="00361031" w:rsidRDefault="00877CA7" w:rsidP="00877CA7">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8" w:history="1">
        <w:r w:rsidRPr="00361031">
          <w:rPr>
            <w:rStyle w:val="Hyperlink"/>
          </w:rPr>
          <w:t>https://www.tandfonline.com/doi/full/10.1080/25751654.2021.1890867</w:t>
        </w:r>
      </w:hyperlink>
      <w:r w:rsidRPr="00361031">
        <w:t>] Justin</w:t>
      </w:r>
    </w:p>
    <w:p w14:paraId="7036049C" w14:textId="77777777" w:rsidR="00877CA7" w:rsidRPr="00361031" w:rsidRDefault="00877CA7" w:rsidP="00877CA7">
      <w:pPr>
        <w:rPr>
          <w:rStyle w:val="Emphasis"/>
        </w:rPr>
      </w:pPr>
      <w:r w:rsidRPr="00361031">
        <w:rPr>
          <w:sz w:val="16"/>
        </w:rPr>
        <w:t xml:space="preserve">The Challenge: </w:t>
      </w:r>
      <w:r w:rsidRPr="00361031">
        <w:rPr>
          <w:rStyle w:val="Emphasis"/>
        </w:rPr>
        <w:t xml:space="preserve">Multiple </w:t>
      </w:r>
      <w:r w:rsidRPr="00064B98">
        <w:rPr>
          <w:rStyle w:val="Emphasis"/>
          <w:highlight w:val="green"/>
        </w:rPr>
        <w:t>Existential Threats</w:t>
      </w:r>
    </w:p>
    <w:p w14:paraId="635BCCA1" w14:textId="77777777" w:rsidR="00877CA7" w:rsidRPr="00361031" w:rsidRDefault="00877CA7" w:rsidP="00877CA7">
      <w:pPr>
        <w:rPr>
          <w:sz w:val="16"/>
        </w:rPr>
      </w:pPr>
      <w:r w:rsidRPr="00361031">
        <w:rPr>
          <w:sz w:val="16"/>
        </w:rPr>
        <w:t xml:space="preserve">The relationship between pandemics and war is as long as human history. Past </w:t>
      </w:r>
      <w:r w:rsidRPr="00064B98">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064B98">
        <w:rPr>
          <w:rStyle w:val="Emphasis"/>
          <w:highlight w:val="green"/>
        </w:rPr>
        <w:t>weaken</w:t>
      </w:r>
      <w:r w:rsidRPr="00361031">
        <w:rPr>
          <w:rStyle w:val="Emphasis"/>
        </w:rPr>
        <w:t xml:space="preserve">ing </w:t>
      </w:r>
      <w:r w:rsidRPr="00064B98">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064B98">
        <w:rPr>
          <w:rStyle w:val="Emphasis"/>
          <w:highlight w:val="green"/>
        </w:rPr>
        <w:t>exacerbating</w:t>
      </w:r>
      <w:r w:rsidRPr="00361031">
        <w:rPr>
          <w:rStyle w:val="Emphasis"/>
        </w:rPr>
        <w:t xml:space="preserve"> civil and inter-state </w:t>
      </w:r>
      <w:r w:rsidRPr="00064B98">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3C63559" w14:textId="77777777" w:rsidR="00877CA7" w:rsidRPr="00361031" w:rsidRDefault="00877CA7" w:rsidP="00877CA7">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75F970A5" w14:textId="77777777" w:rsidR="00877CA7" w:rsidRPr="00361031" w:rsidRDefault="00877CA7" w:rsidP="00877CA7">
      <w:pPr>
        <w:rPr>
          <w:rStyle w:val="Emphasis"/>
        </w:rPr>
      </w:pPr>
      <w:r w:rsidRPr="00361031">
        <w:rPr>
          <w:sz w:val="16"/>
        </w:rPr>
        <w:t xml:space="preserve">Today, the nine </w:t>
      </w:r>
      <w:r w:rsidRPr="00064B98">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064B98">
        <w:rPr>
          <w:rStyle w:val="Heading3Char"/>
          <w:rFonts w:cs="Calibri"/>
          <w:sz w:val="22"/>
          <w:szCs w:val="22"/>
          <w:highlight w:val="green"/>
        </w:rPr>
        <w:t>annihilate</w:t>
      </w:r>
      <w:r w:rsidRPr="00361031">
        <w:rPr>
          <w:rStyle w:val="Heading3Char"/>
          <w:rFonts w:cs="Calibri"/>
          <w:sz w:val="22"/>
          <w:szCs w:val="22"/>
        </w:rPr>
        <w:t xml:space="preserve"> hundreds of </w:t>
      </w:r>
      <w:r w:rsidRPr="00064B98">
        <w:rPr>
          <w:rStyle w:val="Heading3Char"/>
          <w:rFonts w:cs="Calibri"/>
          <w:sz w:val="22"/>
          <w:szCs w:val="22"/>
          <w:highlight w:val="green"/>
        </w:rPr>
        <w:t>cities</w:t>
      </w:r>
      <w:r w:rsidRPr="00361031">
        <w:rPr>
          <w:u w:val="single"/>
        </w:rPr>
        <w:t xml:space="preserve">, but also </w:t>
      </w:r>
      <w:r w:rsidRPr="00064B98">
        <w:rPr>
          <w:highlight w:val="green"/>
          <w:u w:val="single"/>
        </w:rPr>
        <w:t xml:space="preserve">cause </w:t>
      </w:r>
      <w:r w:rsidRPr="00361031">
        <w:rPr>
          <w:rStyle w:val="Emphasis"/>
        </w:rPr>
        <w:t xml:space="preserve">nuclear </w:t>
      </w:r>
      <w:r w:rsidRPr="00064B98">
        <w:rPr>
          <w:rStyle w:val="Emphasis"/>
          <w:highlight w:val="green"/>
        </w:rPr>
        <w:t xml:space="preserve">winter and </w:t>
      </w:r>
      <w:r w:rsidRPr="00361031">
        <w:rPr>
          <w:rStyle w:val="Emphasis"/>
        </w:rPr>
        <w:t xml:space="preserve">mass </w:t>
      </w:r>
      <w:r w:rsidRPr="00064B98">
        <w:rPr>
          <w:rStyle w:val="Emphasis"/>
          <w:highlight w:val="green"/>
        </w:rPr>
        <w:t>starvation</w:t>
      </w:r>
      <w:r w:rsidRPr="00064B98">
        <w:rPr>
          <w:highlight w:val="green"/>
          <w:u w:val="single"/>
        </w:rPr>
        <w:t xml:space="preserve"> of</w:t>
      </w:r>
      <w:r w:rsidRPr="00361031">
        <w:rPr>
          <w:u w:val="single"/>
        </w:rPr>
        <w:t xml:space="preserve"> a billion or more people, if not </w:t>
      </w:r>
      <w:r w:rsidRPr="00064B98">
        <w:rPr>
          <w:highlight w:val="green"/>
          <w:u w:val="single"/>
        </w:rPr>
        <w:t xml:space="preserve">the </w:t>
      </w:r>
      <w:r w:rsidRPr="00064B98">
        <w:rPr>
          <w:rStyle w:val="Heading3Char"/>
          <w:rFonts w:cs="Calibri"/>
          <w:sz w:val="22"/>
          <w:szCs w:val="22"/>
          <w:highlight w:val="green"/>
        </w:rPr>
        <w:t>entire</w:t>
      </w:r>
      <w:r w:rsidRPr="00361031">
        <w:rPr>
          <w:rStyle w:val="Heading3Char"/>
          <w:rFonts w:cs="Calibri"/>
          <w:sz w:val="22"/>
          <w:szCs w:val="22"/>
        </w:rPr>
        <w:t xml:space="preserve"> human </w:t>
      </w:r>
      <w:r w:rsidRPr="00064B98">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7D63578F" w14:textId="77777777" w:rsidR="00877CA7" w:rsidRPr="00361031" w:rsidRDefault="00877CA7" w:rsidP="00877CA7">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064B98">
        <w:rPr>
          <w:rStyle w:val="Emphasis"/>
          <w:highlight w:val="green"/>
        </w:rPr>
        <w:t>w</w:t>
      </w:r>
      <w:r w:rsidRPr="00361031">
        <w:rPr>
          <w:rStyle w:val="Emphasis"/>
        </w:rPr>
        <w:t xml:space="preserve">eapons of </w:t>
      </w:r>
      <w:r w:rsidRPr="00064B98">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064B98">
        <w:rPr>
          <w:rStyle w:val="Emphasis"/>
          <w:highlight w:val="green"/>
        </w:rPr>
        <w:t>aggressive</w:t>
      </w:r>
      <w:r w:rsidRPr="00361031">
        <w:rPr>
          <w:u w:val="single"/>
        </w:rPr>
        <w:t xml:space="preserve"> and counterintuitive </w:t>
      </w:r>
      <w:r w:rsidRPr="00064B98">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064B98">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064B98">
        <w:rPr>
          <w:rStyle w:val="Emphasis"/>
          <w:highlight w:val="green"/>
        </w:rPr>
        <w:t>increases</w:t>
      </w:r>
      <w:r w:rsidRPr="00361031">
        <w:rPr>
          <w:u w:val="single"/>
        </w:rPr>
        <w:t xml:space="preserve"> at such times, possibly sharply.</w:t>
      </w:r>
    </w:p>
    <w:p w14:paraId="6722FF42" w14:textId="77777777" w:rsidR="00877CA7" w:rsidRPr="00361031" w:rsidRDefault="00877CA7" w:rsidP="00877CA7">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44A77FFC" w14:textId="77777777" w:rsidR="00877CA7" w:rsidRPr="00361031" w:rsidRDefault="00877CA7" w:rsidP="00877CA7">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064B98">
        <w:rPr>
          <w:rStyle w:val="Emphasis"/>
          <w:highlight w:val="green"/>
        </w:rPr>
        <w:t>incapacitating</w:t>
      </w:r>
      <w:r w:rsidRPr="00361031">
        <w:rPr>
          <w:u w:val="single"/>
        </w:rPr>
        <w:t xml:space="preserve"> the supreme nuclear commander or </w:t>
      </w:r>
      <w:r w:rsidRPr="00064B98">
        <w:rPr>
          <w:rStyle w:val="Emphasis"/>
          <w:highlight w:val="green"/>
        </w:rPr>
        <w:t>commanders</w:t>
      </w:r>
      <w:r w:rsidRPr="00064B98">
        <w:rPr>
          <w:highlight w:val="green"/>
          <w:u w:val="single"/>
        </w:rPr>
        <w:t xml:space="preserve"> who</w:t>
      </w:r>
      <w:r w:rsidRPr="00361031">
        <w:rPr>
          <w:u w:val="single"/>
        </w:rPr>
        <w:t xml:space="preserve"> have to </w:t>
      </w:r>
      <w:r w:rsidRPr="00064B98">
        <w:rPr>
          <w:rStyle w:val="Emphasis"/>
          <w:highlight w:val="green"/>
        </w:rPr>
        <w:t>issue nuclear strike</w:t>
      </w:r>
      <w:r w:rsidRPr="00361031">
        <w:rPr>
          <w:rStyle w:val="Emphasis"/>
        </w:rPr>
        <w:t xml:space="preserve"> orders</w:t>
      </w:r>
      <w:r w:rsidRPr="00361031">
        <w:rPr>
          <w:u w:val="single"/>
        </w:rPr>
        <w:t xml:space="preserve">, creating </w:t>
      </w:r>
      <w:r w:rsidRPr="00064B98">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064B98">
        <w:rPr>
          <w:highlight w:val="green"/>
          <w:u w:val="single"/>
        </w:rPr>
        <w:t>pandemic</w:t>
      </w:r>
      <w:r w:rsidRPr="00361031">
        <w:rPr>
          <w:u w:val="single"/>
        </w:rPr>
        <w:t xml:space="preserve"> as a </w:t>
      </w:r>
      <w:r w:rsidRPr="00064B98">
        <w:rPr>
          <w:highlight w:val="green"/>
          <w:u w:val="single"/>
        </w:rPr>
        <w:t>cover for</w:t>
      </w:r>
      <w:r w:rsidRPr="00361031">
        <w:rPr>
          <w:u w:val="single"/>
        </w:rPr>
        <w:t xml:space="preserve"> political or military </w:t>
      </w:r>
      <w:r w:rsidRPr="00064B98">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064B98">
        <w:rPr>
          <w:highlight w:val="green"/>
          <w:u w:val="single"/>
        </w:rPr>
        <w:t>increase</w:t>
      </w:r>
      <w:r w:rsidRPr="00361031">
        <w:rPr>
          <w:u w:val="single"/>
        </w:rPr>
        <w:t xml:space="preserve"> the </w:t>
      </w:r>
      <w:r w:rsidRPr="00064B98">
        <w:rPr>
          <w:highlight w:val="green"/>
          <w:u w:val="single"/>
        </w:rPr>
        <w:t xml:space="preserve">isolation </w:t>
      </w:r>
      <w:r w:rsidRPr="00361031">
        <w:rPr>
          <w:u w:val="single"/>
        </w:rPr>
        <w:t xml:space="preserve">and </w:t>
      </w:r>
      <w:r w:rsidRPr="00064B98">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68E5CDCC" w14:textId="77777777" w:rsidR="00877CA7" w:rsidRPr="00361031" w:rsidRDefault="00877CA7" w:rsidP="00877CA7">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5314F07D" w14:textId="77777777" w:rsidR="00877CA7" w:rsidRPr="00361031" w:rsidRDefault="00877CA7" w:rsidP="00877CA7">
      <w:pPr>
        <w:rPr>
          <w:u w:val="single"/>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064B98">
        <w:rPr>
          <w:rStyle w:val="Emphasis"/>
          <w:highlight w:val="green"/>
        </w:rPr>
        <w:t xml:space="preserve">failure </w:t>
      </w:r>
      <w:r w:rsidRPr="00361031">
        <w:rPr>
          <w:rStyle w:val="Emphasis"/>
        </w:rPr>
        <w:t xml:space="preserve">of states </w:t>
      </w:r>
      <w:r w:rsidRPr="00064B98">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064B98">
        <w:rPr>
          <w:highlight w:val="green"/>
          <w:u w:val="single"/>
        </w:rPr>
        <w:t xml:space="preserve">Dependence on </w:t>
      </w:r>
      <w:r w:rsidRPr="00064B98">
        <w:rPr>
          <w:rStyle w:val="Emphasis"/>
          <w:highlight w:val="green"/>
        </w:rPr>
        <w:t>nuclear weapons</w:t>
      </w:r>
      <w:r w:rsidRPr="00361031">
        <w:rPr>
          <w:rStyle w:val="Emphasis"/>
        </w:rPr>
        <w:t xml:space="preserve"> may </w:t>
      </w:r>
      <w:r w:rsidRPr="00064B98">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655ABC08" w14:textId="788438B3" w:rsidR="00877CA7" w:rsidRDefault="00877CA7" w:rsidP="00877CA7"/>
    <w:p w14:paraId="677D22CD" w14:textId="77777777" w:rsidR="00877CA7" w:rsidRPr="00976E44" w:rsidRDefault="00877CA7" w:rsidP="00877CA7">
      <w:pPr>
        <w:pStyle w:val="Heading3"/>
        <w:rPr>
          <w:rFonts w:cs="Calibri"/>
        </w:rPr>
      </w:pPr>
      <w:r w:rsidRPr="00976E44">
        <w:rPr>
          <w:rFonts w:cs="Calibri"/>
        </w:rPr>
        <w:t>1AC – Adv – Vaccine Diplomacy</w:t>
      </w:r>
    </w:p>
    <w:p w14:paraId="46AD02B7" w14:textId="77777777" w:rsidR="00877CA7" w:rsidRPr="00976E44" w:rsidRDefault="00877CA7" w:rsidP="00877CA7">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764E0410" w14:textId="77777777" w:rsidR="00877CA7" w:rsidRPr="00976E44" w:rsidRDefault="00877CA7" w:rsidP="00877CA7">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76E44">
          <w:rPr>
            <w:rStyle w:val="Hyperlink"/>
          </w:rPr>
          <w:t>https://theglobalamericans.org/2021/06/a-u-s-vaccine-diplomacy-strategy-for-latin-america-and-the-caribbean/</w:t>
        </w:r>
      </w:hyperlink>
      <w:r w:rsidRPr="00976E44">
        <w:t xml:space="preserve">] Justin </w:t>
      </w:r>
    </w:p>
    <w:p w14:paraId="29FED4FF" w14:textId="77777777" w:rsidR="00877CA7" w:rsidRPr="00976E44" w:rsidRDefault="00877CA7" w:rsidP="00877CA7">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303E05CB" w14:textId="77777777" w:rsidR="00877CA7" w:rsidRPr="00976E44" w:rsidRDefault="00877CA7" w:rsidP="00877CA7">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5670F757" w14:textId="77777777" w:rsidR="00877CA7" w:rsidRPr="00976E44" w:rsidRDefault="00877CA7" w:rsidP="00877CA7">
      <w:pPr>
        <w:rPr>
          <w:sz w:val="16"/>
        </w:rPr>
      </w:pPr>
      <w:r w:rsidRPr="00976E44">
        <w:rPr>
          <w:sz w:val="16"/>
        </w:rPr>
        <w:t>History repeats itself</w:t>
      </w:r>
    </w:p>
    <w:p w14:paraId="46CDA018" w14:textId="77777777" w:rsidR="00877CA7" w:rsidRPr="00976E44" w:rsidRDefault="00877CA7" w:rsidP="00877CA7">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59838A3D" w14:textId="77777777" w:rsidR="00877CA7" w:rsidRPr="00976E44" w:rsidRDefault="00877CA7" w:rsidP="00877CA7">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265B37FA" w14:textId="77777777" w:rsidR="00877CA7" w:rsidRPr="00976E44" w:rsidRDefault="00877CA7" w:rsidP="00877CA7">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147F484A" w14:textId="77777777" w:rsidR="00877CA7" w:rsidRPr="00976E44" w:rsidRDefault="00877CA7" w:rsidP="00877CA7">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720509E2" w14:textId="77777777" w:rsidR="00877CA7" w:rsidRPr="00976E44" w:rsidRDefault="00877CA7" w:rsidP="00877CA7">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46591C7C" w14:textId="77777777" w:rsidR="00877CA7" w:rsidRPr="00976E44" w:rsidRDefault="00877CA7" w:rsidP="00877CA7">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63A6A4C6" w14:textId="77777777" w:rsidR="00877CA7" w:rsidRPr="00976E44" w:rsidRDefault="00877CA7" w:rsidP="00877CA7">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0B0C3712" w14:textId="77777777" w:rsidR="00877CA7" w:rsidRPr="00976E44" w:rsidRDefault="00877CA7" w:rsidP="00877CA7">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6EA959AB" w14:textId="77777777" w:rsidR="00877CA7" w:rsidRPr="00976E44" w:rsidRDefault="00877CA7" w:rsidP="00877CA7">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71E1F4CC" w14:textId="77777777" w:rsidR="00877CA7" w:rsidRPr="00976E44" w:rsidRDefault="00877CA7" w:rsidP="00877CA7">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047923BC" w14:textId="77777777" w:rsidR="00877CA7" w:rsidRPr="00976E44" w:rsidRDefault="00877CA7" w:rsidP="00877CA7">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365C8CE2" w14:textId="77777777" w:rsidR="00877CA7" w:rsidRPr="00976E44" w:rsidRDefault="00877CA7" w:rsidP="00877CA7">
      <w:pPr>
        <w:rPr>
          <w:sz w:val="16"/>
        </w:rPr>
      </w:pPr>
      <w:r w:rsidRPr="00976E44">
        <w:rPr>
          <w:sz w:val="16"/>
        </w:rPr>
        <w:t>A lack of strategy and political will</w:t>
      </w:r>
    </w:p>
    <w:p w14:paraId="17958CAD" w14:textId="77777777" w:rsidR="00877CA7" w:rsidRPr="00976E44" w:rsidRDefault="00877CA7" w:rsidP="00877CA7">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5F4282C4" w14:textId="77777777" w:rsidR="00877CA7" w:rsidRPr="00976E44" w:rsidRDefault="00877CA7" w:rsidP="00877CA7">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159F82B4" w14:textId="77777777" w:rsidR="00877CA7" w:rsidRPr="00976E44" w:rsidRDefault="00877CA7" w:rsidP="00877CA7">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236603A4" w14:textId="77777777" w:rsidR="00877CA7" w:rsidRPr="00976E44" w:rsidRDefault="00877CA7" w:rsidP="00877CA7">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1BA672A9" w14:textId="77777777" w:rsidR="00877CA7" w:rsidRPr="00976E44" w:rsidRDefault="00877CA7" w:rsidP="00877CA7">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5B898D31" w14:textId="77777777" w:rsidR="00877CA7" w:rsidRPr="00976E44" w:rsidRDefault="00877CA7" w:rsidP="00877CA7">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46FA7BCC" w14:textId="77777777" w:rsidR="00877CA7" w:rsidRPr="00976E44" w:rsidRDefault="00877CA7" w:rsidP="00877CA7">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126C29A3" w14:textId="77777777" w:rsidR="00877CA7" w:rsidRPr="00976E44" w:rsidRDefault="00877CA7" w:rsidP="00877CA7">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5A86149A" w14:textId="77777777" w:rsidR="00877CA7" w:rsidRPr="00976E44" w:rsidRDefault="00877CA7" w:rsidP="00877CA7">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64D12F3C" w14:textId="77777777" w:rsidR="00877CA7" w:rsidRPr="00976E44" w:rsidRDefault="00877CA7" w:rsidP="00877CA7">
      <w:pPr>
        <w:rPr>
          <w:sz w:val="16"/>
        </w:rPr>
      </w:pPr>
      <w:r w:rsidRPr="00976E44">
        <w:rPr>
          <w:sz w:val="16"/>
        </w:rPr>
        <w:t>A forward-thinking strategy</w:t>
      </w:r>
    </w:p>
    <w:p w14:paraId="480E0217" w14:textId="77777777" w:rsidR="00877CA7" w:rsidRPr="00976E44" w:rsidRDefault="00877CA7" w:rsidP="00877CA7">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5C72F868" w14:textId="77777777" w:rsidR="00877CA7" w:rsidRPr="00976E44" w:rsidRDefault="00877CA7" w:rsidP="00877CA7">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41B095A2" w14:textId="77777777" w:rsidR="00877CA7" w:rsidRDefault="00877CA7" w:rsidP="00877CA7"/>
    <w:p w14:paraId="2E693840" w14:textId="77777777" w:rsidR="00877CA7" w:rsidRDefault="00877CA7" w:rsidP="00877CA7">
      <w:pPr>
        <w:pStyle w:val="Heading4"/>
        <w:jc w:val="both"/>
        <w:rPr>
          <w:rFonts w:cs="Calibri"/>
        </w:rPr>
      </w:pPr>
      <w:r w:rsidRPr="00976E44">
        <w:rPr>
          <w:rFonts w:cs="Calibri"/>
        </w:rPr>
        <w:t xml:space="preserve">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159FC545" w14:textId="77777777" w:rsidR="00877CA7" w:rsidRPr="00D14C75" w:rsidRDefault="00877CA7" w:rsidP="00877CA7">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10" w:history="1">
        <w:r w:rsidRPr="00F616BA">
          <w:rPr>
            <w:rStyle w:val="Hyperlink"/>
          </w:rPr>
          <w:t>https://wng.org/roundups/china-peddles-influence-with-vaccines-1630687161</w:t>
        </w:r>
      </w:hyperlink>
      <w:r>
        <w:t>] Justin</w:t>
      </w:r>
    </w:p>
    <w:p w14:paraId="2D5FAFA0" w14:textId="77777777" w:rsidR="00877CA7" w:rsidRPr="003C10EC" w:rsidRDefault="00877CA7" w:rsidP="00877CA7">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r w:rsidRPr="003C10EC">
        <w:rPr>
          <w:rStyle w:val="Emphasis"/>
          <w:highlight w:val="green"/>
        </w:rPr>
        <w:t>Sinovac</w:t>
      </w:r>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r w:rsidRPr="003C10EC">
        <w:rPr>
          <w:highlight w:val="green"/>
          <w:u w:val="single"/>
        </w:rPr>
        <w:t>Sinovac</w:t>
      </w:r>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Sinovac doses. </w:t>
      </w:r>
      <w:r w:rsidRPr="003C10EC">
        <w:rPr>
          <w:u w:val="single"/>
        </w:rPr>
        <w:t>The Chinese jab comprises about 80 percent of Brazil’s administered shots.</w:t>
      </w:r>
      <w:r w:rsidRPr="003C10EC">
        <w:rPr>
          <w:sz w:val="16"/>
        </w:rPr>
        <w:t xml:space="preserve"> While developing the Sinovac and Sinopharm shots in 2020, </w:t>
      </w:r>
      <w:r w:rsidRPr="003C10EC">
        <w:rPr>
          <w:highlight w:val="green"/>
          <w:u w:val="single"/>
        </w:rPr>
        <w:t>Beijing offered</w:t>
      </w:r>
      <w:r w:rsidRPr="003C10EC">
        <w:rPr>
          <w:u w:val="single"/>
        </w:rPr>
        <w:t xml:space="preserve"> a </w:t>
      </w:r>
      <w:r w:rsidRPr="00433E03">
        <w:rPr>
          <w:rStyle w:val="Emphasis"/>
          <w:sz w:val="24"/>
          <w:szCs w:val="24"/>
          <w:highlight w:val="green"/>
        </w:rPr>
        <w:t>$1 billion loan to Latin America</w:t>
      </w:r>
      <w:r w:rsidRPr="00433E03">
        <w:rPr>
          <w:rStyle w:val="Emphasis"/>
          <w:sz w:val="24"/>
          <w:szCs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r w:rsidRPr="003C10EC">
        <w:rPr>
          <w:b/>
          <w:bCs/>
          <w:highlight w:val="green"/>
          <w:u w:val="single"/>
        </w:rPr>
        <w:t>Sinovac’s</w:t>
      </w:r>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szCs w:val="24"/>
          <w:highlight w:val="green"/>
        </w:rPr>
        <w:t>everybody</w:t>
      </w:r>
      <w:r w:rsidRPr="00433E03">
        <w:rPr>
          <w:rStyle w:val="Emphasis"/>
          <w:sz w:val="24"/>
          <w:szCs w:val="24"/>
        </w:rPr>
        <w:t xml:space="preserve"> here </w:t>
      </w:r>
      <w:r w:rsidRPr="00433E03">
        <w:rPr>
          <w:rStyle w:val="Emphasis"/>
          <w:sz w:val="24"/>
          <w:szCs w:val="24"/>
          <w:highlight w:val="green"/>
        </w:rPr>
        <w:t>wanted</w:t>
      </w:r>
      <w:r w:rsidRPr="00433E03">
        <w:rPr>
          <w:rStyle w:val="Emphasis"/>
          <w:sz w:val="24"/>
          <w:szCs w:val="24"/>
        </w:rPr>
        <w:t xml:space="preserve"> </w:t>
      </w:r>
      <w:r w:rsidRPr="003C10EC">
        <w:rPr>
          <w:rStyle w:val="Emphasis"/>
        </w:rPr>
        <w:t xml:space="preserve">to get either </w:t>
      </w:r>
      <w:r w:rsidRPr="00433E03">
        <w:rPr>
          <w:rStyle w:val="Emphasis"/>
          <w:sz w:val="24"/>
          <w:szCs w:val="24"/>
          <w:highlight w:val="green"/>
        </w:rPr>
        <w:t>Pfizer or Moderna</w:t>
      </w:r>
      <w:r w:rsidRPr="00433E03">
        <w:rPr>
          <w:rStyle w:val="Emphasis"/>
          <w:sz w:val="24"/>
          <w:szCs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r w:rsidRPr="003C10EC">
        <w:rPr>
          <w:rStyle w:val="Emphasis"/>
          <w:highlight w:val="green"/>
        </w:rPr>
        <w:t>Sinovac</w:t>
      </w:r>
      <w:r w:rsidRPr="003C10EC">
        <w:rPr>
          <w:sz w:val="16"/>
        </w:rPr>
        <w:t xml:space="preserve">.” Officials in Uruguay say </w:t>
      </w:r>
      <w:r w:rsidRPr="003C10EC">
        <w:rPr>
          <w:u w:val="single"/>
        </w:rPr>
        <w:t>Sinovac is helping stop COVID-19 there. While they concluded Sinovac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4AE15282" w14:textId="77777777" w:rsidR="00877CA7" w:rsidRPr="00976E44" w:rsidRDefault="00877CA7" w:rsidP="00877CA7"/>
    <w:p w14:paraId="412726B5" w14:textId="77777777" w:rsidR="00877CA7" w:rsidRPr="00976E44" w:rsidRDefault="00877CA7" w:rsidP="00877CA7">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1604D3A9" w14:textId="77777777" w:rsidR="00877CA7" w:rsidRPr="00976E44" w:rsidRDefault="00877CA7" w:rsidP="00877CA7">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w:t>
      </w:r>
      <w:r>
        <w:t>1</w:t>
      </w:r>
      <w:r w:rsidRPr="00976E44">
        <w:t xml:space="preserve">; </w:t>
      </w:r>
      <w:hyperlink r:id="rId11" w:history="1">
        <w:r w:rsidRPr="00976E44">
          <w:rPr>
            <w:rStyle w:val="Hyperlink"/>
          </w:rPr>
          <w:t>https://scroll.in/article/1000114/in-latin-america-chinese-vaccine-diplomacy-is-directly-challenging-uss-declining-authority</w:t>
        </w:r>
      </w:hyperlink>
      <w:r w:rsidRPr="00976E44">
        <w:t>] Justin</w:t>
      </w:r>
    </w:p>
    <w:p w14:paraId="5238AF11" w14:textId="77777777" w:rsidR="00877CA7" w:rsidRPr="00976E44" w:rsidRDefault="00877CA7" w:rsidP="00877CA7">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63A1139D" w14:textId="77777777" w:rsidR="00877CA7" w:rsidRPr="00976E44" w:rsidRDefault="00877CA7" w:rsidP="00877CA7">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357A5237" w14:textId="77777777" w:rsidR="00877CA7" w:rsidRPr="00976E44" w:rsidRDefault="00877CA7" w:rsidP="00877CA7">
      <w:pPr>
        <w:rPr>
          <w:sz w:val="16"/>
        </w:rPr>
      </w:pPr>
      <w:r w:rsidRPr="00976E44">
        <w:rPr>
          <w:sz w:val="16"/>
        </w:rPr>
        <w:t>During a global vaccine shortage, China has been able to provide 252 million doses to the world. This includes the majority of total doses made available to Latin American countries.</w:t>
      </w:r>
    </w:p>
    <w:p w14:paraId="30B0DC33" w14:textId="77777777" w:rsidR="00877CA7" w:rsidRPr="00976E44" w:rsidRDefault="00877CA7" w:rsidP="00877CA7">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0BFC70AA" w14:textId="77777777" w:rsidR="00877CA7" w:rsidRPr="00976E44" w:rsidRDefault="00877CA7" w:rsidP="00877CA7">
      <w:pPr>
        <w:rPr>
          <w:sz w:val="16"/>
        </w:rPr>
      </w:pPr>
      <w:r w:rsidRPr="00976E44">
        <w:rPr>
          <w:sz w:val="16"/>
        </w:rPr>
        <w:t>As of May, no other country can match this figure. Most countries are focused primarily on achieving their own herd immunity first.</w:t>
      </w:r>
    </w:p>
    <w:p w14:paraId="6E7ADEF4" w14:textId="77777777" w:rsidR="00877CA7" w:rsidRPr="00976E44" w:rsidRDefault="00877CA7" w:rsidP="00877CA7">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7AC8357E" w14:textId="77777777" w:rsidR="00877CA7" w:rsidRPr="00976E44" w:rsidRDefault="00877CA7" w:rsidP="00877CA7">
      <w:pPr>
        <w:rPr>
          <w:u w:val="single"/>
        </w:rPr>
      </w:pPr>
      <w:r w:rsidRPr="00976E44">
        <w:rPr>
          <w:u w:val="single"/>
        </w:rPr>
        <w:t xml:space="preserve">Declining </w:t>
      </w:r>
      <w:r w:rsidRPr="00976E44">
        <w:rPr>
          <w:rStyle w:val="Emphasis"/>
        </w:rPr>
        <w:t>‘Washington Consensus’</w:t>
      </w:r>
    </w:p>
    <w:p w14:paraId="6DB9108A" w14:textId="77777777" w:rsidR="00877CA7" w:rsidRPr="00976E44" w:rsidRDefault="00877CA7" w:rsidP="00877CA7">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6FBC8261" w14:textId="77777777" w:rsidR="00877CA7" w:rsidRPr="00976E44" w:rsidRDefault="00877CA7" w:rsidP="00877CA7">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DE2B402" w14:textId="77777777" w:rsidR="00877CA7" w:rsidRPr="00976E44" w:rsidRDefault="00877CA7" w:rsidP="00877CA7">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6D207270" w14:textId="77777777" w:rsidR="00877CA7" w:rsidRPr="00976E44" w:rsidRDefault="00877CA7" w:rsidP="00877CA7">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10D317FE" w14:textId="77777777" w:rsidR="00877CA7" w:rsidRPr="00976E44" w:rsidRDefault="00877CA7" w:rsidP="00877CA7">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0D4C34EE" w14:textId="77777777" w:rsidR="00877CA7" w:rsidRPr="00976E44" w:rsidRDefault="00877CA7" w:rsidP="00877CA7">
      <w:pPr>
        <w:rPr>
          <w:sz w:val="16"/>
        </w:rPr>
      </w:pPr>
      <w:r w:rsidRPr="00976E44">
        <w:rPr>
          <w:sz w:val="16"/>
        </w:rPr>
        <w:t>Rising Chinese power</w:t>
      </w:r>
    </w:p>
    <w:p w14:paraId="3F975724" w14:textId="77777777" w:rsidR="00877CA7" w:rsidRPr="00976E44" w:rsidRDefault="00877CA7" w:rsidP="00877CA7">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2BF6E143" w14:textId="77777777" w:rsidR="00877CA7" w:rsidRPr="00976E44" w:rsidRDefault="00877CA7" w:rsidP="00877CA7">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392C915F" w14:textId="77777777" w:rsidR="00877CA7" w:rsidRPr="00976E44" w:rsidRDefault="00877CA7" w:rsidP="00877CA7">
      <w:pPr>
        <w:rPr>
          <w:sz w:val="16"/>
        </w:rPr>
      </w:pPr>
      <w:r w:rsidRPr="00976E44">
        <w:rPr>
          <w:sz w:val="16"/>
        </w:rPr>
        <w:t>The US and Chinese tools for economic diplomacy are very similar in practice, yet fundamentally different in philosophy.</w:t>
      </w:r>
    </w:p>
    <w:p w14:paraId="7DD1AEAB" w14:textId="77777777" w:rsidR="00877CA7" w:rsidRPr="00976E44" w:rsidRDefault="00877CA7" w:rsidP="00877CA7">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7026C90F" w14:textId="77777777" w:rsidR="00877CA7" w:rsidRPr="00976E44" w:rsidRDefault="00877CA7" w:rsidP="00877CA7">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1AFC36DE" w14:textId="77777777" w:rsidR="00877CA7" w:rsidRPr="00976E44" w:rsidRDefault="00877CA7" w:rsidP="00877CA7">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8D1A436" w14:textId="77777777" w:rsidR="00877CA7" w:rsidRPr="00976E44" w:rsidRDefault="00877CA7" w:rsidP="00877CA7">
      <w:pPr>
        <w:rPr>
          <w:sz w:val="16"/>
        </w:rPr>
      </w:pPr>
      <w:r w:rsidRPr="00976E44">
        <w:rPr>
          <w:sz w:val="16"/>
        </w:rPr>
        <w:t>Old international order</w:t>
      </w:r>
    </w:p>
    <w:p w14:paraId="7D9582FB" w14:textId="77777777" w:rsidR="00877CA7" w:rsidRPr="00976E44" w:rsidRDefault="00877CA7" w:rsidP="00877CA7">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6BCECF71" w14:textId="77777777" w:rsidR="00877CA7" w:rsidRPr="00976E44" w:rsidRDefault="00877CA7" w:rsidP="00877CA7">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7F9106B" w14:textId="77777777" w:rsidR="00877CA7" w:rsidRPr="00976E44" w:rsidRDefault="00877CA7" w:rsidP="00877CA7">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28F7C824" w14:textId="77777777" w:rsidR="00877CA7" w:rsidRPr="00976E44" w:rsidRDefault="00877CA7" w:rsidP="00877CA7"/>
    <w:p w14:paraId="44C5DCE0" w14:textId="77777777" w:rsidR="00877CA7" w:rsidRPr="00976E44" w:rsidRDefault="00877CA7" w:rsidP="00877CA7">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75B7685F" w14:textId="77777777" w:rsidR="00877CA7" w:rsidRPr="00976E44" w:rsidRDefault="00877CA7" w:rsidP="00877CA7">
      <w:proofErr w:type="spellStart"/>
      <w:r w:rsidRPr="00976E44">
        <w:rPr>
          <w:rStyle w:val="Style13ptBold"/>
        </w:rPr>
        <w:t>Yulis</w:t>
      </w:r>
      <w:proofErr w:type="spellEnd"/>
      <w:r w:rsidRPr="00976E44">
        <w:rPr>
          <w:rStyle w:val="Style13ptBold"/>
        </w:rPr>
        <w:t xml:space="preserve"> 17</w:t>
      </w:r>
      <w:r w:rsidRPr="00976E44">
        <w:t xml:space="preserve"> [Max; Major in PoliSci, Penn Political Review; “In Defense of Liberal Internationalism,” Penn Political Review; 4/8/17; </w:t>
      </w:r>
      <w:hyperlink r:id="rId12" w:history="1">
        <w:r w:rsidRPr="00976E44">
          <w:rPr>
            <w:rStyle w:val="Hyperlink"/>
          </w:rPr>
          <w:t>http://pennpoliticalreview.org/2017/04/in-defense-of-liberal-internationalism/</w:t>
        </w:r>
      </w:hyperlink>
      <w:r w:rsidRPr="00976E44">
        <w:t>] // Re-Cut Justin</w:t>
      </w:r>
    </w:p>
    <w:p w14:paraId="182BED0A" w14:textId="77777777" w:rsidR="00877CA7" w:rsidRPr="00976E44" w:rsidRDefault="00877CA7" w:rsidP="00877CA7">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68315B18" w14:textId="77777777" w:rsidR="00877CA7" w:rsidRPr="00976E44" w:rsidRDefault="00877CA7" w:rsidP="00877CA7">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488085FA" w14:textId="77777777" w:rsidR="00877CA7" w:rsidRPr="00976E44" w:rsidRDefault="00877CA7" w:rsidP="00877CA7">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05A0B4FF" w14:textId="77777777" w:rsidR="00877CA7" w:rsidRPr="00976E44" w:rsidRDefault="00877CA7" w:rsidP="00877CA7"/>
    <w:p w14:paraId="014C40B4" w14:textId="77777777" w:rsidR="00877CA7" w:rsidRPr="00976E44" w:rsidRDefault="00877CA7" w:rsidP="00877CA7">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655AF75B" w14:textId="77777777" w:rsidR="00877CA7" w:rsidRPr="00976E44" w:rsidRDefault="00877CA7" w:rsidP="00877CA7">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3" w:history="1">
        <w:r w:rsidRPr="00976E44">
          <w:rPr>
            <w:rStyle w:val="Hyperlink"/>
          </w:rPr>
          <w:t>https://www.emerald.com/insight/content/doi/10.1108/ITPD-02-2019-003/full/html</w:t>
        </w:r>
      </w:hyperlink>
      <w:r w:rsidRPr="00976E44">
        <w:rPr>
          <w:rStyle w:val="Hyperlink"/>
        </w:rPr>
        <w:t xml:space="preserve"> // Re-Cut Justin</w:t>
      </w:r>
    </w:p>
    <w:p w14:paraId="6DD04037" w14:textId="77777777" w:rsidR="00877CA7" w:rsidRPr="00976E44" w:rsidRDefault="00877CA7" w:rsidP="00877CA7">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693C6155" w14:textId="77777777" w:rsidR="00877CA7" w:rsidRPr="00976E44" w:rsidRDefault="00877CA7" w:rsidP="00877CA7"/>
    <w:p w14:paraId="4C6EF4B0" w14:textId="77777777" w:rsidR="00877CA7" w:rsidRPr="00976E44" w:rsidRDefault="00877CA7" w:rsidP="00877CA7">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57ADD29C" w14:textId="77777777" w:rsidR="00877CA7" w:rsidRPr="00976E44" w:rsidRDefault="00877CA7" w:rsidP="00877CA7">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275A03C" w14:textId="77777777" w:rsidR="00877CA7" w:rsidRPr="00976E44" w:rsidRDefault="00877CA7" w:rsidP="00877CA7">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w:t>
      </w:r>
      <w:proofErr w:type="spellStart"/>
      <w:r w:rsidRPr="00976E44">
        <w:rPr>
          <w:u w:val="single"/>
        </w:rPr>
        <w:t>Edel</w:t>
      </w:r>
      <w:proofErr w:type="spellEnd"/>
      <w:r w:rsidRPr="00976E44">
        <w:rPr>
          <w:u w:val="single"/>
        </w:rPr>
        <w:t xml:space="preserve">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3590F769" w14:textId="77777777" w:rsidR="00877CA7" w:rsidRPr="00976E44" w:rsidRDefault="00877CA7" w:rsidP="00877CA7">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15705A47" w14:textId="77777777" w:rsidR="00877CA7" w:rsidRPr="00976E44" w:rsidRDefault="00877CA7" w:rsidP="00877CA7">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1244152F" w14:textId="77777777" w:rsidR="00877CA7" w:rsidRPr="00976E44" w:rsidRDefault="00877CA7" w:rsidP="00877CA7">
      <w:pPr>
        <w:rPr>
          <w:sz w:val="16"/>
        </w:rPr>
      </w:pPr>
      <w:r w:rsidRPr="00976E44">
        <w:rPr>
          <w:sz w:val="16"/>
        </w:rPr>
        <w:t>GIVE THEM AN INCH…</w:t>
      </w:r>
    </w:p>
    <w:p w14:paraId="58ED792D" w14:textId="77777777" w:rsidR="00877CA7" w:rsidRPr="00976E44" w:rsidRDefault="00877CA7" w:rsidP="00877CA7">
      <w:pPr>
        <w:rPr>
          <w:u w:val="single"/>
        </w:rPr>
      </w:pPr>
      <w:r w:rsidRPr="00976E44">
        <w:rPr>
          <w:sz w:val="16"/>
        </w:rPr>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294E89AB" w14:textId="77777777" w:rsidR="00877CA7" w:rsidRPr="00976E44" w:rsidRDefault="00877CA7" w:rsidP="00877CA7">
      <w:pPr>
        <w:rPr>
          <w:sz w:val="16"/>
        </w:rPr>
      </w:pPr>
      <w:r w:rsidRPr="00976E44">
        <w:rPr>
          <w:sz w:val="16"/>
        </w:rPr>
        <w:t>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45042230" w14:textId="77777777" w:rsidR="00877CA7" w:rsidRPr="00976E44" w:rsidRDefault="00877CA7" w:rsidP="00877CA7">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4AA066B3" w14:textId="77777777" w:rsidR="00877CA7" w:rsidRPr="00976E44" w:rsidRDefault="00877CA7" w:rsidP="00877CA7">
      <w:pPr>
        <w:rPr>
          <w:sz w:val="16"/>
        </w:rPr>
      </w:pPr>
      <w:r w:rsidRPr="00976E44">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0690C403" w14:textId="77777777" w:rsidR="00877CA7" w:rsidRPr="00976E44" w:rsidRDefault="00877CA7" w:rsidP="00877CA7">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03802E4E" w14:textId="0E446ACC" w:rsidR="00877CA7" w:rsidRDefault="00877CA7" w:rsidP="00877CA7"/>
    <w:p w14:paraId="3018ADED" w14:textId="77777777" w:rsidR="00877CA7" w:rsidRPr="008D552A" w:rsidRDefault="00877CA7" w:rsidP="00877CA7">
      <w:pPr>
        <w:pStyle w:val="Heading4"/>
        <w:rPr>
          <w:rFonts w:cs="Calibri"/>
        </w:rPr>
      </w:pPr>
      <w:r w:rsidRPr="008D552A">
        <w:rPr>
          <w:rFonts w:cs="Calibri"/>
        </w:rPr>
        <w:t xml:space="preserve">Liberalism isn’t </w:t>
      </w:r>
      <w:r w:rsidRPr="008D552A">
        <w:rPr>
          <w:rFonts w:cs="Calibri"/>
          <w:u w:val="single"/>
        </w:rPr>
        <w:t>perfect</w:t>
      </w:r>
      <w:r w:rsidRPr="008D552A">
        <w:rPr>
          <w:rFonts w:cs="Calibri"/>
        </w:rPr>
        <w:t xml:space="preserve">, but it’s the </w:t>
      </w:r>
      <w:r>
        <w:rPr>
          <w:rFonts w:cs="Calibri"/>
          <w:u w:val="single"/>
        </w:rPr>
        <w:t>best</w:t>
      </w:r>
      <w:r w:rsidRPr="008D552A">
        <w:rPr>
          <w:rFonts w:cs="Calibri"/>
        </w:rPr>
        <w:t xml:space="preserve"> </w:t>
      </w:r>
      <w:r w:rsidRPr="008D552A">
        <w:rPr>
          <w:rFonts w:cs="Calibri"/>
          <w:u w:val="single"/>
        </w:rPr>
        <w:t>organizing power</w:t>
      </w:r>
      <w:r w:rsidRPr="008D552A">
        <w:rPr>
          <w:rFonts w:cs="Calibri"/>
        </w:rPr>
        <w:t xml:space="preserve"> for </w:t>
      </w:r>
      <w:r w:rsidRPr="008D552A">
        <w:rPr>
          <w:rFonts w:cs="Calibri"/>
          <w:u w:val="single"/>
        </w:rPr>
        <w:t>radical change</w:t>
      </w:r>
      <w:r>
        <w:rPr>
          <w:rFonts w:cs="Calibri"/>
        </w:rPr>
        <w:t>---</w:t>
      </w:r>
      <w:r w:rsidRPr="008D552A">
        <w:rPr>
          <w:rFonts w:cs="Calibri"/>
        </w:rPr>
        <w:t xml:space="preserve">any alt throws </w:t>
      </w:r>
      <w:r w:rsidRPr="008D552A">
        <w:rPr>
          <w:rFonts w:cs="Calibri"/>
          <w:u w:val="single"/>
        </w:rPr>
        <w:t>years</w:t>
      </w:r>
      <w:r w:rsidRPr="008D552A">
        <w:rPr>
          <w:rFonts w:cs="Calibri"/>
        </w:rPr>
        <w:t xml:space="preserve"> of change </w:t>
      </w:r>
      <w:r w:rsidRPr="008D552A">
        <w:rPr>
          <w:rFonts w:cs="Calibri"/>
          <w:u w:val="single"/>
        </w:rPr>
        <w:t>out the window</w:t>
      </w:r>
      <w:r w:rsidRPr="008D552A">
        <w:rPr>
          <w:rFonts w:cs="Calibri"/>
        </w:rPr>
        <w:t xml:space="preserve"> and leaves </w:t>
      </w:r>
      <w:r w:rsidRPr="008D552A">
        <w:rPr>
          <w:rFonts w:cs="Calibri"/>
          <w:u w:val="single"/>
        </w:rPr>
        <w:t>no check</w:t>
      </w:r>
      <w:r w:rsidRPr="008D552A">
        <w:rPr>
          <w:rFonts w:cs="Calibri"/>
        </w:rPr>
        <w:t xml:space="preserve"> on </w:t>
      </w:r>
      <w:r>
        <w:rPr>
          <w:rFonts w:cs="Calibri"/>
        </w:rPr>
        <w:t>fascism.</w:t>
      </w:r>
    </w:p>
    <w:p w14:paraId="3DD5330A" w14:textId="77777777" w:rsidR="00877CA7" w:rsidRPr="008D552A" w:rsidRDefault="00877CA7" w:rsidP="00877CA7">
      <w:pPr>
        <w:rPr>
          <w:szCs w:val="16"/>
        </w:rPr>
      </w:pPr>
      <w:r w:rsidRPr="008D552A">
        <w:rPr>
          <w:szCs w:val="16"/>
        </w:rPr>
        <w:t>--</w:t>
      </w:r>
      <w:r>
        <w:rPr>
          <w:szCs w:val="16"/>
        </w:rPr>
        <w:t>-</w:t>
      </w:r>
      <w:r w:rsidRPr="008D552A">
        <w:rPr>
          <w:szCs w:val="16"/>
        </w:rPr>
        <w:t>debate is a product of liberalism—so any value they see in deliberating proves liberalism can counter its own excesses</w:t>
      </w:r>
    </w:p>
    <w:p w14:paraId="3713ED96" w14:textId="77777777" w:rsidR="00877CA7" w:rsidRPr="008D552A" w:rsidRDefault="00877CA7" w:rsidP="00877CA7">
      <w:r w:rsidRPr="008D552A">
        <w:rPr>
          <w:rStyle w:val="Style13ptBold"/>
        </w:rPr>
        <w:t>Isaac 18</w:t>
      </w:r>
      <w:r w:rsidRPr="008D552A">
        <w:t>—James</w:t>
      </w:r>
      <w:r>
        <w:t xml:space="preserve"> </w:t>
      </w:r>
      <w:r w:rsidRPr="008D552A">
        <w:t>Rudy Professor of Political Science at Indiana University, Bloomington (Jeffrey, “Putting Liberal Democracy First,” Dissent, Volume 65, Number 2, Spring 2018, pp. 151-159</w:t>
      </w:r>
      <w:r>
        <w:t>) Re-Cut Justin</w:t>
      </w:r>
    </w:p>
    <w:p w14:paraId="128E5D00" w14:textId="77777777" w:rsidR="00877CA7" w:rsidRPr="00EF0FE5" w:rsidRDefault="00877CA7" w:rsidP="00877CA7">
      <w:pPr>
        <w:rPr>
          <w:sz w:val="10"/>
        </w:rPr>
      </w:pPr>
      <w:r w:rsidRPr="00EF0FE5">
        <w:rPr>
          <w:sz w:val="10"/>
        </w:rPr>
        <w:t xml:space="preserve">Those of us who consider ourselves “left </w:t>
      </w:r>
      <w:r w:rsidRPr="00DE6DA3">
        <w:rPr>
          <w:rStyle w:val="StyleUnderline"/>
        </w:rPr>
        <w:t>liberals</w:t>
      </w:r>
      <w:r w:rsidRPr="00EF0FE5">
        <w:rPr>
          <w:sz w:val="10"/>
        </w:rPr>
        <w:t xml:space="preserve">” </w:t>
      </w:r>
      <w:r w:rsidRPr="00DE6DA3">
        <w:rPr>
          <w:rStyle w:val="StyleUnderline"/>
        </w:rPr>
        <w:t xml:space="preserve">have expressed particular alarm about the </w:t>
      </w:r>
      <w:r w:rsidRPr="00DE6DA3">
        <w:rPr>
          <w:rStyle w:val="Emphasis"/>
        </w:rPr>
        <w:t>symbolic</w:t>
      </w:r>
      <w:r w:rsidRPr="00DE6DA3">
        <w:rPr>
          <w:rStyle w:val="StyleUnderline"/>
        </w:rPr>
        <w:t xml:space="preserve"> and </w:t>
      </w:r>
      <w:r w:rsidRPr="00DE6DA3">
        <w:rPr>
          <w:rStyle w:val="Emphasis"/>
        </w:rPr>
        <w:t>practical dangers</w:t>
      </w:r>
      <w:r w:rsidRPr="00DE6DA3">
        <w:rPr>
          <w:rStyle w:val="StyleUnderline"/>
        </w:rPr>
        <w:t xml:space="preserve"> posed by leaders such as</w:t>
      </w:r>
      <w:r w:rsidRPr="00EF0FE5">
        <w:rPr>
          <w:sz w:val="10"/>
        </w:rPr>
        <w:t xml:space="preserve"> Donald </w:t>
      </w:r>
      <w:r w:rsidRPr="00DE6DA3">
        <w:rPr>
          <w:rStyle w:val="Emphasis"/>
        </w:rPr>
        <w:t>Trump</w:t>
      </w:r>
      <w:r w:rsidRPr="00DE6DA3">
        <w:rPr>
          <w:rStyle w:val="StyleUnderline"/>
        </w:rPr>
        <w:t xml:space="preserve"> and his </w:t>
      </w:r>
      <w:r w:rsidRPr="00DE6DA3">
        <w:rPr>
          <w:rStyle w:val="Emphasis"/>
        </w:rPr>
        <w:t>supp</w:t>
      </w:r>
      <w:r w:rsidRPr="008D552A">
        <w:rPr>
          <w:rStyle w:val="Emphasis"/>
        </w:rPr>
        <w:t>orters</w:t>
      </w:r>
      <w:r w:rsidRPr="00EF0FE5">
        <w:rPr>
          <w:sz w:val="10"/>
        </w:rPr>
        <w:t xml:space="preserve">. To name but a few: mass </w:t>
      </w:r>
      <w:r w:rsidRPr="008D552A">
        <w:rPr>
          <w:rStyle w:val="StyleUnderline"/>
        </w:rPr>
        <w:t>rallies denouncing “the liberal media”; inciting and sometimes enacting violence against critics or protestors</w:t>
      </w:r>
      <w:r w:rsidRPr="00EF0FE5">
        <w:rPr>
          <w:sz w:val="10"/>
        </w:rPr>
        <w:t xml:space="preserve">; calling for the imprisonment of political adversaries; </w:t>
      </w:r>
      <w:r w:rsidRPr="008D552A">
        <w:rPr>
          <w:rStyle w:val="StyleUnderline"/>
        </w:rPr>
        <w:t>racist and xenophobic rhetoric</w:t>
      </w:r>
      <w:r w:rsidRPr="00EF0FE5">
        <w:rPr>
          <w:sz w:val="10"/>
        </w:rPr>
        <w:t xml:space="preserve"> invoked to support Muslim bans, border walls, and mass deportations; </w:t>
      </w:r>
      <w:r w:rsidRPr="008D552A">
        <w:rPr>
          <w:rStyle w:val="StyleUnderline"/>
        </w:rPr>
        <w:t>conspiracy-mongering attacks on career civil servants</w:t>
      </w:r>
      <w:r w:rsidRPr="00EF0FE5">
        <w:rPr>
          <w:sz w:val="10"/>
        </w:rPr>
        <w:t xml:space="preserve"> as agents of “the deep state,” </w:t>
      </w:r>
      <w:r w:rsidRPr="008D552A">
        <w:rPr>
          <w:rStyle w:val="StyleUnderline"/>
        </w:rPr>
        <w:t>and</w:t>
      </w:r>
      <w:r w:rsidRPr="00EF0FE5">
        <w:rPr>
          <w:sz w:val="10"/>
        </w:rPr>
        <w:t xml:space="preserve"> on </w:t>
      </w:r>
      <w:r w:rsidRPr="008D552A">
        <w:rPr>
          <w:rStyle w:val="StyleUnderline"/>
        </w:rPr>
        <w:t>journalists</w:t>
      </w:r>
      <w:r w:rsidRPr="00EF0FE5">
        <w:rPr>
          <w:sz w:val="10"/>
        </w:rPr>
        <w:t xml:space="preserve"> as “</w:t>
      </w:r>
      <w:proofErr w:type="spellStart"/>
      <w:r w:rsidRPr="00EF0FE5">
        <w:rPr>
          <w:sz w:val="10"/>
        </w:rPr>
        <w:t>enem</w:t>
      </w:r>
      <w:proofErr w:type="spellEnd"/>
      <w:r w:rsidRPr="00EF0FE5">
        <w:rPr>
          <w:sz w:val="10"/>
        </w:rPr>
        <w:t xml:space="preserve">[ies] of the American people”; </w:t>
      </w:r>
      <w:r w:rsidRPr="008D552A">
        <w:rPr>
          <w:rStyle w:val="StyleUnderline"/>
        </w:rPr>
        <w:t>and orchestrated campaigns of lying and disinformation</w:t>
      </w:r>
      <w:r w:rsidRPr="00EF0FE5">
        <w:rPr>
          <w:sz w:val="10"/>
        </w:rPr>
        <w:t xml:space="preserve"> under the banner of speaking “truth” directly to the people and opposing “fake news.” In many ways, </w:t>
      </w:r>
      <w:r w:rsidRPr="008D552A">
        <w:rPr>
          <w:rStyle w:val="StyleUnderline"/>
        </w:rPr>
        <w:t xml:space="preserve">these tactics and actions are </w:t>
      </w:r>
      <w:r w:rsidRPr="008D552A">
        <w:rPr>
          <w:rStyle w:val="Emphasis"/>
        </w:rPr>
        <w:t>all too reminiscent</w:t>
      </w:r>
      <w:r w:rsidRPr="008D552A">
        <w:rPr>
          <w:rStyle w:val="StyleUnderline"/>
        </w:rPr>
        <w:t xml:space="preserve"> of</w:t>
      </w:r>
      <w:r w:rsidRPr="00EF0FE5">
        <w:rPr>
          <w:sz w:val="10"/>
        </w:rPr>
        <w:t xml:space="preserve"> the “origins of </w:t>
      </w:r>
      <w:r w:rsidRPr="008D552A">
        <w:rPr>
          <w:rStyle w:val="Emphasis"/>
        </w:rPr>
        <w:t>totalitarianism</w:t>
      </w:r>
      <w:r w:rsidRPr="00EF0FE5">
        <w:rPr>
          <w:sz w:val="10"/>
        </w:rPr>
        <w:t xml:space="preserve">” discussed by Hannah Arendt in her 1951 classic of that title. To note this is not to deny the profound differences between the global crises of 1914–1945 and today. But it is to register profound fear for the future of liberal democracy. </w:t>
      </w:r>
      <w:r w:rsidRPr="002F2726">
        <w:rPr>
          <w:rStyle w:val="StyleUnderline"/>
        </w:rPr>
        <w:t>Colleagues</w:t>
      </w:r>
      <w:r w:rsidRPr="00EF0FE5">
        <w:rPr>
          <w:sz w:val="10"/>
        </w:rPr>
        <w:t xml:space="preserve"> further to my left </w:t>
      </w:r>
      <w:r w:rsidRPr="002F2726">
        <w:rPr>
          <w:rStyle w:val="StyleUnderline"/>
        </w:rPr>
        <w:t xml:space="preserve">have been </w:t>
      </w:r>
      <w:r w:rsidRPr="002F2726">
        <w:rPr>
          <w:rStyle w:val="Emphasis"/>
        </w:rPr>
        <w:t>critical</w:t>
      </w:r>
      <w:r w:rsidRPr="00EF0FE5">
        <w:rPr>
          <w:sz w:val="10"/>
        </w:rPr>
        <w:t xml:space="preserve">, sometimes harshly, </w:t>
      </w:r>
      <w:r w:rsidRPr="002F2726">
        <w:rPr>
          <w:rStyle w:val="StyleUnderline"/>
        </w:rPr>
        <w:t xml:space="preserve">of this liberal response. They insist that Trump is </w:t>
      </w:r>
      <w:r w:rsidRPr="002F2726">
        <w:rPr>
          <w:rStyle w:val="Emphasis"/>
        </w:rPr>
        <w:t>not quite so dangerous</w:t>
      </w:r>
      <w:r w:rsidRPr="002F2726">
        <w:rPr>
          <w:rStyle w:val="StyleUnderline"/>
        </w:rPr>
        <w:t xml:space="preserve">, and that the dangers he does pose are largely expressions of </w:t>
      </w:r>
      <w:r w:rsidRPr="002F2726">
        <w:rPr>
          <w:rStyle w:val="Emphasis"/>
        </w:rPr>
        <w:t>deeper tendencies of neoliberalism</w:t>
      </w:r>
      <w:r w:rsidRPr="002F2726">
        <w:rPr>
          <w:rStyle w:val="StyleUnderline"/>
        </w:rPr>
        <w:t xml:space="preserve"> that require </w:t>
      </w:r>
      <w:r w:rsidRPr="002F2726">
        <w:rPr>
          <w:rStyle w:val="Emphasis"/>
        </w:rPr>
        <w:t>more fundamental challenge</w:t>
      </w:r>
      <w:r w:rsidRPr="002F2726">
        <w:rPr>
          <w:rStyle w:val="StyleUnderline"/>
        </w:rPr>
        <w:t xml:space="preserve">. It thus makes little sense, they argue, for the left to reflexively defend liberal democracy— </w:t>
      </w:r>
      <w:r w:rsidRPr="002F2726">
        <w:rPr>
          <w:rStyle w:val="Emphasis"/>
        </w:rPr>
        <w:t>liberal democracy itself</w:t>
      </w:r>
      <w:r w:rsidRPr="002F2726">
        <w:rPr>
          <w:rStyle w:val="StyleUnderline"/>
        </w:rPr>
        <w:t xml:space="preserve"> is the problem</w:t>
      </w:r>
      <w:r w:rsidRPr="008D552A">
        <w:rPr>
          <w:rStyle w:val="StyleUnderline"/>
        </w:rPr>
        <w:t xml:space="preserve">, and the solution is its </w:t>
      </w:r>
      <w:r w:rsidRPr="008D552A">
        <w:rPr>
          <w:rStyle w:val="Emphasis"/>
        </w:rPr>
        <w:t>transformation</w:t>
      </w:r>
      <w:r w:rsidRPr="00EF0FE5">
        <w:rPr>
          <w:sz w:val="10"/>
        </w:rPr>
        <w:t xml:space="preserve">. While tactically these arguments track the 2016 debates between supporters of Hillary Clinton and Bernie Sanders, they also run deeper. Some on the left—whether enthusiastic Bernie supporters, or unenthusiastic supporters who nonetheless saw his candidacy as an opening—reviled Clinton for her neoliberalism, and could not bring themselves to vote for her even once she won the Democratic nomination. They argued that the threat posed by Trump was overstated since both parties are oligarchical and capitalist (they are), and thus essentially similar (they are not). </w:t>
      </w:r>
      <w:r w:rsidRPr="008D552A">
        <w:rPr>
          <w:rStyle w:val="StyleUnderline"/>
        </w:rPr>
        <w:t xml:space="preserve">This contingent believed that the real danger is </w:t>
      </w:r>
      <w:r w:rsidRPr="008D552A">
        <w:rPr>
          <w:rStyle w:val="Emphasis"/>
        </w:rPr>
        <w:t>not Trumpism</w:t>
      </w:r>
      <w:r w:rsidRPr="008D552A">
        <w:rPr>
          <w:rStyle w:val="StyleUnderline"/>
        </w:rPr>
        <w:t xml:space="preserve"> but the corruption, hypocrisy, inequality, and violence </w:t>
      </w:r>
      <w:r w:rsidRPr="008D552A">
        <w:rPr>
          <w:rStyle w:val="Emphasis"/>
        </w:rPr>
        <w:t>plaguing liberal democracy itself</w:t>
      </w:r>
      <w:r w:rsidRPr="00EF0FE5">
        <w:rPr>
          <w:sz w:val="10"/>
        </w:rPr>
        <w:t xml:space="preserve">. To be clear, the majority of Sanders supporters did vote for Clinton in the general election. Moreover, I have no interest in “blaming” people with such convictions for Clinton’s defeat, however they voted (and in a liberal democracy each individual has the fundamental right to vote as he or she chooses). Further, many Sanders activists have been involved in important long-term organizing efforts that are in no way reducible to the terms of a single election. At the same time, in the debates about the election and since Trump’s inauguration, there have been serious differences of opinion between those who are greatly alarmed by Trumpism and who regard the defense of liberal democracy as an urgent imperative, and those who regard it as nothing more than a symptom of a deeper and more fundamental crisis. “Socialism or barbarism” is a slogan rarely heard. But something like it seems to represent the logic of an anti-liberal position with real traction on the left. It is important to acknowledge that </w:t>
      </w:r>
      <w:r w:rsidRPr="00EF0FE5">
        <w:rPr>
          <w:rStyle w:val="StyleUnderline"/>
        </w:rPr>
        <w:t xml:space="preserve">what we call “liberal democracy” is a </w:t>
      </w:r>
      <w:r w:rsidRPr="00EF0FE5">
        <w:rPr>
          <w:rStyle w:val="Emphasis"/>
        </w:rPr>
        <w:t>complex</w:t>
      </w:r>
      <w:r w:rsidRPr="00EF0FE5">
        <w:rPr>
          <w:rStyle w:val="StyleUnderline"/>
        </w:rPr>
        <w:t xml:space="preserve">, </w:t>
      </w:r>
      <w:r w:rsidRPr="00EF0FE5">
        <w:rPr>
          <w:rStyle w:val="Emphasis"/>
        </w:rPr>
        <w:t>novel</w:t>
      </w:r>
      <w:r w:rsidRPr="00EF0FE5">
        <w:rPr>
          <w:rStyle w:val="StyleUnderline"/>
        </w:rPr>
        <w:t xml:space="preserve">, </w:t>
      </w:r>
      <w:r w:rsidRPr="00EF0FE5">
        <w:rPr>
          <w:rStyle w:val="Emphasis"/>
        </w:rPr>
        <w:t>imperfect</w:t>
      </w:r>
      <w:r w:rsidRPr="00EF0FE5">
        <w:rPr>
          <w:rStyle w:val="StyleUnderline"/>
        </w:rPr>
        <w:t xml:space="preserve">, and </w:t>
      </w:r>
      <w:r w:rsidRPr="00EF0FE5">
        <w:rPr>
          <w:rStyle w:val="Emphasis"/>
        </w:rPr>
        <w:t>ultimately fragile form of politics</w:t>
      </w:r>
      <w:r w:rsidRPr="00EF0FE5">
        <w:rPr>
          <w:sz w:val="10"/>
        </w:rPr>
        <w:t xml:space="preserve">, created after the Second World War </w:t>
      </w:r>
      <w:r w:rsidRPr="00EF0FE5">
        <w:rPr>
          <w:rStyle w:val="StyleUnderline"/>
        </w:rPr>
        <w:t xml:space="preserve">through an accommodation between liberalism and democracy that was </w:t>
      </w:r>
      <w:r w:rsidRPr="00EF0FE5">
        <w:rPr>
          <w:rStyle w:val="Emphasis"/>
        </w:rPr>
        <w:t>neither inevitable nor innocent</w:t>
      </w:r>
      <w:r w:rsidRPr="00EF0FE5">
        <w:rPr>
          <w:sz w:val="10"/>
        </w:rPr>
        <w:t xml:space="preserve">. It required the </w:t>
      </w:r>
      <w:proofErr w:type="spellStart"/>
      <w:r w:rsidRPr="00EF0FE5">
        <w:rPr>
          <w:sz w:val="10"/>
        </w:rPr>
        <w:t>buyin</w:t>
      </w:r>
      <w:proofErr w:type="spellEnd"/>
      <w:r w:rsidRPr="00EF0FE5">
        <w:rPr>
          <w:sz w:val="10"/>
        </w:rPr>
        <w:t xml:space="preserve"> of social democratic and Christian democratic movements and parties; it relied on the unique conditions of postwar growth, class compromise, and Cold War “vital center” anticommunism; and </w:t>
      </w:r>
      <w:r w:rsidRPr="008D552A">
        <w:rPr>
          <w:rStyle w:val="StyleUnderline"/>
        </w:rPr>
        <w:t xml:space="preserve">it </w:t>
      </w:r>
      <w:r w:rsidRPr="008D552A">
        <w:rPr>
          <w:rStyle w:val="Emphasis"/>
        </w:rPr>
        <w:t>incorporated from the start</w:t>
      </w:r>
      <w:r w:rsidRPr="008D552A">
        <w:rPr>
          <w:rStyle w:val="StyleUnderline"/>
        </w:rPr>
        <w:t xml:space="preserve"> some profoundly illiberal policy commitments</w:t>
      </w:r>
      <w:r w:rsidRPr="00EF0FE5">
        <w:rPr>
          <w:sz w:val="10"/>
        </w:rPr>
        <w:t xml:space="preserve"> (</w:t>
      </w:r>
      <w:r w:rsidRPr="008D552A">
        <w:rPr>
          <w:rStyle w:val="StyleUnderline"/>
        </w:rPr>
        <w:t xml:space="preserve">the </w:t>
      </w:r>
      <w:r w:rsidRPr="008D552A">
        <w:rPr>
          <w:rStyle w:val="Emphasis"/>
        </w:rPr>
        <w:t>national security state</w:t>
      </w:r>
      <w:r w:rsidRPr="008D552A">
        <w:rPr>
          <w:rStyle w:val="StyleUnderline"/>
        </w:rPr>
        <w:t xml:space="preserve">, </w:t>
      </w:r>
      <w:r w:rsidRPr="008D552A">
        <w:rPr>
          <w:rStyle w:val="Emphasis"/>
        </w:rPr>
        <w:t>post-colonial counter-insurgency</w:t>
      </w:r>
      <w:r w:rsidRPr="008D552A">
        <w:rPr>
          <w:rStyle w:val="StyleUnderline"/>
        </w:rPr>
        <w:t xml:space="preserve">, an </w:t>
      </w:r>
      <w:r w:rsidRPr="008D552A">
        <w:rPr>
          <w:rStyle w:val="Emphasis"/>
        </w:rPr>
        <w:t>uncritical embrace</w:t>
      </w:r>
      <w:r w:rsidRPr="008D552A">
        <w:rPr>
          <w:rStyle w:val="StyleUnderline"/>
        </w:rPr>
        <w:t xml:space="preserve"> of “modernization,” and </w:t>
      </w:r>
      <w:r w:rsidRPr="008D552A">
        <w:rPr>
          <w:rStyle w:val="Emphasis"/>
        </w:rPr>
        <w:t>compromises with racial</w:t>
      </w:r>
      <w:r w:rsidRPr="008D552A">
        <w:rPr>
          <w:rStyle w:val="StyleUnderline"/>
        </w:rPr>
        <w:t xml:space="preserve"> and </w:t>
      </w:r>
      <w:r w:rsidRPr="008D552A">
        <w:rPr>
          <w:rStyle w:val="Emphasis"/>
        </w:rPr>
        <w:t>gender inequality</w:t>
      </w:r>
      <w:r w:rsidRPr="008D552A">
        <w:rPr>
          <w:rStyle w:val="StyleUnderline"/>
        </w:rPr>
        <w:t>, to name a few</w:t>
      </w:r>
      <w:r w:rsidRPr="00EF0FE5">
        <w:rPr>
          <w:sz w:val="10"/>
        </w:rPr>
        <w:t xml:space="preserve">). </w:t>
      </w:r>
      <w:r w:rsidRPr="008D552A">
        <w:rPr>
          <w:rStyle w:val="StyleUnderline"/>
        </w:rPr>
        <w:t xml:space="preserve">This regime was </w:t>
      </w:r>
      <w:r w:rsidRPr="008D552A">
        <w:rPr>
          <w:rStyle w:val="Emphasis"/>
        </w:rPr>
        <w:t>flawed from the start</w:t>
      </w:r>
      <w:r w:rsidRPr="00EF0FE5">
        <w:rPr>
          <w:sz w:val="10"/>
        </w:rPr>
        <w:t xml:space="preserve">: it was already in crisis by 1965, and much of the politics of the past sixty years can be seen as an intensification of this crisis. Such an arrangement hardly represents a “riddle of history solved.” </w:t>
      </w:r>
      <w:r w:rsidRPr="00DE6DA3">
        <w:rPr>
          <w:rStyle w:val="StyleUnderline"/>
        </w:rPr>
        <w:t xml:space="preserve">Yet </w:t>
      </w:r>
      <w:r w:rsidRPr="004A3C03">
        <w:rPr>
          <w:rStyle w:val="StyleUnderline"/>
          <w:highlight w:val="green"/>
        </w:rPr>
        <w:t xml:space="preserve">liberal </w:t>
      </w:r>
      <w:r w:rsidRPr="00EF0FE5">
        <w:rPr>
          <w:rStyle w:val="StyleUnderline"/>
        </w:rPr>
        <w:t>democracy</w:t>
      </w:r>
      <w:r w:rsidRPr="002F2726">
        <w:rPr>
          <w:rStyle w:val="StyleUnderline"/>
        </w:rPr>
        <w:t>—</w:t>
      </w:r>
      <w:r w:rsidRPr="002F2726">
        <w:rPr>
          <w:rStyle w:val="Emphasis"/>
        </w:rPr>
        <w:t>in spite of its corruptions</w:t>
      </w:r>
      <w:r w:rsidRPr="002F2726">
        <w:rPr>
          <w:rStyle w:val="StyleUnderline"/>
        </w:rPr>
        <w:t xml:space="preserve">, </w:t>
      </w:r>
      <w:r w:rsidRPr="002F2726">
        <w:rPr>
          <w:rStyle w:val="Emphasis"/>
        </w:rPr>
        <w:t>failings</w:t>
      </w:r>
      <w:r w:rsidRPr="002F2726">
        <w:rPr>
          <w:rStyle w:val="StyleUnderline"/>
        </w:rPr>
        <w:t xml:space="preserve">, and </w:t>
      </w:r>
      <w:r w:rsidRPr="002F2726">
        <w:rPr>
          <w:rStyle w:val="Emphasis"/>
        </w:rPr>
        <w:t>complicity with injustice</w:t>
      </w:r>
      <w:r w:rsidRPr="008D552A">
        <w:rPr>
          <w:rStyle w:val="StyleUnderline"/>
        </w:rPr>
        <w:t>—</w:t>
      </w:r>
      <w:r w:rsidRPr="004A3C03">
        <w:rPr>
          <w:rStyle w:val="StyleUnderline"/>
          <w:highlight w:val="green"/>
        </w:rPr>
        <w:t xml:space="preserve">represents </w:t>
      </w:r>
      <w:r w:rsidRPr="00EF0FE5">
        <w:rPr>
          <w:rStyle w:val="StyleUnderline"/>
        </w:rPr>
        <w:t xml:space="preserve">the </w:t>
      </w:r>
      <w:r w:rsidRPr="00EF0FE5">
        <w:rPr>
          <w:rStyle w:val="Emphasis"/>
        </w:rPr>
        <w:t xml:space="preserve">most </w:t>
      </w:r>
      <w:r w:rsidRPr="004A3C03">
        <w:rPr>
          <w:rStyle w:val="Emphasis"/>
          <w:highlight w:val="green"/>
        </w:rPr>
        <w:t>practical</w:t>
      </w:r>
      <w:r w:rsidRPr="008D552A">
        <w:rPr>
          <w:rStyle w:val="StyleUnderline"/>
        </w:rPr>
        <w:t xml:space="preserve"> and </w:t>
      </w:r>
      <w:r w:rsidRPr="008D552A">
        <w:rPr>
          <w:rStyle w:val="Emphasis"/>
        </w:rPr>
        <w:t xml:space="preserve">normatively legitimate </w:t>
      </w:r>
      <w:r w:rsidRPr="00EF0FE5">
        <w:rPr>
          <w:rStyle w:val="Emphasis"/>
        </w:rPr>
        <w:t xml:space="preserve">way of </w:t>
      </w:r>
      <w:r w:rsidRPr="004A3C03">
        <w:rPr>
          <w:rStyle w:val="Emphasis"/>
          <w:highlight w:val="green"/>
        </w:rPr>
        <w:t>organizing</w:t>
      </w:r>
      <w:r w:rsidRPr="008D552A">
        <w:rPr>
          <w:rStyle w:val="Emphasis"/>
        </w:rPr>
        <w:t xml:space="preserve"> political </w:t>
      </w:r>
      <w:r w:rsidRPr="00EF0FE5">
        <w:rPr>
          <w:rStyle w:val="Emphasis"/>
        </w:rPr>
        <w:t>power</w:t>
      </w:r>
      <w:r w:rsidRPr="008D552A">
        <w:rPr>
          <w:rStyle w:val="StyleUnderline"/>
        </w:rPr>
        <w:t xml:space="preserve"> at the </w:t>
      </w:r>
      <w:r w:rsidRPr="008D552A">
        <w:rPr>
          <w:rStyle w:val="Emphasis"/>
        </w:rPr>
        <w:t>level of the nation-state</w:t>
      </w:r>
      <w:r w:rsidRPr="008D552A">
        <w:rPr>
          <w:rStyle w:val="StyleUnderline"/>
        </w:rPr>
        <w:t xml:space="preserve">. And </w:t>
      </w:r>
      <w:r w:rsidRPr="004A3C03">
        <w:rPr>
          <w:rStyle w:val="Emphasis"/>
          <w:highlight w:val="green"/>
        </w:rPr>
        <w:t xml:space="preserve">every </w:t>
      </w:r>
      <w:r w:rsidRPr="00EF0FE5">
        <w:rPr>
          <w:rStyle w:val="Emphasis"/>
        </w:rPr>
        <w:t>effort to install an</w:t>
      </w:r>
      <w:r w:rsidRPr="004A3C03">
        <w:rPr>
          <w:rStyle w:val="Emphasis"/>
          <w:highlight w:val="green"/>
        </w:rPr>
        <w:t xml:space="preserve"> alt</w:t>
      </w:r>
      <w:r w:rsidRPr="00EF0FE5">
        <w:rPr>
          <w:rStyle w:val="Emphasis"/>
        </w:rPr>
        <w:t xml:space="preserve">ernative has </w:t>
      </w:r>
      <w:r w:rsidRPr="004A3C03">
        <w:rPr>
          <w:rStyle w:val="Emphasis"/>
          <w:highlight w:val="green"/>
        </w:rPr>
        <w:t>resulted in disaster</w:t>
      </w:r>
      <w:r w:rsidRPr="00EF0FE5">
        <w:rPr>
          <w:sz w:val="10"/>
        </w:rPr>
        <w:t xml:space="preserve">. </w:t>
      </w:r>
      <w:r w:rsidRPr="008D552A">
        <w:rPr>
          <w:rStyle w:val="StyleUnderline"/>
        </w:rPr>
        <w:t xml:space="preserve">Liberal democracy is both </w:t>
      </w:r>
      <w:r w:rsidRPr="008D552A">
        <w:rPr>
          <w:rStyle w:val="Emphasis"/>
        </w:rPr>
        <w:t>limited</w:t>
      </w:r>
      <w:r w:rsidRPr="008D552A">
        <w:rPr>
          <w:rStyle w:val="StyleUnderline"/>
        </w:rPr>
        <w:t xml:space="preserve"> and </w:t>
      </w:r>
      <w:r w:rsidRPr="008D552A">
        <w:rPr>
          <w:rStyle w:val="Emphasis"/>
        </w:rPr>
        <w:t>precarious</w:t>
      </w:r>
      <w:r w:rsidRPr="00EF0FE5">
        <w:rPr>
          <w:sz w:val="10"/>
        </w:rPr>
        <w:t xml:space="preserve">. And simple appeals to liberal values are insufficient, either to defend liberal democracy under siege, or to further advance the causes of social justice and deepen democracy. For this reason, I disagree with self-identified liberal democrats who regard populism in any form as a danger to liberal democracy. I would instead agree with those such as Chantal Mouffe and Étienne Balibar, who argue that </w:t>
      </w:r>
      <w:r w:rsidRPr="008D552A">
        <w:rPr>
          <w:rStyle w:val="StyleUnderline"/>
        </w:rPr>
        <w:t xml:space="preserve">new forms of left populism and </w:t>
      </w:r>
      <w:r w:rsidRPr="004A3C03">
        <w:rPr>
          <w:rStyle w:val="Emphasis"/>
          <w:highlight w:val="green"/>
        </w:rPr>
        <w:t xml:space="preserve">new </w:t>
      </w:r>
      <w:r w:rsidRPr="00EF0FE5">
        <w:rPr>
          <w:rStyle w:val="Emphasis"/>
        </w:rPr>
        <w:t xml:space="preserve">left </w:t>
      </w:r>
      <w:r w:rsidRPr="004A3C03">
        <w:rPr>
          <w:rStyle w:val="Emphasis"/>
          <w:highlight w:val="green"/>
        </w:rPr>
        <w:t>movements</w:t>
      </w:r>
      <w:r w:rsidRPr="008D552A">
        <w:rPr>
          <w:rStyle w:val="StyleUnderline"/>
        </w:rPr>
        <w:t xml:space="preserve"> and </w:t>
      </w:r>
      <w:r w:rsidRPr="008D552A">
        <w:rPr>
          <w:rStyle w:val="Emphasis"/>
        </w:rPr>
        <w:t>parties</w:t>
      </w:r>
      <w:r w:rsidRPr="00EF0FE5">
        <w:rPr>
          <w:sz w:val="10"/>
        </w:rPr>
        <w:t xml:space="preserve"> (exemplified by Syriza in Greece, Podemos in Spain, and Demos in Romania) </w:t>
      </w:r>
      <w:r w:rsidRPr="00EF0FE5">
        <w:rPr>
          <w:rStyle w:val="StyleUnderline"/>
        </w:rPr>
        <w:t xml:space="preserve">are </w:t>
      </w:r>
      <w:r w:rsidRPr="00EF0FE5">
        <w:rPr>
          <w:rStyle w:val="Emphasis"/>
        </w:rPr>
        <w:t>important</w:t>
      </w:r>
      <w:r w:rsidRPr="00EF0FE5">
        <w:rPr>
          <w:rStyle w:val="StyleUnderline"/>
        </w:rPr>
        <w:t xml:space="preserve"> to</w:t>
      </w:r>
      <w:r w:rsidRPr="008D552A">
        <w:rPr>
          <w:rStyle w:val="StyleUnderline"/>
        </w:rPr>
        <w:t xml:space="preserve"> advance the cause of </w:t>
      </w:r>
      <w:r w:rsidRPr="008D552A">
        <w:rPr>
          <w:rStyle w:val="Emphasis"/>
        </w:rPr>
        <w:t>social justice</w:t>
      </w:r>
      <w:r w:rsidRPr="008D552A">
        <w:rPr>
          <w:rStyle w:val="StyleUnderline"/>
        </w:rPr>
        <w:t xml:space="preserve">, to </w:t>
      </w:r>
      <w:r w:rsidRPr="004A3C03">
        <w:rPr>
          <w:rStyle w:val="Emphasis"/>
          <w:highlight w:val="green"/>
        </w:rPr>
        <w:t>counter the</w:t>
      </w:r>
      <w:r w:rsidRPr="008D552A">
        <w:rPr>
          <w:rStyle w:val="Emphasis"/>
        </w:rPr>
        <w:t xml:space="preserve"> rise</w:t>
      </w:r>
      <w:r w:rsidRPr="008D552A">
        <w:rPr>
          <w:rStyle w:val="StyleUnderline"/>
        </w:rPr>
        <w:t xml:space="preserve"> of </w:t>
      </w:r>
      <w:r w:rsidRPr="004A3C03">
        <w:rPr>
          <w:rStyle w:val="StyleUnderline"/>
          <w:highlight w:val="green"/>
        </w:rPr>
        <w:t>right</w:t>
      </w:r>
      <w:r w:rsidRPr="008D552A">
        <w:rPr>
          <w:rStyle w:val="StyleUnderline"/>
        </w:rPr>
        <w:t xml:space="preserve">-wing populism, and thus to </w:t>
      </w:r>
      <w:r w:rsidRPr="008D552A">
        <w:rPr>
          <w:rStyle w:val="Emphasis"/>
        </w:rPr>
        <w:t>defend liberal democracy itself</w:t>
      </w:r>
      <w:r w:rsidRPr="008D552A">
        <w:rPr>
          <w:rStyle w:val="StyleUnderline"/>
        </w:rPr>
        <w:t xml:space="preserve">. </w:t>
      </w:r>
      <w:r w:rsidRPr="00EF0FE5">
        <w:rPr>
          <w:sz w:val="10"/>
        </w:rPr>
        <w:t xml:space="preserve">At the same time, I believe that calls to unambiguously embrace a new left populism, or to declare one’s goal to be socialism (or for some, even communism) are seriously misguided, at least for those who take liberal values seriously. There are two reasons why. The first is broadly political: because </w:t>
      </w:r>
      <w:r w:rsidRPr="008D552A">
        <w:rPr>
          <w:rStyle w:val="StyleUnderline"/>
        </w:rPr>
        <w:t>a new</w:t>
      </w:r>
      <w:r w:rsidRPr="00EF0FE5">
        <w:rPr>
          <w:sz w:val="10"/>
        </w:rPr>
        <w:t xml:space="preserve"> socialist or </w:t>
      </w:r>
      <w:r w:rsidRPr="008D552A">
        <w:rPr>
          <w:rStyle w:val="StyleUnderline"/>
        </w:rPr>
        <w:t xml:space="preserve">left populist </w:t>
      </w:r>
      <w:r w:rsidRPr="00EF0FE5">
        <w:rPr>
          <w:rStyle w:val="StyleUnderline"/>
        </w:rPr>
        <w:t xml:space="preserve">hegemony faces </w:t>
      </w:r>
      <w:r w:rsidRPr="00EF0FE5">
        <w:rPr>
          <w:rStyle w:val="Emphasis"/>
        </w:rPr>
        <w:t>profound</w:t>
      </w:r>
      <w:r w:rsidRPr="00EF0FE5">
        <w:rPr>
          <w:rStyle w:val="StyleUnderline"/>
        </w:rPr>
        <w:t xml:space="preserve"> and probably </w:t>
      </w:r>
      <w:r w:rsidRPr="00EF0FE5">
        <w:rPr>
          <w:rStyle w:val="Emphasis"/>
        </w:rPr>
        <w:t>insuperable obstacles</w:t>
      </w:r>
      <w:r w:rsidRPr="00EF0FE5">
        <w:rPr>
          <w:rStyle w:val="StyleUnderline"/>
        </w:rPr>
        <w:t xml:space="preserve">, and these are </w:t>
      </w:r>
      <w:r w:rsidRPr="00EF0FE5">
        <w:rPr>
          <w:rStyle w:val="Emphasis"/>
        </w:rPr>
        <w:t>not gainsaid</w:t>
      </w:r>
      <w:r w:rsidRPr="00EF0FE5">
        <w:rPr>
          <w:rStyle w:val="StyleUnderline"/>
        </w:rPr>
        <w:t xml:space="preserve"> by the </w:t>
      </w:r>
      <w:r w:rsidRPr="00EF0FE5">
        <w:rPr>
          <w:rStyle w:val="Emphasis"/>
        </w:rPr>
        <w:t>obvious failings of capitalism</w:t>
      </w:r>
      <w:r w:rsidRPr="00EF0FE5">
        <w:rPr>
          <w:sz w:val="10"/>
        </w:rPr>
        <w:t xml:space="preserve">. Marx was simply wrong when he declared that “Mankind thus inevitably sets itself only such tasks as it is able to solve.” And </w:t>
      </w:r>
      <w:r w:rsidRPr="00EF0FE5">
        <w:rPr>
          <w:rStyle w:val="StyleUnderline"/>
        </w:rPr>
        <w:t xml:space="preserve">the fact that capitalism is the </w:t>
      </w:r>
      <w:r w:rsidRPr="00EF0FE5">
        <w:rPr>
          <w:rStyle w:val="Emphasis"/>
        </w:rPr>
        <w:t>source of profound harm</w:t>
      </w:r>
      <w:r w:rsidRPr="00EF0FE5">
        <w:rPr>
          <w:rStyle w:val="StyleUnderline"/>
        </w:rPr>
        <w:t xml:space="preserve"> to social justice and environmental sustainability </w:t>
      </w:r>
      <w:r w:rsidRPr="00EF0FE5">
        <w:rPr>
          <w:rStyle w:val="Emphasis"/>
        </w:rPr>
        <w:t>does not mean</w:t>
      </w:r>
      <w:r w:rsidRPr="00EF0FE5">
        <w:rPr>
          <w:rStyle w:val="StyleUnderline"/>
        </w:rPr>
        <w:t xml:space="preserve"> that there is </w:t>
      </w:r>
      <w:r w:rsidRPr="00EF0FE5">
        <w:rPr>
          <w:rStyle w:val="Emphasis"/>
        </w:rPr>
        <w:t>any obvious way</w:t>
      </w:r>
      <w:r w:rsidRPr="00EF0FE5">
        <w:rPr>
          <w:rStyle w:val="StyleUnderline"/>
        </w:rPr>
        <w:t xml:space="preserve"> to “</w:t>
      </w:r>
      <w:r w:rsidRPr="00EF0FE5">
        <w:rPr>
          <w:rStyle w:val="Emphasis"/>
        </w:rPr>
        <w:t>solve</w:t>
      </w:r>
      <w:r w:rsidRPr="00EF0FE5">
        <w:rPr>
          <w:rStyle w:val="StyleUnderline"/>
        </w:rPr>
        <w:t xml:space="preserve">,” rather than </w:t>
      </w:r>
      <w:r w:rsidRPr="00EF0FE5">
        <w:rPr>
          <w:rStyle w:val="Emphasis"/>
        </w:rPr>
        <w:t>simply to remedy</w:t>
      </w:r>
      <w:r w:rsidRPr="00EF0FE5">
        <w:rPr>
          <w:rStyle w:val="StyleUnderline"/>
        </w:rPr>
        <w:t xml:space="preserve">, these harms. </w:t>
      </w:r>
      <w:r w:rsidRPr="00EF0FE5">
        <w:rPr>
          <w:sz w:val="10"/>
        </w:rPr>
        <w:t xml:space="preserve">In their recent Jacobin piece “Social Democracy Is Good. But Not Good Enough.” Joseph Schwartz and Bhaskar Sunkara take issue with recent advocacy of liberal versions of socialism. They argue that “history shows us that achieving a stable welfare state while leaving capital’s power over the economy largely intact is itself far from viable. Even if we wanted to stop at socialism within capitalism, it’s not clear that we could.” But </w:t>
      </w:r>
      <w:r w:rsidRPr="00EF0FE5">
        <w:rPr>
          <w:rStyle w:val="StyleUnderline"/>
        </w:rPr>
        <w:t xml:space="preserve">it is </w:t>
      </w:r>
      <w:r w:rsidRPr="00EF0FE5">
        <w:rPr>
          <w:rStyle w:val="Emphasis"/>
        </w:rPr>
        <w:t>much less clear</w:t>
      </w:r>
      <w:r w:rsidRPr="00EF0FE5">
        <w:rPr>
          <w:rStyle w:val="StyleUnderline"/>
        </w:rPr>
        <w:t xml:space="preserve"> that it is possible to </w:t>
      </w:r>
      <w:r w:rsidRPr="00EF0FE5">
        <w:rPr>
          <w:rStyle w:val="Emphasis"/>
        </w:rPr>
        <w:t>institute a wholesale</w:t>
      </w:r>
      <w:r w:rsidRPr="00EF0FE5">
        <w:rPr>
          <w:sz w:val="10"/>
        </w:rPr>
        <w:t xml:space="preserve"> socialist </w:t>
      </w:r>
      <w:r w:rsidRPr="00EF0FE5">
        <w:rPr>
          <w:rStyle w:val="Emphasis"/>
        </w:rPr>
        <w:t>transformation</w:t>
      </w:r>
      <w:r w:rsidRPr="00EF0FE5">
        <w:rPr>
          <w:sz w:val="10"/>
        </w:rPr>
        <w:t>. And, as Schwartz and Sunkara themselves concede: “</w:t>
      </w:r>
      <w:r w:rsidRPr="00EF0FE5">
        <w:rPr>
          <w:rStyle w:val="StyleUnderline"/>
        </w:rPr>
        <w:t xml:space="preserve">To chart a different course, we would need a </w:t>
      </w:r>
      <w:r w:rsidRPr="00EF0FE5">
        <w:rPr>
          <w:rStyle w:val="Emphasis"/>
        </w:rPr>
        <w:t>mili</w:t>
      </w:r>
      <w:r w:rsidRPr="008D552A">
        <w:rPr>
          <w:rStyle w:val="Emphasis"/>
        </w:rPr>
        <w:t>tant</w:t>
      </w:r>
      <w:r w:rsidRPr="00EF0FE5">
        <w:rPr>
          <w:sz w:val="10"/>
        </w:rPr>
        <w:t xml:space="preserve"> labor </w:t>
      </w:r>
      <w:r w:rsidRPr="004A3C03">
        <w:rPr>
          <w:rStyle w:val="Emphasis"/>
          <w:highlight w:val="green"/>
        </w:rPr>
        <w:t>movement</w:t>
      </w:r>
      <w:r w:rsidRPr="00EF0FE5">
        <w:rPr>
          <w:sz w:val="10"/>
        </w:rPr>
        <w:t xml:space="preserve"> and a mass socialist presence </w:t>
      </w:r>
      <w:r w:rsidRPr="004A3C03">
        <w:rPr>
          <w:rStyle w:val="StyleUnderline"/>
          <w:highlight w:val="green"/>
        </w:rPr>
        <w:t xml:space="preserve">strengthened by </w:t>
      </w:r>
      <w:r w:rsidRPr="00EF0FE5">
        <w:rPr>
          <w:rStyle w:val="Emphasis"/>
        </w:rPr>
        <w:t xml:space="preserve">accumulated </w:t>
      </w:r>
      <w:r w:rsidRPr="004A3C03">
        <w:rPr>
          <w:rStyle w:val="Emphasis"/>
          <w:highlight w:val="green"/>
        </w:rPr>
        <w:t>victories</w:t>
      </w:r>
      <w:r w:rsidRPr="00EF0FE5">
        <w:rPr>
          <w:sz w:val="10"/>
        </w:rPr>
        <w:t xml:space="preserve">, looking to not merely tame but overcome capitalism.” But </w:t>
      </w:r>
      <w:r w:rsidRPr="00EF0FE5">
        <w:rPr>
          <w:rStyle w:val="StyleUnderline"/>
        </w:rPr>
        <w:t>such a</w:t>
      </w:r>
      <w:r w:rsidRPr="00EF0FE5">
        <w:rPr>
          <w:sz w:val="10"/>
        </w:rPr>
        <w:t xml:space="preserve"> socialist </w:t>
      </w:r>
      <w:r w:rsidRPr="00EF0FE5">
        <w:rPr>
          <w:rStyle w:val="StyleUnderline"/>
        </w:rPr>
        <w:t xml:space="preserve">mass politics is </w:t>
      </w:r>
      <w:r w:rsidRPr="00EF0FE5">
        <w:rPr>
          <w:rStyle w:val="Emphasis"/>
        </w:rPr>
        <w:t>rather unlikely</w:t>
      </w:r>
      <w:r w:rsidRPr="00EF0FE5">
        <w:rPr>
          <w:rStyle w:val="StyleUnderline"/>
        </w:rPr>
        <w:t xml:space="preserve"> given the current forms of social and economic life</w:t>
      </w:r>
      <w:r w:rsidRPr="00EF0FE5">
        <w:rPr>
          <w:sz w:val="10"/>
        </w:rPr>
        <w:t xml:space="preserve">, which differ dramatically from the forms of industrialism that gave birth to the modern socialist movement in the mid-nineteenth century. “Post-Fordist” forms of flexible accumulation, </w:t>
      </w:r>
      <w:r w:rsidRPr="00EF0FE5">
        <w:rPr>
          <w:rStyle w:val="StyleUnderline"/>
        </w:rPr>
        <w:t>automation, neoliberal forms of consumerism, new digital means of communication</w:t>
      </w:r>
      <w:r w:rsidRPr="00EF0FE5">
        <w:rPr>
          <w:sz w:val="10"/>
        </w:rPr>
        <w:t xml:space="preserve">, new forms of “liquid modernity”—such developments </w:t>
      </w:r>
      <w:r w:rsidRPr="00EF0FE5">
        <w:rPr>
          <w:rStyle w:val="StyleUnderline"/>
        </w:rPr>
        <w:t>have promoted new forms of inequality, but they have</w:t>
      </w:r>
      <w:r w:rsidRPr="008D552A">
        <w:rPr>
          <w:rStyle w:val="StyleUnderline"/>
        </w:rPr>
        <w:t xml:space="preserve"> also </w:t>
      </w:r>
      <w:r w:rsidRPr="008D552A">
        <w:rPr>
          <w:rStyle w:val="Emphasis"/>
        </w:rPr>
        <w:t>eroded</w:t>
      </w:r>
      <w:r w:rsidRPr="008D552A">
        <w:rPr>
          <w:rStyle w:val="StyleUnderline"/>
        </w:rPr>
        <w:t xml:space="preserve"> the social, cultural, and economic bases of working-class formation</w:t>
      </w:r>
      <w:r w:rsidRPr="00EF0FE5">
        <w:rPr>
          <w:sz w:val="10"/>
        </w:rPr>
        <w:t xml:space="preserve"> that grounded socialist politics in the past. In countries such as the United States, </w:t>
      </w:r>
      <w:r w:rsidRPr="008D552A">
        <w:rPr>
          <w:rStyle w:val="StyleUnderline"/>
        </w:rPr>
        <w:t xml:space="preserve">there is </w:t>
      </w:r>
      <w:r w:rsidRPr="008D552A">
        <w:rPr>
          <w:rStyle w:val="Emphasis"/>
        </w:rPr>
        <w:t>no mass proletariat</w:t>
      </w:r>
      <w:r w:rsidRPr="008D552A">
        <w:rPr>
          <w:rStyle w:val="StyleUnderline"/>
        </w:rPr>
        <w:t xml:space="preserve"> to mobilize or organize</w:t>
      </w:r>
      <w:r w:rsidRPr="00EF0FE5">
        <w:rPr>
          <w:sz w:val="10"/>
        </w:rPr>
        <w:t xml:space="preserve">. And while there is a working class, not many of the individuals inhabiting this class regard wage-labor as the defining feature of their experience or identity under capitalism. In fact, </w:t>
      </w:r>
      <w:r w:rsidRPr="008D552A">
        <w:rPr>
          <w:rStyle w:val="StyleUnderline"/>
        </w:rPr>
        <w:t>a range of struggles for recognition now flourish in real tension with class politics</w:t>
      </w:r>
      <w:r w:rsidRPr="00EF0FE5">
        <w:rPr>
          <w:sz w:val="10"/>
        </w:rPr>
        <w:t xml:space="preserve">—including civil rights, women’s rights, and gay rights. </w:t>
      </w:r>
      <w:r w:rsidRPr="008D552A">
        <w:rPr>
          <w:rStyle w:val="StyleUnderline"/>
        </w:rPr>
        <w:t xml:space="preserve">Right-wing </w:t>
      </w:r>
      <w:r w:rsidRPr="00DE6DA3">
        <w:rPr>
          <w:rStyle w:val="StyleUnderline"/>
        </w:rPr>
        <w:t xml:space="preserve">populism represents a </w:t>
      </w:r>
      <w:r w:rsidRPr="00DE6DA3">
        <w:rPr>
          <w:rStyle w:val="Emphasis"/>
        </w:rPr>
        <w:t>powerful backlash</w:t>
      </w:r>
      <w:r w:rsidRPr="00DE6DA3">
        <w:rPr>
          <w:rStyle w:val="StyleUnderline"/>
        </w:rPr>
        <w:t xml:space="preserve"> against these struggles that has </w:t>
      </w:r>
      <w:r w:rsidRPr="00DE6DA3">
        <w:rPr>
          <w:rStyle w:val="Emphasis"/>
        </w:rPr>
        <w:t>successfully garnered substantial white working-class support</w:t>
      </w:r>
      <w:r w:rsidRPr="00DE6DA3">
        <w:rPr>
          <w:rStyle w:val="StyleUnderline"/>
        </w:rPr>
        <w:t>. The</w:t>
      </w:r>
      <w:r w:rsidRPr="008D552A">
        <w:rPr>
          <w:rStyle w:val="StyleUnderline"/>
        </w:rPr>
        <w:t xml:space="preserve"> identities of many members of the white working class are </w:t>
      </w:r>
      <w:r w:rsidRPr="008D552A">
        <w:rPr>
          <w:rStyle w:val="Emphasis"/>
        </w:rPr>
        <w:t>deeply</w:t>
      </w:r>
      <w:r w:rsidRPr="008D552A">
        <w:rPr>
          <w:rStyle w:val="StyleUnderline"/>
        </w:rPr>
        <w:t xml:space="preserve"> and </w:t>
      </w:r>
      <w:r w:rsidRPr="008D552A">
        <w:rPr>
          <w:rStyle w:val="Emphasis"/>
        </w:rPr>
        <w:t>profoundly constituted</w:t>
      </w:r>
      <w:r w:rsidRPr="008D552A">
        <w:rPr>
          <w:rStyle w:val="StyleUnderline"/>
        </w:rPr>
        <w:t xml:space="preserve"> by sexism and resentment toward immigrants and people of color in ways that make them </w:t>
      </w:r>
      <w:r w:rsidRPr="008D552A">
        <w:rPr>
          <w:rStyle w:val="Emphasis"/>
        </w:rPr>
        <w:t>poor targets</w:t>
      </w:r>
      <w:r w:rsidRPr="00EF0FE5">
        <w:rPr>
          <w:sz w:val="10"/>
        </w:rPr>
        <w:t xml:space="preserve"> for socialist advocacy. </w:t>
      </w:r>
      <w:r w:rsidRPr="00EF0FE5">
        <w:rPr>
          <w:rStyle w:val="StyleUnderline"/>
        </w:rPr>
        <w:t xml:space="preserve">It </w:t>
      </w:r>
      <w:r w:rsidRPr="00EF0FE5">
        <w:rPr>
          <w:rStyle w:val="Emphasis"/>
        </w:rPr>
        <w:t>does not follow</w:t>
      </w:r>
      <w:r w:rsidRPr="00EF0FE5">
        <w:rPr>
          <w:rStyle w:val="StyleUnderline"/>
        </w:rPr>
        <w:t xml:space="preserve"> from this that</w:t>
      </w:r>
      <w:r w:rsidRPr="00EF0FE5">
        <w:rPr>
          <w:sz w:val="10"/>
        </w:rPr>
        <w:t xml:space="preserve"> socialist </w:t>
      </w:r>
      <w:r w:rsidRPr="00EF0FE5">
        <w:rPr>
          <w:rStyle w:val="StyleUnderline"/>
        </w:rPr>
        <w:t xml:space="preserve">political organizing </w:t>
      </w:r>
      <w:r w:rsidRPr="00EF0FE5">
        <w:rPr>
          <w:rStyle w:val="Emphasis"/>
        </w:rPr>
        <w:t>ought to be disparaged</w:t>
      </w:r>
      <w:r w:rsidRPr="00EF0FE5">
        <w:rPr>
          <w:rStyle w:val="StyleUnderline"/>
        </w:rPr>
        <w:t xml:space="preserve">. But it does follow that left liberals have </w:t>
      </w:r>
      <w:r w:rsidRPr="00EF0FE5">
        <w:rPr>
          <w:rStyle w:val="Emphasis"/>
        </w:rPr>
        <w:t>every reason</w:t>
      </w:r>
      <w:r w:rsidRPr="00EF0FE5">
        <w:rPr>
          <w:rStyle w:val="StyleUnderline"/>
        </w:rPr>
        <w:t xml:space="preserve"> to approach the aspiration to </w:t>
      </w:r>
      <w:r w:rsidRPr="00EF0FE5">
        <w:rPr>
          <w:rStyle w:val="Emphasis"/>
        </w:rPr>
        <w:t>transcend</w:t>
      </w:r>
      <w:r w:rsidRPr="00EF0FE5">
        <w:rPr>
          <w:sz w:val="10"/>
        </w:rPr>
        <w:t xml:space="preserve"> capitalism, and </w:t>
      </w:r>
      <w:r w:rsidRPr="00EF0FE5">
        <w:rPr>
          <w:rStyle w:val="Emphasis"/>
        </w:rPr>
        <w:t>liberal democracy</w:t>
      </w:r>
      <w:r w:rsidRPr="00EF0FE5">
        <w:rPr>
          <w:sz w:val="10"/>
        </w:rPr>
        <w:t xml:space="preserve">, </w:t>
      </w:r>
      <w:r w:rsidRPr="00EF0FE5">
        <w:rPr>
          <w:rStyle w:val="StyleUnderline"/>
        </w:rPr>
        <w:t xml:space="preserve">with </w:t>
      </w:r>
      <w:r w:rsidRPr="00EF0FE5">
        <w:rPr>
          <w:rStyle w:val="Emphasis"/>
        </w:rPr>
        <w:t>skepticism</w:t>
      </w:r>
      <w:r w:rsidRPr="00EF0FE5">
        <w:rPr>
          <w:rStyle w:val="StyleUnderline"/>
        </w:rPr>
        <w:t>. And so</w:t>
      </w:r>
      <w:r w:rsidRPr="00EF0FE5">
        <w:rPr>
          <w:sz w:val="10"/>
        </w:rPr>
        <w:t xml:space="preserve">, when socialist </w:t>
      </w:r>
      <w:r w:rsidRPr="00EF0FE5">
        <w:rPr>
          <w:rStyle w:val="StyleUnderline"/>
        </w:rPr>
        <w:t>colleagues challenge us from the left, insisting that we “</w:t>
      </w:r>
      <w:r w:rsidRPr="00EF0FE5">
        <w:rPr>
          <w:rStyle w:val="Emphasis"/>
        </w:rPr>
        <w:t>reify</w:t>
      </w:r>
      <w:r w:rsidRPr="00EF0FE5">
        <w:rPr>
          <w:rStyle w:val="StyleUnderline"/>
        </w:rPr>
        <w:t>” liberal democracy and fail to understand the “</w:t>
      </w:r>
      <w:r w:rsidRPr="00EF0FE5">
        <w:rPr>
          <w:rStyle w:val="Emphasis"/>
        </w:rPr>
        <w:t>real</w:t>
      </w:r>
      <w:r w:rsidRPr="00EF0FE5">
        <w:rPr>
          <w:rStyle w:val="StyleUnderline"/>
        </w:rPr>
        <w:t xml:space="preserve">” sources of our difficulties, we have every reason to question </w:t>
      </w:r>
      <w:r w:rsidRPr="00EF0FE5">
        <w:rPr>
          <w:rStyle w:val="Emphasis"/>
        </w:rPr>
        <w:t>who exactly is doing the reifying</w:t>
      </w:r>
      <w:r w:rsidRPr="00EF0FE5">
        <w:rPr>
          <w:sz w:val="10"/>
        </w:rPr>
        <w:t xml:space="preserve">. The second reason to keep a liberal distance from invocations of socialist transformation relates to questions of ethical and political judgment. </w:t>
      </w:r>
      <w:r w:rsidRPr="00EF0FE5">
        <w:rPr>
          <w:rStyle w:val="StyleUnderline"/>
        </w:rPr>
        <w:t xml:space="preserve">Even if one were to believe that the </w:t>
      </w:r>
      <w:r w:rsidRPr="00EF0FE5">
        <w:rPr>
          <w:rStyle w:val="Emphasis"/>
        </w:rPr>
        <w:t>only way</w:t>
      </w:r>
      <w:r w:rsidRPr="00EF0FE5">
        <w:rPr>
          <w:rStyle w:val="StyleUnderline"/>
        </w:rPr>
        <w:t xml:space="preserve"> to defend liberal democracy and to defeat the forces of the right is to </w:t>
      </w:r>
      <w:r w:rsidRPr="00EF0FE5">
        <w:rPr>
          <w:rStyle w:val="Emphasis"/>
        </w:rPr>
        <w:t>join the struggle</w:t>
      </w:r>
      <w:r w:rsidRPr="00EF0FE5">
        <w:rPr>
          <w:rStyle w:val="StyleUnderline"/>
        </w:rPr>
        <w:t xml:space="preserve"> for a </w:t>
      </w:r>
      <w:r w:rsidRPr="00EF0FE5">
        <w:rPr>
          <w:rStyle w:val="Emphasis"/>
        </w:rPr>
        <w:t>more radical challenge</w:t>
      </w:r>
      <w:r w:rsidRPr="00EF0FE5">
        <w:rPr>
          <w:sz w:val="10"/>
        </w:rPr>
        <w:t xml:space="preserve"> to capitalism itself, </w:t>
      </w:r>
      <w:r w:rsidRPr="00EF0FE5">
        <w:rPr>
          <w:rStyle w:val="StyleUnderline"/>
        </w:rPr>
        <w:t xml:space="preserve">this </w:t>
      </w:r>
      <w:r w:rsidRPr="00EF0FE5">
        <w:rPr>
          <w:rStyle w:val="Emphasis"/>
        </w:rPr>
        <w:t>would not mitigate some very difficult</w:t>
      </w:r>
      <w:r w:rsidRPr="00EF0FE5">
        <w:rPr>
          <w:rStyle w:val="StyleUnderline"/>
        </w:rPr>
        <w:t xml:space="preserve"> and </w:t>
      </w:r>
      <w:r w:rsidRPr="00EF0FE5">
        <w:rPr>
          <w:rStyle w:val="Emphasis"/>
        </w:rPr>
        <w:t>consequential political choices</w:t>
      </w:r>
      <w:r w:rsidRPr="00EF0FE5">
        <w:rPr>
          <w:rStyle w:val="StyleUnderline"/>
        </w:rPr>
        <w:t xml:space="preserve"> that present themselves in the here and now</w:t>
      </w:r>
      <w:r w:rsidRPr="00EF0FE5">
        <w:rPr>
          <w:sz w:val="10"/>
        </w:rPr>
        <w:t xml:space="preserve">. </w:t>
      </w:r>
      <w:r w:rsidRPr="00EF0FE5">
        <w:rPr>
          <w:sz w:val="10"/>
          <w:szCs w:val="10"/>
        </w:rPr>
        <w:t xml:space="preserve">Thus after Hillary Clinton was nominated, many Sanders supporters who sincerely believed that something more radical than </w:t>
      </w:r>
      <w:proofErr w:type="spellStart"/>
      <w:r w:rsidRPr="00EF0FE5">
        <w:rPr>
          <w:sz w:val="10"/>
          <w:szCs w:val="10"/>
        </w:rPr>
        <w:t>Clintonism</w:t>
      </w:r>
      <w:proofErr w:type="spellEnd"/>
      <w:r w:rsidRPr="00EF0FE5">
        <w:rPr>
          <w:sz w:val="10"/>
          <w:szCs w:val="10"/>
        </w:rPr>
        <w:t xml:space="preserve"> was necessary were faced with a stark choice: on the one hand, voting for and supporting Clinton, and, on the other hand, refusing to support Clinton, by abstaining or supporting Jill Stein, and thus making it more likely that Donald Trump would be elected. To support Clinton in this context was not to repudiate Sanders or the importance of the political “revolution” he led. It was simply to acknowledge that the danger to liberal democracy represented by Trump was too great—and that neoliberalism with a human face is always to be preferred to right-wing authoritarianism. A similar dilemma presented itself to many French leftists in the May 2017 presidential elections. During the first round, a number of center and left candidates decided to run, including left socialist Jean-Luc </w:t>
      </w:r>
      <w:proofErr w:type="spellStart"/>
      <w:r w:rsidRPr="00EF0FE5">
        <w:rPr>
          <w:sz w:val="10"/>
          <w:szCs w:val="10"/>
        </w:rPr>
        <w:t>Mélenchon</w:t>
      </w:r>
      <w:proofErr w:type="spellEnd"/>
      <w:r w:rsidRPr="00EF0FE5">
        <w:rPr>
          <w:sz w:val="10"/>
          <w:szCs w:val="10"/>
        </w:rPr>
        <w:t xml:space="preserve">, along with Marine Le Pen of the right-wing National Front. But in the runoff, the choice was stark: support Emmanuel Macron against Le Pen, on the grounds that the danger from the right must be averted, or refuse to do so, on the grounds that Macron is a neoliberal. </w:t>
      </w:r>
      <w:proofErr w:type="spellStart"/>
      <w:r w:rsidRPr="00EF0FE5">
        <w:rPr>
          <w:sz w:val="10"/>
          <w:szCs w:val="10"/>
        </w:rPr>
        <w:t>Yanis</w:t>
      </w:r>
      <w:proofErr w:type="spellEnd"/>
      <w:r w:rsidRPr="00EF0FE5">
        <w:rPr>
          <w:sz w:val="10"/>
          <w:szCs w:val="10"/>
        </w:rPr>
        <w:t xml:space="preserve"> Varoufakis, self-described “erratic Marxist” and former Greek Finance Minister, explained the stakes in Project Syndicate: Progressives have good reason to be angry with a liberal establishment that feels comfortable with Macron. . . . Moreover, it is not hard to identify with the French left’s feeling that the liberal establishment is getting its comeuppance with Le Pen’s rise. . . . But the decision of many leftists to maintain an equal distance between Macron and Le Pen is inexcusable. There are two reasons for this. First, the imperative to oppose racism trumps opposition to neoliberal policies. . . . Just like in the 1940s, we have a duty to ensure that the state’s monopoly over the legitimate use of violence is not controlled by those who harbor violent sentiments toward the foreigner, the cultural or sexual minority member, the “other.” . . . But there is a second reason for backing Macron. . . . My disagreements with Macron are legion. . . . [yet] I support Macron . . . [for I] refuse to be part of a generation of leftists responsible for allowing a fascist and racist to win the French presidency. Naturally, if Macron wins and becomes merely another functionary of Europe’s deep establishment, my comrades and I will oppose him no less energetically than we are—or should be—opposing Le Pen now. </w:t>
      </w:r>
      <w:r w:rsidRPr="00EF0FE5">
        <w:rPr>
          <w:sz w:val="10"/>
        </w:rPr>
        <w:t xml:space="preserve">Yet </w:t>
      </w:r>
      <w:r w:rsidRPr="00EF0FE5">
        <w:rPr>
          <w:rStyle w:val="StyleUnderline"/>
        </w:rPr>
        <w:t xml:space="preserve">there are those on the left who view the neoliberal as </w:t>
      </w:r>
      <w:r w:rsidRPr="00EF0FE5">
        <w:rPr>
          <w:rStyle w:val="Emphasis"/>
        </w:rPr>
        <w:t>no less of a threat</w:t>
      </w:r>
      <w:r w:rsidRPr="00EF0FE5">
        <w:rPr>
          <w:rStyle w:val="StyleUnderline"/>
        </w:rPr>
        <w:t xml:space="preserve"> than the neo-fascist</w:t>
      </w:r>
      <w:r w:rsidRPr="00EF0FE5">
        <w:rPr>
          <w:sz w:val="10"/>
        </w:rPr>
        <w:t xml:space="preserve">. The philosopher Slavoj </w:t>
      </w:r>
      <w:r w:rsidRPr="00EF0FE5">
        <w:rPr>
          <w:rStyle w:val="Emphasis"/>
        </w:rPr>
        <w:t>Žižek</w:t>
      </w:r>
      <w:r w:rsidRPr="00EF0FE5">
        <w:rPr>
          <w:sz w:val="10"/>
        </w:rPr>
        <w:t xml:space="preserve">, for example, </w:t>
      </w:r>
      <w:r w:rsidRPr="00EF0FE5">
        <w:rPr>
          <w:rStyle w:val="Emphasis"/>
        </w:rPr>
        <w:t>refused to support Macron against Le</w:t>
      </w:r>
      <w:r w:rsidRPr="008D552A">
        <w:rPr>
          <w:rStyle w:val="Emphasis"/>
        </w:rPr>
        <w:t xml:space="preserve"> Pen</w:t>
      </w:r>
      <w:r w:rsidRPr="008D552A">
        <w:rPr>
          <w:rStyle w:val="StyleUnderline"/>
        </w:rPr>
        <w:t xml:space="preserve">, echoing a stance he had taken in the </w:t>
      </w:r>
      <w:r w:rsidRPr="008D552A">
        <w:rPr>
          <w:rStyle w:val="Emphasis"/>
        </w:rPr>
        <w:t>Clinton-Trump contest</w:t>
      </w:r>
      <w:r w:rsidRPr="00EF0FE5">
        <w:rPr>
          <w:sz w:val="10"/>
        </w:rPr>
        <w:t xml:space="preserve">. Similar sentiments have been expressed by the scholar Nancy Fraser, a harsh critic of Clinton. Like Žižek, </w:t>
      </w:r>
      <w:r w:rsidRPr="008D552A">
        <w:rPr>
          <w:rStyle w:val="Emphasis"/>
        </w:rPr>
        <w:t>Fraser</w:t>
      </w:r>
      <w:r w:rsidRPr="008D552A">
        <w:rPr>
          <w:rStyle w:val="StyleUnderline"/>
        </w:rPr>
        <w:t xml:space="preserve"> insists</w:t>
      </w:r>
      <w:r w:rsidRPr="00EF0FE5">
        <w:rPr>
          <w:sz w:val="10"/>
        </w:rPr>
        <w:t xml:space="preserve"> that “far from being the antidote to fascism, (neo)liberalism is its partner in crime. . . . </w:t>
      </w:r>
      <w:r w:rsidRPr="008D552A">
        <w:rPr>
          <w:rStyle w:val="StyleUnderline"/>
        </w:rPr>
        <w:t xml:space="preserve">the left should </w:t>
      </w:r>
      <w:r w:rsidRPr="008D552A">
        <w:rPr>
          <w:rStyle w:val="Emphasis"/>
        </w:rPr>
        <w:t>refuse the choice</w:t>
      </w:r>
      <w:r w:rsidRPr="008D552A">
        <w:rPr>
          <w:rStyle w:val="StyleUnderline"/>
        </w:rPr>
        <w:t xml:space="preserve"> between progressive neoliberalism and reactionary populism</w:t>
      </w:r>
      <w:r w:rsidRPr="00EF0FE5">
        <w:rPr>
          <w:sz w:val="10"/>
        </w:rPr>
        <w:t xml:space="preserve">.” </w:t>
      </w:r>
      <w:r w:rsidRPr="008D552A">
        <w:rPr>
          <w:rStyle w:val="StyleUnderline"/>
        </w:rPr>
        <w:t xml:space="preserve">But there are times when </w:t>
      </w:r>
      <w:r w:rsidRPr="008D552A">
        <w:rPr>
          <w:rStyle w:val="Emphasis"/>
        </w:rPr>
        <w:t xml:space="preserve">such a choice is </w:t>
      </w:r>
      <w:r w:rsidRPr="00EF0FE5">
        <w:rPr>
          <w:rStyle w:val="Emphasis"/>
        </w:rPr>
        <w:t>necessary</w:t>
      </w:r>
      <w:r w:rsidRPr="00EF0FE5">
        <w:rPr>
          <w:rStyle w:val="StyleUnderline"/>
        </w:rPr>
        <w:t xml:space="preserve">, and making the right choice is </w:t>
      </w:r>
      <w:r w:rsidRPr="00EF0FE5">
        <w:rPr>
          <w:rStyle w:val="Emphasis"/>
        </w:rPr>
        <w:t>not a form of capitulation</w:t>
      </w:r>
      <w:r w:rsidRPr="00EF0FE5">
        <w:rPr>
          <w:rStyle w:val="StyleUnderline"/>
        </w:rPr>
        <w:t xml:space="preserve"> but </w:t>
      </w:r>
      <w:r w:rsidRPr="00EF0FE5">
        <w:rPr>
          <w:rStyle w:val="Emphasis"/>
        </w:rPr>
        <w:t>political responsibility</w:t>
      </w:r>
      <w:r w:rsidRPr="00EF0FE5">
        <w:rPr>
          <w:rStyle w:val="StyleUnderline"/>
        </w:rPr>
        <w:t>. The making of suc</w:t>
      </w:r>
      <w:r w:rsidRPr="008D552A">
        <w:rPr>
          <w:rStyle w:val="StyleUnderline"/>
        </w:rPr>
        <w:t xml:space="preserve">h a </w:t>
      </w:r>
      <w:r w:rsidRPr="004A3C03">
        <w:rPr>
          <w:rStyle w:val="StyleUnderline"/>
          <w:highlight w:val="green"/>
        </w:rPr>
        <w:t xml:space="preserve">choice </w:t>
      </w:r>
      <w:r w:rsidRPr="004A3C03">
        <w:rPr>
          <w:rStyle w:val="Emphasis"/>
          <w:highlight w:val="green"/>
        </w:rPr>
        <w:t>does not preclude other choices</w:t>
      </w:r>
      <w:r w:rsidRPr="008D552A">
        <w:rPr>
          <w:rStyle w:val="Emphasis"/>
        </w:rPr>
        <w:t xml:space="preserve"> as well</w:t>
      </w:r>
      <w:r w:rsidRPr="008D552A">
        <w:rPr>
          <w:rStyle w:val="StyleUnderline"/>
        </w:rPr>
        <w:t xml:space="preserve">, and </w:t>
      </w:r>
      <w:r w:rsidRPr="00EF0FE5">
        <w:rPr>
          <w:rStyle w:val="StyleUnderline"/>
        </w:rPr>
        <w:t xml:space="preserve">it </w:t>
      </w:r>
      <w:r w:rsidRPr="00EF0FE5">
        <w:rPr>
          <w:rStyle w:val="Emphasis"/>
        </w:rPr>
        <w:t>makes perfect sense</w:t>
      </w:r>
      <w:r w:rsidRPr="00EF0FE5">
        <w:rPr>
          <w:rStyle w:val="StyleUnderline"/>
        </w:rPr>
        <w:t xml:space="preserve"> to </w:t>
      </w:r>
      <w:proofErr w:type="gramStart"/>
      <w:r w:rsidRPr="00EF0FE5">
        <w:rPr>
          <w:rStyle w:val="StyleUnderline"/>
        </w:rPr>
        <w:t>say</w:t>
      </w:r>
      <w:proofErr w:type="gramEnd"/>
      <w:r w:rsidRPr="00EF0FE5">
        <w:rPr>
          <w:rStyle w:val="StyleUnderline"/>
        </w:rPr>
        <w:t xml:space="preserve"> “I </w:t>
      </w:r>
      <w:r w:rsidRPr="004A3C03">
        <w:rPr>
          <w:rStyle w:val="Emphasis"/>
          <w:highlight w:val="green"/>
        </w:rPr>
        <w:t>support this</w:t>
      </w:r>
      <w:r w:rsidRPr="00EF0FE5">
        <w:rPr>
          <w:sz w:val="10"/>
        </w:rPr>
        <w:t xml:space="preserve"> candidate or </w:t>
      </w:r>
      <w:r w:rsidRPr="00EF0FE5">
        <w:rPr>
          <w:rStyle w:val="Emphasis"/>
        </w:rPr>
        <w:t xml:space="preserve">policy </w:t>
      </w:r>
      <w:r w:rsidRPr="004A3C03">
        <w:rPr>
          <w:rStyle w:val="Emphasis"/>
          <w:highlight w:val="green"/>
        </w:rPr>
        <w:t>now</w:t>
      </w:r>
      <w:r w:rsidRPr="004A3C03">
        <w:rPr>
          <w:rStyle w:val="StyleUnderline"/>
          <w:highlight w:val="green"/>
        </w:rPr>
        <w:t xml:space="preserve">, when the alternative is </w:t>
      </w:r>
      <w:r w:rsidRPr="00EF0FE5">
        <w:rPr>
          <w:rStyle w:val="Emphasis"/>
        </w:rPr>
        <w:t xml:space="preserve">much </w:t>
      </w:r>
      <w:r w:rsidRPr="004A3C03">
        <w:rPr>
          <w:rStyle w:val="Emphasis"/>
          <w:highlight w:val="green"/>
        </w:rPr>
        <w:t>worse</w:t>
      </w:r>
      <w:r w:rsidRPr="00EF0FE5">
        <w:rPr>
          <w:rStyle w:val="StyleUnderline"/>
        </w:rPr>
        <w:t xml:space="preserve">, </w:t>
      </w:r>
      <w:r w:rsidRPr="00EF0FE5">
        <w:rPr>
          <w:rStyle w:val="Emphasis"/>
        </w:rPr>
        <w:t>at the same time</w:t>
      </w:r>
      <w:r w:rsidRPr="00EF0FE5">
        <w:rPr>
          <w:rStyle w:val="StyleUnderline"/>
        </w:rPr>
        <w:t xml:space="preserve"> that I will </w:t>
      </w:r>
      <w:r w:rsidRPr="00EF0FE5">
        <w:rPr>
          <w:rStyle w:val="Emphasis"/>
        </w:rPr>
        <w:t>continue</w:t>
      </w:r>
      <w:r w:rsidRPr="008D552A">
        <w:rPr>
          <w:rStyle w:val="Emphasis"/>
        </w:rPr>
        <w:t xml:space="preserve"> to </w:t>
      </w:r>
      <w:r w:rsidRPr="004A3C03">
        <w:rPr>
          <w:rStyle w:val="Emphasis"/>
          <w:highlight w:val="green"/>
        </w:rPr>
        <w:t>work</w:t>
      </w:r>
      <w:r w:rsidRPr="004A3C03">
        <w:rPr>
          <w:rStyle w:val="StyleUnderline"/>
          <w:highlight w:val="green"/>
        </w:rPr>
        <w:t xml:space="preserve"> for</w:t>
      </w:r>
      <w:r w:rsidRPr="008D552A">
        <w:rPr>
          <w:rStyle w:val="StyleUnderline"/>
        </w:rPr>
        <w:t xml:space="preserve"> a </w:t>
      </w:r>
      <w:r w:rsidRPr="004A3C03">
        <w:rPr>
          <w:rStyle w:val="StyleUnderline"/>
          <w:highlight w:val="green"/>
        </w:rPr>
        <w:t>future</w:t>
      </w:r>
      <w:r w:rsidRPr="008D552A">
        <w:rPr>
          <w:rStyle w:val="StyleUnderline"/>
        </w:rPr>
        <w:t xml:space="preserve"> in which </w:t>
      </w:r>
      <w:r w:rsidRPr="004A3C03">
        <w:rPr>
          <w:rStyle w:val="Emphasis"/>
          <w:highlight w:val="green"/>
        </w:rPr>
        <w:t>better choices</w:t>
      </w:r>
      <w:r w:rsidRPr="008D552A">
        <w:rPr>
          <w:rStyle w:val="Emphasis"/>
        </w:rPr>
        <w:t xml:space="preserve"> are available</w:t>
      </w:r>
      <w:r w:rsidRPr="008D552A">
        <w:rPr>
          <w:rStyle w:val="StyleUnderline"/>
        </w:rPr>
        <w:t>.”</w:t>
      </w:r>
      <w:r w:rsidRPr="00EF0FE5">
        <w:rPr>
          <w:sz w:val="10"/>
        </w:rPr>
        <w:t xml:space="preserve"> And so on May 15, 2017, shortly after Macron’s victory, Varoufakis, as promised, published a follow-up: “Congratulations, President Macron—Now We Oppose You.” </w:t>
      </w:r>
      <w:r w:rsidRPr="008D552A">
        <w:rPr>
          <w:rStyle w:val="StyleUnderline"/>
        </w:rPr>
        <w:t xml:space="preserve">There </w:t>
      </w:r>
      <w:r w:rsidRPr="008D552A">
        <w:rPr>
          <w:rStyle w:val="Emphasis"/>
        </w:rPr>
        <w:t>may be a vantage point</w:t>
      </w:r>
      <w:r w:rsidRPr="008D552A">
        <w:rPr>
          <w:rStyle w:val="StyleUnderline"/>
        </w:rPr>
        <w:t xml:space="preserve"> from which it makes sense to</w:t>
      </w:r>
      <w:r w:rsidRPr="00EF0FE5">
        <w:rPr>
          <w:sz w:val="10"/>
        </w:rPr>
        <w:t xml:space="preserve"> denounce Varoufakis for refusing to </w:t>
      </w:r>
      <w:r w:rsidRPr="00EF0FE5">
        <w:rPr>
          <w:rStyle w:val="Emphasis"/>
        </w:rPr>
        <w:t>refuse the choice</w:t>
      </w:r>
      <w:r w:rsidRPr="00EF0FE5">
        <w:rPr>
          <w:rStyle w:val="StyleUnderline"/>
        </w:rPr>
        <w:t xml:space="preserve"> between “progressive neoliberalism and reactionary populism.” But it is a vantage point from which the </w:t>
      </w:r>
      <w:r w:rsidRPr="00EF0FE5">
        <w:rPr>
          <w:rStyle w:val="Emphasis"/>
        </w:rPr>
        <w:t>fate of liberal democracy</w:t>
      </w:r>
      <w:r w:rsidRPr="00EF0FE5">
        <w:rPr>
          <w:rStyle w:val="StyleUnderline"/>
        </w:rPr>
        <w:t xml:space="preserve">, with its </w:t>
      </w:r>
      <w:r w:rsidRPr="00EF0FE5">
        <w:rPr>
          <w:rStyle w:val="Emphasis"/>
        </w:rPr>
        <w:t>civil liberties</w:t>
      </w:r>
      <w:r w:rsidRPr="00EF0FE5">
        <w:rPr>
          <w:rStyle w:val="StyleUnderline"/>
        </w:rPr>
        <w:t xml:space="preserve">, </w:t>
      </w:r>
      <w:r w:rsidRPr="00EF0FE5">
        <w:rPr>
          <w:rStyle w:val="Emphasis"/>
        </w:rPr>
        <w:t>ethnic</w:t>
      </w:r>
      <w:r w:rsidRPr="00EF0FE5">
        <w:rPr>
          <w:rStyle w:val="StyleUnderline"/>
        </w:rPr>
        <w:t xml:space="preserve"> and </w:t>
      </w:r>
      <w:r w:rsidRPr="00EF0FE5">
        <w:rPr>
          <w:rStyle w:val="Emphasis"/>
        </w:rPr>
        <w:t>religious tolerance</w:t>
      </w:r>
      <w:r w:rsidRPr="00EF0FE5">
        <w:rPr>
          <w:rStyle w:val="StyleUnderline"/>
        </w:rPr>
        <w:t xml:space="preserve">, and </w:t>
      </w:r>
      <w:r w:rsidRPr="00EF0FE5">
        <w:rPr>
          <w:rStyle w:val="Emphasis"/>
        </w:rPr>
        <w:t>political pluralism</w:t>
      </w:r>
      <w:r w:rsidRPr="00EF0FE5">
        <w:rPr>
          <w:rStyle w:val="StyleUnderline"/>
        </w:rPr>
        <w:t xml:space="preserve">—and the fate of those constituencies who </w:t>
      </w:r>
      <w:r w:rsidRPr="00EF0FE5">
        <w:rPr>
          <w:rStyle w:val="Emphasis"/>
        </w:rPr>
        <w:t>need these very things to survive</w:t>
      </w:r>
      <w:r w:rsidRPr="00EF0FE5">
        <w:rPr>
          <w:rStyle w:val="StyleUnderline"/>
        </w:rPr>
        <w:t xml:space="preserve">—would seem to </w:t>
      </w:r>
      <w:r w:rsidRPr="00EF0FE5">
        <w:rPr>
          <w:rStyle w:val="Emphasis"/>
        </w:rPr>
        <w:t>matter all too little</w:t>
      </w:r>
      <w:r w:rsidRPr="00EF0FE5">
        <w:rPr>
          <w:sz w:val="10"/>
        </w:rPr>
        <w:t xml:space="preserve">. As Varoufakis stated in another op-ed for Le Monde, “Of course we all wish, at least those of us on the left, that the French electoral system were not binary. But it is. And given that it is, I refuse to be part of a generation of European progressives who could have stopped Marine Le Pen from winning France’s Presidency but didn’t.” </w:t>
      </w:r>
      <w:r w:rsidRPr="00EF0FE5">
        <w:rPr>
          <w:rStyle w:val="StyleUnderline"/>
        </w:rPr>
        <w:t>Varoufakis describes the refusal of this choice as “</w:t>
      </w:r>
      <w:r w:rsidRPr="00EF0FE5">
        <w:rPr>
          <w:rStyle w:val="Emphasis"/>
        </w:rPr>
        <w:t>scandalous</w:t>
      </w:r>
      <w:r w:rsidRPr="00EF0FE5">
        <w:rPr>
          <w:rStyle w:val="StyleUnderline"/>
        </w:rPr>
        <w:t xml:space="preserve">.” To choose against right-wing authoritarianism is to </w:t>
      </w:r>
      <w:r w:rsidRPr="00EF0FE5">
        <w:rPr>
          <w:rStyle w:val="Emphasis"/>
        </w:rPr>
        <w:t>put liberal democracy first</w:t>
      </w:r>
      <w:r w:rsidRPr="00EF0FE5">
        <w:rPr>
          <w:rStyle w:val="StyleUnderline"/>
        </w:rPr>
        <w:t xml:space="preserve">, and to treat it </w:t>
      </w:r>
      <w:r w:rsidRPr="00EF0FE5">
        <w:rPr>
          <w:rStyle w:val="Emphasis"/>
        </w:rPr>
        <w:t>not as the end</w:t>
      </w:r>
      <w:r w:rsidRPr="00EF0FE5">
        <w:rPr>
          <w:rStyle w:val="StyleUnderline"/>
        </w:rPr>
        <w:t xml:space="preserve">, but as an </w:t>
      </w:r>
      <w:r w:rsidRPr="00EF0FE5">
        <w:rPr>
          <w:rStyle w:val="Emphasis"/>
        </w:rPr>
        <w:t>essential means of any ends worth pursuing</w:t>
      </w:r>
      <w:r w:rsidRPr="00EF0FE5">
        <w:rPr>
          <w:sz w:val="10"/>
        </w:rPr>
        <w:t xml:space="preserve">. </w:t>
      </w:r>
      <w:r w:rsidRPr="00EF0FE5">
        <w:rPr>
          <w:sz w:val="10"/>
          <w:szCs w:val="10"/>
        </w:rPr>
        <w:t xml:space="preserve">The questions of means and ends raised by such electoral choices are even more pressing when it comes to another set of tactics supported by some on the left—tactics of sometimes violent direct action represented by antifa. Natasha Lennard explained in the Nation last August that “the antifascist project is not one of asking for better statutes or a reconfiguration of rights. . . . antifa is a promise to neo-Nazis and their bedfellows that we will confront them in the streets; we will expose them online and inform their place of employ.” She makes clear that such a politics has little regard for the discourse of human rights or the rule of law. Last summer, Lennard also pursued this anti-liberal theme in Dissent: Time and again in recent months I have seen political writers apoplectic over alleged rips in the social contract, as wrought by Trump, anti-immigrant policy, or austerity, or any number of political plagues. The liberal response has been outrage and disbelief that the state can fall so far from its alleged foundation as a contract forged by the will of equal pledgers. . . . Calling upon some mythic social contract to deliver us from evil is not just futile, it’s downright religious, as Nietzsche would see it. Liberal outrage peddles Christian morality in a world where God is dead, and we have killed him. . . . Power determines which narratives about reality get to count as truth. Recognizing this is a political necessity for those who would challenge the Trumpian Weltanschauung.” Antifa historian and organizer Mark Bray similarly writes that “anti-fascism is an illiberal politics of social revolutionism applied to fighting the Far Right, not only literal fascists [emphasis added].” The roots of antifa lie in the most radical forms of anarchism. As the journalist Chris Hedges (and also Noam Chomsky) have argued, “The focus on street violence diverts activists from the far less glamorous building of relationships and alternative institutions and community organizing that alone will make effective resistance possible.” Moreover, antifa rhetoric, like the “alt right” and neo-Nazi rhetoric it despises, is Manichean. Instead of efforts to forge broad coalitions capable of defeating right-wing authoritarians at the ballot box, antifa tactics promote cycles of recrimination, giving public credibility to right-wing authoritarians, such as Trump, who valorize police brutality and claim to represent “law and order.” There is a long history of Manichean “friend/enemy” thinking on the left, represented by polemics such as Lenin’s 1918 “The Proletarian Revolution and the Renegade </w:t>
      </w:r>
      <w:proofErr w:type="spellStart"/>
      <w:r w:rsidRPr="00EF0FE5">
        <w:rPr>
          <w:sz w:val="10"/>
          <w:szCs w:val="10"/>
        </w:rPr>
        <w:t>Kautsky</w:t>
      </w:r>
      <w:proofErr w:type="spellEnd"/>
      <w:r w:rsidRPr="00EF0FE5">
        <w:rPr>
          <w:sz w:val="10"/>
          <w:szCs w:val="10"/>
        </w:rPr>
        <w:t xml:space="preserve">” and Trotsky’s 1938 Their Morals and Ours. It was, in part, to counter such thinking that Dissent magazine was founded. That generation of democratic socialists, shaken by the experiences of Stalinism, totalitarianism, genocide, and world war, and hemmed in by McCarthyism and what Irving Howe called a deadening “age of conformity,” created a journal committed to a critical and liberal version of socialism centering on the importance of vigorous disagreement. In its sixty-four years, Dissent has experienced generational changes and featured many important debates. But at no time since the journal’s founding has the very existence of liberal democracy seemed more in danger. </w:t>
      </w:r>
      <w:r w:rsidRPr="008D552A">
        <w:rPr>
          <w:rStyle w:val="StyleUnderline"/>
        </w:rPr>
        <w:t xml:space="preserve">The illiberal forces on the rise </w:t>
      </w:r>
      <w:r w:rsidRPr="00EF0FE5">
        <w:rPr>
          <w:rStyle w:val="StyleUnderline"/>
        </w:rPr>
        <w:t xml:space="preserve">threaten to </w:t>
      </w:r>
      <w:r w:rsidRPr="004A3C03">
        <w:rPr>
          <w:rStyle w:val="Emphasis"/>
          <w:highlight w:val="green"/>
        </w:rPr>
        <w:t xml:space="preserve">reverse </w:t>
      </w:r>
      <w:r w:rsidRPr="00EF0FE5">
        <w:rPr>
          <w:rStyle w:val="Emphasis"/>
        </w:rPr>
        <w:t>every important achievement</w:t>
      </w:r>
      <w:r w:rsidRPr="00EF0FE5">
        <w:rPr>
          <w:rStyle w:val="StyleUnderline"/>
        </w:rPr>
        <w:t xml:space="preserve">, </w:t>
      </w:r>
      <w:r w:rsidRPr="00EF0FE5">
        <w:rPr>
          <w:rStyle w:val="Emphasis"/>
        </w:rPr>
        <w:t>however limited</w:t>
      </w:r>
      <w:r w:rsidRPr="00EF0FE5">
        <w:rPr>
          <w:rStyle w:val="StyleUnderline"/>
        </w:rPr>
        <w:t xml:space="preserve">, of the </w:t>
      </w:r>
      <w:r w:rsidRPr="00EF0FE5">
        <w:rPr>
          <w:rStyle w:val="Emphasis"/>
        </w:rPr>
        <w:t>past five decades</w:t>
      </w:r>
      <w:r w:rsidRPr="00EF0FE5">
        <w:rPr>
          <w:rStyle w:val="StyleUnderline"/>
        </w:rPr>
        <w:t xml:space="preserve"> of liberal democracy. These achievements include </w:t>
      </w:r>
      <w:r w:rsidRPr="00EF0FE5">
        <w:rPr>
          <w:rStyle w:val="Emphasis"/>
        </w:rPr>
        <w:t xml:space="preserve">reproductive </w:t>
      </w:r>
      <w:r w:rsidRPr="004A3C03">
        <w:rPr>
          <w:rStyle w:val="Emphasis"/>
          <w:highlight w:val="green"/>
        </w:rPr>
        <w:t>freedom</w:t>
      </w:r>
      <w:r w:rsidRPr="008D552A">
        <w:rPr>
          <w:rStyle w:val="StyleUnderline"/>
        </w:rPr>
        <w:t xml:space="preserve"> </w:t>
      </w:r>
      <w:r w:rsidRPr="00EF0FE5">
        <w:rPr>
          <w:rStyle w:val="StyleUnderline"/>
        </w:rPr>
        <w:t xml:space="preserve">and </w:t>
      </w:r>
      <w:r w:rsidRPr="00EF0FE5">
        <w:rPr>
          <w:rStyle w:val="Emphasis"/>
        </w:rPr>
        <w:t>domestic violence legislation</w:t>
      </w:r>
      <w:r w:rsidRPr="00EF0FE5">
        <w:rPr>
          <w:rStyle w:val="StyleUnderline"/>
        </w:rPr>
        <w:t xml:space="preserve">; </w:t>
      </w:r>
      <w:r w:rsidRPr="004A3C03">
        <w:rPr>
          <w:rStyle w:val="Emphasis"/>
          <w:highlight w:val="green"/>
        </w:rPr>
        <w:t>environmental</w:t>
      </w:r>
      <w:r w:rsidRPr="008D552A">
        <w:rPr>
          <w:rStyle w:val="StyleUnderline"/>
        </w:rPr>
        <w:t xml:space="preserve"> and </w:t>
      </w:r>
      <w:r w:rsidRPr="008D552A">
        <w:rPr>
          <w:rStyle w:val="Emphasis"/>
        </w:rPr>
        <w:t xml:space="preserve">workplace </w:t>
      </w:r>
      <w:r w:rsidRPr="004A3C03">
        <w:rPr>
          <w:rStyle w:val="Emphasis"/>
          <w:highlight w:val="green"/>
        </w:rPr>
        <w:t>health</w:t>
      </w:r>
      <w:r w:rsidRPr="008D552A">
        <w:rPr>
          <w:rStyle w:val="StyleUnderline"/>
        </w:rPr>
        <w:t xml:space="preserve"> and </w:t>
      </w:r>
      <w:r w:rsidRPr="004A3C03">
        <w:rPr>
          <w:rStyle w:val="Emphasis"/>
          <w:highlight w:val="green"/>
        </w:rPr>
        <w:t>safety</w:t>
      </w:r>
      <w:r w:rsidRPr="008D552A">
        <w:rPr>
          <w:rStyle w:val="Emphasis"/>
        </w:rPr>
        <w:t xml:space="preserve"> regulation</w:t>
      </w:r>
      <w:r w:rsidRPr="008D552A">
        <w:rPr>
          <w:rStyle w:val="StyleUnderline"/>
        </w:rPr>
        <w:t xml:space="preserve">; </w:t>
      </w:r>
      <w:r w:rsidRPr="004A3C03">
        <w:rPr>
          <w:rStyle w:val="Emphasis"/>
          <w:highlight w:val="green"/>
        </w:rPr>
        <w:t>civil rights</w:t>
      </w:r>
      <w:r w:rsidRPr="008D552A">
        <w:rPr>
          <w:rStyle w:val="StyleUnderline"/>
        </w:rPr>
        <w:t xml:space="preserve"> and </w:t>
      </w:r>
      <w:r w:rsidRPr="008D552A">
        <w:rPr>
          <w:rStyle w:val="Emphasis"/>
        </w:rPr>
        <w:t>voting rights enforcement</w:t>
      </w:r>
      <w:r w:rsidRPr="008D552A">
        <w:rPr>
          <w:rStyle w:val="StyleUnderline"/>
        </w:rPr>
        <w:t xml:space="preserve">; moderate forms of </w:t>
      </w:r>
      <w:r w:rsidRPr="008D552A">
        <w:rPr>
          <w:rStyle w:val="Emphasis"/>
        </w:rPr>
        <w:t>consumer protection</w:t>
      </w:r>
      <w:r w:rsidRPr="008D552A">
        <w:rPr>
          <w:rStyle w:val="StyleUnderline"/>
        </w:rPr>
        <w:t xml:space="preserve">; and </w:t>
      </w:r>
      <w:r w:rsidRPr="008D552A">
        <w:rPr>
          <w:rStyle w:val="Emphasis"/>
        </w:rPr>
        <w:t>press freedom</w:t>
      </w:r>
      <w:r w:rsidRPr="008D552A">
        <w:rPr>
          <w:rStyle w:val="StyleUnderline"/>
        </w:rPr>
        <w:t xml:space="preserve"> and </w:t>
      </w:r>
      <w:r w:rsidRPr="008D552A">
        <w:rPr>
          <w:rStyle w:val="Emphasis"/>
        </w:rPr>
        <w:t xml:space="preserve">protection against </w:t>
      </w:r>
      <w:r w:rsidRPr="00EF0FE5">
        <w:rPr>
          <w:rStyle w:val="Emphasis"/>
        </w:rPr>
        <w:t>censorship</w:t>
      </w:r>
      <w:r w:rsidRPr="00EF0FE5">
        <w:rPr>
          <w:rStyle w:val="StyleUnderline"/>
        </w:rPr>
        <w:t xml:space="preserve">. All </w:t>
      </w:r>
      <w:r w:rsidRPr="00EF0FE5">
        <w:rPr>
          <w:rStyle w:val="Emphasis"/>
        </w:rPr>
        <w:t>deserve to be defended</w:t>
      </w:r>
      <w:r w:rsidRPr="00EF0FE5">
        <w:rPr>
          <w:rStyle w:val="StyleUnderline"/>
        </w:rPr>
        <w:t>,</w:t>
      </w:r>
      <w:r>
        <w:rPr>
          <w:rStyle w:val="StyleUnderline"/>
        </w:rPr>
        <w:t xml:space="preserve"> </w:t>
      </w:r>
      <w:r w:rsidRPr="008D552A">
        <w:rPr>
          <w:rStyle w:val="Emphasis"/>
        </w:rPr>
        <w:t>not</w:t>
      </w:r>
      <w:r w:rsidRPr="008D552A">
        <w:rPr>
          <w:rStyle w:val="StyleUnderline"/>
        </w:rPr>
        <w:t xml:space="preserve"> because of their role in advancing us toward a </w:t>
      </w:r>
      <w:r w:rsidRPr="008D552A">
        <w:rPr>
          <w:rStyle w:val="Emphasis"/>
        </w:rPr>
        <w:t>future beyond capitalism</w:t>
      </w:r>
      <w:r w:rsidRPr="008D552A">
        <w:rPr>
          <w:rStyle w:val="StyleUnderline"/>
        </w:rPr>
        <w:t xml:space="preserve">, but because they </w:t>
      </w:r>
      <w:r w:rsidRPr="008D552A">
        <w:rPr>
          <w:rStyle w:val="Emphasis"/>
        </w:rPr>
        <w:t>represent real improvements</w:t>
      </w:r>
      <w:r w:rsidRPr="008D552A">
        <w:rPr>
          <w:rStyle w:val="StyleUnderline"/>
        </w:rPr>
        <w:t xml:space="preserve"> in our lives. The </w:t>
      </w:r>
      <w:r w:rsidRPr="008D552A">
        <w:rPr>
          <w:rStyle w:val="Emphasis"/>
        </w:rPr>
        <w:t>fear-mongering</w:t>
      </w:r>
      <w:r w:rsidRPr="008D552A">
        <w:rPr>
          <w:rStyle w:val="StyleUnderline"/>
        </w:rPr>
        <w:t xml:space="preserve">, </w:t>
      </w:r>
      <w:r w:rsidRPr="008D552A">
        <w:rPr>
          <w:rStyle w:val="Emphasis"/>
        </w:rPr>
        <w:t>repression</w:t>
      </w:r>
      <w:r w:rsidRPr="008D552A">
        <w:rPr>
          <w:rStyle w:val="StyleUnderline"/>
        </w:rPr>
        <w:t xml:space="preserve">, and </w:t>
      </w:r>
      <w:r w:rsidRPr="008D552A">
        <w:rPr>
          <w:rStyle w:val="Emphasis"/>
        </w:rPr>
        <w:t>evisceration of public criticism</w:t>
      </w:r>
      <w:r w:rsidRPr="008D552A">
        <w:rPr>
          <w:rStyle w:val="StyleUnderline"/>
        </w:rPr>
        <w:t xml:space="preserve"> promoted by right-wing populism </w:t>
      </w:r>
      <w:r w:rsidRPr="008D552A">
        <w:rPr>
          <w:rStyle w:val="Emphasis"/>
        </w:rPr>
        <w:t>diminish democratic citizenship for everyone</w:t>
      </w:r>
      <w:r w:rsidRPr="008D552A">
        <w:rPr>
          <w:rStyle w:val="StyleUnderline"/>
        </w:rPr>
        <w:t xml:space="preserve">. They are </w:t>
      </w:r>
      <w:r w:rsidRPr="008D552A">
        <w:rPr>
          <w:rStyle w:val="Emphasis"/>
        </w:rPr>
        <w:t xml:space="preserve">harmful to left </w:t>
      </w:r>
      <w:r w:rsidRPr="00EF0FE5">
        <w:rPr>
          <w:rStyle w:val="Emphasis"/>
        </w:rPr>
        <w:t>organizing</w:t>
      </w:r>
      <w:r w:rsidRPr="00EF0FE5">
        <w:rPr>
          <w:rStyle w:val="StyleUnderline"/>
        </w:rPr>
        <w:t xml:space="preserve"> and to anyone who believes in defending political freedom. Resisting these assaults on liberal democracy through the </w:t>
      </w:r>
      <w:r w:rsidRPr="00EF0FE5">
        <w:rPr>
          <w:rStyle w:val="Emphasis"/>
        </w:rPr>
        <w:t>political means made available by liberal democracy</w:t>
      </w:r>
      <w:r w:rsidRPr="00EF0FE5">
        <w:rPr>
          <w:rStyle w:val="StyleUnderline"/>
        </w:rPr>
        <w:t xml:space="preserve"> is an </w:t>
      </w:r>
      <w:r w:rsidRPr="00EF0FE5">
        <w:rPr>
          <w:rStyle w:val="Emphasis"/>
        </w:rPr>
        <w:t>urgent task</w:t>
      </w:r>
      <w:r w:rsidRPr="00EF0FE5">
        <w:rPr>
          <w:rStyle w:val="StyleUnderline"/>
        </w:rPr>
        <w:t xml:space="preserve">. This </w:t>
      </w:r>
      <w:r w:rsidRPr="00EF0FE5">
        <w:rPr>
          <w:rStyle w:val="Emphasis"/>
        </w:rPr>
        <w:t>does not prevent one from also seeking to build a movement</w:t>
      </w:r>
      <w:r w:rsidRPr="00EF0FE5">
        <w:rPr>
          <w:rStyle w:val="StyleUnderline"/>
        </w:rPr>
        <w:t xml:space="preserve"> beyond “resistance.” But resistance is </w:t>
      </w:r>
      <w:r w:rsidRPr="00EF0FE5">
        <w:rPr>
          <w:rStyle w:val="Emphasis"/>
        </w:rPr>
        <w:t>important work in its own right</w:t>
      </w:r>
      <w:r w:rsidRPr="00EF0FE5">
        <w:rPr>
          <w:rStyle w:val="StyleUnderline"/>
        </w:rPr>
        <w:t xml:space="preserve"> and, for many</w:t>
      </w:r>
      <w:r w:rsidRPr="00EF0FE5">
        <w:rPr>
          <w:sz w:val="10"/>
        </w:rPr>
        <w:t xml:space="preserve"> of us, </w:t>
      </w:r>
      <w:r w:rsidRPr="00EF0FE5">
        <w:rPr>
          <w:rStyle w:val="StyleUnderline"/>
        </w:rPr>
        <w:t xml:space="preserve">it is the work that is </w:t>
      </w:r>
      <w:r w:rsidRPr="00EF0FE5">
        <w:rPr>
          <w:rStyle w:val="Emphasis"/>
        </w:rPr>
        <w:t>currently most important</w:t>
      </w:r>
      <w:r w:rsidRPr="00EF0FE5">
        <w:rPr>
          <w:sz w:val="10"/>
        </w:rPr>
        <w:t xml:space="preserve">. </w:t>
      </w:r>
      <w:r w:rsidRPr="00EF0FE5">
        <w:rPr>
          <w:sz w:val="10"/>
          <w:szCs w:val="10"/>
        </w:rPr>
        <w:t xml:space="preserve">Sarah Leonard, a Dissent editor-at-large and former editor at the Nation, recently remarked about the uncertainties of liberals: The problem with many prominent representatives of liberalism today . . . is that they don’t seem to know which side they’re on. Say Bernie, vote Hillary; say universal health care, but condemn its advocacy; say electable, lose everywhere; say you’ll don sneakers to walk the picket line, don’t show up. The name of my desire is socialism; do liberals know the name of theirs? This reluctance to pick “a side” that disturbs Leonard—which I prefer to describe as ambivalence—is real, and while it can be bridged, I doubt it can be eliminated. For to be a left liberal is to be troubled by the hesitations and inconsistencies of which Leonard writes but also to believe that a pluralistic politics of freedom in our complex world requires such tribulations. I supported Sanders and voted for him in the Indiana primary. But I doubted he could win the Democratic nomination, much less the general election, and I worried about the harshness with which some of his supporters attacked Clinton, a harshness that has persisted over the past year. I support universal healthcare, and welcome the shift by many important Democratic leaders to support the Sanders plan. Still, I wonder whether the plan itself is viable, and whether it is the most compelling issue on which to mobilize the Democratic Party to electoral victories in 2018 and 2020. Because I so profoundly fear Trumpism, I regard Democratic victories as critical—even if they involve compromises on healthcare and even as they will likely bring disappointments. Am I confused? Am I lacking in conviction? Or am I simply unable to believe there are easy, clear-cut answers to many current political questions? </w:t>
      </w:r>
      <w:r w:rsidRPr="00EF0FE5">
        <w:rPr>
          <w:sz w:val="10"/>
        </w:rPr>
        <w:t xml:space="preserve">And so </w:t>
      </w:r>
      <w:r w:rsidRPr="008D552A">
        <w:rPr>
          <w:rStyle w:val="StyleUnderline"/>
        </w:rPr>
        <w:t>“</w:t>
      </w:r>
      <w:r w:rsidRPr="004A3C03">
        <w:rPr>
          <w:rStyle w:val="StyleUnderline"/>
          <w:highlight w:val="green"/>
        </w:rPr>
        <w:t>liberal</w:t>
      </w:r>
      <w:r w:rsidRPr="008D552A">
        <w:rPr>
          <w:rStyle w:val="StyleUnderline"/>
        </w:rPr>
        <w:t>” works</w:t>
      </w:r>
      <w:r w:rsidRPr="00EF0FE5">
        <w:rPr>
          <w:sz w:val="10"/>
        </w:rPr>
        <w:t xml:space="preserve"> for me </w:t>
      </w:r>
      <w:r w:rsidRPr="00EF0FE5">
        <w:rPr>
          <w:rStyle w:val="StyleUnderline"/>
        </w:rPr>
        <w:t xml:space="preserve">as a </w:t>
      </w:r>
      <w:r w:rsidRPr="00EF0FE5">
        <w:rPr>
          <w:rStyle w:val="Emphasis"/>
        </w:rPr>
        <w:t>political identity</w:t>
      </w:r>
      <w:r w:rsidRPr="00EF0FE5">
        <w:rPr>
          <w:sz w:val="10"/>
        </w:rPr>
        <w:t xml:space="preserve"> in a way that “socialist” does not. </w:t>
      </w:r>
      <w:r w:rsidRPr="008D552A">
        <w:rPr>
          <w:rStyle w:val="StyleUnderline"/>
        </w:rPr>
        <w:t xml:space="preserve">It </w:t>
      </w:r>
      <w:r w:rsidRPr="00EF0FE5">
        <w:rPr>
          <w:rStyle w:val="Emphasis"/>
        </w:rPr>
        <w:t>places a</w:t>
      </w:r>
      <w:r w:rsidRPr="004A3C03">
        <w:rPr>
          <w:rStyle w:val="Emphasis"/>
          <w:highlight w:val="green"/>
        </w:rPr>
        <w:t xml:space="preserve"> priority</w:t>
      </w:r>
      <w:r w:rsidRPr="004A3C03">
        <w:rPr>
          <w:rStyle w:val="StyleUnderline"/>
          <w:highlight w:val="green"/>
        </w:rPr>
        <w:t xml:space="preserve"> on</w:t>
      </w:r>
      <w:r w:rsidRPr="008D552A">
        <w:rPr>
          <w:rStyle w:val="StyleUnderline"/>
        </w:rPr>
        <w:t xml:space="preserve"> the civil and political </w:t>
      </w:r>
      <w:r w:rsidRPr="004A3C03">
        <w:rPr>
          <w:rStyle w:val="StyleUnderline"/>
          <w:highlight w:val="green"/>
        </w:rPr>
        <w:t xml:space="preserve">freedoms that </w:t>
      </w:r>
      <w:r w:rsidRPr="004A3C03">
        <w:rPr>
          <w:rStyle w:val="Emphasis"/>
          <w:highlight w:val="green"/>
        </w:rPr>
        <w:t xml:space="preserve">make it possible </w:t>
      </w:r>
      <w:r w:rsidRPr="00EF0FE5">
        <w:rPr>
          <w:rStyle w:val="Emphasis"/>
        </w:rPr>
        <w:t xml:space="preserve">for us </w:t>
      </w:r>
      <w:r w:rsidRPr="004A3C03">
        <w:rPr>
          <w:rStyle w:val="Emphasis"/>
          <w:highlight w:val="green"/>
        </w:rPr>
        <w:t>to argue</w:t>
      </w:r>
      <w:r w:rsidRPr="008D552A">
        <w:rPr>
          <w:rStyle w:val="StyleUnderline"/>
        </w:rPr>
        <w:t xml:space="preserve"> about how to challenge injustice and work for greater </w:t>
      </w:r>
      <w:r w:rsidRPr="00EF0FE5">
        <w:rPr>
          <w:rStyle w:val="StyleUnderline"/>
        </w:rPr>
        <w:t xml:space="preserve">justice. It furnishes </w:t>
      </w:r>
      <w:r w:rsidRPr="00EF0FE5">
        <w:rPr>
          <w:rStyle w:val="Emphasis"/>
        </w:rPr>
        <w:t xml:space="preserve">peaceful </w:t>
      </w:r>
      <w:r w:rsidRPr="004A3C03">
        <w:rPr>
          <w:rStyle w:val="Emphasis"/>
          <w:highlight w:val="green"/>
        </w:rPr>
        <w:t>channels of</w:t>
      </w:r>
      <w:r w:rsidRPr="008D552A">
        <w:rPr>
          <w:rStyle w:val="Emphasis"/>
        </w:rPr>
        <w:t xml:space="preserve"> political participation</w:t>
      </w:r>
      <w:r w:rsidRPr="008D552A">
        <w:rPr>
          <w:rStyle w:val="StyleUnderline"/>
        </w:rPr>
        <w:t xml:space="preserve"> and </w:t>
      </w:r>
      <w:r w:rsidRPr="004A3C03">
        <w:rPr>
          <w:rStyle w:val="Emphasis"/>
          <w:highlight w:val="green"/>
        </w:rPr>
        <w:t>contestation</w:t>
      </w:r>
      <w:r w:rsidRPr="008D552A">
        <w:rPr>
          <w:rStyle w:val="StyleUnderline"/>
        </w:rPr>
        <w:t xml:space="preserve"> that allow for </w:t>
      </w:r>
      <w:r w:rsidRPr="008D552A">
        <w:rPr>
          <w:rStyle w:val="Emphasis"/>
        </w:rPr>
        <w:t>provisional agreements to be reached</w:t>
      </w:r>
      <w:r w:rsidRPr="008D552A">
        <w:rPr>
          <w:rStyle w:val="StyleUnderline"/>
        </w:rPr>
        <w:t xml:space="preserve"> about how to move forward</w:t>
      </w:r>
      <w:r w:rsidRPr="00EF0FE5">
        <w:rPr>
          <w:sz w:val="10"/>
        </w:rPr>
        <w:t xml:space="preserve">. Again, Lennard writes, disparagingly, that: “The liberal response has been outrage and disbelief that the state can fall so far from its alleged foundation as a contract forged by the will of equal pledgers.” But </w:t>
      </w:r>
      <w:r w:rsidRPr="008D552A">
        <w:rPr>
          <w:rStyle w:val="StyleUnderline"/>
        </w:rPr>
        <w:t>liberals</w:t>
      </w:r>
      <w:r w:rsidRPr="00EF0FE5">
        <w:rPr>
          <w:sz w:val="10"/>
        </w:rPr>
        <w:t xml:space="preserve"> such as </w:t>
      </w:r>
      <w:proofErr w:type="gramStart"/>
      <w:r w:rsidRPr="00EF0FE5">
        <w:rPr>
          <w:sz w:val="10"/>
        </w:rPr>
        <w:t>myself</w:t>
      </w:r>
      <w:proofErr w:type="gramEnd"/>
      <w:r w:rsidRPr="00EF0FE5">
        <w:rPr>
          <w:sz w:val="10"/>
        </w:rPr>
        <w:t xml:space="preserve"> </w:t>
      </w:r>
      <w:r w:rsidRPr="002F2726">
        <w:rPr>
          <w:rStyle w:val="Emphasis"/>
        </w:rPr>
        <w:t>do not believe</w:t>
      </w:r>
      <w:r w:rsidRPr="002F2726">
        <w:rPr>
          <w:rStyle w:val="StyleUnderline"/>
        </w:rPr>
        <w:t xml:space="preserve"> that the liberal democratic state was </w:t>
      </w:r>
      <w:r w:rsidRPr="002F2726">
        <w:rPr>
          <w:rStyle w:val="Emphasis"/>
        </w:rPr>
        <w:t>ever founded</w:t>
      </w:r>
      <w:r w:rsidRPr="002F2726">
        <w:rPr>
          <w:rStyle w:val="StyleUnderline"/>
        </w:rPr>
        <w:t xml:space="preserve"> through an </w:t>
      </w:r>
      <w:r w:rsidRPr="002F2726">
        <w:rPr>
          <w:rStyle w:val="Emphasis"/>
        </w:rPr>
        <w:t>idyllic process</w:t>
      </w:r>
      <w:r w:rsidRPr="002F2726">
        <w:rPr>
          <w:rStyle w:val="StyleUnderline"/>
        </w:rPr>
        <w:t xml:space="preserve"> of egalitarian consent. We believe </w:t>
      </w:r>
      <w:r w:rsidRPr="002F2726">
        <w:rPr>
          <w:rStyle w:val="Emphasis"/>
        </w:rPr>
        <w:t>only</w:t>
      </w:r>
      <w:r w:rsidRPr="002F2726">
        <w:rPr>
          <w:rStyle w:val="StyleUnderline"/>
        </w:rPr>
        <w:t xml:space="preserve"> that liberal democracy is a </w:t>
      </w:r>
      <w:r w:rsidRPr="002F2726">
        <w:rPr>
          <w:rStyle w:val="Emphasis"/>
        </w:rPr>
        <w:t>flawed outcome of struggle worth defending</w:t>
      </w:r>
      <w:r w:rsidRPr="002F2726">
        <w:rPr>
          <w:rStyle w:val="StyleUnderline"/>
        </w:rPr>
        <w:t xml:space="preserve">, and that the idea of free and equal democratic will formation has </w:t>
      </w:r>
      <w:r w:rsidRPr="002F2726">
        <w:rPr>
          <w:rStyle w:val="Emphasis"/>
        </w:rPr>
        <w:t>furnished</w:t>
      </w:r>
      <w:r w:rsidRPr="002F2726">
        <w:rPr>
          <w:rStyle w:val="StyleUnderline"/>
        </w:rPr>
        <w:t xml:space="preserve">, and </w:t>
      </w:r>
      <w:r w:rsidRPr="002F2726">
        <w:rPr>
          <w:rStyle w:val="Emphasis"/>
        </w:rPr>
        <w:t>continues to furnish</w:t>
      </w:r>
      <w:r w:rsidRPr="002F2726">
        <w:rPr>
          <w:rStyle w:val="StyleUnderline"/>
        </w:rPr>
        <w:t xml:space="preserve">, a </w:t>
      </w:r>
      <w:r w:rsidRPr="002F2726">
        <w:rPr>
          <w:rStyle w:val="Emphasis"/>
        </w:rPr>
        <w:t>powerful normative ideal</w:t>
      </w:r>
      <w:r w:rsidRPr="002F2726">
        <w:rPr>
          <w:rStyle w:val="StyleUnderline"/>
        </w:rPr>
        <w:t>. There is no “mythic social contract” that can “deliver us from evil.”</w:t>
      </w:r>
      <w:r w:rsidRPr="00EF0FE5">
        <w:rPr>
          <w:sz w:val="10"/>
        </w:rPr>
        <w:t xml:space="preserve"> There is no such contract, and there is no such deliverance. </w:t>
      </w:r>
      <w:r w:rsidRPr="008D552A">
        <w:rPr>
          <w:rStyle w:val="StyleUnderline"/>
        </w:rPr>
        <w:t xml:space="preserve">There is </w:t>
      </w:r>
      <w:r w:rsidRPr="00EF0FE5">
        <w:rPr>
          <w:rStyle w:val="Emphasis"/>
        </w:rPr>
        <w:t xml:space="preserve">only ongoing </w:t>
      </w:r>
      <w:r w:rsidRPr="004A3C03">
        <w:rPr>
          <w:rStyle w:val="Emphasis"/>
          <w:highlight w:val="green"/>
        </w:rPr>
        <w:t>debate</w:t>
      </w:r>
      <w:r w:rsidRPr="008D552A">
        <w:rPr>
          <w:rStyle w:val="StyleUnderline"/>
        </w:rPr>
        <w:t xml:space="preserve"> and </w:t>
      </w:r>
      <w:r w:rsidRPr="008D552A">
        <w:rPr>
          <w:rStyle w:val="Emphasis"/>
        </w:rPr>
        <w:t>contestation</w:t>
      </w:r>
      <w:r w:rsidRPr="008D552A">
        <w:rPr>
          <w:rStyle w:val="StyleUnderline"/>
        </w:rPr>
        <w:t xml:space="preserve">. </w:t>
      </w:r>
      <w:r w:rsidRPr="00EF0FE5">
        <w:rPr>
          <w:sz w:val="10"/>
        </w:rPr>
        <w:t xml:space="preserve">It is perhaps </w:t>
      </w:r>
      <w:r w:rsidRPr="002F2726">
        <w:rPr>
          <w:rStyle w:val="StyleUnderline"/>
        </w:rPr>
        <w:t xml:space="preserve">that </w:t>
      </w:r>
      <w:r w:rsidRPr="002F2726">
        <w:rPr>
          <w:rStyle w:val="Emphasis"/>
        </w:rPr>
        <w:t>fundamental commitment</w:t>
      </w:r>
      <w:r w:rsidRPr="002F2726">
        <w:rPr>
          <w:rStyle w:val="StyleUnderline"/>
        </w:rPr>
        <w:t xml:space="preserve"> to </w:t>
      </w:r>
      <w:r w:rsidRPr="002F2726">
        <w:rPr>
          <w:rStyle w:val="Emphasis"/>
        </w:rPr>
        <w:t>ongoing political contestation</w:t>
      </w:r>
      <w:r w:rsidRPr="00EF0FE5">
        <w:rPr>
          <w:sz w:val="10"/>
        </w:rPr>
        <w:t xml:space="preserve"> that marks the difference between left liberals and those to our left who embrace a more “radical” and often emphatically socialist politics. To note this is not to disparage those to my left. It </w:t>
      </w:r>
      <w:r w:rsidRPr="002F2726">
        <w:rPr>
          <w:rStyle w:val="StyleUnderline"/>
        </w:rPr>
        <w:t xml:space="preserve">is to </w:t>
      </w:r>
      <w:r w:rsidRPr="004A3C03">
        <w:rPr>
          <w:rStyle w:val="StyleUnderline"/>
          <w:highlight w:val="green"/>
        </w:rPr>
        <w:t xml:space="preserve">identify </w:t>
      </w:r>
      <w:r w:rsidRPr="00EF0FE5">
        <w:rPr>
          <w:rStyle w:val="Emphasis"/>
        </w:rPr>
        <w:t>points of hones</w:t>
      </w:r>
      <w:r w:rsidRPr="008D552A">
        <w:rPr>
          <w:rStyle w:val="Emphasis"/>
        </w:rPr>
        <w:t xml:space="preserve">t </w:t>
      </w:r>
      <w:r w:rsidRPr="004A3C03">
        <w:rPr>
          <w:rStyle w:val="Emphasis"/>
          <w:highlight w:val="green"/>
        </w:rPr>
        <w:t>difference</w:t>
      </w:r>
      <w:r w:rsidRPr="004A3C03">
        <w:rPr>
          <w:rStyle w:val="StyleUnderline"/>
          <w:highlight w:val="green"/>
        </w:rPr>
        <w:t xml:space="preserve"> as </w:t>
      </w:r>
      <w:r w:rsidRPr="00EF0FE5">
        <w:rPr>
          <w:rStyle w:val="StyleUnderline"/>
        </w:rPr>
        <w:t xml:space="preserve">well as </w:t>
      </w:r>
      <w:r w:rsidRPr="004A3C03">
        <w:rPr>
          <w:rStyle w:val="Emphasis"/>
          <w:highlight w:val="green"/>
        </w:rPr>
        <w:t>commonalities</w:t>
      </w:r>
      <w:r w:rsidRPr="008D552A">
        <w:rPr>
          <w:rStyle w:val="StyleUnderline"/>
        </w:rPr>
        <w:t xml:space="preserve">, on which </w:t>
      </w:r>
      <w:r w:rsidRPr="00EF0FE5">
        <w:rPr>
          <w:rStyle w:val="Emphasis"/>
        </w:rPr>
        <w:t>agreements</w:t>
      </w:r>
      <w:r w:rsidRPr="00EF0FE5">
        <w:rPr>
          <w:rStyle w:val="StyleUnderline"/>
        </w:rPr>
        <w:t xml:space="preserve"> and </w:t>
      </w:r>
      <w:r w:rsidRPr="00EF0FE5">
        <w:rPr>
          <w:rStyle w:val="Emphasis"/>
        </w:rPr>
        <w:t>alliances are possible</w:t>
      </w:r>
      <w:r w:rsidRPr="00EF0FE5">
        <w:rPr>
          <w:sz w:val="10"/>
        </w:rPr>
        <w:t xml:space="preserve">. In December 2001, Robert </w:t>
      </w:r>
      <w:proofErr w:type="spellStart"/>
      <w:r w:rsidRPr="00EF0FE5">
        <w:rPr>
          <w:sz w:val="10"/>
        </w:rPr>
        <w:t>Kuttner</w:t>
      </w:r>
      <w:proofErr w:type="spellEnd"/>
      <w:r w:rsidRPr="00EF0FE5">
        <w:rPr>
          <w:sz w:val="10"/>
        </w:rPr>
        <w:t xml:space="preserve"> published a short piece in the liberal journal he co-edits, the American Prospect, with the self-explanatory title “Why Liberals Need Radicals.” In June 2013, Bhaskar Sunkara, editor of Jacobin, published a piece in the Nation, entitled “Letter to ‘The Nation’ From a Young Radical.” Sunkara explains why he and his colleagues have embraced a new radicalism with strong Marxist roots. He too makes the case that </w:t>
      </w:r>
      <w:r w:rsidRPr="00EF0FE5">
        <w:rPr>
          <w:rStyle w:val="StyleUnderline"/>
        </w:rPr>
        <w:t xml:space="preserve">liberals and radicals </w:t>
      </w:r>
      <w:r w:rsidRPr="00EF0FE5">
        <w:rPr>
          <w:rStyle w:val="Emphasis"/>
        </w:rPr>
        <w:t>need each other</w:t>
      </w:r>
      <w:r w:rsidRPr="00EF0FE5">
        <w:rPr>
          <w:sz w:val="10"/>
        </w:rPr>
        <w:t xml:space="preserve">. At the same time, from the radical and not the liberal side, Sunkara’s view of this association is rather harsh: “American radicalism has had a complex and at times contradictory association with liberalism. At the peak of the socialist movement, </w:t>
      </w:r>
      <w:r w:rsidRPr="008D552A">
        <w:rPr>
          <w:rStyle w:val="StyleUnderline"/>
        </w:rPr>
        <w:t xml:space="preserve">leftists </w:t>
      </w:r>
      <w:r w:rsidRPr="008D552A">
        <w:rPr>
          <w:rStyle w:val="Emphasis"/>
        </w:rPr>
        <w:t>fed off liberal victories</w:t>
      </w:r>
      <w:r w:rsidRPr="008D552A">
        <w:rPr>
          <w:rStyle w:val="StyleUnderline"/>
        </w:rPr>
        <w:t>. Radicals</w:t>
      </w:r>
      <w:r w:rsidRPr="00EF0FE5">
        <w:rPr>
          <w:sz w:val="10"/>
        </w:rPr>
        <w:t xml:space="preserve">, in turn, </w:t>
      </w:r>
      <w:r w:rsidRPr="008D552A">
        <w:rPr>
          <w:rStyle w:val="StyleUnderline"/>
        </w:rPr>
        <w:t xml:space="preserve">have </w:t>
      </w:r>
      <w:r w:rsidRPr="008D552A">
        <w:rPr>
          <w:rStyle w:val="Emphasis"/>
        </w:rPr>
        <w:t>added coherence</w:t>
      </w:r>
      <w:r w:rsidRPr="008D552A">
        <w:rPr>
          <w:rStyle w:val="StyleUnderline"/>
        </w:rPr>
        <w:t xml:space="preserve"> and </w:t>
      </w:r>
      <w:r w:rsidRPr="008D552A">
        <w:rPr>
          <w:rStyle w:val="Emphasis"/>
        </w:rPr>
        <w:t>punch</w:t>
      </w:r>
      <w:r w:rsidRPr="008D552A">
        <w:rPr>
          <w:rStyle w:val="StyleUnderline"/>
        </w:rPr>
        <w:t xml:space="preserve"> to </w:t>
      </w:r>
      <w:r w:rsidRPr="008D552A">
        <w:rPr>
          <w:rStyle w:val="Emphasis"/>
        </w:rPr>
        <w:t>every key liberal struggle</w:t>
      </w:r>
      <w:r w:rsidRPr="008D552A">
        <w:rPr>
          <w:rStyle w:val="StyleUnderline"/>
        </w:rPr>
        <w:t xml:space="preserve"> and </w:t>
      </w:r>
      <w:r w:rsidRPr="008D552A">
        <w:rPr>
          <w:rStyle w:val="Emphasis"/>
        </w:rPr>
        <w:t>advance</w:t>
      </w:r>
      <w:r w:rsidRPr="008D552A">
        <w:rPr>
          <w:rStyle w:val="StyleUnderline"/>
        </w:rPr>
        <w:t xml:space="preserve"> of the past century. Such a </w:t>
      </w:r>
      <w:r w:rsidRPr="008D552A">
        <w:rPr>
          <w:rStyle w:val="Emphasis"/>
        </w:rPr>
        <w:t>mutually beneficial alliance</w:t>
      </w:r>
      <w:r w:rsidRPr="008D552A">
        <w:rPr>
          <w:rStyle w:val="StyleUnderline"/>
        </w:rPr>
        <w:t xml:space="preserve"> could be in the works again.</w:t>
      </w:r>
      <w:r w:rsidRPr="00EF0FE5">
        <w:rPr>
          <w:sz w:val="10"/>
        </w:rPr>
        <w:t xml:space="preserve"> The first step is to smash the existing liberal coalition and rebuild it on a radically different basis.” I share Sunkara’s belief that now is the time for mutually beneficial connections and alliances between democratic socialists and liberals. But </w:t>
      </w:r>
      <w:r w:rsidRPr="008D552A">
        <w:rPr>
          <w:rStyle w:val="StyleUnderline"/>
        </w:rPr>
        <w:t>I am</w:t>
      </w:r>
      <w:r w:rsidRPr="00EF0FE5">
        <w:rPr>
          <w:sz w:val="10"/>
        </w:rPr>
        <w:t xml:space="preserve"> rather </w:t>
      </w:r>
      <w:r w:rsidRPr="008D552A">
        <w:rPr>
          <w:rStyle w:val="Emphasis"/>
        </w:rPr>
        <w:t>wary</w:t>
      </w:r>
      <w:r w:rsidRPr="00EF0FE5">
        <w:rPr>
          <w:sz w:val="10"/>
        </w:rPr>
        <w:t>—perhaps for reasons of generational experience—</w:t>
      </w:r>
      <w:r w:rsidRPr="008D552A">
        <w:rPr>
          <w:rStyle w:val="StyleUnderline"/>
        </w:rPr>
        <w:t>of calls to “</w:t>
      </w:r>
      <w:r w:rsidRPr="008D552A">
        <w:rPr>
          <w:rStyle w:val="Emphasis"/>
        </w:rPr>
        <w:t>smash the existing liberal coalition</w:t>
      </w:r>
      <w:r w:rsidRPr="008D552A">
        <w:rPr>
          <w:rStyle w:val="StyleUnderline"/>
        </w:rPr>
        <w:t>.”</w:t>
      </w:r>
      <w:r w:rsidRPr="00EF0FE5">
        <w:rPr>
          <w:sz w:val="10"/>
        </w:rPr>
        <w:t xml:space="preserve"> I am skeptical of that “radically different basis.” Most importantly, I believe that </w:t>
      </w:r>
      <w:r w:rsidRPr="008D552A">
        <w:rPr>
          <w:rStyle w:val="StyleUnderline"/>
        </w:rPr>
        <w:t xml:space="preserve">the </w:t>
      </w:r>
      <w:r w:rsidRPr="008D552A">
        <w:rPr>
          <w:rStyle w:val="Emphasis"/>
        </w:rPr>
        <w:t>danger posed by the radical right</w:t>
      </w:r>
      <w:r w:rsidRPr="008D552A">
        <w:rPr>
          <w:rStyle w:val="StyleUnderline"/>
        </w:rPr>
        <w:t xml:space="preserve">, to the </w:t>
      </w:r>
      <w:r w:rsidRPr="008D552A">
        <w:rPr>
          <w:rStyle w:val="Emphasis"/>
        </w:rPr>
        <w:t>political conditions</w:t>
      </w:r>
      <w:r w:rsidRPr="008D552A">
        <w:rPr>
          <w:rStyle w:val="StyleUnderline"/>
        </w:rPr>
        <w:t xml:space="preserve"> and </w:t>
      </w:r>
      <w:r w:rsidRPr="008D552A">
        <w:rPr>
          <w:rStyle w:val="Emphasis"/>
        </w:rPr>
        <w:t>elemental life chances of many millions of individuals</w:t>
      </w:r>
      <w:r w:rsidRPr="008D552A">
        <w:rPr>
          <w:rStyle w:val="StyleUnderline"/>
        </w:rPr>
        <w:t xml:space="preserve">, makes it </w:t>
      </w:r>
      <w:r w:rsidRPr="00EF0FE5">
        <w:rPr>
          <w:rStyle w:val="StyleUnderline"/>
        </w:rPr>
        <w:t xml:space="preserve">important to </w:t>
      </w:r>
      <w:r w:rsidRPr="00EF0FE5">
        <w:rPr>
          <w:rStyle w:val="Emphasis"/>
        </w:rPr>
        <w:t>defend</w:t>
      </w:r>
      <w:r w:rsidRPr="00EF0FE5">
        <w:rPr>
          <w:rStyle w:val="StyleUnderline"/>
        </w:rPr>
        <w:t xml:space="preserve">, to </w:t>
      </w:r>
      <w:r w:rsidRPr="00EF0FE5">
        <w:rPr>
          <w:rStyle w:val="Emphasis"/>
        </w:rPr>
        <w:t>build</w:t>
      </w:r>
      <w:r w:rsidRPr="00EF0FE5">
        <w:rPr>
          <w:rStyle w:val="StyleUnderline"/>
        </w:rPr>
        <w:t xml:space="preserve">, and to </w:t>
      </w:r>
      <w:r w:rsidRPr="00EF0FE5">
        <w:rPr>
          <w:rStyle w:val="Emphasis"/>
        </w:rPr>
        <w:t>extend the liberal coalition</w:t>
      </w:r>
      <w:r w:rsidRPr="00EF0FE5">
        <w:rPr>
          <w:rStyle w:val="StyleUnderline"/>
        </w:rPr>
        <w:t xml:space="preserve"> rather than </w:t>
      </w:r>
      <w:r w:rsidRPr="00EF0FE5">
        <w:rPr>
          <w:rStyle w:val="Emphasis"/>
        </w:rPr>
        <w:t>disrupt</w:t>
      </w:r>
      <w:r w:rsidRPr="00EF0FE5">
        <w:rPr>
          <w:rStyle w:val="StyleUnderline"/>
        </w:rPr>
        <w:t xml:space="preserve"> or </w:t>
      </w:r>
      <w:r w:rsidRPr="00EF0FE5">
        <w:rPr>
          <w:rStyle w:val="Emphasis"/>
        </w:rPr>
        <w:t>destroy it</w:t>
      </w:r>
      <w:r w:rsidRPr="00EF0FE5">
        <w:rPr>
          <w:sz w:val="10"/>
        </w:rPr>
        <w:t xml:space="preserve">. Because in the struggle between socialism and barbarism, it is barbarism that has the advantage. And because </w:t>
      </w:r>
      <w:r w:rsidRPr="00EF0FE5">
        <w:rPr>
          <w:rStyle w:val="StyleUnderline"/>
        </w:rPr>
        <w:t xml:space="preserve">the </w:t>
      </w:r>
      <w:r w:rsidRPr="00EF0FE5">
        <w:rPr>
          <w:rStyle w:val="Emphasis"/>
        </w:rPr>
        <w:t>civil</w:t>
      </w:r>
      <w:r w:rsidRPr="00EF0FE5">
        <w:rPr>
          <w:rStyle w:val="StyleUnderline"/>
        </w:rPr>
        <w:t xml:space="preserve"> and </w:t>
      </w:r>
      <w:r w:rsidRPr="00EF0FE5">
        <w:rPr>
          <w:rStyle w:val="Emphasis"/>
        </w:rPr>
        <w:t>political freedoms</w:t>
      </w:r>
      <w:r w:rsidRPr="00EF0FE5">
        <w:rPr>
          <w:rStyle w:val="StyleUnderline"/>
        </w:rPr>
        <w:t xml:space="preserve"> and forms of </w:t>
      </w:r>
      <w:r w:rsidRPr="00EF0FE5">
        <w:rPr>
          <w:rStyle w:val="Emphasis"/>
        </w:rPr>
        <w:t>responsive public policy</w:t>
      </w:r>
      <w:r w:rsidRPr="00EF0FE5">
        <w:rPr>
          <w:rStyle w:val="StyleUnderline"/>
        </w:rPr>
        <w:t xml:space="preserve"> made possible by liberal democracy are a </w:t>
      </w:r>
      <w:r w:rsidRPr="00EF0FE5">
        <w:rPr>
          <w:rStyle w:val="Emphasis"/>
        </w:rPr>
        <w:t>necessary condition of any social</w:t>
      </w:r>
      <w:r w:rsidRPr="00EF0FE5">
        <w:rPr>
          <w:rStyle w:val="StyleUnderline"/>
        </w:rPr>
        <w:t xml:space="preserve"> or </w:t>
      </w:r>
      <w:r w:rsidRPr="00EF0FE5">
        <w:rPr>
          <w:rStyle w:val="Emphasis"/>
        </w:rPr>
        <w:t>economic justice worth having</w:t>
      </w:r>
      <w:r w:rsidRPr="00EF0FE5">
        <w:rPr>
          <w:sz w:val="10"/>
        </w:rPr>
        <w:t>.</w:t>
      </w:r>
    </w:p>
    <w:p w14:paraId="7A9283BE" w14:textId="77777777" w:rsidR="00877CA7" w:rsidRDefault="00877CA7" w:rsidP="00877CA7"/>
    <w:p w14:paraId="61D4F972" w14:textId="77777777" w:rsidR="00877CA7" w:rsidRPr="008D552A" w:rsidRDefault="00877CA7" w:rsidP="00877CA7">
      <w:pPr>
        <w:pStyle w:val="Heading4"/>
        <w:rPr>
          <w:rFonts w:cs="Calibri"/>
        </w:rPr>
      </w:pPr>
      <w:r>
        <w:rPr>
          <w:rFonts w:cs="Calibri"/>
        </w:rPr>
        <w:t xml:space="preserve">Liberal cooperation is </w:t>
      </w:r>
      <w:r w:rsidRPr="00EF0FE5">
        <w:rPr>
          <w:rFonts w:cs="Calibri"/>
          <w:u w:val="single"/>
        </w:rPr>
        <w:t>good</w:t>
      </w:r>
      <w:r>
        <w:rPr>
          <w:rFonts w:cs="Calibri"/>
        </w:rPr>
        <w:t xml:space="preserve"> and key to solving </w:t>
      </w:r>
      <w:r w:rsidRPr="00EF0FE5">
        <w:rPr>
          <w:rFonts w:cs="Calibri"/>
          <w:u w:val="single"/>
        </w:rPr>
        <w:t>every threat</w:t>
      </w:r>
      <w:r>
        <w:rPr>
          <w:rFonts w:cs="Calibri"/>
        </w:rPr>
        <w:t xml:space="preserve">---and the alt </w:t>
      </w:r>
      <w:r w:rsidRPr="00EF0FE5">
        <w:rPr>
          <w:rFonts w:cs="Calibri"/>
          <w:u w:val="single"/>
        </w:rPr>
        <w:t>doesn’t change anything</w:t>
      </w:r>
      <w:r>
        <w:rPr>
          <w:rFonts w:cs="Calibri"/>
        </w:rPr>
        <w:t>.</w:t>
      </w:r>
    </w:p>
    <w:p w14:paraId="42727A22" w14:textId="77777777" w:rsidR="00877CA7" w:rsidRPr="008D552A" w:rsidRDefault="00877CA7" w:rsidP="00877CA7">
      <w:r w:rsidRPr="008D552A">
        <w:t xml:space="preserve">G. John </w:t>
      </w:r>
      <w:proofErr w:type="spellStart"/>
      <w:r w:rsidRPr="008D552A">
        <w:rPr>
          <w:rStyle w:val="Style13ptBold"/>
        </w:rPr>
        <w:t>Ikenberry</w:t>
      </w:r>
      <w:proofErr w:type="spellEnd"/>
      <w:r w:rsidRPr="008D552A">
        <w:rPr>
          <w:rStyle w:val="Style13ptBold"/>
        </w:rPr>
        <w:t xml:space="preserve"> 18</w:t>
      </w:r>
      <w:r w:rsidRPr="008D552A">
        <w:t xml:space="preserve">, Albert G. Milbank Professor of Politics and International Affairs at Princeton University; Daniel Deudney, Associate Professor of Political Science at Johns Hopkins University, August 2018, “Liberal World The Resilient Order,” </w:t>
      </w:r>
      <w:hyperlink r:id="rId14" w:history="1">
        <w:r w:rsidRPr="00137B92">
          <w:rPr>
            <w:rStyle w:val="Hyperlink"/>
          </w:rPr>
          <w:t>https://www.foreignaffairs.com/articles/world/2018-06-14/liberal-world</w:t>
        </w:r>
      </w:hyperlink>
      <w:r>
        <w:t xml:space="preserve"> Re-Cut Justin</w:t>
      </w:r>
    </w:p>
    <w:p w14:paraId="3CC43D86" w14:textId="77777777" w:rsidR="00877CA7" w:rsidRDefault="00877CA7" w:rsidP="00877CA7">
      <w:pPr>
        <w:rPr>
          <w:sz w:val="8"/>
        </w:rPr>
      </w:pPr>
      <w:r w:rsidRPr="00EF0FE5">
        <w:rPr>
          <w:sz w:val="8"/>
        </w:rPr>
        <w:t xml:space="preserve">THE LIBERAL VISION Modern liberalism holds that world politics requires new levels of political integration in response to relentlessly rising interdependence. But </w:t>
      </w:r>
      <w:r w:rsidRPr="008D552A">
        <w:rPr>
          <w:rStyle w:val="StyleUnderline"/>
        </w:rPr>
        <w:t xml:space="preserve">political orders do not arise </w:t>
      </w:r>
      <w:r w:rsidRPr="008D552A">
        <w:rPr>
          <w:rStyle w:val="Emphasis"/>
        </w:rPr>
        <w:t>spontaneously</w:t>
      </w:r>
      <w:r w:rsidRPr="00EF0FE5">
        <w:rPr>
          <w:sz w:val="8"/>
        </w:rPr>
        <w:t xml:space="preserve">, </w:t>
      </w:r>
      <w:r w:rsidRPr="008D552A">
        <w:rPr>
          <w:rStyle w:val="StyleUnderline"/>
        </w:rPr>
        <w:t>and</w:t>
      </w:r>
      <w:r w:rsidRPr="00EF0FE5">
        <w:rPr>
          <w:sz w:val="8"/>
        </w:rPr>
        <w:t xml:space="preserve"> liberals argue that </w:t>
      </w:r>
      <w:r w:rsidRPr="008D552A">
        <w:rPr>
          <w:rStyle w:val="StyleUnderline"/>
        </w:rPr>
        <w:t>a world with more liberal democratic</w:t>
      </w:r>
      <w:r w:rsidRPr="00EF0FE5">
        <w:rPr>
          <w:sz w:val="8"/>
        </w:rPr>
        <w:t xml:space="preserve"> </w:t>
      </w:r>
      <w:r w:rsidRPr="008D552A">
        <w:rPr>
          <w:rStyle w:val="StyleUnderline"/>
        </w:rPr>
        <w:t>capitalist</w:t>
      </w:r>
      <w:r w:rsidRPr="00EF0FE5">
        <w:rPr>
          <w:sz w:val="8"/>
        </w:rPr>
        <w:t xml:space="preserve"> </w:t>
      </w:r>
      <w:r w:rsidRPr="008D552A">
        <w:rPr>
          <w:rStyle w:val="StyleUnderline"/>
        </w:rPr>
        <w:t xml:space="preserve">states will be </w:t>
      </w:r>
      <w:r w:rsidRPr="008D552A">
        <w:rPr>
          <w:rStyle w:val="Emphasis"/>
        </w:rPr>
        <w:t>more peaceful</w:t>
      </w:r>
      <w:r w:rsidRPr="00EF0FE5">
        <w:rPr>
          <w:sz w:val="8"/>
        </w:rPr>
        <w:t xml:space="preserve">, </w:t>
      </w:r>
      <w:r w:rsidRPr="008D552A">
        <w:rPr>
          <w:rStyle w:val="Emphasis"/>
        </w:rPr>
        <w:t>prosperous</w:t>
      </w:r>
      <w:r w:rsidRPr="00EF0FE5">
        <w:rPr>
          <w:sz w:val="8"/>
        </w:rPr>
        <w:t xml:space="preserve">, </w:t>
      </w:r>
      <w:r w:rsidRPr="008D552A">
        <w:rPr>
          <w:rStyle w:val="StyleUnderline"/>
        </w:rPr>
        <w:t>and</w:t>
      </w:r>
      <w:r w:rsidRPr="00EF0FE5">
        <w:rPr>
          <w:sz w:val="8"/>
        </w:rPr>
        <w:t xml:space="preserve"> </w:t>
      </w:r>
      <w:r w:rsidRPr="008D552A">
        <w:rPr>
          <w:rStyle w:val="StyleUnderline"/>
        </w:rPr>
        <w:t>respectful of human rights</w:t>
      </w:r>
      <w:r w:rsidRPr="00EF0FE5">
        <w:rPr>
          <w:sz w:val="8"/>
        </w:rPr>
        <w:t xml:space="preserve">. It is not inevitable that history will end with the triumph of liberalism, but </w:t>
      </w:r>
      <w:r w:rsidRPr="008D552A">
        <w:rPr>
          <w:rStyle w:val="StyleUnderline"/>
        </w:rPr>
        <w:t xml:space="preserve">it is inevitable that </w:t>
      </w:r>
      <w:r w:rsidRPr="008D552A">
        <w:rPr>
          <w:rStyle w:val="Emphasis"/>
        </w:rPr>
        <w:t>a decent world order</w:t>
      </w:r>
      <w:r w:rsidRPr="008D552A">
        <w:rPr>
          <w:rStyle w:val="StyleUnderline"/>
        </w:rPr>
        <w:t xml:space="preserve"> will be liberal</w:t>
      </w:r>
      <w:r w:rsidRPr="00EF0FE5">
        <w:rPr>
          <w:sz w:val="8"/>
        </w:rPr>
        <w:t xml:space="preserve">. </w:t>
      </w:r>
      <w:r w:rsidRPr="008D552A">
        <w:rPr>
          <w:rStyle w:val="StyleUnderline"/>
        </w:rPr>
        <w:t>The</w:t>
      </w:r>
      <w:r w:rsidRPr="00EF0FE5">
        <w:rPr>
          <w:sz w:val="8"/>
        </w:rPr>
        <w:t xml:space="preserve"> recent rise </w:t>
      </w:r>
      <w:r w:rsidRPr="008D552A">
        <w:rPr>
          <w:rStyle w:val="StyleUnderline"/>
        </w:rPr>
        <w:t xml:space="preserve">of illiberal forces </w:t>
      </w:r>
      <w:r w:rsidRPr="00EF0FE5">
        <w:rPr>
          <w:sz w:val="8"/>
        </w:rPr>
        <w:t xml:space="preserve">and the apparent recession of the liberal international order </w:t>
      </w:r>
      <w:r w:rsidRPr="008D552A">
        <w:rPr>
          <w:rStyle w:val="StyleUnderline"/>
        </w:rPr>
        <w:t>may</w:t>
      </w:r>
      <w:r w:rsidRPr="00EF0FE5">
        <w:rPr>
          <w:sz w:val="8"/>
        </w:rPr>
        <w:t xml:space="preserve"> seem to </w:t>
      </w:r>
      <w:r w:rsidRPr="008D552A">
        <w:rPr>
          <w:rStyle w:val="StyleUnderline"/>
        </w:rPr>
        <w:t>call this school of thought into question. But</w:t>
      </w:r>
      <w:r w:rsidRPr="00EF0FE5">
        <w:rPr>
          <w:sz w:val="8"/>
        </w:rPr>
        <w:t xml:space="preserve"> despite some notable exceptions, </w:t>
      </w:r>
      <w:r w:rsidRPr="008D552A">
        <w:rPr>
          <w:rStyle w:val="StyleUnderline"/>
        </w:rPr>
        <w:t>states</w:t>
      </w:r>
      <w:r w:rsidRPr="00EF0FE5">
        <w:rPr>
          <w:sz w:val="8"/>
        </w:rPr>
        <w:t xml:space="preserve"> </w:t>
      </w:r>
      <w:r w:rsidRPr="008D552A">
        <w:rPr>
          <w:rStyle w:val="StyleUnderline"/>
        </w:rPr>
        <w:t>still</w:t>
      </w:r>
      <w:r w:rsidRPr="00EF0FE5">
        <w:rPr>
          <w:sz w:val="8"/>
        </w:rPr>
        <w:t xml:space="preserve"> </w:t>
      </w:r>
      <w:r w:rsidRPr="008D552A">
        <w:rPr>
          <w:rStyle w:val="StyleUnderline"/>
        </w:rPr>
        <w:t xml:space="preserve">mostly interact through well-worn institutions </w:t>
      </w:r>
      <w:r w:rsidRPr="00EF0FE5">
        <w:rPr>
          <w:sz w:val="8"/>
        </w:rPr>
        <w:t xml:space="preserve">and in the spirit of </w:t>
      </w:r>
      <w:proofErr w:type="spellStart"/>
      <w:r w:rsidRPr="00EF0FE5">
        <w:rPr>
          <w:sz w:val="8"/>
        </w:rPr>
        <w:t>selfinterested</w:t>
      </w:r>
      <w:proofErr w:type="spellEnd"/>
      <w:r w:rsidRPr="00EF0FE5">
        <w:rPr>
          <w:sz w:val="8"/>
        </w:rPr>
        <w:t xml:space="preserve">, pragmatic accommodation. Moreover, part of the reason liberalism may look unsuited to the times is that many of its critics assail a strawman version of the theory. </w:t>
      </w:r>
      <w:r w:rsidRPr="004A3C03">
        <w:rPr>
          <w:rStyle w:val="StyleUnderline"/>
          <w:highlight w:val="green"/>
        </w:rPr>
        <w:t>Liberals</w:t>
      </w:r>
      <w:r w:rsidRPr="00EF0FE5">
        <w:rPr>
          <w:sz w:val="8"/>
        </w:rPr>
        <w:t xml:space="preserve"> </w:t>
      </w:r>
      <w:r w:rsidRPr="00EF0FE5">
        <w:rPr>
          <w:rStyle w:val="StyleUnderline"/>
        </w:rPr>
        <w:t>are</w:t>
      </w:r>
      <w:r w:rsidRPr="008D552A">
        <w:rPr>
          <w:rStyle w:val="StyleUnderline"/>
        </w:rPr>
        <w:t xml:space="preserve"> </w:t>
      </w:r>
      <w:r w:rsidRPr="00EF0FE5">
        <w:rPr>
          <w:rStyle w:val="StyleUnderline"/>
        </w:rPr>
        <w:t xml:space="preserve">often portrayed as having </w:t>
      </w:r>
      <w:r w:rsidRPr="00EF0FE5">
        <w:rPr>
          <w:rStyle w:val="Emphasis"/>
        </w:rPr>
        <w:t>overly optimistic</w:t>
      </w:r>
      <w:r w:rsidRPr="00EF0FE5">
        <w:rPr>
          <w:sz w:val="8"/>
        </w:rPr>
        <w:t xml:space="preserve"> </w:t>
      </w:r>
      <w:r w:rsidRPr="00EF0FE5">
        <w:rPr>
          <w:rStyle w:val="StyleUnderline"/>
        </w:rPr>
        <w:t>even</w:t>
      </w:r>
      <w:r w:rsidRPr="00EF0FE5">
        <w:rPr>
          <w:sz w:val="8"/>
        </w:rPr>
        <w:t xml:space="preserve"> </w:t>
      </w:r>
      <w:r w:rsidRPr="00EF0FE5">
        <w:rPr>
          <w:rStyle w:val="Emphasis"/>
        </w:rPr>
        <w:t>utopian</w:t>
      </w:r>
      <w:r w:rsidRPr="00EF0FE5">
        <w:rPr>
          <w:sz w:val="8"/>
        </w:rPr>
        <w:t>-</w:t>
      </w:r>
      <w:r w:rsidRPr="00EF0FE5">
        <w:rPr>
          <w:rStyle w:val="StyleUnderline"/>
        </w:rPr>
        <w:t>assumptions</w:t>
      </w:r>
      <w:r w:rsidRPr="00EF0FE5">
        <w:rPr>
          <w:sz w:val="8"/>
        </w:rPr>
        <w:t xml:space="preserve"> </w:t>
      </w:r>
      <w:r w:rsidRPr="00EF0FE5">
        <w:rPr>
          <w:rStyle w:val="StyleUnderline"/>
        </w:rPr>
        <w:t>about the path of human history</w:t>
      </w:r>
      <w:r w:rsidRPr="00EF0FE5">
        <w:rPr>
          <w:sz w:val="8"/>
        </w:rPr>
        <w:t xml:space="preserve">. </w:t>
      </w:r>
      <w:r w:rsidRPr="00EF0FE5">
        <w:rPr>
          <w:rStyle w:val="Emphasis"/>
        </w:rPr>
        <w:t>In reality</w:t>
      </w:r>
      <w:r w:rsidRPr="00EF0FE5">
        <w:rPr>
          <w:sz w:val="8"/>
        </w:rPr>
        <w:t xml:space="preserve">, </w:t>
      </w:r>
      <w:r w:rsidRPr="00EF0FE5">
        <w:rPr>
          <w:rStyle w:val="StyleUnderline"/>
        </w:rPr>
        <w:t>they</w:t>
      </w:r>
      <w:r w:rsidRPr="004A3C03">
        <w:rPr>
          <w:rStyle w:val="StyleUnderline"/>
          <w:highlight w:val="green"/>
        </w:rPr>
        <w:t xml:space="preserve"> have</w:t>
      </w:r>
      <w:r w:rsidRPr="008D552A">
        <w:rPr>
          <w:rStyle w:val="StyleUnderline"/>
        </w:rPr>
        <w:t xml:space="preserve"> </w:t>
      </w:r>
      <w:r w:rsidRPr="00EF0FE5">
        <w:rPr>
          <w:rStyle w:val="StyleUnderline"/>
        </w:rPr>
        <w:t>a much</w:t>
      </w:r>
      <w:r w:rsidRPr="008D552A">
        <w:rPr>
          <w:rStyle w:val="StyleUnderline"/>
        </w:rPr>
        <w:t xml:space="preserve"> more </w:t>
      </w:r>
      <w:r w:rsidRPr="00EF0FE5">
        <w:rPr>
          <w:rStyle w:val="Emphasis"/>
        </w:rPr>
        <w:t>conditional</w:t>
      </w:r>
      <w:r w:rsidRPr="00EF0FE5">
        <w:rPr>
          <w:rStyle w:val="StyleUnderline"/>
        </w:rPr>
        <w:t xml:space="preserve"> and</w:t>
      </w:r>
      <w:r w:rsidRPr="00EF0FE5">
        <w:rPr>
          <w:sz w:val="8"/>
        </w:rPr>
        <w:t xml:space="preserve"> </w:t>
      </w:r>
      <w:r w:rsidRPr="004A3C03">
        <w:rPr>
          <w:rStyle w:val="Emphasis"/>
          <w:highlight w:val="green"/>
        </w:rPr>
        <w:t>tempered optimism</w:t>
      </w:r>
      <w:r w:rsidRPr="00EF0FE5">
        <w:rPr>
          <w:sz w:val="8"/>
        </w:rPr>
        <w:t xml:space="preserve"> </w:t>
      </w:r>
      <w:r w:rsidRPr="008D552A">
        <w:rPr>
          <w:rStyle w:val="StyleUnderline"/>
        </w:rPr>
        <w:t>that recognizes tragic</w:t>
      </w:r>
      <w:r w:rsidRPr="00EF0FE5">
        <w:rPr>
          <w:sz w:val="8"/>
        </w:rPr>
        <w:t xml:space="preserve"> </w:t>
      </w:r>
      <w:r w:rsidRPr="008D552A">
        <w:rPr>
          <w:rStyle w:val="StyleUnderline"/>
        </w:rPr>
        <w:t>tradeoffs, and they are keenly attentive to the possibilities for large-scale catastrophes</w:t>
      </w:r>
      <w:r w:rsidRPr="00EF0FE5">
        <w:rPr>
          <w:sz w:val="8"/>
        </w:rPr>
        <w:t xml:space="preserve">. Like realists, they recognize that it is often human nature to seek power, which is why they advocate constitutional and legal restraints. But unlike realists, who see history as cyclical, liberals are heirs to the Enlightenment project of technological innovation, which opens new possibilities both for human progress and for disaster. </w:t>
      </w:r>
      <w:r w:rsidRPr="00EF0FE5">
        <w:rPr>
          <w:rStyle w:val="StyleUnderline"/>
        </w:rPr>
        <w:t>Liberalism is</w:t>
      </w:r>
      <w:r w:rsidRPr="00EF0FE5">
        <w:rPr>
          <w:sz w:val="8"/>
        </w:rPr>
        <w:t xml:space="preserve"> essentially </w:t>
      </w:r>
      <w:r w:rsidRPr="00EF0FE5">
        <w:rPr>
          <w:rStyle w:val="Emphasis"/>
        </w:rPr>
        <w:t>pragmatic</w:t>
      </w:r>
      <w:r w:rsidRPr="00EF0FE5">
        <w:rPr>
          <w:sz w:val="8"/>
        </w:rPr>
        <w:t xml:space="preserve">. </w:t>
      </w:r>
      <w:r w:rsidRPr="00EF0FE5">
        <w:rPr>
          <w:rStyle w:val="StyleUnderline"/>
        </w:rPr>
        <w:t>Modern liberals embrace democratic governments,</w:t>
      </w:r>
      <w:r w:rsidRPr="00EF0FE5">
        <w:rPr>
          <w:sz w:val="8"/>
        </w:rPr>
        <w:t xml:space="preserve"> </w:t>
      </w:r>
      <w:r w:rsidRPr="00EF0FE5">
        <w:rPr>
          <w:rStyle w:val="StyleUnderline"/>
        </w:rPr>
        <w:t>market-based economic systems</w:t>
      </w:r>
      <w:r w:rsidRPr="00EF0FE5">
        <w:rPr>
          <w:sz w:val="8"/>
        </w:rPr>
        <w:t xml:space="preserve">, </w:t>
      </w:r>
      <w:r w:rsidRPr="00EF0FE5">
        <w:rPr>
          <w:rStyle w:val="StyleUnderline"/>
        </w:rPr>
        <w:t xml:space="preserve">and international institutions not out of </w:t>
      </w:r>
      <w:r w:rsidRPr="00EF0FE5">
        <w:rPr>
          <w:rStyle w:val="Emphasis"/>
        </w:rPr>
        <w:t>idealism</w:t>
      </w:r>
      <w:r w:rsidRPr="00EF0FE5">
        <w:rPr>
          <w:sz w:val="8"/>
        </w:rPr>
        <w:t xml:space="preserve"> </w:t>
      </w:r>
      <w:r w:rsidRPr="00EF0FE5">
        <w:rPr>
          <w:rStyle w:val="StyleUnderline"/>
        </w:rPr>
        <w:t>but because</w:t>
      </w:r>
      <w:r w:rsidRPr="00EF0FE5">
        <w:rPr>
          <w:sz w:val="8"/>
        </w:rPr>
        <w:t xml:space="preserve"> they believe </w:t>
      </w:r>
      <w:r w:rsidRPr="00EF0FE5">
        <w:rPr>
          <w:rStyle w:val="StyleUnderline"/>
        </w:rPr>
        <w:t xml:space="preserve">these arrangements are </w:t>
      </w:r>
      <w:r w:rsidRPr="00EF0FE5">
        <w:rPr>
          <w:rStyle w:val="Emphasis"/>
        </w:rPr>
        <w:t>better suited</w:t>
      </w:r>
      <w:r w:rsidRPr="00EF0FE5">
        <w:rPr>
          <w:sz w:val="8"/>
        </w:rPr>
        <w:t xml:space="preserve"> </w:t>
      </w:r>
      <w:r w:rsidRPr="00EF0FE5">
        <w:rPr>
          <w:rStyle w:val="StyleUnderline"/>
        </w:rPr>
        <w:t>to</w:t>
      </w:r>
      <w:r w:rsidRPr="00EF0FE5">
        <w:rPr>
          <w:sz w:val="8"/>
        </w:rPr>
        <w:t xml:space="preserve"> </w:t>
      </w:r>
      <w:r w:rsidRPr="00EF0FE5">
        <w:rPr>
          <w:rStyle w:val="StyleUnderline"/>
        </w:rPr>
        <w:t>realizing human interests</w:t>
      </w:r>
      <w:r w:rsidRPr="00EF0FE5">
        <w:rPr>
          <w:sz w:val="8"/>
        </w:rPr>
        <w:t xml:space="preserve"> in the modern world </w:t>
      </w:r>
      <w:r w:rsidRPr="00EF0FE5">
        <w:rPr>
          <w:rStyle w:val="Emphasis"/>
        </w:rPr>
        <w:t>than any alternatives</w:t>
      </w:r>
      <w:r w:rsidRPr="00EF0FE5">
        <w:rPr>
          <w:sz w:val="8"/>
        </w:rPr>
        <w:t xml:space="preserve">. Indeed, in thinking about world order, </w:t>
      </w:r>
      <w:r w:rsidRPr="00EF0FE5">
        <w:rPr>
          <w:rStyle w:val="StyleUnderline"/>
        </w:rPr>
        <w:t xml:space="preserve">the variable that matters most </w:t>
      </w:r>
      <w:r w:rsidRPr="00EF0FE5">
        <w:rPr>
          <w:sz w:val="8"/>
        </w:rPr>
        <w:t xml:space="preserve">for liberal thinkers </w:t>
      </w:r>
      <w:r w:rsidRPr="00EF0FE5">
        <w:rPr>
          <w:rStyle w:val="StyleUnderline"/>
        </w:rPr>
        <w:t>is</w:t>
      </w:r>
      <w:r w:rsidRPr="00EF0FE5">
        <w:rPr>
          <w:sz w:val="8"/>
        </w:rPr>
        <w:t xml:space="preserve"> </w:t>
      </w:r>
      <w:r w:rsidRPr="00EF0FE5">
        <w:rPr>
          <w:rStyle w:val="StyleUnderline"/>
        </w:rPr>
        <w:t>interdependence</w:t>
      </w:r>
      <w:r w:rsidRPr="00EF0FE5">
        <w:rPr>
          <w:sz w:val="8"/>
        </w:rPr>
        <w:t xml:space="preserve">. For the first time in history, </w:t>
      </w:r>
      <w:r w:rsidRPr="00EF0FE5">
        <w:rPr>
          <w:rStyle w:val="StyleUnderline"/>
        </w:rPr>
        <w:t xml:space="preserve">global institutions are now </w:t>
      </w:r>
      <w:r w:rsidRPr="00EF0FE5">
        <w:rPr>
          <w:rStyle w:val="Emphasis"/>
        </w:rPr>
        <w:t>necessary</w:t>
      </w:r>
      <w:r w:rsidRPr="00EF0FE5">
        <w:rPr>
          <w:sz w:val="8"/>
        </w:rPr>
        <w:t xml:space="preserve"> </w:t>
      </w:r>
      <w:r w:rsidRPr="00EF0FE5">
        <w:rPr>
          <w:rStyle w:val="StyleUnderline"/>
        </w:rPr>
        <w:t>to realize basic human interests</w:t>
      </w:r>
      <w:r w:rsidRPr="00EF0FE5">
        <w:rPr>
          <w:sz w:val="8"/>
        </w:rPr>
        <w:t xml:space="preserve">; intense forms of interdependence that were once present only on a smaller scale are now present on a global scale. For example, </w:t>
      </w:r>
      <w:r w:rsidRPr="00EF0FE5">
        <w:rPr>
          <w:rStyle w:val="StyleUnderline"/>
        </w:rPr>
        <w:t>whereas environmental problems used to be contained</w:t>
      </w:r>
      <w:r w:rsidRPr="00EF0FE5">
        <w:rPr>
          <w:sz w:val="8"/>
        </w:rPr>
        <w:t xml:space="preserve"> largely </w:t>
      </w:r>
      <w:r w:rsidRPr="00EF0FE5">
        <w:rPr>
          <w:rStyle w:val="StyleUnderline"/>
        </w:rPr>
        <w:t>within countries</w:t>
      </w:r>
      <w:r w:rsidRPr="00EF0FE5">
        <w:rPr>
          <w:sz w:val="8"/>
        </w:rPr>
        <w:t xml:space="preserve"> or regions, </w:t>
      </w:r>
      <w:r w:rsidRPr="00EF0FE5">
        <w:rPr>
          <w:rStyle w:val="StyleUnderline"/>
        </w:rPr>
        <w:t xml:space="preserve">the cumulative effect of human activities on the planet's </w:t>
      </w:r>
      <w:proofErr w:type="spellStart"/>
      <w:r w:rsidRPr="00EF0FE5">
        <w:rPr>
          <w:rStyle w:val="StyleUnderline"/>
        </w:rPr>
        <w:t>biospheric</w:t>
      </w:r>
      <w:proofErr w:type="spellEnd"/>
      <w:r w:rsidRPr="008D552A">
        <w:rPr>
          <w:rStyle w:val="StyleUnderline"/>
        </w:rPr>
        <w:t xml:space="preserve"> life-support system has now been so great as to require a new geologic name for the current time period-the Anthropocene</w:t>
      </w:r>
      <w:r w:rsidRPr="00EF0FE5">
        <w:rPr>
          <w:sz w:val="8"/>
        </w:rPr>
        <w:t xml:space="preserve">. Unlike its </w:t>
      </w:r>
      <w:proofErr w:type="spellStart"/>
      <w:r w:rsidRPr="00EF0FE5">
        <w:rPr>
          <w:sz w:val="8"/>
        </w:rPr>
        <w:t>backwardlooking</w:t>
      </w:r>
      <w:proofErr w:type="spellEnd"/>
      <w:r w:rsidRPr="00EF0FE5">
        <w:rPr>
          <w:sz w:val="8"/>
        </w:rPr>
        <w:t xml:space="preserve"> nationalist and realist rivals, </w:t>
      </w:r>
      <w:r w:rsidRPr="00EF0FE5">
        <w:rPr>
          <w:rStyle w:val="StyleUnderline"/>
        </w:rPr>
        <w:t xml:space="preserve">liberalism has a </w:t>
      </w:r>
      <w:r w:rsidRPr="00EF0FE5">
        <w:rPr>
          <w:rStyle w:val="Emphasis"/>
        </w:rPr>
        <w:t>pragmatic adaptability</w:t>
      </w:r>
      <w:r w:rsidRPr="00EF0FE5">
        <w:rPr>
          <w:sz w:val="8"/>
        </w:rPr>
        <w:t xml:space="preserve"> </w:t>
      </w:r>
      <w:r w:rsidRPr="00EF0FE5">
        <w:rPr>
          <w:rStyle w:val="StyleUnderline"/>
        </w:rPr>
        <w:t xml:space="preserve">and a </w:t>
      </w:r>
      <w:r w:rsidRPr="00EF0FE5">
        <w:rPr>
          <w:rStyle w:val="Emphasis"/>
        </w:rPr>
        <w:t xml:space="preserve">penchant for </w:t>
      </w:r>
      <w:r w:rsidRPr="004A3C03">
        <w:rPr>
          <w:rStyle w:val="Emphasis"/>
          <w:highlight w:val="green"/>
        </w:rPr>
        <w:t>institutional innovations</w:t>
      </w:r>
      <w:r w:rsidRPr="00EF0FE5">
        <w:rPr>
          <w:sz w:val="8"/>
        </w:rPr>
        <w:t xml:space="preserve"> </w:t>
      </w:r>
      <w:r w:rsidRPr="008D552A">
        <w:rPr>
          <w:rStyle w:val="StyleUnderline"/>
        </w:rPr>
        <w:t xml:space="preserve">that </w:t>
      </w:r>
      <w:r w:rsidRPr="00EF0FE5">
        <w:rPr>
          <w:rStyle w:val="StyleUnderline"/>
        </w:rPr>
        <w:t xml:space="preserve">are </w:t>
      </w:r>
      <w:r w:rsidRPr="00EF0FE5">
        <w:rPr>
          <w:rStyle w:val="Emphasis"/>
        </w:rPr>
        <w:t>vital</w:t>
      </w:r>
      <w:r w:rsidRPr="00EF0FE5">
        <w:rPr>
          <w:rStyle w:val="StyleUnderline"/>
        </w:rPr>
        <w:t xml:space="preserve"> for </w:t>
      </w:r>
      <w:r w:rsidRPr="004A3C03">
        <w:rPr>
          <w:rStyle w:val="StyleUnderline"/>
          <w:highlight w:val="green"/>
        </w:rPr>
        <w:t>responding to</w:t>
      </w:r>
      <w:r w:rsidRPr="008D552A">
        <w:rPr>
          <w:rStyle w:val="StyleUnderline"/>
        </w:rPr>
        <w:t xml:space="preserve"> </w:t>
      </w:r>
      <w:r w:rsidRPr="00EF0FE5">
        <w:rPr>
          <w:rStyle w:val="StyleUnderline"/>
        </w:rPr>
        <w:t xml:space="preserve">such </w:t>
      </w:r>
      <w:r w:rsidRPr="00EF0FE5">
        <w:rPr>
          <w:rStyle w:val="Emphasis"/>
        </w:rPr>
        <w:t xml:space="preserve">emerging </w:t>
      </w:r>
      <w:r w:rsidRPr="004A3C03">
        <w:rPr>
          <w:rStyle w:val="Emphasis"/>
          <w:highlight w:val="green"/>
        </w:rPr>
        <w:t>challenges</w:t>
      </w:r>
      <w:r w:rsidRPr="00EF0FE5">
        <w:rPr>
          <w:sz w:val="8"/>
        </w:rPr>
        <w:t xml:space="preserve"> </w:t>
      </w:r>
      <w:r w:rsidRPr="00EF0FE5">
        <w:rPr>
          <w:rStyle w:val="StyleUnderline"/>
        </w:rPr>
        <w:t>as</w:t>
      </w:r>
      <w:r w:rsidRPr="00EF0FE5">
        <w:rPr>
          <w:sz w:val="8"/>
        </w:rPr>
        <w:t xml:space="preserve"> </w:t>
      </w:r>
      <w:r w:rsidRPr="004A3C03">
        <w:rPr>
          <w:rStyle w:val="Emphasis"/>
          <w:highlight w:val="green"/>
        </w:rPr>
        <w:t>a</w:t>
      </w:r>
      <w:r w:rsidRPr="008D552A">
        <w:rPr>
          <w:rStyle w:val="Emphasis"/>
        </w:rPr>
        <w:t xml:space="preserve">rtificial </w:t>
      </w:r>
      <w:r w:rsidRPr="004A3C03">
        <w:rPr>
          <w:rStyle w:val="Emphasis"/>
          <w:highlight w:val="green"/>
        </w:rPr>
        <w:t>i</w:t>
      </w:r>
      <w:r w:rsidRPr="008D552A">
        <w:rPr>
          <w:rStyle w:val="Emphasis"/>
        </w:rPr>
        <w:t>ntelligence</w:t>
      </w:r>
      <w:r w:rsidRPr="00EF0FE5">
        <w:rPr>
          <w:sz w:val="8"/>
        </w:rPr>
        <w:t xml:space="preserve">, </w:t>
      </w:r>
      <w:r w:rsidRPr="004A3C03">
        <w:rPr>
          <w:rStyle w:val="Emphasis"/>
          <w:highlight w:val="green"/>
        </w:rPr>
        <w:t>cyberwar</w:t>
      </w:r>
      <w:r w:rsidRPr="00EF0FE5">
        <w:rPr>
          <w:rStyle w:val="Emphasis"/>
        </w:rPr>
        <w:t>fare</w:t>
      </w:r>
      <w:r w:rsidRPr="00EF0FE5">
        <w:rPr>
          <w:sz w:val="8"/>
        </w:rPr>
        <w:t xml:space="preserve">, </w:t>
      </w:r>
      <w:r w:rsidRPr="00EF0FE5">
        <w:rPr>
          <w:rStyle w:val="StyleUnderline"/>
        </w:rPr>
        <w:t>and</w:t>
      </w:r>
      <w:r w:rsidRPr="00EF0FE5">
        <w:rPr>
          <w:sz w:val="8"/>
        </w:rPr>
        <w:t xml:space="preserve"> </w:t>
      </w:r>
      <w:r w:rsidRPr="004A3C03">
        <w:rPr>
          <w:rStyle w:val="Emphasis"/>
          <w:highlight w:val="green"/>
        </w:rPr>
        <w:t>genetic engineering</w:t>
      </w:r>
      <w:r w:rsidRPr="00EF0FE5">
        <w:rPr>
          <w:sz w:val="8"/>
        </w:rPr>
        <w:t xml:space="preserve">. Overall, </w:t>
      </w:r>
      <w:r w:rsidRPr="008D552A">
        <w:rPr>
          <w:rStyle w:val="StyleUnderline"/>
        </w:rPr>
        <w:t xml:space="preserve">liberalism remains </w:t>
      </w:r>
      <w:r w:rsidRPr="008D552A">
        <w:rPr>
          <w:rStyle w:val="Emphasis"/>
        </w:rPr>
        <w:t>perennially</w:t>
      </w:r>
      <w:r w:rsidRPr="008D552A">
        <w:rPr>
          <w:rStyle w:val="StyleUnderline"/>
        </w:rPr>
        <w:t xml:space="preserve"> and </w:t>
      </w:r>
      <w:r w:rsidRPr="008D552A">
        <w:rPr>
          <w:rStyle w:val="Emphasis"/>
        </w:rPr>
        <w:t>universally appealing</w:t>
      </w:r>
      <w:r w:rsidRPr="00EF0FE5">
        <w:rPr>
          <w:sz w:val="8"/>
        </w:rPr>
        <w:t xml:space="preserve"> </w:t>
      </w:r>
      <w:r w:rsidRPr="008D552A">
        <w:rPr>
          <w:rStyle w:val="StyleUnderline"/>
        </w:rPr>
        <w:t xml:space="preserve">because it rests on a </w:t>
      </w:r>
      <w:r w:rsidRPr="008D552A">
        <w:rPr>
          <w:rStyle w:val="Emphasis"/>
        </w:rPr>
        <w:t>commitment to the dignity and freedom of individuals</w:t>
      </w:r>
      <w:r w:rsidRPr="00EF0FE5">
        <w:rPr>
          <w:sz w:val="8"/>
        </w:rPr>
        <w:t xml:space="preserve">. </w:t>
      </w:r>
      <w:r w:rsidRPr="008D552A">
        <w:rPr>
          <w:rStyle w:val="StyleUnderline"/>
        </w:rPr>
        <w:t xml:space="preserve">It enshrines the idea of </w:t>
      </w:r>
      <w:r w:rsidRPr="008D552A">
        <w:rPr>
          <w:rStyle w:val="Emphasis"/>
        </w:rPr>
        <w:t>tolerance</w:t>
      </w:r>
      <w:r w:rsidRPr="00EF0FE5">
        <w:rPr>
          <w:sz w:val="8"/>
        </w:rPr>
        <w:t xml:space="preserve">, which will be needed in spades as the world becomes increasingly interactive and diverse. </w:t>
      </w:r>
      <w:r w:rsidRPr="00EF0FE5">
        <w:rPr>
          <w:rStyle w:val="Emphasis"/>
        </w:rPr>
        <w:t>Although the ideology emerged in the West</w:t>
      </w:r>
      <w:r w:rsidRPr="00EF0FE5">
        <w:rPr>
          <w:sz w:val="8"/>
        </w:rPr>
        <w:t xml:space="preserve">, </w:t>
      </w:r>
      <w:r w:rsidRPr="00EF0FE5">
        <w:rPr>
          <w:rStyle w:val="StyleUnderline"/>
        </w:rPr>
        <w:t>its</w:t>
      </w:r>
      <w:r w:rsidRPr="00EF0FE5">
        <w:rPr>
          <w:sz w:val="8"/>
        </w:rPr>
        <w:t xml:space="preserve"> </w:t>
      </w:r>
      <w:r w:rsidRPr="00EF0FE5">
        <w:rPr>
          <w:rStyle w:val="Emphasis"/>
        </w:rPr>
        <w:t>values</w:t>
      </w:r>
      <w:r w:rsidRPr="00EF0FE5">
        <w:rPr>
          <w:sz w:val="8"/>
        </w:rPr>
        <w:t xml:space="preserve"> </w:t>
      </w:r>
      <w:r w:rsidRPr="00EF0FE5">
        <w:rPr>
          <w:rStyle w:val="StyleUnderline"/>
        </w:rPr>
        <w:t>have</w:t>
      </w:r>
      <w:r w:rsidRPr="00EF0FE5">
        <w:rPr>
          <w:sz w:val="8"/>
        </w:rPr>
        <w:t xml:space="preserve"> </w:t>
      </w:r>
      <w:r w:rsidRPr="00EF0FE5">
        <w:rPr>
          <w:rStyle w:val="StyleUnderline"/>
        </w:rPr>
        <w:t>become</w:t>
      </w:r>
      <w:r w:rsidRPr="00EF0FE5">
        <w:rPr>
          <w:sz w:val="8"/>
        </w:rPr>
        <w:t xml:space="preserve"> </w:t>
      </w:r>
      <w:r w:rsidRPr="00EF0FE5">
        <w:rPr>
          <w:rStyle w:val="Emphasis"/>
        </w:rPr>
        <w:t>universal</w:t>
      </w:r>
      <w:r w:rsidRPr="00EF0FE5">
        <w:rPr>
          <w:sz w:val="8"/>
        </w:rPr>
        <w:t xml:space="preserve">, and its champions have extended to encompass Mahatma Gandhi, Mikhail Gorbachev, and Nelson Mandela. And </w:t>
      </w:r>
      <w:r w:rsidRPr="00EF0FE5">
        <w:rPr>
          <w:rStyle w:val="Emphasis"/>
        </w:rPr>
        <w:t>even though</w:t>
      </w:r>
      <w:r w:rsidRPr="00EF0FE5">
        <w:rPr>
          <w:sz w:val="8"/>
        </w:rPr>
        <w:t xml:space="preserve"> </w:t>
      </w:r>
      <w:r w:rsidRPr="00EF0FE5">
        <w:rPr>
          <w:rStyle w:val="Emphasis"/>
        </w:rPr>
        <w:t>imperialism</w:t>
      </w:r>
      <w:r w:rsidRPr="00EF0FE5">
        <w:rPr>
          <w:sz w:val="8"/>
        </w:rPr>
        <w:t xml:space="preserve">, </w:t>
      </w:r>
      <w:r w:rsidRPr="00EF0FE5">
        <w:rPr>
          <w:rStyle w:val="Emphasis"/>
        </w:rPr>
        <w:t>slavery</w:t>
      </w:r>
      <w:r w:rsidRPr="00EF0FE5">
        <w:rPr>
          <w:sz w:val="8"/>
        </w:rPr>
        <w:t xml:space="preserve">, </w:t>
      </w:r>
      <w:r w:rsidRPr="00EF0FE5">
        <w:rPr>
          <w:rStyle w:val="StyleUnderline"/>
        </w:rPr>
        <w:t>and</w:t>
      </w:r>
      <w:r w:rsidRPr="00EF0FE5">
        <w:rPr>
          <w:sz w:val="8"/>
        </w:rPr>
        <w:t xml:space="preserve"> </w:t>
      </w:r>
      <w:r w:rsidRPr="00EF0FE5">
        <w:rPr>
          <w:rStyle w:val="Emphasis"/>
        </w:rPr>
        <w:t>racism</w:t>
      </w:r>
      <w:r w:rsidRPr="00EF0FE5">
        <w:rPr>
          <w:sz w:val="8"/>
        </w:rPr>
        <w:t xml:space="preserve"> </w:t>
      </w:r>
      <w:r w:rsidRPr="00EF0FE5">
        <w:rPr>
          <w:rStyle w:val="StyleUnderline"/>
        </w:rPr>
        <w:t>have</w:t>
      </w:r>
      <w:r w:rsidRPr="00EF0FE5">
        <w:rPr>
          <w:sz w:val="8"/>
        </w:rPr>
        <w:t xml:space="preserve"> </w:t>
      </w:r>
      <w:r w:rsidRPr="00EF0FE5">
        <w:rPr>
          <w:rStyle w:val="Emphasis"/>
        </w:rPr>
        <w:t>marred Western history</w:t>
      </w:r>
      <w:r w:rsidRPr="00EF0FE5">
        <w:rPr>
          <w:sz w:val="8"/>
        </w:rPr>
        <w:t xml:space="preserve">, </w:t>
      </w:r>
      <w:r w:rsidRPr="004A3C03">
        <w:rPr>
          <w:rStyle w:val="StyleUnderline"/>
          <w:highlight w:val="green"/>
        </w:rPr>
        <w:t>liberalism</w:t>
      </w:r>
      <w:r w:rsidRPr="008D552A">
        <w:rPr>
          <w:rStyle w:val="StyleUnderline"/>
        </w:rPr>
        <w:t xml:space="preserve"> </w:t>
      </w:r>
      <w:r w:rsidRPr="004A3C03">
        <w:rPr>
          <w:rStyle w:val="StyleUnderline"/>
          <w:highlight w:val="green"/>
        </w:rPr>
        <w:t>has</w:t>
      </w:r>
      <w:r w:rsidRPr="008D552A">
        <w:rPr>
          <w:rStyle w:val="StyleUnderline"/>
        </w:rPr>
        <w:t xml:space="preserve"> always </w:t>
      </w:r>
      <w:r w:rsidRPr="00EF0FE5">
        <w:rPr>
          <w:rStyle w:val="StyleUnderline"/>
        </w:rPr>
        <w:t xml:space="preserve">been at the </w:t>
      </w:r>
      <w:r w:rsidRPr="004A3C03">
        <w:rPr>
          <w:rStyle w:val="Emphasis"/>
          <w:highlight w:val="green"/>
        </w:rPr>
        <w:t>forefront</w:t>
      </w:r>
      <w:r w:rsidRPr="00EF0FE5">
        <w:rPr>
          <w:sz w:val="8"/>
        </w:rPr>
        <w:t xml:space="preserve"> </w:t>
      </w:r>
      <w:r w:rsidRPr="004A3C03">
        <w:rPr>
          <w:rStyle w:val="StyleUnderline"/>
          <w:highlight w:val="green"/>
        </w:rPr>
        <w:t xml:space="preserve">of </w:t>
      </w:r>
      <w:r w:rsidRPr="00EF0FE5">
        <w:rPr>
          <w:rStyle w:val="StyleUnderline"/>
        </w:rPr>
        <w:t>efforts</w:t>
      </w:r>
      <w:r w:rsidRPr="00EF0FE5">
        <w:rPr>
          <w:sz w:val="8"/>
        </w:rPr>
        <w:t>-both peaceful and militant-</w:t>
      </w:r>
      <w:r w:rsidRPr="00EF0FE5">
        <w:rPr>
          <w:rStyle w:val="StyleUnderline"/>
        </w:rPr>
        <w:t>to</w:t>
      </w:r>
      <w:r w:rsidRPr="00EF0FE5">
        <w:rPr>
          <w:sz w:val="8"/>
        </w:rPr>
        <w:t xml:space="preserve"> </w:t>
      </w:r>
      <w:r w:rsidRPr="00EF0FE5">
        <w:rPr>
          <w:rStyle w:val="Emphasis"/>
          <w:highlight w:val="green"/>
        </w:rPr>
        <w:t>reform</w:t>
      </w:r>
      <w:r w:rsidRPr="00EF0FE5">
        <w:rPr>
          <w:sz w:val="8"/>
        </w:rPr>
        <w:t xml:space="preserve"> </w:t>
      </w:r>
      <w:r w:rsidRPr="00EF0FE5">
        <w:rPr>
          <w:rStyle w:val="StyleUnderline"/>
        </w:rPr>
        <w:t>and</w:t>
      </w:r>
      <w:r w:rsidRPr="00EF0FE5">
        <w:rPr>
          <w:sz w:val="8"/>
        </w:rPr>
        <w:t xml:space="preserve"> </w:t>
      </w:r>
      <w:r w:rsidRPr="00EF0FE5">
        <w:rPr>
          <w:rStyle w:val="Emphasis"/>
        </w:rPr>
        <w:t>end</w:t>
      </w:r>
      <w:r w:rsidRPr="00EF0FE5">
        <w:rPr>
          <w:sz w:val="8"/>
        </w:rPr>
        <w:t xml:space="preserve"> </w:t>
      </w:r>
      <w:r w:rsidRPr="00EF0FE5">
        <w:rPr>
          <w:rStyle w:val="StyleUnderline"/>
        </w:rPr>
        <w:t>these</w:t>
      </w:r>
      <w:r w:rsidRPr="00EF0FE5">
        <w:rPr>
          <w:sz w:val="8"/>
        </w:rPr>
        <w:t xml:space="preserve"> </w:t>
      </w:r>
      <w:r w:rsidRPr="00EF0FE5">
        <w:rPr>
          <w:rStyle w:val="StyleUnderline"/>
        </w:rPr>
        <w:t>practices</w:t>
      </w:r>
      <w:r w:rsidRPr="00EF0FE5">
        <w:rPr>
          <w:sz w:val="8"/>
        </w:rPr>
        <w:t xml:space="preserve">. </w:t>
      </w:r>
      <w:r w:rsidRPr="008D552A">
        <w:rPr>
          <w:rStyle w:val="Emphasis"/>
        </w:rPr>
        <w:t xml:space="preserve">To the extent that the long arc of </w:t>
      </w:r>
      <w:r w:rsidRPr="00EF0FE5">
        <w:rPr>
          <w:rStyle w:val="Emphasis"/>
        </w:rPr>
        <w:t>history does bend toward justice, it does so thanks to the activism and moral commitment of liberals and their allies.</w:t>
      </w:r>
      <w:r w:rsidRPr="00EF0FE5">
        <w:rPr>
          <w:sz w:val="8"/>
        </w:rPr>
        <w:t xml:space="preserve"> DEMOCRATIC DECLINE IN PERSPECTIVE In many respects, today's liberal democratic malaise is a byproduct of the liberal world order's success. After the Cold War, that order became a global system, expanding beyond its birthplace in the West. But </w:t>
      </w:r>
      <w:r w:rsidRPr="00EF0FE5">
        <w:rPr>
          <w:rStyle w:val="StyleUnderline"/>
        </w:rPr>
        <w:t xml:space="preserve">as free markets spread, problems began to crop up: </w:t>
      </w:r>
      <w:r w:rsidRPr="00EF0FE5">
        <w:rPr>
          <w:rStyle w:val="Emphasis"/>
        </w:rPr>
        <w:t>economic inequality</w:t>
      </w:r>
      <w:r w:rsidRPr="00EF0FE5">
        <w:rPr>
          <w:sz w:val="8"/>
        </w:rPr>
        <w:t xml:space="preserve"> </w:t>
      </w:r>
      <w:r w:rsidRPr="00EF0FE5">
        <w:rPr>
          <w:rStyle w:val="StyleUnderline"/>
        </w:rPr>
        <w:t>grew</w:t>
      </w:r>
      <w:r w:rsidRPr="00EF0FE5">
        <w:rPr>
          <w:sz w:val="8"/>
        </w:rPr>
        <w:t xml:space="preserve">, old </w:t>
      </w:r>
      <w:r w:rsidRPr="00EF0FE5">
        <w:rPr>
          <w:rStyle w:val="StyleUnderline"/>
        </w:rPr>
        <w:t>political bargains between capital and labor broke down,</w:t>
      </w:r>
      <w:r w:rsidRPr="00EF0FE5">
        <w:rPr>
          <w:sz w:val="8"/>
        </w:rPr>
        <w:t xml:space="preserve"> </w:t>
      </w:r>
      <w:r w:rsidRPr="00EF0FE5">
        <w:rPr>
          <w:rStyle w:val="StyleUnderline"/>
        </w:rPr>
        <w:t>and</w:t>
      </w:r>
      <w:r w:rsidRPr="00EF0FE5">
        <w:rPr>
          <w:sz w:val="8"/>
        </w:rPr>
        <w:t xml:space="preserve"> </w:t>
      </w:r>
      <w:r w:rsidRPr="00EF0FE5">
        <w:rPr>
          <w:rStyle w:val="Emphasis"/>
        </w:rPr>
        <w:t>social supports eroded</w:t>
      </w:r>
      <w:r w:rsidRPr="00EF0FE5">
        <w:rPr>
          <w:sz w:val="8"/>
        </w:rPr>
        <w:t xml:space="preserve">. </w:t>
      </w:r>
      <w:r w:rsidRPr="00EF0FE5">
        <w:rPr>
          <w:rStyle w:val="StyleUnderline"/>
        </w:rPr>
        <w:t>The benefits of globalization</w:t>
      </w:r>
      <w:r w:rsidRPr="00EF0FE5">
        <w:rPr>
          <w:sz w:val="8"/>
        </w:rPr>
        <w:t xml:space="preserve"> and economic expansion </w:t>
      </w:r>
      <w:r w:rsidRPr="00EF0FE5">
        <w:rPr>
          <w:rStyle w:val="StyleUnderline"/>
        </w:rPr>
        <w:t>were distributed</w:t>
      </w:r>
      <w:r w:rsidRPr="00EF0FE5">
        <w:rPr>
          <w:sz w:val="8"/>
        </w:rPr>
        <w:t xml:space="preserve"> </w:t>
      </w:r>
      <w:r w:rsidRPr="00EF0FE5">
        <w:rPr>
          <w:rStyle w:val="Emphasis"/>
        </w:rPr>
        <w:t>disproportionately</w:t>
      </w:r>
      <w:r w:rsidRPr="00EF0FE5">
        <w:rPr>
          <w:sz w:val="8"/>
        </w:rPr>
        <w:t xml:space="preserve"> </w:t>
      </w:r>
      <w:r w:rsidRPr="00EF0FE5">
        <w:rPr>
          <w:rStyle w:val="StyleUnderline"/>
        </w:rPr>
        <w:t>to elites.</w:t>
      </w:r>
      <w:r w:rsidRPr="00EF0FE5">
        <w:rPr>
          <w:sz w:val="8"/>
        </w:rPr>
        <w:t xml:space="preserve"> Oligarchic power bloomed. A modulated form of capitalism morphed into </w:t>
      </w:r>
      <w:proofErr w:type="spellStart"/>
      <w:r w:rsidRPr="00EF0FE5">
        <w:rPr>
          <w:sz w:val="8"/>
        </w:rPr>
        <w:t>winnertake</w:t>
      </w:r>
      <w:proofErr w:type="spellEnd"/>
      <w:r w:rsidRPr="00EF0FE5">
        <w:rPr>
          <w:sz w:val="8"/>
        </w:rPr>
        <w:t>-all casino capitalism. Many new democracies turned out to lack the traditions and habits necessary to sustain democratic institutions. And</w:t>
      </w:r>
      <w:r w:rsidRPr="008D552A">
        <w:rPr>
          <w:rStyle w:val="StyleUnderline"/>
        </w:rPr>
        <w:t xml:space="preserve"> large flows of immigrants triggered a </w:t>
      </w:r>
      <w:r w:rsidRPr="008D552A">
        <w:rPr>
          <w:rStyle w:val="Emphasis"/>
        </w:rPr>
        <w:t>xenophobic backlash</w:t>
      </w:r>
      <w:r w:rsidRPr="008D552A">
        <w:rPr>
          <w:rStyle w:val="StyleUnderline"/>
        </w:rPr>
        <w:t>. Together</w:t>
      </w:r>
      <w:r w:rsidRPr="00EF0FE5">
        <w:rPr>
          <w:sz w:val="8"/>
        </w:rPr>
        <w:t xml:space="preserve">, </w:t>
      </w:r>
      <w:r w:rsidRPr="008D552A">
        <w:rPr>
          <w:rStyle w:val="StyleUnderline"/>
        </w:rPr>
        <w:t>these developments have called into question the legitimacy of liberal democratic life</w:t>
      </w:r>
      <w:r w:rsidRPr="00EF0FE5">
        <w:rPr>
          <w:sz w:val="8"/>
        </w:rPr>
        <w:t xml:space="preserve"> and created openings for opportunistic demagogues. </w:t>
      </w:r>
      <w:r w:rsidRPr="008D552A">
        <w:rPr>
          <w:rStyle w:val="StyleUnderline"/>
        </w:rPr>
        <w:t xml:space="preserve">Just as the causes of this malaise are clear, </w:t>
      </w:r>
      <w:r w:rsidRPr="008D552A">
        <w:rPr>
          <w:rStyle w:val="Emphasis"/>
        </w:rPr>
        <w:t>so is its solution</w:t>
      </w:r>
      <w:r w:rsidRPr="008D552A">
        <w:rPr>
          <w:rStyle w:val="StyleUnderline"/>
        </w:rPr>
        <w:t xml:space="preserve">: </w:t>
      </w:r>
      <w:r w:rsidRPr="008D552A">
        <w:rPr>
          <w:rStyle w:val="Emphasis"/>
        </w:rPr>
        <w:t>a return to the fundamentals of liberal democracy</w:t>
      </w:r>
      <w:r w:rsidRPr="008D552A">
        <w:rPr>
          <w:rStyle w:val="StyleUnderline"/>
        </w:rPr>
        <w:t xml:space="preserve">. </w:t>
      </w:r>
      <w:r w:rsidRPr="00EF0FE5">
        <w:rPr>
          <w:sz w:val="8"/>
        </w:rPr>
        <w:t xml:space="preserve">Rather than deeply challenging the first principles of liberal democracy, the current problems call for reforms to better realize them. </w:t>
      </w:r>
      <w:r w:rsidRPr="008D552A">
        <w:rPr>
          <w:rStyle w:val="StyleUnderline"/>
        </w:rPr>
        <w:t>To reduce inequality, political leaders will need to return to the social democratic policies embodied in the New Deal, pass more progressive taxation, and invest in education and infrastructure</w:t>
      </w:r>
      <w:r w:rsidRPr="00EF0FE5">
        <w:rPr>
          <w:sz w:val="8"/>
        </w:rPr>
        <w:t xml:space="preserve">. To foster a sense of liberal democratic identity, they will need to emphasize education as a catalyst for assimilation and promote national and public service. In other words, the remedy for the problems of liberal democracy is more liberal democracy; liberalism contains the seeds of its own salvation. Indeed, </w:t>
      </w:r>
      <w:r w:rsidRPr="004A3C03">
        <w:rPr>
          <w:rStyle w:val="StyleUnderline"/>
          <w:highlight w:val="green"/>
        </w:rPr>
        <w:t xml:space="preserve">liberal </w:t>
      </w:r>
      <w:r w:rsidRPr="00EF0FE5">
        <w:rPr>
          <w:rStyle w:val="StyleUnderline"/>
        </w:rPr>
        <w:t>democracies</w:t>
      </w:r>
      <w:r w:rsidRPr="008D552A">
        <w:rPr>
          <w:rStyle w:val="StyleUnderline"/>
        </w:rPr>
        <w:t xml:space="preserve"> have </w:t>
      </w:r>
      <w:r w:rsidRPr="00EF0FE5">
        <w:rPr>
          <w:rStyle w:val="Emphasis"/>
        </w:rPr>
        <w:t xml:space="preserve">repeatedly </w:t>
      </w:r>
      <w:r w:rsidRPr="004A3C03">
        <w:rPr>
          <w:rStyle w:val="Emphasis"/>
          <w:highlight w:val="green"/>
        </w:rPr>
        <w:t xml:space="preserve">recovered from </w:t>
      </w:r>
      <w:r w:rsidRPr="00EF0FE5">
        <w:rPr>
          <w:rStyle w:val="Emphasis"/>
        </w:rPr>
        <w:t xml:space="preserve">crises resulting from </w:t>
      </w:r>
      <w:r w:rsidRPr="004A3C03">
        <w:rPr>
          <w:rStyle w:val="Emphasis"/>
          <w:highlight w:val="green"/>
        </w:rPr>
        <w:t xml:space="preserve">their </w:t>
      </w:r>
      <w:r w:rsidRPr="00EF0FE5">
        <w:rPr>
          <w:rStyle w:val="Emphasis"/>
        </w:rPr>
        <w:t xml:space="preserve">own </w:t>
      </w:r>
      <w:r w:rsidRPr="004A3C03">
        <w:rPr>
          <w:rStyle w:val="Emphasis"/>
          <w:highlight w:val="green"/>
        </w:rPr>
        <w:t>excesses.</w:t>
      </w:r>
      <w:r w:rsidRPr="00EF0FE5">
        <w:rPr>
          <w:sz w:val="8"/>
        </w:rPr>
        <w:t xml:space="preserve"> </w:t>
      </w:r>
      <w:r w:rsidRPr="00EF0FE5">
        <w:rPr>
          <w:rStyle w:val="StyleUnderline"/>
        </w:rPr>
        <w:t xml:space="preserve">In the 1930s, overproduction and the integration of financial markets </w:t>
      </w:r>
      <w:r w:rsidRPr="00A07F4E">
        <w:rPr>
          <w:rStyle w:val="StyleUnderline"/>
        </w:rPr>
        <w:t xml:space="preserve">brought about an economic depression, which triggered the rise of fascism. But it also triggered </w:t>
      </w:r>
      <w:r w:rsidRPr="00A07F4E">
        <w:rPr>
          <w:rStyle w:val="Emphasis"/>
        </w:rPr>
        <w:t>the New Deal</w:t>
      </w:r>
      <w:r w:rsidRPr="00A07F4E">
        <w:rPr>
          <w:rStyle w:val="StyleUnderline"/>
        </w:rPr>
        <w:t xml:space="preserve"> and </w:t>
      </w:r>
      <w:r w:rsidRPr="00A07F4E">
        <w:rPr>
          <w:rStyle w:val="Emphasis"/>
        </w:rPr>
        <w:t>social democracy</w:t>
      </w:r>
      <w:r w:rsidRPr="00A07F4E">
        <w:rPr>
          <w:sz w:val="8"/>
        </w:rPr>
        <w:t xml:space="preserve">, </w:t>
      </w:r>
      <w:r w:rsidRPr="00A07F4E">
        <w:rPr>
          <w:rStyle w:val="StyleUnderline"/>
        </w:rPr>
        <w:t xml:space="preserve">leading to a </w:t>
      </w:r>
      <w:r w:rsidRPr="00A07F4E">
        <w:rPr>
          <w:rStyle w:val="Emphasis"/>
        </w:rPr>
        <w:t>more stable form of capitalism</w:t>
      </w:r>
      <w:r w:rsidRPr="00A07F4E">
        <w:rPr>
          <w:sz w:val="8"/>
        </w:rPr>
        <w:t xml:space="preserve">. </w:t>
      </w:r>
      <w:r w:rsidRPr="00A07F4E">
        <w:rPr>
          <w:rStyle w:val="StyleUnderline"/>
        </w:rPr>
        <w:t>In</w:t>
      </w:r>
      <w:r w:rsidRPr="00A07F4E">
        <w:rPr>
          <w:sz w:val="8"/>
        </w:rPr>
        <w:t xml:space="preserve"> </w:t>
      </w:r>
      <w:r w:rsidRPr="00A07F4E">
        <w:rPr>
          <w:rStyle w:val="StyleUnderline"/>
        </w:rPr>
        <w:t>the</w:t>
      </w:r>
      <w:r w:rsidRPr="00EF0FE5">
        <w:rPr>
          <w:rStyle w:val="StyleUnderline"/>
        </w:rPr>
        <w:t xml:space="preserve"> 1950s, the success</w:t>
      </w:r>
      <w:r w:rsidRPr="008D552A">
        <w:rPr>
          <w:rStyle w:val="StyleUnderline"/>
        </w:rPr>
        <w:t xml:space="preserve"> of the </w:t>
      </w:r>
      <w:r w:rsidRPr="004A3C03">
        <w:rPr>
          <w:rStyle w:val="StyleUnderline"/>
          <w:highlight w:val="green"/>
        </w:rPr>
        <w:t>Manhattan Project</w:t>
      </w:r>
      <w:r w:rsidRPr="00EF0FE5">
        <w:rPr>
          <w:sz w:val="8"/>
        </w:rPr>
        <w:t xml:space="preserve">, combined with the emerging U.S.-Soviet rivalry, </w:t>
      </w:r>
      <w:r w:rsidRPr="004A3C03">
        <w:rPr>
          <w:rStyle w:val="StyleUnderline"/>
          <w:highlight w:val="green"/>
        </w:rPr>
        <w:t>created</w:t>
      </w:r>
      <w:r w:rsidRPr="008D552A">
        <w:rPr>
          <w:rStyle w:val="StyleUnderline"/>
        </w:rPr>
        <w:t xml:space="preserve"> </w:t>
      </w:r>
      <w:r w:rsidRPr="00EF0FE5">
        <w:rPr>
          <w:rStyle w:val="StyleUnderline"/>
        </w:rPr>
        <w:t>the novel threat of a worldwide nuclear holocaust</w:t>
      </w:r>
      <w:r w:rsidRPr="00EF0FE5">
        <w:rPr>
          <w:sz w:val="8"/>
        </w:rPr>
        <w:t xml:space="preserve">. </w:t>
      </w:r>
      <w:r w:rsidRPr="00EF0FE5">
        <w:rPr>
          <w:rStyle w:val="StyleUnderline"/>
        </w:rPr>
        <w:t>That threat gave rise to</w:t>
      </w:r>
      <w:r w:rsidRPr="008D552A">
        <w:rPr>
          <w:rStyle w:val="StyleUnderline"/>
        </w:rPr>
        <w:t xml:space="preserve"> </w:t>
      </w:r>
      <w:r w:rsidRPr="004A3C03">
        <w:rPr>
          <w:rStyle w:val="Emphasis"/>
          <w:highlight w:val="green"/>
        </w:rPr>
        <w:t xml:space="preserve">arms control </w:t>
      </w:r>
      <w:r w:rsidRPr="008D552A">
        <w:rPr>
          <w:rStyle w:val="Emphasis"/>
        </w:rPr>
        <w:t>pacts and agreements</w:t>
      </w:r>
      <w:r w:rsidRPr="00EF0FE5">
        <w:rPr>
          <w:sz w:val="8"/>
        </w:rPr>
        <w:t xml:space="preserve"> </w:t>
      </w:r>
      <w:r w:rsidRPr="008D552A">
        <w:rPr>
          <w:rStyle w:val="StyleUnderline"/>
        </w:rPr>
        <w:t>concerning the governance of global spaces</w:t>
      </w:r>
      <w:r w:rsidRPr="00EF0FE5">
        <w:rPr>
          <w:sz w:val="8"/>
        </w:rPr>
        <w:t xml:space="preserve">, deals forged by the United States in collaboration with the Soviet Union. In the 1970s, rising middle-class consumption led to oil shortages, economic stagnation, and environmental decay. In response, the advanced industrial democracies established oil coordination agreements, invested in clean energy, and struck numerous international environmental accords aimed at reducing pollutants. The problems that liberal democracies face today, while great, are certainly not more challenging than those that they have faced and overcome in these historically recent decades. Of course, there is no guarantee that liberal democracies will successfully rise to the occasion, but to count them out would fly in the face of repeated historical experiences. Today's dire predictions ignore these past successes. They suffer from a blinding presentism. Taking what is new and threatening as the master pattern is an understandable reflex in the face of change, but it is almost never a very good guide to the future. Large-scale human arrangements such as liberal democracy rarely change as rapidly or as radically as they seem to in the moment. If history is any guide, today's illiberal populists and authoritarians will evoke resistance and </w:t>
      </w:r>
      <w:proofErr w:type="spellStart"/>
      <w:r w:rsidRPr="00EF0FE5">
        <w:rPr>
          <w:sz w:val="8"/>
        </w:rPr>
        <w:t>countermovements</w:t>
      </w:r>
      <w:proofErr w:type="spellEnd"/>
      <w:r w:rsidRPr="00EF0FE5">
        <w:rPr>
          <w:sz w:val="8"/>
        </w:rPr>
        <w:t xml:space="preserve">. THE RESILIENT ORDER After World War II, liberal democracies joined together to create an international order that reflected their shared interests. And as is the case with liberal democracy itself, </w:t>
      </w:r>
      <w:r w:rsidRPr="004A3C03">
        <w:rPr>
          <w:rStyle w:val="StyleUnderline"/>
          <w:highlight w:val="green"/>
        </w:rPr>
        <w:t>the order</w:t>
      </w:r>
      <w:r w:rsidRPr="00EF0FE5">
        <w:rPr>
          <w:sz w:val="8"/>
        </w:rPr>
        <w:t xml:space="preserve"> that emerged to accompany it cannot be easily undone. For one thing, it </w:t>
      </w:r>
      <w:r w:rsidRPr="004A3C03">
        <w:rPr>
          <w:rStyle w:val="StyleUnderline"/>
          <w:highlight w:val="green"/>
        </w:rPr>
        <w:t>is</w:t>
      </w:r>
      <w:r w:rsidRPr="00EF0FE5">
        <w:rPr>
          <w:sz w:val="8"/>
        </w:rPr>
        <w:t xml:space="preserve"> </w:t>
      </w:r>
      <w:r w:rsidRPr="00EF0FE5">
        <w:rPr>
          <w:rStyle w:val="Emphasis"/>
        </w:rPr>
        <w:t xml:space="preserve">deeply </w:t>
      </w:r>
      <w:r w:rsidRPr="004A3C03">
        <w:rPr>
          <w:rStyle w:val="Emphasis"/>
          <w:highlight w:val="green"/>
        </w:rPr>
        <w:t>embedded</w:t>
      </w:r>
      <w:r w:rsidRPr="00EF0FE5">
        <w:rPr>
          <w:sz w:val="8"/>
        </w:rPr>
        <w:t xml:space="preserve">. Hundreds of millions, if not billions, of people have geared their activities and expectations to the order's institutions and incentives, from farmers to microchip makers. </w:t>
      </w:r>
      <w:r w:rsidRPr="00EF0FE5">
        <w:rPr>
          <w:rStyle w:val="StyleUnderline"/>
        </w:rPr>
        <w:t>However unappealing aspects of it may be</w:t>
      </w:r>
      <w:r w:rsidRPr="00EF0FE5">
        <w:rPr>
          <w:sz w:val="8"/>
        </w:rPr>
        <w:t xml:space="preserve">, </w:t>
      </w:r>
      <w:r w:rsidRPr="004A3C03">
        <w:rPr>
          <w:rStyle w:val="Emphasis"/>
          <w:highlight w:val="green"/>
        </w:rPr>
        <w:t>replacing the</w:t>
      </w:r>
      <w:r w:rsidRPr="008D552A">
        <w:rPr>
          <w:rStyle w:val="Emphasis"/>
        </w:rPr>
        <w:t xml:space="preserve"> liberal </w:t>
      </w:r>
      <w:r w:rsidRPr="004A3C03">
        <w:rPr>
          <w:rStyle w:val="Emphasis"/>
          <w:highlight w:val="green"/>
        </w:rPr>
        <w:t>order</w:t>
      </w:r>
      <w:r w:rsidRPr="00EF0FE5">
        <w:rPr>
          <w:sz w:val="8"/>
        </w:rPr>
        <w:t xml:space="preserve"> </w:t>
      </w:r>
      <w:r w:rsidRPr="008D552A">
        <w:rPr>
          <w:rStyle w:val="StyleUnderline"/>
        </w:rPr>
        <w:t xml:space="preserve">with something significantly different </w:t>
      </w:r>
      <w:r w:rsidRPr="004A3C03">
        <w:rPr>
          <w:rStyle w:val="StyleUnderline"/>
          <w:highlight w:val="green"/>
        </w:rPr>
        <w:t xml:space="preserve">would be </w:t>
      </w:r>
      <w:r w:rsidRPr="00EF0FE5">
        <w:rPr>
          <w:rStyle w:val="Emphasis"/>
        </w:rPr>
        <w:t xml:space="preserve">extremely </w:t>
      </w:r>
      <w:r w:rsidRPr="004A3C03">
        <w:rPr>
          <w:rStyle w:val="Emphasis"/>
          <w:highlight w:val="green"/>
        </w:rPr>
        <w:t>difficult</w:t>
      </w:r>
      <w:r w:rsidRPr="00EF0FE5">
        <w:rPr>
          <w:sz w:val="8"/>
        </w:rPr>
        <w:t xml:space="preserve">. </w:t>
      </w:r>
      <w:r w:rsidRPr="00EF0FE5">
        <w:rPr>
          <w:rStyle w:val="StyleUnderline"/>
        </w:rPr>
        <w:t xml:space="preserve">Despite the </w:t>
      </w:r>
      <w:r w:rsidRPr="00EF0FE5">
        <w:rPr>
          <w:rStyle w:val="Emphasis"/>
        </w:rPr>
        <w:t>high expectations</w:t>
      </w:r>
      <w:r w:rsidRPr="00EF0FE5">
        <w:rPr>
          <w:rStyle w:val="StyleUnderline"/>
        </w:rPr>
        <w:t xml:space="preserve"> they generate, </w:t>
      </w:r>
      <w:r w:rsidRPr="00EF0FE5">
        <w:rPr>
          <w:rStyle w:val="Emphasis"/>
        </w:rPr>
        <w:t>revolutionary moments</w:t>
      </w:r>
      <w:r w:rsidRPr="00EF0FE5">
        <w:rPr>
          <w:sz w:val="8"/>
        </w:rPr>
        <w:t xml:space="preserve"> </w:t>
      </w:r>
      <w:r w:rsidRPr="00EF0FE5">
        <w:rPr>
          <w:rStyle w:val="StyleUnderline"/>
        </w:rPr>
        <w:t>often</w:t>
      </w:r>
      <w:r w:rsidRPr="00EF0FE5">
        <w:rPr>
          <w:sz w:val="8"/>
        </w:rPr>
        <w:t xml:space="preserve"> </w:t>
      </w:r>
      <w:r w:rsidRPr="00EF0FE5">
        <w:rPr>
          <w:rStyle w:val="Emphasis"/>
        </w:rPr>
        <w:t>fail</w:t>
      </w:r>
      <w:r w:rsidRPr="00EF0FE5">
        <w:rPr>
          <w:sz w:val="8"/>
        </w:rPr>
        <w:t xml:space="preserve"> </w:t>
      </w:r>
      <w:r w:rsidRPr="00EF0FE5">
        <w:rPr>
          <w:rStyle w:val="StyleUnderline"/>
        </w:rPr>
        <w:t xml:space="preserve">to make </w:t>
      </w:r>
      <w:r w:rsidRPr="00EF0FE5">
        <w:rPr>
          <w:rStyle w:val="Emphasis"/>
        </w:rPr>
        <w:t>enduring changes.</w:t>
      </w:r>
      <w:r w:rsidRPr="00EF0FE5">
        <w:rPr>
          <w:sz w:val="8"/>
        </w:rPr>
        <w:t xml:space="preserve"> </w:t>
      </w:r>
      <w:r w:rsidRPr="00EF0FE5">
        <w:rPr>
          <w:rStyle w:val="StyleUnderline"/>
        </w:rPr>
        <w:t xml:space="preserve">It is </w:t>
      </w:r>
      <w:r w:rsidRPr="00EF0FE5">
        <w:rPr>
          <w:rStyle w:val="Emphasis"/>
        </w:rPr>
        <w:t>unrealistic today</w:t>
      </w:r>
      <w:r w:rsidRPr="00EF0FE5">
        <w:rPr>
          <w:sz w:val="8"/>
        </w:rPr>
        <w:t xml:space="preserve"> </w:t>
      </w:r>
      <w:r w:rsidRPr="00EF0FE5">
        <w:rPr>
          <w:rStyle w:val="StyleUnderline"/>
        </w:rPr>
        <w:t xml:space="preserve">to think that a few years of nationalist demagoguery will </w:t>
      </w:r>
      <w:r w:rsidRPr="00EF0FE5">
        <w:rPr>
          <w:rStyle w:val="Emphasis"/>
        </w:rPr>
        <w:t>dramatically undo liberalism</w:t>
      </w:r>
      <w:r w:rsidRPr="00EF0FE5">
        <w:rPr>
          <w:rStyle w:val="StyleUnderline"/>
        </w:rPr>
        <w:t>. Growing</w:t>
      </w:r>
      <w:r w:rsidRPr="008D552A">
        <w:rPr>
          <w:rStyle w:val="StyleUnderline"/>
        </w:rPr>
        <w:t xml:space="preserve"> </w:t>
      </w:r>
      <w:r w:rsidRPr="004A3C03">
        <w:rPr>
          <w:rStyle w:val="Emphasis"/>
          <w:highlight w:val="green"/>
        </w:rPr>
        <w:t>interdependence</w:t>
      </w:r>
      <w:r w:rsidRPr="008D552A">
        <w:rPr>
          <w:rStyle w:val="StyleUnderline"/>
        </w:rPr>
        <w:t xml:space="preserve"> </w:t>
      </w:r>
      <w:r w:rsidRPr="00EF0FE5">
        <w:rPr>
          <w:rStyle w:val="StyleUnderline"/>
        </w:rPr>
        <w:t xml:space="preserve">makes the order </w:t>
      </w:r>
      <w:r w:rsidRPr="00EF0FE5">
        <w:rPr>
          <w:rStyle w:val="Emphasis"/>
        </w:rPr>
        <w:t>especially difficult to overturn</w:t>
      </w:r>
      <w:r w:rsidRPr="00EF0FE5">
        <w:rPr>
          <w:sz w:val="8"/>
        </w:rPr>
        <w:t xml:space="preserve">. Ever since its inception in the eighteenth century, liberalism has been deeply committed to the progressive improvement of the human condition through scientific discovery and technological advancements. This Enlightenment project began to bear practical fruits on a large scale in the nineteenth century, transforming virtually every aspect of human life. New techniques for production, communication, transportation, and destruction poured forth. The liberal system has been at the forefront not just of stoking those fires of innovation but also of addressing the negative consequences. Adam Smith's case for free trade, for example, was strengthened when it became easier to establish supply chains across global distances. And the age-old case for peace was vastly strengthened when weapons evolved from being simple and limited in their destruction to the city-busting missiles of the nuclear era. Liberal democratic capitalist societies have thrived and expanded because they have been particularly adept at stimulating and exploiting innovation and at coping with their spillover effects and negative externalities. In short, liberal modernity excels at both harvesting the fruits of modern advance and guarding against its dangers. </w:t>
      </w:r>
      <w:r w:rsidRPr="008D552A">
        <w:rPr>
          <w:rStyle w:val="StyleUnderline"/>
        </w:rPr>
        <w:t xml:space="preserve">This dynamic of constant change and ever-increasing interdependence is only accelerating. Human progress has caused grave harm to the planet and its atmosphere, yet climate change will also require unprecedented levels of </w:t>
      </w:r>
      <w:r w:rsidRPr="008D552A">
        <w:rPr>
          <w:rStyle w:val="Emphasis"/>
        </w:rPr>
        <w:t>international cooperation</w:t>
      </w:r>
      <w:r w:rsidRPr="008D552A">
        <w:rPr>
          <w:rStyle w:val="StyleUnderline"/>
        </w:rPr>
        <w:t xml:space="preserve">. </w:t>
      </w:r>
      <w:r w:rsidRPr="00EF0FE5">
        <w:rPr>
          <w:sz w:val="8"/>
        </w:rPr>
        <w:t xml:space="preserve">With the rise of bioweapons and cyberwarfare, the capabilities to wreak mass destruction are getting cheaper and ever more accessible, making the international regulation of these technologies a vital national security imperative for all countries. At the same time, </w:t>
      </w:r>
      <w:r w:rsidRPr="00EF0FE5">
        <w:rPr>
          <w:rStyle w:val="StyleUnderline"/>
        </w:rPr>
        <w:t>global capitalism has drawn more people and countries into cross-border webs of exchange</w:t>
      </w:r>
      <w:r w:rsidRPr="00EF0FE5">
        <w:rPr>
          <w:sz w:val="8"/>
        </w:rPr>
        <w:t xml:space="preserve">, thus </w:t>
      </w:r>
      <w:r w:rsidRPr="00EF0FE5">
        <w:rPr>
          <w:rStyle w:val="StyleUnderline"/>
        </w:rPr>
        <w:t>making virtually</w:t>
      </w:r>
      <w:r w:rsidRPr="008D552A">
        <w:rPr>
          <w:rStyle w:val="StyleUnderline"/>
        </w:rPr>
        <w:t xml:space="preserve"> </w:t>
      </w:r>
      <w:r w:rsidRPr="004A3C03">
        <w:rPr>
          <w:rStyle w:val="StyleUnderline"/>
          <w:highlight w:val="green"/>
        </w:rPr>
        <w:t>everyone</w:t>
      </w:r>
      <w:r w:rsidRPr="008D552A">
        <w:rPr>
          <w:rStyle w:val="StyleUnderline"/>
        </w:rPr>
        <w:t xml:space="preserve"> </w:t>
      </w:r>
      <w:r w:rsidRPr="004A3C03">
        <w:rPr>
          <w:rStyle w:val="Emphasis"/>
          <w:highlight w:val="green"/>
        </w:rPr>
        <w:t>dependent on</w:t>
      </w:r>
      <w:r w:rsidRPr="008D552A">
        <w:rPr>
          <w:rStyle w:val="Emphasis"/>
        </w:rPr>
        <w:t xml:space="preserve"> the competent management of </w:t>
      </w:r>
      <w:r w:rsidRPr="004A3C03">
        <w:rPr>
          <w:rStyle w:val="Emphasis"/>
          <w:highlight w:val="green"/>
        </w:rPr>
        <w:t>international</w:t>
      </w:r>
      <w:r w:rsidRPr="008D552A">
        <w:rPr>
          <w:rStyle w:val="Emphasis"/>
        </w:rPr>
        <w:t xml:space="preserve"> finance and </w:t>
      </w:r>
      <w:r w:rsidRPr="004A3C03">
        <w:rPr>
          <w:rStyle w:val="Emphasis"/>
          <w:highlight w:val="green"/>
        </w:rPr>
        <w:t>trade</w:t>
      </w:r>
      <w:r w:rsidRPr="008D552A">
        <w:rPr>
          <w:rStyle w:val="Emphasis"/>
        </w:rPr>
        <w:t>.</w:t>
      </w:r>
      <w:r w:rsidRPr="008D552A">
        <w:rPr>
          <w:rStyle w:val="StyleUnderline"/>
        </w:rPr>
        <w:t xml:space="preserve"> </w:t>
      </w:r>
      <w:r w:rsidRPr="00EF0FE5">
        <w:rPr>
          <w:sz w:val="8"/>
        </w:rPr>
        <w:t xml:space="preserve">In the age of global interdependence, even a realist must be an internationalist. The international order is also likely to persist because its survival does not depend on all of its members being liberal democracies. The return of isolationism, the rise of illiberal regimes such as China and Russia, and the general recession of liberal democracy in many parts of the world appear to bode ill for the liberal international order. But contrary to the conventional wisdom, many of its institutions are not uniquely liberal in character. Rather, they are Westphalian, in that they are designed merely to solve problems of sovereign states, whether they be democratic or authoritarian. And many of the key participants in these institutions are anything but liberal or democratic. Consider the Soviet Union's cooperative efforts during the Cold War. Back then, the liberal world order was primarily an arrangement among liberal democracies in Europe, North America, and East Asia. Even so, the Soviet Union often worked with the democracies to help build international institutions. Moscow's committed antiliberal stance did not stop it from partnering with Washington to create a raft of arms control agreements. Nor did it stop it from cooperating with Washington through the World Health Organization to spearhead a global campaign to eradicate smallpox,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Westphalian approaches have also thrived when it comes to governing the commons, such as the ocean, the atmosphere, outer space, and Antarctica. To name just one example, the 1987 Montreal Protocol, which has thwarted the destruction of the ozone layer, has been actively supported by democracies and dictatorships alike. Such agreements are not challenges to the sovereignty of the states that create them but collective measures to solve problems they cannot address on their own. Most institutions in the liberal order do not demand that their backers be liberal democracies; they only require that they be status quo powers and capable of fulfilling their commitments. They do not challenge the Westphalian system; they codify it. The UN, for example, enshrines the principle of state sovereignty and, through the permanent members of the Security Council, the notion of great-power decision-making. All of this makes the order more durable. Because much of international cooperation has nothing at all to do with liberalism or democracy, when politicians who are hostile to all things liberal are in power, they can still retain their international agendas and keep the order alive. The persistence of Westphalian institutions provides a lasting foundation on which distinctively liberal and democratic institutions can be erected in the future. Another reason to believe that the liberal order will endure involves the return of ideological rivalry. The last two and a half decades have been profoundly anomalous in that liberalism has had no credible competitor. During the rest of its existence, it faced competition that made it stronger. Throughout the nineteenth century, liberal democracies sought to outperform monarchical, hereditary, and aristocratic regimes. During the first half of the twentieth century, autocratic and fascist competitors created strong incentives for the liberal democracies to get their own houses in order and band together. And after World War II, they built the liberal order in part to contain the threat of the Soviet Union and international communism. The Chinese Communist Party appears increasingly likely to seek to offer an alternative to the components of the existing order that have to do with economic liberalism and human rights. If it ends up competing with the liberal democracies, they will again face pressure to champion their values. As during the Cold War, they will have incentives to undertake domestic reforms and strengthen their international alliances. The collapse of the Soviet Union, although a great milestone in the annals of the advance of liberal democracy, had the ironic effect of eliminating one of its main drivers of solidarity. The bad news of renewed ideological rivalry could be good news for the liberal international order. CORE MELTDOWN In challenging the U.S. commitment to NATO and the trading rules of the North American Free Trade Agreement (NAFTA) and the World Trade Organization, Trump has called into question the United States' traditional role as the leader of the liberal order. And with the vote to leave the EU, the United Kingdom has launched itself into the uncharted seas of a full withdrawal from Europe's most prized postwar institution. In an unprecedented move, the Anglo-American core of the liberal order appears to have fully reversed course. </w:t>
      </w:r>
      <w:r w:rsidRPr="008D552A">
        <w:rPr>
          <w:rStyle w:val="StyleUnderline"/>
        </w:rPr>
        <w:t xml:space="preserve">Despite what the backers of Trump and Brexit promise, actually effecting a real withdrawal from these long-standing commitments will be </w:t>
      </w:r>
      <w:r w:rsidRPr="008D552A">
        <w:rPr>
          <w:rStyle w:val="Emphasis"/>
        </w:rPr>
        <w:t>difficult to accomplish</w:t>
      </w:r>
      <w:r w:rsidRPr="00EF0FE5">
        <w:rPr>
          <w:sz w:val="8"/>
        </w:rPr>
        <w:t xml:space="preserve">. </w:t>
      </w:r>
      <w:r w:rsidRPr="008D552A">
        <w:rPr>
          <w:rStyle w:val="StyleUnderline"/>
        </w:rPr>
        <w:t xml:space="preserve">That's because the </w:t>
      </w:r>
      <w:r w:rsidRPr="004A3C03">
        <w:rPr>
          <w:rStyle w:val="StyleUnderline"/>
          <w:highlight w:val="green"/>
        </w:rPr>
        <w:t>institutions</w:t>
      </w:r>
      <w:r w:rsidRPr="008D552A">
        <w:rPr>
          <w:rStyle w:val="StyleUnderline"/>
        </w:rPr>
        <w:t xml:space="preserve"> of the liberal international order</w:t>
      </w:r>
      <w:r w:rsidRPr="00EF0FE5">
        <w:rPr>
          <w:sz w:val="8"/>
        </w:rPr>
        <w:t xml:space="preserve">, although often treated as ephemeral and fragile, </w:t>
      </w:r>
      <w:r w:rsidRPr="004A3C03">
        <w:rPr>
          <w:rStyle w:val="StyleUnderline"/>
          <w:highlight w:val="green"/>
        </w:rPr>
        <w:t>are</w:t>
      </w:r>
      <w:r w:rsidRPr="008D552A">
        <w:rPr>
          <w:rStyle w:val="StyleUnderline"/>
        </w:rPr>
        <w:t xml:space="preserve"> actually quite </w:t>
      </w:r>
      <w:r w:rsidRPr="004A3C03">
        <w:rPr>
          <w:rStyle w:val="Emphasis"/>
          <w:highlight w:val="green"/>
        </w:rPr>
        <w:t>resilient</w:t>
      </w:r>
      <w:r w:rsidRPr="00EF0FE5">
        <w:rPr>
          <w:sz w:val="8"/>
        </w:rPr>
        <w:t xml:space="preserve">. </w:t>
      </w:r>
      <w:r w:rsidRPr="00EF0FE5">
        <w:rPr>
          <w:rStyle w:val="StyleUnderline"/>
        </w:rPr>
        <w:t xml:space="preserve">They did not emerge by </w:t>
      </w:r>
      <w:r w:rsidRPr="00EF0FE5">
        <w:rPr>
          <w:rStyle w:val="Emphasis"/>
        </w:rPr>
        <w:t>accident</w:t>
      </w:r>
      <w:r w:rsidRPr="00EF0FE5">
        <w:rPr>
          <w:sz w:val="8"/>
        </w:rPr>
        <w:t xml:space="preserve">; </w:t>
      </w:r>
      <w:r w:rsidRPr="00EF0FE5">
        <w:rPr>
          <w:rStyle w:val="StyleUnderline"/>
        </w:rPr>
        <w:t xml:space="preserve">they were the product of </w:t>
      </w:r>
      <w:r w:rsidRPr="00EF0FE5">
        <w:rPr>
          <w:rStyle w:val="Emphasis"/>
        </w:rPr>
        <w:t>deeply held interests</w:t>
      </w:r>
      <w:r w:rsidRPr="00EF0FE5">
        <w:rPr>
          <w:sz w:val="8"/>
        </w:rPr>
        <w:t xml:space="preserve">. </w:t>
      </w:r>
      <w:r w:rsidRPr="00EF0FE5">
        <w:rPr>
          <w:rStyle w:val="StyleUnderline"/>
        </w:rPr>
        <w:t xml:space="preserve">Over the decades, the activities and interests of countless actors-corporations, civic groups, and government bureaucracies-have become </w:t>
      </w:r>
      <w:r w:rsidRPr="00EF0FE5">
        <w:rPr>
          <w:rStyle w:val="Emphasis"/>
        </w:rPr>
        <w:t>intricately entangled in these institutions</w:t>
      </w:r>
      <w:r w:rsidRPr="00EF0FE5">
        <w:rPr>
          <w:sz w:val="8"/>
        </w:rPr>
        <w:t xml:space="preserve">. </w:t>
      </w:r>
      <w:r w:rsidRPr="00EF0FE5">
        <w:rPr>
          <w:rStyle w:val="StyleUnderline"/>
        </w:rPr>
        <w:t xml:space="preserve">Severing those institutional ties </w:t>
      </w:r>
      <w:r w:rsidRPr="00EF0FE5">
        <w:rPr>
          <w:rStyle w:val="Emphasis"/>
        </w:rPr>
        <w:t>sounds simple</w:t>
      </w:r>
      <w:r w:rsidRPr="00EF0FE5">
        <w:rPr>
          <w:sz w:val="8"/>
        </w:rPr>
        <w:t xml:space="preserve">, </w:t>
      </w:r>
      <w:r w:rsidRPr="00EF0FE5">
        <w:rPr>
          <w:rStyle w:val="StyleUnderline"/>
        </w:rPr>
        <w:t xml:space="preserve">but in practice, it is </w:t>
      </w:r>
      <w:r w:rsidRPr="00EF0FE5">
        <w:rPr>
          <w:rStyle w:val="Emphasis"/>
        </w:rPr>
        <w:t>devilishly complicated</w:t>
      </w:r>
      <w:r w:rsidRPr="00EF0FE5">
        <w:rPr>
          <w:sz w:val="8"/>
        </w:rPr>
        <w:t xml:space="preserve">. </w:t>
      </w:r>
      <w:r w:rsidRPr="00EF0FE5">
        <w:rPr>
          <w:rStyle w:val="StyleUnderline"/>
        </w:rPr>
        <w:t xml:space="preserve">The difficulties have already become </w:t>
      </w:r>
      <w:r w:rsidRPr="00EF0FE5">
        <w:rPr>
          <w:rStyle w:val="Emphasis"/>
        </w:rPr>
        <w:t>abundantly clear</w:t>
      </w:r>
      <w:r w:rsidRPr="00EF0FE5">
        <w:rPr>
          <w:rStyle w:val="StyleUnderline"/>
        </w:rPr>
        <w:t xml:space="preserve"> with </w:t>
      </w:r>
      <w:r w:rsidRPr="00EF0FE5">
        <w:rPr>
          <w:rStyle w:val="Emphasis"/>
        </w:rPr>
        <w:t>Brexit</w:t>
      </w:r>
      <w:r w:rsidRPr="00EF0FE5">
        <w:rPr>
          <w:sz w:val="8"/>
        </w:rPr>
        <w:t xml:space="preserve">. </w:t>
      </w:r>
      <w:r w:rsidRPr="00EF0FE5">
        <w:rPr>
          <w:rStyle w:val="StyleUnderline"/>
        </w:rPr>
        <w:t>It is not so easy, it turns out, to undo in one fell swoop a set of institutional arrangements that were developed over five decades and that touch on virtually every aspect of British life and government</w:t>
      </w:r>
      <w:r w:rsidRPr="00EF0FE5">
        <w:rPr>
          <w:sz w:val="8"/>
        </w:rPr>
        <w:t xml:space="preserve">. Divorcing the EU means scrapping solutions to real problems, problems that haven't gone away. In Northern Ireland, for example, negotiators in the 1990s found an elegant solution to the long-running conflict there by allowing the region to remain part of the United Kingdom but insisting that there be no border controls between it and the Republic of Ireland-a bargain that leaving the EU'S single market and customs union would undo. If officials do manage to fully implement Brexit, it seems an inescapable conclusion that the United Kingdom's economic output and influence in the world will fall. Likewise, the initial efforts by the Trump administration to unilaterally alter the terms of trade with China and renegotiate NAFTA with Canada and Mexico have revealed how intertwined these countries' economies are with the U.S. economy. </w:t>
      </w:r>
      <w:r w:rsidRPr="00EF0FE5">
        <w:rPr>
          <w:rStyle w:val="StyleUnderline"/>
        </w:rPr>
        <w:t xml:space="preserve">New international linkages of production and trade have clearly produced losers, but they have also produced many </w:t>
      </w:r>
      <w:r w:rsidRPr="00EF0FE5">
        <w:rPr>
          <w:rStyle w:val="Emphasis"/>
        </w:rPr>
        <w:t>winners</w:t>
      </w:r>
      <w:r w:rsidRPr="00EF0FE5">
        <w:rPr>
          <w:rStyle w:val="StyleUnderline"/>
        </w:rPr>
        <w:t xml:space="preserve"> who have a </w:t>
      </w:r>
      <w:r w:rsidRPr="00EF0FE5">
        <w:rPr>
          <w:rStyle w:val="Emphasis"/>
        </w:rPr>
        <w:t>vested interest in maintaining the status quo</w:t>
      </w:r>
      <w:r w:rsidRPr="00EF0FE5">
        <w:rPr>
          <w:sz w:val="8"/>
        </w:rPr>
        <w:t xml:space="preserve">. </w:t>
      </w:r>
      <w:r w:rsidRPr="00EF0FE5">
        <w:rPr>
          <w:rStyle w:val="StyleUnderline"/>
        </w:rPr>
        <w:t xml:space="preserve">Farmers and manufacturers, for instance, have reaped </w:t>
      </w:r>
      <w:r w:rsidRPr="00EF0FE5">
        <w:rPr>
          <w:rStyle w:val="Emphasis"/>
        </w:rPr>
        <w:t>massive gains from NAFTA</w:t>
      </w:r>
      <w:r w:rsidRPr="00EF0FE5">
        <w:rPr>
          <w:sz w:val="8"/>
        </w:rPr>
        <w:t xml:space="preserve"> </w:t>
      </w:r>
      <w:r w:rsidRPr="00EF0FE5">
        <w:rPr>
          <w:rStyle w:val="StyleUnderline"/>
        </w:rPr>
        <w:t>and have lobbied hard for Trump to keep the agreement intact</w:t>
      </w:r>
      <w:r w:rsidRPr="00EF0FE5">
        <w:rPr>
          <w:sz w:val="8"/>
        </w:rPr>
        <w:t xml:space="preserve">, </w:t>
      </w:r>
      <w:r w:rsidRPr="00EF0FE5">
        <w:rPr>
          <w:rStyle w:val="StyleUnderline"/>
        </w:rPr>
        <w:t xml:space="preserve">making it </w:t>
      </w:r>
      <w:r w:rsidRPr="00EF0FE5">
        <w:rPr>
          <w:rStyle w:val="Emphasis"/>
        </w:rPr>
        <w:t>politically difficult</w:t>
      </w:r>
      <w:r w:rsidRPr="00EF0FE5">
        <w:rPr>
          <w:sz w:val="8"/>
        </w:rPr>
        <w:t xml:space="preserve"> </w:t>
      </w:r>
      <w:r w:rsidRPr="00EF0FE5">
        <w:rPr>
          <w:rStyle w:val="StyleUnderline"/>
        </w:rPr>
        <w:t>for him to pull off an outright withdrawal.</w:t>
      </w:r>
      <w:r w:rsidRPr="00EF0FE5">
        <w:rPr>
          <w:sz w:val="8"/>
        </w:rPr>
        <w:t xml:space="preserve"> </w:t>
      </w:r>
      <w:r w:rsidRPr="00EF0FE5">
        <w:rPr>
          <w:rStyle w:val="StyleUnderline"/>
        </w:rPr>
        <w:t xml:space="preserve">The incentives for Washington to stay in international security institutions are even </w:t>
      </w:r>
      <w:r w:rsidRPr="00EF0FE5">
        <w:rPr>
          <w:rStyle w:val="Emphasis"/>
        </w:rPr>
        <w:t>greater</w:t>
      </w:r>
      <w:r w:rsidRPr="00EF0FE5">
        <w:rPr>
          <w:sz w:val="8"/>
        </w:rPr>
        <w:t xml:space="preserve">. </w:t>
      </w:r>
      <w:r w:rsidRPr="00EF0FE5">
        <w:rPr>
          <w:rStyle w:val="Emphasis"/>
        </w:rPr>
        <w:t>Abandoning NATO</w:t>
      </w:r>
      <w:r w:rsidRPr="00EF0FE5">
        <w:rPr>
          <w:sz w:val="8"/>
        </w:rPr>
        <w:t xml:space="preserve">, </w:t>
      </w:r>
      <w:r w:rsidRPr="00EF0FE5">
        <w:rPr>
          <w:rStyle w:val="StyleUnderline"/>
        </w:rPr>
        <w:t>as</w:t>
      </w:r>
      <w:r w:rsidRPr="00EF0FE5">
        <w:rPr>
          <w:sz w:val="8"/>
        </w:rPr>
        <w:t xml:space="preserve"> candidate </w:t>
      </w:r>
      <w:r w:rsidRPr="00EF0FE5">
        <w:rPr>
          <w:rStyle w:val="StyleUnderline"/>
        </w:rPr>
        <w:t xml:space="preserve">Trump suggested the United States should do, would </w:t>
      </w:r>
      <w:r w:rsidRPr="00EF0FE5">
        <w:rPr>
          <w:rStyle w:val="Emphasis"/>
        </w:rPr>
        <w:t>massively disrupt a security order</w:t>
      </w:r>
      <w:r w:rsidRPr="00EF0FE5">
        <w:rPr>
          <w:sz w:val="8"/>
        </w:rPr>
        <w:t xml:space="preserve"> </w:t>
      </w:r>
      <w:r w:rsidRPr="00EF0FE5">
        <w:rPr>
          <w:rStyle w:val="StyleUnderline"/>
        </w:rPr>
        <w:t>that</w:t>
      </w:r>
      <w:r w:rsidRPr="00EF0FE5">
        <w:rPr>
          <w:sz w:val="8"/>
        </w:rPr>
        <w:t xml:space="preserve"> </w:t>
      </w:r>
      <w:r w:rsidRPr="00EF0FE5">
        <w:rPr>
          <w:rStyle w:val="StyleUnderline"/>
        </w:rPr>
        <w:t>has provided</w:t>
      </w:r>
      <w:r w:rsidRPr="00EF0FE5">
        <w:rPr>
          <w:sz w:val="8"/>
        </w:rPr>
        <w:t xml:space="preserve"> </w:t>
      </w:r>
      <w:r w:rsidRPr="00EF0FE5">
        <w:rPr>
          <w:rStyle w:val="Emphasis"/>
        </w:rPr>
        <w:t>seven decades of peace</w:t>
      </w:r>
      <w:r w:rsidRPr="00EF0FE5">
        <w:rPr>
          <w:sz w:val="8"/>
        </w:rPr>
        <w:t xml:space="preserve"> on a historically </w:t>
      </w:r>
      <w:proofErr w:type="spellStart"/>
      <w:r w:rsidRPr="00EF0FE5">
        <w:rPr>
          <w:sz w:val="8"/>
        </w:rPr>
        <w:t>wartorn</w:t>
      </w:r>
      <w:proofErr w:type="spellEnd"/>
      <w:r w:rsidRPr="00EF0FE5">
        <w:rPr>
          <w:sz w:val="8"/>
        </w:rPr>
        <w:t xml:space="preserve"> continent-and doing so at a time when Russia is resurgent would be all the more dangerous. The interests of the United States are so obviously well served by the existing security order that any American administration would be compelled to sustain them. Indeed, in lieu of withdrawing from NATO, Trump, as president, has shifted his focus to the time-honored American tradition of trying to get the Europeans to increase their defense spending to bear more of the burden. Similarly, major pieces of the nuclear arms control architecture from the end of the Cold War are unraveling and expiring. Unless American diplomatic leadership is forthcoming, the world may find itself thrown back into a largely unregulated nuclear arms race. The Trump administration's initiatives on trade and alliance politics have generated a great deal of anxiety and uncertainty, but their actual effect is less threatening-more a revisiting of bargains than a pulling down of the order itself. Setting aside Trump's threats of complete withdrawal and his chaotic and impulsive style, his renegotiations of trade deals and security alliances can be seen as part an ongoing and necessary, if sometimes ugly, equilibration of the arrangements underlying the institutions of the liberal world order. Moreover, despite Trumps relentless demeaning of the international order, he has sometimes acted in ways that fulfill, rather than challenge, the traditional American role in it. His most remarkable use of force so far has been to bomb Syria for its egregious violations of international norms against the use of chemical weapons on civilians. His policy toward Russia, while convoluted and compromised, has essentially been a continuation of that pursued by the George W. Bush and Obama administrations: sanctioning Russia for its revisionism in eastern Europe and cyberspace. Perhaps most important, Trump's focus on China as a great-power rival will compel him or some future administration to refurbish and expand U.S. alliances rather than withdraw from them. On the issues that matter most, Trump's foreign policy, despite its "America first" rhetoric and chaotic implementation, continues to move along the tracks of the American-built order. In other areas, of course, Trump really is undermining the liberal order. But as the United States has stepped back, others have stepped forward to sustain the project. In a speech before the U.S. Congress in April, French President Emmanuel Macron spoke for many U.S. allies when he called on the international community to "step up our game and build the twenty-first-century world order, based on the perennial principles we established together after World War II." Many allies are already doing just that. Even though Trump withdrew the United States from the Trans-Pacific Partnership, the trade deal lives on, with the 11 other member states implementing their own version of the pact. Similarly, Trumps withdrawal from the Paris agreement has not stopped dozens of other countries from working to implement its ambitious goals. Nor is it preventing many U.S. states, cities, companies, and individuals from undertaking their own efforts. The liberal order may be losing its chief patron, but it rests on much more than leadership from the Oval Office. THE LONG VIEW It is easy to view developments over the last few years as a rebuke to the theory of liberalism and as a sign of the eclipse of liberal democracies and their international order. But that would be a mistake. Although the recent challenges should not be underestimated, it is important to recognize that they are closer to the rule than the exception. Against the baseline of the 1990s, when the end of the Cold War seemed to signal the permanent triumph of liberal democracy and the "end of history," the recent setbacks and uncertainties look insurmountable. In the larger sweep of history, however, Brexit, Trump, and the new nationalism do not seem so unprecedented or perilous. The liberal democracies have survived and flourished in the face of far greater challenges-the Great Depression, the Axis powers, and the international communist movement. There is every reason to believe they can outlive this one. Above all, </w:t>
      </w:r>
      <w:r w:rsidRPr="00EF0FE5">
        <w:rPr>
          <w:rStyle w:val="StyleUnderline"/>
        </w:rPr>
        <w:t xml:space="preserve">the case for </w:t>
      </w:r>
      <w:r w:rsidRPr="00EF0FE5">
        <w:rPr>
          <w:rStyle w:val="Emphasis"/>
        </w:rPr>
        <w:t>optimism</w:t>
      </w:r>
      <w:r w:rsidRPr="00EF0FE5">
        <w:rPr>
          <w:rStyle w:val="StyleUnderline"/>
        </w:rPr>
        <w:t xml:space="preserve"> about liberalism rests on a </w:t>
      </w:r>
      <w:r w:rsidRPr="00EF0FE5">
        <w:rPr>
          <w:rStyle w:val="Emphasis"/>
        </w:rPr>
        <w:t>simple truth</w:t>
      </w:r>
      <w:r w:rsidRPr="00EF0FE5">
        <w:rPr>
          <w:rStyle w:val="StyleUnderline"/>
        </w:rPr>
        <w:t xml:space="preserve">: the solutions to today's problems are </w:t>
      </w:r>
      <w:r w:rsidRPr="00EF0FE5">
        <w:rPr>
          <w:rStyle w:val="Emphasis"/>
        </w:rPr>
        <w:t>more liberal democracy and more liberal order</w:t>
      </w:r>
      <w:r w:rsidRPr="00EF0FE5">
        <w:rPr>
          <w:sz w:val="8"/>
        </w:rPr>
        <w:t xml:space="preserve">. </w:t>
      </w:r>
      <w:r w:rsidRPr="00EF0FE5">
        <w:rPr>
          <w:rStyle w:val="StyleUnderline"/>
        </w:rPr>
        <w:t>Liberalism</w:t>
      </w:r>
      <w:r w:rsidRPr="008D552A">
        <w:rPr>
          <w:rStyle w:val="StyleUnderline"/>
        </w:rPr>
        <w:t xml:space="preserve"> is </w:t>
      </w:r>
      <w:r w:rsidRPr="008D552A">
        <w:rPr>
          <w:rStyle w:val="Emphasis"/>
        </w:rPr>
        <w:t>unique</w:t>
      </w:r>
      <w:r w:rsidRPr="00EF0FE5">
        <w:rPr>
          <w:sz w:val="8"/>
        </w:rPr>
        <w:t xml:space="preserve"> </w:t>
      </w:r>
      <w:r w:rsidRPr="008D552A">
        <w:rPr>
          <w:rStyle w:val="StyleUnderline"/>
        </w:rPr>
        <w:t xml:space="preserve">among the major theories of international relations in its </w:t>
      </w:r>
      <w:r w:rsidRPr="008D552A">
        <w:rPr>
          <w:rStyle w:val="Emphasis"/>
        </w:rPr>
        <w:t>protean vision of interdependence and cooperation</w:t>
      </w:r>
      <w:r w:rsidRPr="00EF0FE5">
        <w:rPr>
          <w:sz w:val="8"/>
        </w:rPr>
        <w:t>-</w:t>
      </w:r>
      <w:r w:rsidRPr="008D552A">
        <w:rPr>
          <w:rStyle w:val="StyleUnderline"/>
        </w:rPr>
        <w:t xml:space="preserve">features of the modern world that will only become </w:t>
      </w:r>
      <w:r w:rsidRPr="008D552A">
        <w:rPr>
          <w:rStyle w:val="Emphasis"/>
        </w:rPr>
        <w:t>more important</w:t>
      </w:r>
      <w:r w:rsidRPr="008D552A">
        <w:rPr>
          <w:rStyle w:val="StyleUnderline"/>
        </w:rPr>
        <w:t xml:space="preserve"> as the century unfolds</w:t>
      </w:r>
      <w:r w:rsidRPr="00EF0FE5">
        <w:rPr>
          <w:sz w:val="8"/>
        </w:rPr>
        <w:t>. Throughout the course of history, evolution, crises, and tumultuous change have been the norm, and the reason liberalism has done so well is that its ways of life are so adept at riding the tumultuous storms of historical change. Indeed, the cumulative effect of Trumps nativistic rhetoric and dangerous policies has been not to overthrow the system but to stimulate adjustments within it. Fisher Ames, a representative from Massachusetts in the first U.S. Congress, once compared autocracy to a merchant ship, "which sails well, but will sometimes strike on a rock, and go to the bottom." A republic, he said, "is a raft, which would never sink, but then your feet are always in water." The liberal order and its democracies will prevail because the stately ships of illiberalism readily run aground in turbulent times, while the resilient raft of liberalism lumbers along.0</w:t>
      </w:r>
    </w:p>
    <w:p w14:paraId="4F7908FB" w14:textId="77777777" w:rsidR="00877CA7" w:rsidRDefault="00877CA7" w:rsidP="00877CA7"/>
    <w:p w14:paraId="715A7413" w14:textId="77777777" w:rsidR="00877CA7" w:rsidRPr="008D552A" w:rsidRDefault="00877CA7" w:rsidP="00877CA7">
      <w:pPr>
        <w:pStyle w:val="Heading4"/>
        <w:rPr>
          <w:rFonts w:cs="Calibri"/>
        </w:rPr>
      </w:pPr>
      <w:r w:rsidRPr="008D552A">
        <w:rPr>
          <w:rFonts w:cs="Calibri"/>
        </w:rPr>
        <w:t xml:space="preserve">Reclaiming liberalism is key to </w:t>
      </w:r>
      <w:r>
        <w:rPr>
          <w:rFonts w:cs="Calibri"/>
        </w:rPr>
        <w:t xml:space="preserve">successful </w:t>
      </w:r>
      <w:r w:rsidRPr="00710F41">
        <w:rPr>
          <w:rFonts w:cs="Calibri"/>
          <w:u w:val="single"/>
        </w:rPr>
        <w:t>egalitarianism</w:t>
      </w:r>
      <w:r>
        <w:rPr>
          <w:rFonts w:cs="Calibri"/>
        </w:rPr>
        <w:t>.</w:t>
      </w:r>
    </w:p>
    <w:p w14:paraId="3623F683" w14:textId="77777777" w:rsidR="00877CA7" w:rsidRPr="00710F41" w:rsidRDefault="00877CA7" w:rsidP="00877CA7">
      <w:r w:rsidRPr="008D552A">
        <w:rPr>
          <w:rStyle w:val="Style13ptBold"/>
        </w:rPr>
        <w:t>Mills 17</w:t>
      </w:r>
      <w:r w:rsidRPr="00710F41">
        <w:t xml:space="preserve"> (Charles, a Caribbean philosopher from Jamaica. He is known for his work in social and political philosophy, particularly in oppositional political theory as centred on class, gender, and race. “Occupy Liberalism!”, Black Rights/White Wrongs, Kindle) Re-Cut Justin</w:t>
      </w:r>
    </w:p>
    <w:p w14:paraId="1CB4D1F0" w14:textId="77777777" w:rsidR="00877CA7" w:rsidRPr="00710F41" w:rsidRDefault="00877CA7" w:rsidP="00877CA7">
      <w:pPr>
        <w:rPr>
          <w:sz w:val="8"/>
        </w:rPr>
      </w:pPr>
      <w:r w:rsidRPr="00710F41">
        <w:rPr>
          <w:sz w:val="8"/>
        </w:rPr>
        <w:t xml:space="preserve">The “Occupy!” movement, which has made headlines around the country, has raised the hopes of young American radicals new to political engagement and revived the hopes of an older generation of radicals still clinging to nostalgic dreams of the glorious ’603. If the original and still most salient target was Wall Street, a long list of other candidates for “occupation” has since been put forward. In this essay, </w:t>
      </w:r>
      <w:r w:rsidRPr="008D552A">
        <w:rPr>
          <w:rStyle w:val="StyleUnderline"/>
        </w:rPr>
        <w:t>I want to propose as a target for radical occupation the somewhat unusual candidate of liberalism itself</w:t>
      </w:r>
      <w:r w:rsidRPr="00710F41">
        <w:rPr>
          <w:sz w:val="8"/>
        </w:rPr>
        <w:t xml:space="preserve">. But </w:t>
      </w:r>
      <w:r w:rsidRPr="008D552A">
        <w:rPr>
          <w:rStyle w:val="StyleUnderline"/>
        </w:rPr>
        <w:t xml:space="preserve">contrary to the conventional wisdom prevailing within radical circles, </w:t>
      </w:r>
      <w:r w:rsidRPr="008D552A">
        <w:rPr>
          <w:rStyle w:val="Emphasis"/>
        </w:rPr>
        <w:t xml:space="preserve">I am going to argue for the heretical thesis that </w:t>
      </w:r>
      <w:r w:rsidRPr="004A3C03">
        <w:rPr>
          <w:rStyle w:val="Emphasis"/>
          <w:highlight w:val="green"/>
        </w:rPr>
        <w:t xml:space="preserve">liberalism </w:t>
      </w:r>
      <w:r w:rsidRPr="00710F41">
        <w:rPr>
          <w:rStyle w:val="Emphasis"/>
        </w:rPr>
        <w:t>should not be contemptuously rejected by radicals but retrieved for a radical agenda</w:t>
      </w:r>
      <w:r w:rsidRPr="00710F41">
        <w:rPr>
          <w:sz w:val="8"/>
        </w:rPr>
        <w:t>. Summarized in bullet-point form, my argument is as follows: 0 The “</w:t>
      </w:r>
      <w:r w:rsidRPr="00710F41">
        <w:rPr>
          <w:rStyle w:val="StyleUnderline"/>
        </w:rPr>
        <w:t>Occupy</w:t>
      </w:r>
      <w:r w:rsidRPr="00710F41">
        <w:rPr>
          <w:sz w:val="8"/>
        </w:rPr>
        <w:t xml:space="preserve"> Wall Street" movement </w:t>
      </w:r>
      <w:r w:rsidRPr="004A3C03">
        <w:rPr>
          <w:rStyle w:val="StyleUnderline"/>
          <w:highlight w:val="green"/>
        </w:rPr>
        <w:t xml:space="preserve">provides </w:t>
      </w:r>
      <w:r w:rsidRPr="00710F41">
        <w:rPr>
          <w:rStyle w:val="StyleUnderline"/>
        </w:rPr>
        <w:t xml:space="preserve">an opportunity unprecedented in decades to build a </w:t>
      </w:r>
      <w:r w:rsidRPr="00710F41">
        <w:rPr>
          <w:rStyle w:val="Emphasis"/>
        </w:rPr>
        <w:t xml:space="preserve">broad democratic </w:t>
      </w:r>
      <w:r w:rsidRPr="004A3C03">
        <w:rPr>
          <w:rStyle w:val="Emphasis"/>
          <w:highlight w:val="green"/>
        </w:rPr>
        <w:t>movement</w:t>
      </w:r>
      <w:r w:rsidRPr="004A3C03">
        <w:rPr>
          <w:rStyle w:val="StyleUnderline"/>
          <w:highlight w:val="green"/>
        </w:rPr>
        <w:t xml:space="preserve"> to challenge</w:t>
      </w:r>
      <w:r w:rsidRPr="008D552A">
        <w:rPr>
          <w:rStyle w:val="StyleUnderline"/>
        </w:rPr>
        <w:t xml:space="preserve"> plutocracy, patriarchy, and </w:t>
      </w:r>
      <w:r w:rsidRPr="00710F41">
        <w:rPr>
          <w:rStyle w:val="StyleUnderline"/>
        </w:rPr>
        <w:t xml:space="preserve">white </w:t>
      </w:r>
      <w:r w:rsidRPr="004A3C03">
        <w:rPr>
          <w:rStyle w:val="StyleUnderline"/>
          <w:highlight w:val="green"/>
        </w:rPr>
        <w:t>supremacy</w:t>
      </w:r>
      <w:r w:rsidRPr="008D552A">
        <w:rPr>
          <w:rStyle w:val="StyleUnderline"/>
        </w:rPr>
        <w:t xml:space="preserve"> in the United </w:t>
      </w:r>
      <w:r w:rsidRPr="00710F41">
        <w:rPr>
          <w:rStyle w:val="StyleUnderline"/>
        </w:rPr>
        <w:t>States</w:t>
      </w:r>
      <w:r w:rsidRPr="00710F41">
        <w:rPr>
          <w:sz w:val="8"/>
        </w:rPr>
        <w:t xml:space="preserve">. 0 </w:t>
      </w:r>
      <w:r w:rsidRPr="00710F41">
        <w:rPr>
          <w:rStyle w:val="StyleUnderline"/>
        </w:rPr>
        <w:t xml:space="preserve">Such a movement is </w:t>
      </w:r>
      <w:r w:rsidRPr="004A3C03">
        <w:rPr>
          <w:rStyle w:val="Emphasis"/>
          <w:highlight w:val="green"/>
        </w:rPr>
        <w:t xml:space="preserve">more </w:t>
      </w:r>
      <w:r w:rsidRPr="00710F41">
        <w:rPr>
          <w:rStyle w:val="Emphasis"/>
        </w:rPr>
        <w:t xml:space="preserve">likely to be </w:t>
      </w:r>
      <w:r w:rsidRPr="004A3C03">
        <w:rPr>
          <w:rStyle w:val="Emphasis"/>
          <w:highlight w:val="green"/>
        </w:rPr>
        <w:t>successful</w:t>
      </w:r>
      <w:r w:rsidRPr="004A3C03">
        <w:rPr>
          <w:rStyle w:val="StyleUnderline"/>
          <w:highlight w:val="green"/>
        </w:rPr>
        <w:t xml:space="preserve"> if it appeals to </w:t>
      </w:r>
      <w:r w:rsidRPr="008D552A">
        <w:rPr>
          <w:rStyle w:val="StyleUnderline"/>
        </w:rPr>
        <w:t xml:space="preserve">principles and </w:t>
      </w:r>
      <w:r w:rsidRPr="004A3C03">
        <w:rPr>
          <w:rStyle w:val="StyleUnderline"/>
          <w:highlight w:val="green"/>
        </w:rPr>
        <w:t>values</w:t>
      </w:r>
      <w:r w:rsidRPr="008D552A">
        <w:rPr>
          <w:rStyle w:val="StyleUnderline"/>
        </w:rPr>
        <w:t xml:space="preserve"> most </w:t>
      </w:r>
      <w:r w:rsidRPr="004A3C03">
        <w:rPr>
          <w:rStyle w:val="StyleUnderline"/>
          <w:highlight w:val="green"/>
        </w:rPr>
        <w:t xml:space="preserve">Americans </w:t>
      </w:r>
      <w:r w:rsidRPr="00710F41">
        <w:rPr>
          <w:rStyle w:val="Emphasis"/>
        </w:rPr>
        <w:t xml:space="preserve">already </w:t>
      </w:r>
      <w:r w:rsidRPr="004A3C03">
        <w:rPr>
          <w:rStyle w:val="Emphasis"/>
          <w:highlight w:val="green"/>
        </w:rPr>
        <w:t>endorse</w:t>
      </w:r>
      <w:r w:rsidRPr="00710F41">
        <w:rPr>
          <w:sz w:val="8"/>
        </w:rPr>
        <w:t xml:space="preserve">. </w:t>
      </w:r>
      <w:r w:rsidRPr="00710F41">
        <w:rPr>
          <w:sz w:val="8"/>
          <w:szCs w:val="14"/>
        </w:rPr>
        <w:t xml:space="preserve">o Liberalism has always been the dominant ideology in the United States. </w:t>
      </w:r>
      <w:r w:rsidRPr="00710F41">
        <w:rPr>
          <w:sz w:val="8"/>
        </w:rPr>
        <w:t xml:space="preserve">- </w:t>
      </w:r>
      <w:r w:rsidRPr="00710F41">
        <w:rPr>
          <w:rStyle w:val="StyleUnderline"/>
        </w:rPr>
        <w:t xml:space="preserve">Liberalism in the United States has historically been complicit with plutocracy, patriarchy, and white supremacy, but this complicity is a </w:t>
      </w:r>
      <w:r w:rsidRPr="00710F41">
        <w:rPr>
          <w:rStyle w:val="Emphasis"/>
        </w:rPr>
        <w:t>contingent function</w:t>
      </w:r>
      <w:r w:rsidRPr="00710F41">
        <w:rPr>
          <w:rStyle w:val="StyleUnderline"/>
        </w:rPr>
        <w:t xml:space="preserve"> of dominant group interests </w:t>
      </w:r>
      <w:r w:rsidRPr="00710F41">
        <w:rPr>
          <w:rStyle w:val="Emphasis"/>
        </w:rPr>
        <w:t xml:space="preserve">rather than the result of an </w:t>
      </w:r>
      <w:proofErr w:type="spellStart"/>
      <w:r w:rsidRPr="00710F41">
        <w:rPr>
          <w:rStyle w:val="Emphasis"/>
        </w:rPr>
        <w:t>immanent</w:t>
      </w:r>
      <w:proofErr w:type="spellEnd"/>
      <w:r w:rsidRPr="00710F41">
        <w:rPr>
          <w:rStyle w:val="Emphasis"/>
        </w:rPr>
        <w:t xml:space="preserve"> conceptual logic</w:t>
      </w:r>
      <w:r w:rsidRPr="00710F41">
        <w:rPr>
          <w:sz w:val="8"/>
        </w:rPr>
        <w:t xml:space="preserve">. </w:t>
      </w:r>
      <w:r w:rsidRPr="00710F41">
        <w:rPr>
          <w:rStyle w:val="StyleUnderline"/>
        </w:rPr>
        <w:t>Therefore progressives</w:t>
      </w:r>
      <w:r w:rsidRPr="00710F41">
        <w:rPr>
          <w:sz w:val="8"/>
        </w:rPr>
        <w:t xml:space="preserve"> in philosophy [and elsewhere) </w:t>
      </w:r>
      <w:r w:rsidRPr="00710F41">
        <w:rPr>
          <w:rStyle w:val="StyleUnderline"/>
        </w:rPr>
        <w:t>should try</w:t>
      </w:r>
      <w:r w:rsidRPr="008D552A">
        <w:rPr>
          <w:rStyle w:val="StyleUnderline"/>
        </w:rPr>
        <w:t xml:space="preserve"> to </w:t>
      </w:r>
      <w:r w:rsidRPr="004A3C03">
        <w:rPr>
          <w:rStyle w:val="Emphasis"/>
          <w:highlight w:val="green"/>
        </w:rPr>
        <w:t>retrieve</w:t>
      </w:r>
      <w:r w:rsidRPr="008D552A">
        <w:rPr>
          <w:rStyle w:val="Emphasis"/>
        </w:rPr>
        <w:t xml:space="preserve"> </w:t>
      </w:r>
      <w:r w:rsidRPr="00710F41">
        <w:rPr>
          <w:rStyle w:val="Emphasis"/>
        </w:rPr>
        <w:t xml:space="preserve">liberalism </w:t>
      </w:r>
      <w:r w:rsidRPr="004A3C03">
        <w:rPr>
          <w:rStyle w:val="Emphasis"/>
          <w:highlight w:val="green"/>
        </w:rPr>
        <w:t>for a radical</w:t>
      </w:r>
      <w:r w:rsidRPr="008D552A">
        <w:rPr>
          <w:rStyle w:val="Emphasis"/>
        </w:rPr>
        <w:t xml:space="preserve"> democratic </w:t>
      </w:r>
      <w:r w:rsidRPr="004A3C03">
        <w:rPr>
          <w:rStyle w:val="Emphasis"/>
          <w:highlight w:val="green"/>
        </w:rPr>
        <w:t xml:space="preserve">agenda </w:t>
      </w:r>
      <w:r w:rsidRPr="00710F41">
        <w:rPr>
          <w:rStyle w:val="Emphasis"/>
        </w:rPr>
        <w:t>rather than rejecting it</w:t>
      </w:r>
      <w:r w:rsidRPr="00710F41">
        <w:rPr>
          <w:sz w:val="8"/>
        </w:rPr>
        <w:t xml:space="preserve">, thereby positioning themselves in the ideological mainstream of the country and seeking its transformation. </w:t>
      </w:r>
      <w:r w:rsidRPr="008D552A">
        <w:rPr>
          <w:rStyle w:val="Emphasis"/>
        </w:rPr>
        <w:t>Let me now try to make this argument plausible for an audience likely to be aprioristically convinced of its obvious unsoundness</w:t>
      </w:r>
      <w:r w:rsidRPr="00710F41">
        <w:rPr>
          <w:sz w:val="8"/>
        </w:rPr>
        <w:t xml:space="preserve">. </w:t>
      </w:r>
      <w:r w:rsidRPr="00710F41">
        <w:rPr>
          <w:sz w:val="8"/>
          <w:szCs w:val="14"/>
        </w:rPr>
        <w:t xml:space="preserve">Preliminary Clarification of Terms First we need to clarify the key terms of “radicalism” and “liberalism.” While of course a radicalism of the right exists, I mean to refer here to radicals who are progressives. But “progressive” cannot just denote the left of the political spectrum, since the whole point of the “new social movements” of the 19 605 onwards was that the traditional left-right political spectrum, predicated on varying positions on the question of public vs. private ownership, did not ex- </w:t>
      </w:r>
      <w:proofErr w:type="spellStart"/>
      <w:r w:rsidRPr="00710F41">
        <w:rPr>
          <w:sz w:val="8"/>
          <w:szCs w:val="14"/>
        </w:rPr>
        <w:t>haust</w:t>
      </w:r>
      <w:proofErr w:type="spellEnd"/>
      <w:r w:rsidRPr="00710F41">
        <w:rPr>
          <w:sz w:val="8"/>
          <w:szCs w:val="14"/>
        </w:rPr>
        <w:t xml:space="preserve"> the topography of the political. Issues of gender and racial domination were to a significant extent “orthogonal” to this one-dimensional trope. So I will use “radicalism” broadly, though still in the zone of progressive politics, to refer generally to ideas/ concepts / principles/values endorsing pro-</w:t>
      </w:r>
      <w:proofErr w:type="spellStart"/>
      <w:r w:rsidRPr="00710F41">
        <w:rPr>
          <w:sz w:val="8"/>
          <w:szCs w:val="14"/>
        </w:rPr>
        <w:t>egalitari</w:t>
      </w:r>
      <w:proofErr w:type="spellEnd"/>
      <w:r w:rsidRPr="00710F41">
        <w:rPr>
          <w:sz w:val="8"/>
          <w:szCs w:val="14"/>
        </w:rPr>
        <w:t xml:space="preserve">- </w:t>
      </w:r>
      <w:proofErr w:type="gramStart"/>
      <w:r w:rsidRPr="00710F41">
        <w:rPr>
          <w:sz w:val="8"/>
          <w:szCs w:val="14"/>
        </w:rPr>
        <w:t>an</w:t>
      </w:r>
      <w:proofErr w:type="gramEnd"/>
      <w:r w:rsidRPr="00710F41">
        <w:rPr>
          <w:sz w:val="8"/>
          <w:szCs w:val="14"/>
        </w:rPr>
        <w:t xml:space="preserve"> structural change to reduce or eliminate unjust hierarchies of domination. “Liberalism” may denote both a political philosophy and the institutions and practices characteristically tied to that political philosophy. My focus will be on the former. The issue of how bureaucratic logics may prove refractory to reformist agendas is undeniably an important one, but it does not really fall into the purview of philosophy proper. My aim is to challenge the radical Shibboleth that radical ideas / concepts/ principles/values are incompatible with liberalism. Given the deep entrenchment of this assumption in the worldview of most radicals, refuting it would still be an accomplishment, even if working out practical details of operationalization are delegated to other hands. In the United States, of course, “liberalism” in public parlance and everyday political discourse is used in such a way that it really denotes left- liberalism specifically (“left” by the standards of a country whose center of gravity has shifted right in recent decades]. In this vocabulary, right-liberals are then categorized as “conservatives”—in the market sense, as against the </w:t>
      </w:r>
      <w:proofErr w:type="spellStart"/>
      <w:r w:rsidRPr="00710F41">
        <w:rPr>
          <w:sz w:val="8"/>
          <w:szCs w:val="14"/>
        </w:rPr>
        <w:t>Burkean</w:t>
      </w:r>
      <w:proofErr w:type="spellEnd"/>
      <w:r w:rsidRPr="00710F41">
        <w:rPr>
          <w:sz w:val="8"/>
          <w:szCs w:val="14"/>
        </w:rPr>
        <w:t xml:space="preserve"> sense. On the other hand, some on the right would insist that only they, the heirs to the classic liberalism of John Locke and Adam Smith, are re- ally entitled to the “liberal” designation. Later welfarist theorists are </w:t>
      </w:r>
      <w:proofErr w:type="spellStart"/>
      <w:r w:rsidRPr="00710F41">
        <w:rPr>
          <w:sz w:val="8"/>
          <w:szCs w:val="14"/>
        </w:rPr>
        <w:t>fraudu</w:t>
      </w:r>
      <w:proofErr w:type="spellEnd"/>
      <w:r w:rsidRPr="00710F41">
        <w:rPr>
          <w:sz w:val="8"/>
          <w:szCs w:val="14"/>
        </w:rPr>
        <w:t xml:space="preserve">- lent pretenders to be exposed as socialist intruders unworthy of the title. Re- </w:t>
      </w:r>
      <w:proofErr w:type="spellStart"/>
      <w:r w:rsidRPr="00710F41">
        <w:rPr>
          <w:sz w:val="8"/>
          <w:szCs w:val="14"/>
        </w:rPr>
        <w:t>jecting</w:t>
      </w:r>
      <w:proofErr w:type="spellEnd"/>
      <w:r w:rsidRPr="00710F41">
        <w:rPr>
          <w:sz w:val="8"/>
          <w:szCs w:val="14"/>
        </w:rPr>
        <w:t xml:space="preserve"> both of these usages, I will be employing “liberalism” in the expanded sense typical of political philosophy, which links both ends of this spectrum. “Liberalism” then refers broadly to the anti-feudal ideology of individual- ism, equal rights, and moral egalitarianism that arises in Western Europe in the seventeenth to eighteenth centuries to challenge the ideas and values inherited from the old medieval order, and which is subsequently taken up and </w:t>
      </w:r>
      <w:proofErr w:type="spellStart"/>
      <w:r w:rsidRPr="00710F41">
        <w:rPr>
          <w:sz w:val="8"/>
          <w:szCs w:val="14"/>
        </w:rPr>
        <w:t>develped</w:t>
      </w:r>
      <w:proofErr w:type="spellEnd"/>
      <w:r w:rsidRPr="00710F41">
        <w:rPr>
          <w:sz w:val="8"/>
          <w:szCs w:val="14"/>
        </w:rPr>
        <w:t xml:space="preserve"> by others elsewhere, including many who would have been explicitly excluded by the original conception of the ideology. Left-wing so- </w:t>
      </w:r>
      <w:proofErr w:type="spellStart"/>
      <w:r w:rsidRPr="00710F41">
        <w:rPr>
          <w:sz w:val="8"/>
          <w:szCs w:val="14"/>
        </w:rPr>
        <w:t>cial</w:t>
      </w:r>
      <w:proofErr w:type="spellEnd"/>
      <w:r w:rsidRPr="00710F41">
        <w:rPr>
          <w:sz w:val="8"/>
          <w:szCs w:val="14"/>
        </w:rPr>
        <w:t xml:space="preserve"> democrats and right—wing market conservatives, fans of John Rawls on the one hand and Robert Nozick on the other, are thus both liberals.1 From this perspective, it will be appreciated that liberalism is not a monolith but an umbrella term for a variety of positions. Here are some ex- </w:t>
      </w:r>
      <w:proofErr w:type="spellStart"/>
      <w:r w:rsidRPr="00710F41">
        <w:rPr>
          <w:sz w:val="8"/>
          <w:szCs w:val="14"/>
        </w:rPr>
        <w:t>amples</w:t>
      </w:r>
      <w:proofErr w:type="spellEnd"/>
      <w:r w:rsidRPr="00710F41">
        <w:rPr>
          <w:sz w:val="8"/>
          <w:szCs w:val="14"/>
        </w:rPr>
        <w:t xml:space="preserve">—some familiar, some perhaps less so: </w:t>
      </w:r>
      <w:r w:rsidRPr="008D552A">
        <w:rPr>
          <w:rStyle w:val="StyleUnderline"/>
        </w:rPr>
        <w:t>Varieties of Liberalism Left-wing</w:t>
      </w:r>
      <w:r w:rsidRPr="00710F41">
        <w:rPr>
          <w:sz w:val="8"/>
        </w:rPr>
        <w:t xml:space="preserve"> [social democratic) vs. </w:t>
      </w:r>
      <w:r w:rsidRPr="008D552A">
        <w:rPr>
          <w:rStyle w:val="StyleUnderline"/>
        </w:rPr>
        <w:t>Right-wing</w:t>
      </w:r>
      <w:r w:rsidRPr="00710F41">
        <w:rPr>
          <w:sz w:val="8"/>
        </w:rPr>
        <w:t xml:space="preserve"> (market conservative) Kantian vs. Lockean Contractarian vs. Utilitarian Corporate vs. Democratic Social vs. Individualist Comprehensive vs. Political Ideal-theory vs. Non-ideal-theory Patriarchal vs. Feminist </w:t>
      </w:r>
      <w:r w:rsidRPr="008D552A">
        <w:rPr>
          <w:rStyle w:val="StyleUnderline"/>
        </w:rPr>
        <w:t>Imperial vs. Anti-imperial Racial vs. Anti-racial Color-blind vs. Color-conscious Etc</w:t>
      </w:r>
      <w:r w:rsidRPr="00710F41">
        <w:rPr>
          <w:sz w:val="8"/>
        </w:rPr>
        <w:t xml:space="preserve">. It is not the case, of course, that these different species of liberalism have been equally represented in the ideational sphere, or equally implemented in the institutional sphere. On the contrary, some have been dominant while others have been subordinate, and some have never, at least in the full sense, been implemented at all. But nonetheless, I suggest </w:t>
      </w:r>
      <w:r w:rsidRPr="008D552A">
        <w:rPr>
          <w:rStyle w:val="StyleUnderline"/>
        </w:rPr>
        <w:t>they all count as liberalisms and as such they are all supposed to have certain elements in common, even those characterized by gender and racial exclusions</w:t>
      </w:r>
      <w:r w:rsidRPr="00710F41">
        <w:rPr>
          <w:sz w:val="8"/>
        </w:rPr>
        <w:t xml:space="preserve">. (My motivation for making these last varieties of liberalism rather than deviations from liberalism is precisely to challenge liberalism’s self- congratulatory history, which holds an idealized Platonized liberalism aloft, untainted by its actual record of complicity with oppressive social systems.) So </w:t>
      </w:r>
      <w:r w:rsidRPr="008D552A">
        <w:rPr>
          <w:rStyle w:val="Emphasis"/>
        </w:rPr>
        <w:t xml:space="preserve">the initial question we should always ask people </w:t>
      </w:r>
      <w:proofErr w:type="gramStart"/>
      <w:r w:rsidRPr="008D552A">
        <w:rPr>
          <w:rStyle w:val="Emphasis"/>
        </w:rPr>
        <w:t>making generalizations</w:t>
      </w:r>
      <w:proofErr w:type="gramEnd"/>
      <w:r w:rsidRPr="008D552A">
        <w:rPr>
          <w:rStyle w:val="Emphasis"/>
        </w:rPr>
        <w:t xml:space="preserve"> about “liberalism” is: What particular variety of liberalism do you mean? </w:t>
      </w:r>
      <w:r w:rsidRPr="00710F41">
        <w:rPr>
          <w:sz w:val="8"/>
        </w:rPr>
        <w:t xml:space="preserve">And </w:t>
      </w:r>
      <w:r w:rsidRPr="008D552A">
        <w:rPr>
          <w:rStyle w:val="Emphasis"/>
        </w:rPr>
        <w:t>are your generalizations really true about all the possible kinds of liberalism, or only a subset?</w:t>
      </w:r>
      <w:r w:rsidRPr="00710F41">
        <w:rPr>
          <w:sz w:val="8"/>
        </w:rPr>
        <w:t xml:space="preserve"> Here is a characterization of liberalism from a very respectable source, the British political theorist, John Gray: </w:t>
      </w:r>
      <w:r w:rsidRPr="008D552A">
        <w:rPr>
          <w:rStyle w:val="StyleUnderline"/>
        </w:rPr>
        <w:t xml:space="preserve">Common to all variants </w:t>
      </w:r>
      <w:r w:rsidRPr="00710F41">
        <w:rPr>
          <w:rStyle w:val="StyleUnderline"/>
        </w:rPr>
        <w:t>of the liberal tradition is a definite conception</w:t>
      </w:r>
      <w:r w:rsidRPr="00710F41">
        <w:rPr>
          <w:sz w:val="8"/>
        </w:rPr>
        <w:t xml:space="preserve">, distinctively modern in character, </w:t>
      </w:r>
      <w:r w:rsidRPr="00710F41">
        <w:rPr>
          <w:rStyle w:val="StyleUnderline"/>
        </w:rPr>
        <w:t>of man and society</w:t>
      </w:r>
      <w:r w:rsidRPr="00710F41">
        <w:rPr>
          <w:sz w:val="8"/>
        </w:rPr>
        <w:t xml:space="preserve">. . . . </w:t>
      </w:r>
      <w:r w:rsidRPr="00710F41">
        <w:rPr>
          <w:rStyle w:val="StyleUnderline"/>
        </w:rPr>
        <w:t xml:space="preserve">It is individualist, in that it asserts the moral primacy of the person against the claims of any social collectivity; </w:t>
      </w:r>
      <w:r w:rsidRPr="00710F41">
        <w:rPr>
          <w:rStyle w:val="Emphasis"/>
        </w:rPr>
        <w:t>egalitarian</w:t>
      </w:r>
      <w:r w:rsidRPr="00710F41">
        <w:rPr>
          <w:sz w:val="8"/>
        </w:rPr>
        <w:t>, inasmuch as it confers on all men the same moral status and denies the relevance to legal or political order of differences in moral worth among human beings;</w:t>
      </w:r>
      <w:r w:rsidRPr="00710F41">
        <w:rPr>
          <w:rStyle w:val="StyleUnderline"/>
        </w:rPr>
        <w:t xml:space="preserve"> </w:t>
      </w:r>
      <w:r w:rsidRPr="00710F41">
        <w:rPr>
          <w:rStyle w:val="Emphasis"/>
        </w:rPr>
        <w:t>universalist, affirming the moral unity of the human species</w:t>
      </w:r>
      <w:r w:rsidRPr="00710F41">
        <w:rPr>
          <w:rStyle w:val="StyleUnderline"/>
        </w:rPr>
        <w:t xml:space="preserve"> and according a secondary importance to </w:t>
      </w:r>
      <w:r w:rsidRPr="00710F41">
        <w:rPr>
          <w:rStyle w:val="Emphasis"/>
        </w:rPr>
        <w:t>specific historic associations</w:t>
      </w:r>
      <w:r w:rsidRPr="00710F41">
        <w:rPr>
          <w:rStyle w:val="StyleUnderline"/>
        </w:rPr>
        <w:t xml:space="preserve"> and cultural forms; and </w:t>
      </w:r>
      <w:proofErr w:type="spellStart"/>
      <w:r w:rsidRPr="00710F41">
        <w:rPr>
          <w:rStyle w:val="Emphasis"/>
        </w:rPr>
        <w:t>meliorist</w:t>
      </w:r>
      <w:proofErr w:type="spellEnd"/>
      <w:r w:rsidRPr="00710F41">
        <w:rPr>
          <w:rStyle w:val="Emphasis"/>
        </w:rPr>
        <w:t xml:space="preserve"> in its affirmation of the corrigibility and improvability of all social institutions and political arrangements</w:t>
      </w:r>
      <w:r w:rsidRPr="00710F41">
        <w:rPr>
          <w:sz w:val="8"/>
        </w:rPr>
        <w:t xml:space="preserve">. It is this conception of man and society which gives liberalism a definite identity which transcends its vast internal variety and complexity.2 What generate the different varieties of liberalism are different concepts of individualism, different claims about how egalitarianism should be con- </w:t>
      </w:r>
      <w:proofErr w:type="spellStart"/>
      <w:r w:rsidRPr="00710F41">
        <w:rPr>
          <w:sz w:val="8"/>
        </w:rPr>
        <w:t>strued</w:t>
      </w:r>
      <w:proofErr w:type="spellEnd"/>
      <w:r w:rsidRPr="00710F41">
        <w:rPr>
          <w:sz w:val="8"/>
        </w:rPr>
        <w:t xml:space="preserve"> or realized, more or less inclusionary readings of universalism [Gray’s characterization sanitizes liberalism’s actual sexist and racist history), </w:t>
      </w:r>
      <w:proofErr w:type="spellStart"/>
      <w:r w:rsidRPr="00710F41">
        <w:rPr>
          <w:sz w:val="8"/>
        </w:rPr>
        <w:t>dif</w:t>
      </w:r>
      <w:proofErr w:type="spellEnd"/>
      <w:r w:rsidRPr="00710F41">
        <w:rPr>
          <w:sz w:val="8"/>
        </w:rPr>
        <w:t xml:space="preserve">- </w:t>
      </w:r>
      <w:proofErr w:type="spellStart"/>
      <w:r w:rsidRPr="00710F41">
        <w:rPr>
          <w:sz w:val="8"/>
        </w:rPr>
        <w:t>ferent</w:t>
      </w:r>
      <w:proofErr w:type="spellEnd"/>
      <w:r w:rsidRPr="00710F41">
        <w:rPr>
          <w:sz w:val="8"/>
        </w:rPr>
        <w:t xml:space="preserve"> views of what count as desirable improvements, conﬂicting normative </w:t>
      </w:r>
      <w:proofErr w:type="spellStart"/>
      <w:r w:rsidRPr="00710F41">
        <w:rPr>
          <w:sz w:val="8"/>
        </w:rPr>
        <w:t>balancings</w:t>
      </w:r>
      <w:proofErr w:type="spellEnd"/>
      <w:r w:rsidRPr="00710F41">
        <w:rPr>
          <w:sz w:val="8"/>
        </w:rPr>
        <w:t xml:space="preserve"> of liberal values (freedom, equality) and competing theoretical prognoses about how best they can be realized in the light of (contested) soda-historical facts. The huge potential for disagreement about all of these explains how a common liberal core can produce such a wide range of </w:t>
      </w:r>
      <w:proofErr w:type="spellStart"/>
      <w:r w:rsidRPr="00710F41">
        <w:rPr>
          <w:sz w:val="8"/>
        </w:rPr>
        <w:t>vari</w:t>
      </w:r>
      <w:proofErr w:type="spellEnd"/>
      <w:r w:rsidRPr="00710F41">
        <w:rPr>
          <w:sz w:val="8"/>
        </w:rPr>
        <w:t xml:space="preserve">- ants. Moreover, </w:t>
      </w:r>
      <w:r w:rsidRPr="00710F41">
        <w:rPr>
          <w:rStyle w:val="StyleUnderline"/>
        </w:rPr>
        <w:t xml:space="preserve">we need to </w:t>
      </w:r>
      <w:proofErr w:type="gramStart"/>
      <w:r w:rsidRPr="00710F41">
        <w:rPr>
          <w:rStyle w:val="StyleUnderline"/>
        </w:rPr>
        <w:t>take into account</w:t>
      </w:r>
      <w:proofErr w:type="gramEnd"/>
      <w:r w:rsidRPr="00710F41">
        <w:rPr>
          <w:rStyle w:val="StyleUnderline"/>
        </w:rPr>
        <w:t xml:space="preserve"> </w:t>
      </w:r>
      <w:r w:rsidRPr="00710F41">
        <w:rPr>
          <w:rStyle w:val="Emphasis"/>
        </w:rPr>
        <w:t>not merely</w:t>
      </w:r>
      <w:r w:rsidRPr="00710F41">
        <w:rPr>
          <w:rStyle w:val="StyleUnderline"/>
        </w:rPr>
        <w:t xml:space="preserve"> the spectrum of </w:t>
      </w:r>
      <w:r w:rsidRPr="00710F41">
        <w:rPr>
          <w:rStyle w:val="Emphasis"/>
        </w:rPr>
        <w:t>actual liberalisms</w:t>
      </w:r>
      <w:r w:rsidRPr="00710F41">
        <w:rPr>
          <w:rStyle w:val="StyleUnderline"/>
        </w:rPr>
        <w:t xml:space="preserve"> but also </w:t>
      </w:r>
      <w:r w:rsidRPr="00710F41">
        <w:rPr>
          <w:rStyle w:val="Emphasis"/>
        </w:rPr>
        <w:t>hypothetical liberalisms</w:t>
      </w:r>
      <w:r w:rsidRPr="00710F41">
        <w:rPr>
          <w:rStyle w:val="StyleUnderline"/>
        </w:rPr>
        <w:t xml:space="preserve"> that </w:t>
      </w:r>
      <w:r w:rsidRPr="00710F41">
        <w:rPr>
          <w:rStyle w:val="Emphasis"/>
        </w:rPr>
        <w:t>could be generated</w:t>
      </w:r>
      <w:r w:rsidRPr="00710F41">
        <w:rPr>
          <w:rStyle w:val="StyleUnderline"/>
        </w:rPr>
        <w:t xml:space="preserve"> through </w:t>
      </w:r>
      <w:r w:rsidRPr="00710F41">
        <w:rPr>
          <w:rStyle w:val="Emphasis"/>
        </w:rPr>
        <w:t>novel framings</w:t>
      </w:r>
      <w:r w:rsidRPr="00710F41">
        <w:rPr>
          <w:rStyle w:val="StyleUnderline"/>
        </w:rPr>
        <w:t xml:space="preserve"> of some or all of the above</w:t>
      </w:r>
      <w:r w:rsidRPr="00710F41">
        <w:rPr>
          <w:sz w:val="8"/>
        </w:rPr>
        <w:t xml:space="preserve">. So one would need to differentiate dominant versions of liberalism from Oppositional versions, and actual from possible variants. Once the breadth of the range of liberalisms is appreciated—dominant and subordinate, actual and potential—the obvious question then raised is: </w:t>
      </w:r>
      <w:r w:rsidRPr="00710F41">
        <w:rPr>
          <w:rStyle w:val="Emphasis"/>
        </w:rPr>
        <w:t>Even if actual</w:t>
      </w:r>
      <w:r w:rsidRPr="00710F41">
        <w:rPr>
          <w:rStyle w:val="StyleUnderline"/>
        </w:rPr>
        <w:t xml:space="preserve"> </w:t>
      </w:r>
      <w:r w:rsidRPr="00710F41">
        <w:rPr>
          <w:rStyle w:val="Emphasis"/>
        </w:rPr>
        <w:t>dominant liberalisms</w:t>
      </w:r>
      <w:r w:rsidRPr="00710F41">
        <w:rPr>
          <w:rStyle w:val="StyleUnderline"/>
        </w:rPr>
        <w:t xml:space="preserve"> have been </w:t>
      </w:r>
      <w:r w:rsidRPr="00710F41">
        <w:rPr>
          <w:rStyle w:val="Emphasis"/>
        </w:rPr>
        <w:t>conservative</w:t>
      </w:r>
      <w:r w:rsidRPr="00710F41">
        <w:rPr>
          <w:rStyle w:val="StyleUnderline"/>
        </w:rPr>
        <w:t xml:space="preserve"> in various ways (corporate, patriarchal, racist)</w:t>
      </w:r>
      <w:r w:rsidRPr="008D552A">
        <w:rPr>
          <w:rStyle w:val="StyleUnderline"/>
        </w:rPr>
        <w:t xml:space="preserve"> </w:t>
      </w:r>
      <w:r w:rsidRPr="004A3C03">
        <w:rPr>
          <w:rStyle w:val="Emphasis"/>
          <w:highlight w:val="green"/>
        </w:rPr>
        <w:t xml:space="preserve">why </w:t>
      </w:r>
      <w:r w:rsidRPr="00710F41">
        <w:rPr>
          <w:rStyle w:val="Emphasis"/>
        </w:rPr>
        <w:t xml:space="preserve">does this </w:t>
      </w:r>
      <w:r w:rsidRPr="004A3C03">
        <w:rPr>
          <w:rStyle w:val="Emphasis"/>
          <w:highlight w:val="green"/>
        </w:rPr>
        <w:t>rule out</w:t>
      </w:r>
      <w:r w:rsidRPr="008D552A">
        <w:rPr>
          <w:rStyle w:val="Emphasis"/>
        </w:rPr>
        <w:t xml:space="preserve"> the development of </w:t>
      </w:r>
      <w:r w:rsidRPr="004A3C03">
        <w:rPr>
          <w:rStyle w:val="Emphasis"/>
          <w:highlight w:val="green"/>
        </w:rPr>
        <w:t>emancipatory</w:t>
      </w:r>
      <w:r w:rsidRPr="008D552A">
        <w:rPr>
          <w:rStyle w:val="Emphasis"/>
        </w:rPr>
        <w:t xml:space="preserve">, radical </w:t>
      </w:r>
      <w:r w:rsidRPr="004A3C03">
        <w:rPr>
          <w:rStyle w:val="Emphasis"/>
          <w:highlight w:val="green"/>
        </w:rPr>
        <w:t>liberalisms</w:t>
      </w:r>
      <w:r w:rsidRPr="008D552A">
        <w:rPr>
          <w:rStyle w:val="Emphasis"/>
        </w:rPr>
        <w:t>?</w:t>
      </w:r>
      <w:r w:rsidRPr="00710F41">
        <w:rPr>
          <w:sz w:val="8"/>
        </w:rPr>
        <w:t xml:space="preserve"> </w:t>
      </w:r>
      <w:r w:rsidRPr="008D552A">
        <w:rPr>
          <w:rStyle w:val="StyleUnderline"/>
        </w:rPr>
        <w:t>One kind of answer is the following</w:t>
      </w:r>
      <w:r w:rsidRPr="00710F41">
        <w:rPr>
          <w:sz w:val="8"/>
        </w:rPr>
        <w:t xml:space="preserve"> [call this the internalist answer): </w:t>
      </w:r>
      <w:r w:rsidRPr="008D552A">
        <w:rPr>
          <w:rStyle w:val="StyleUnderline"/>
        </w:rPr>
        <w:t>Because there is an immanent conceptual/ normative logic to liberalism as a political ideology that precludes any emancipatory development of it</w:t>
      </w:r>
      <w:r w:rsidRPr="00710F41">
        <w:rPr>
          <w:sz w:val="8"/>
        </w:rPr>
        <w:t xml:space="preserve">. </w:t>
      </w:r>
      <w:r w:rsidRPr="008D552A">
        <w:rPr>
          <w:rStyle w:val="StyleUnderline"/>
        </w:rPr>
        <w:t>Another kind of answer is the following</w:t>
      </w:r>
      <w:r w:rsidRPr="00710F41">
        <w:rPr>
          <w:sz w:val="8"/>
        </w:rPr>
        <w:t xml:space="preserve"> [call this the externalist an- </w:t>
      </w:r>
      <w:proofErr w:type="spellStart"/>
      <w:r w:rsidRPr="00710F41">
        <w:rPr>
          <w:sz w:val="8"/>
        </w:rPr>
        <w:t>swer</w:t>
      </w:r>
      <w:proofErr w:type="spellEnd"/>
      <w:r w:rsidRPr="00710F41">
        <w:rPr>
          <w:sz w:val="8"/>
        </w:rPr>
        <w:t xml:space="preserve">): </w:t>
      </w:r>
      <w:r w:rsidRPr="00710F41">
        <w:rPr>
          <w:rStyle w:val="StyleUnderline"/>
        </w:rPr>
        <w:t xml:space="preserve">It doesn't. The </w:t>
      </w:r>
      <w:r w:rsidRPr="00710F41">
        <w:rPr>
          <w:rStyle w:val="Emphasis"/>
        </w:rPr>
        <w:t>historic</w:t>
      </w:r>
      <w:r w:rsidRPr="00710F41">
        <w:rPr>
          <w:rStyle w:val="StyleUnderline"/>
        </w:rPr>
        <w:t xml:space="preserve"> </w:t>
      </w:r>
      <w:r w:rsidRPr="00710F41">
        <w:rPr>
          <w:rStyle w:val="Emphasis"/>
        </w:rPr>
        <w:t>domination</w:t>
      </w:r>
      <w:r w:rsidRPr="00710F41">
        <w:rPr>
          <w:rStyle w:val="StyleUnderline"/>
        </w:rPr>
        <w:t xml:space="preserve"> of conservative exclusionary lib- </w:t>
      </w:r>
      <w:proofErr w:type="spellStart"/>
      <w:r w:rsidRPr="00710F41">
        <w:rPr>
          <w:rStyle w:val="StyleUnderline"/>
        </w:rPr>
        <w:t>eralisms</w:t>
      </w:r>
      <w:proofErr w:type="spellEnd"/>
      <w:r w:rsidRPr="00710F41">
        <w:rPr>
          <w:rStyle w:val="StyleUnderline"/>
        </w:rPr>
        <w:t xml:space="preserve"> is the result of </w:t>
      </w:r>
      <w:r w:rsidRPr="00710F41">
        <w:rPr>
          <w:rStyle w:val="Emphasis"/>
        </w:rPr>
        <w:t>group interests,</w:t>
      </w:r>
      <w:r w:rsidRPr="00710F41">
        <w:rPr>
          <w:rStyle w:val="StyleUnderline"/>
        </w:rPr>
        <w:t xml:space="preserve"> group </w:t>
      </w:r>
      <w:r w:rsidRPr="00710F41">
        <w:rPr>
          <w:rStyle w:val="Emphasis"/>
        </w:rPr>
        <w:t>power</w:t>
      </w:r>
      <w:r w:rsidRPr="00710F41">
        <w:rPr>
          <w:rStyle w:val="StyleUnderline"/>
        </w:rPr>
        <w:t xml:space="preserve">, and successful group </w:t>
      </w:r>
      <w:r w:rsidRPr="00710F41">
        <w:rPr>
          <w:rStyle w:val="Emphasis"/>
        </w:rPr>
        <w:t>political projects</w:t>
      </w:r>
      <w:r w:rsidRPr="00710F41">
        <w:rPr>
          <w:rStyle w:val="StyleUnderline"/>
        </w:rPr>
        <w:t xml:space="preserve">. Apparent internal conceptual /normative barriers to an emancipatory liberalism can be successfully negotiated by </w:t>
      </w:r>
      <w:r w:rsidRPr="00710F41">
        <w:rPr>
          <w:rStyle w:val="Emphasis"/>
        </w:rPr>
        <w:t>drawing on the conceptual/normative resources of liberalism itself</w:t>
      </w:r>
      <w:r w:rsidRPr="00710F41">
        <w:rPr>
          <w:sz w:val="8"/>
        </w:rPr>
        <w:t xml:space="preserve">, in conjunction with a revisionist socio-historical picture of modernity. </w:t>
      </w:r>
      <w:r w:rsidRPr="00710F41">
        <w:rPr>
          <w:rStyle w:val="StyleUnderline"/>
        </w:rPr>
        <w:t>Most self-described radicals would endorse</w:t>
      </w:r>
      <w:r w:rsidRPr="00710F41">
        <w:rPr>
          <w:sz w:val="8"/>
        </w:rPr>
        <w:t>—indeed, reﬂexively, as an obvious truth-</w:t>
      </w:r>
      <w:r w:rsidRPr="00710F41">
        <w:rPr>
          <w:rStyle w:val="StyleUnderline"/>
        </w:rPr>
        <w:t>the first answer</w:t>
      </w:r>
      <w:r w:rsidRPr="00710F41">
        <w:rPr>
          <w:sz w:val="8"/>
        </w:rPr>
        <w:t xml:space="preserve">. But as indicated from the beginning, I think </w:t>
      </w:r>
      <w:r w:rsidRPr="00710F41">
        <w:rPr>
          <w:rStyle w:val="Emphasis"/>
        </w:rPr>
        <w:t>the second</w:t>
      </w:r>
      <w:r w:rsidRPr="008D552A">
        <w:rPr>
          <w:rStyle w:val="Emphasis"/>
        </w:rPr>
        <w:t xml:space="preserve"> answer is actually the correct one</w:t>
      </w:r>
      <w:r w:rsidRPr="00710F41">
        <w:rPr>
          <w:sz w:val="8"/>
        </w:rPr>
        <w:t xml:space="preserve">. </w:t>
      </w:r>
      <w:r w:rsidRPr="008D552A">
        <w:rPr>
          <w:rStyle w:val="StyleUnderline"/>
        </w:rPr>
        <w:t xml:space="preserve">The obstacles to developing a “radical liberalism” are, in my opinion, primarily </w:t>
      </w:r>
      <w:r w:rsidRPr="008D552A">
        <w:rPr>
          <w:rStyle w:val="Emphasis"/>
        </w:rPr>
        <w:t>externalist in nature</w:t>
      </w:r>
      <w:r w:rsidRPr="008D552A">
        <w:rPr>
          <w:rStyle w:val="StyleUnderline"/>
        </w:rPr>
        <w:t xml:space="preserve">: </w:t>
      </w:r>
      <w:r w:rsidRPr="008D552A">
        <w:rPr>
          <w:rStyle w:val="Emphasis"/>
        </w:rPr>
        <w:t>material group interests</w:t>
      </w:r>
      <w:r w:rsidRPr="008D552A">
        <w:rPr>
          <w:rStyle w:val="StyleUnderline"/>
        </w:rPr>
        <w:t>, and the way they have shaped hegemonic varieties of liberalism.</w:t>
      </w:r>
      <w:r w:rsidRPr="00710F41">
        <w:rPr>
          <w:sz w:val="8"/>
        </w:rPr>
        <w:t xml:space="preserve"> So I think </w:t>
      </w:r>
      <w:r w:rsidRPr="008D552A">
        <w:rPr>
          <w:rStyle w:val="Emphasis"/>
        </w:rPr>
        <w:t>we need to try to justify a radical agenda with the normative resources of liberalism rather than writing off liberalism</w:t>
      </w:r>
      <w:r w:rsidRPr="00710F41">
        <w:rPr>
          <w:sz w:val="8"/>
        </w:rPr>
        <w:t xml:space="preserve">. Since liberalism has always been the dominant ideology in the United States, and is now globally hegemonic, </w:t>
      </w:r>
      <w:r w:rsidRPr="00710F41">
        <w:rPr>
          <w:rStyle w:val="StyleUnderline"/>
        </w:rPr>
        <w:t xml:space="preserve">such a project would have the </w:t>
      </w:r>
      <w:r w:rsidRPr="00710F41">
        <w:rPr>
          <w:rStyle w:val="Emphasis"/>
        </w:rPr>
        <w:t>great ideological advantage</w:t>
      </w:r>
      <w:r w:rsidRPr="00710F41">
        <w:rPr>
          <w:rStyle w:val="StyleUnderline"/>
        </w:rPr>
        <w:t xml:space="preserve"> of appealing to values and principles that </w:t>
      </w:r>
      <w:r w:rsidRPr="00710F41">
        <w:rPr>
          <w:rStyle w:val="Emphasis"/>
        </w:rPr>
        <w:t>most people already endorse</w:t>
      </w:r>
      <w:r w:rsidRPr="00710F41">
        <w:rPr>
          <w:rStyle w:val="StyleUnderline"/>
        </w:rPr>
        <w:t>. All projects of egalitarian social transformation are going to face</w:t>
      </w:r>
      <w:r w:rsidRPr="008D552A">
        <w:rPr>
          <w:rStyle w:val="StyleUnderline"/>
        </w:rPr>
        <w:t xml:space="preserve"> a combination of material, political, and ideological obstacles, but this strategy would at least reduce somewhat the dimensions of the last</w:t>
      </w:r>
      <w:r w:rsidRPr="00710F41">
        <w:rPr>
          <w:sz w:val="8"/>
        </w:rPr>
        <w:t xml:space="preserve">. One would be trying to win mass support for policies that—and the challenge will, of course, be to demonstrate this—are justifiable by majoritarian norms, once reconceived and put in conjunction with facts not always familiar to the majority. </w:t>
      </w:r>
      <w:r w:rsidRPr="008D552A">
        <w:rPr>
          <w:rStyle w:val="StyleUnderline"/>
        </w:rPr>
        <w:t>Material barriers [vested group interests) and political barriers [organizational difficulties) will of course remain. But they will constitute a general obstacle for all egalitarian political programs, and as such cannot be claimed to be peculiar problems for an emancipatory liberalism</w:t>
      </w:r>
      <w:r w:rsidRPr="00710F41">
        <w:rPr>
          <w:sz w:val="8"/>
        </w:rPr>
        <w:t xml:space="preserve">. But </w:t>
      </w:r>
      <w:r w:rsidRPr="008D552A">
        <w:rPr>
          <w:rStyle w:val="StyleUnderline"/>
        </w:rPr>
        <w:t>the contention will be that such a liberalism cannot be developed</w:t>
      </w:r>
      <w:r w:rsidRPr="00710F41">
        <w:rPr>
          <w:sz w:val="8"/>
        </w:rPr>
        <w:t xml:space="preserve">. Why? Here are ten familiar objections, variants of </w:t>
      </w:r>
      <w:proofErr w:type="spellStart"/>
      <w:r w:rsidRPr="00710F41">
        <w:rPr>
          <w:sz w:val="8"/>
        </w:rPr>
        <w:t>internalism</w:t>
      </w:r>
      <w:proofErr w:type="spellEnd"/>
      <w:r w:rsidRPr="00710F41">
        <w:rPr>
          <w:sz w:val="8"/>
        </w:rPr>
        <w:t xml:space="preserve">, and my re- plies to them. </w:t>
      </w:r>
      <w:r w:rsidRPr="008D552A">
        <w:rPr>
          <w:rStyle w:val="StyleUnderline"/>
        </w:rPr>
        <w:t xml:space="preserve">Ten Reasons Why Liberalism Cannot Be Radicalized (And My Replies) </w:t>
      </w:r>
      <w:r w:rsidRPr="00710F41">
        <w:rPr>
          <w:sz w:val="8"/>
          <w:szCs w:val="14"/>
        </w:rPr>
        <w:t xml:space="preserve">1. Liberalism Has an Asocial, Atomic Individualist Ontology This is one of the oldest radical critiques of liberalism; it can be found in Marx’s derisive comments, for example in the Grundrisse, about the “Robin- </w:t>
      </w:r>
      <w:proofErr w:type="spellStart"/>
      <w:r w:rsidRPr="00710F41">
        <w:rPr>
          <w:sz w:val="8"/>
          <w:szCs w:val="14"/>
        </w:rPr>
        <w:t>sonades</w:t>
      </w:r>
      <w:proofErr w:type="spellEnd"/>
      <w:r w:rsidRPr="00710F41">
        <w:rPr>
          <w:sz w:val="8"/>
          <w:szCs w:val="14"/>
        </w:rPr>
        <w:t xml:space="preserve">” of the social contract theory whose “golden age” [1650—1800) had long passed by the time he began his intellectual and political career: The individual and isolated hunter or fisher who forms the starting-point with Smith and Ricardo belongs to the insipid illusions of the eighteenth century. They are Robinson Crusoe stories . . . . no more based on such a naturalism than is Rousseau’s </w:t>
      </w:r>
      <w:proofErr w:type="spellStart"/>
      <w:r w:rsidRPr="00710F41">
        <w:rPr>
          <w:sz w:val="8"/>
          <w:szCs w:val="14"/>
        </w:rPr>
        <w:t>contrat</w:t>
      </w:r>
      <w:proofErr w:type="spellEnd"/>
      <w:r w:rsidRPr="00710F41">
        <w:rPr>
          <w:sz w:val="8"/>
          <w:szCs w:val="14"/>
        </w:rPr>
        <w:t xml:space="preserve"> social which makes naturally </w:t>
      </w:r>
      <w:proofErr w:type="spellStart"/>
      <w:r w:rsidRPr="00710F41">
        <w:rPr>
          <w:sz w:val="8"/>
          <w:szCs w:val="14"/>
        </w:rPr>
        <w:t>inde</w:t>
      </w:r>
      <w:proofErr w:type="spellEnd"/>
      <w:r w:rsidRPr="00710F41">
        <w:rPr>
          <w:sz w:val="8"/>
          <w:szCs w:val="14"/>
        </w:rPr>
        <w:t xml:space="preserve">— pendent individuals come in contact and have mutual intercourse by con- tract... . . Man is in the most literal sense of the word a zoon politikon, not only a social animal, but an animal which can develop into an individual only in society. Production by individuals outside society . . . is as great an absurdity as the idea of the development of language without individuals living together and talking to one another.3 But several replies can be made to this indictment. To begin with, even if the accusation is true of contractarian liberalism, not all liberalisms are contractarian. Utilitarian liberalism rests on different theoretical </w:t>
      </w:r>
      <w:proofErr w:type="spellStart"/>
      <w:r w:rsidRPr="00710F41">
        <w:rPr>
          <w:sz w:val="8"/>
          <w:szCs w:val="14"/>
        </w:rPr>
        <w:t>founda</w:t>
      </w:r>
      <w:proofErr w:type="spellEnd"/>
      <w:r w:rsidRPr="00710F41">
        <w:rPr>
          <w:sz w:val="8"/>
          <w:szCs w:val="14"/>
        </w:rPr>
        <w:t xml:space="preserve">- </w:t>
      </w:r>
      <w:proofErr w:type="spellStart"/>
      <w:r w:rsidRPr="00710F41">
        <w:rPr>
          <w:sz w:val="8"/>
          <w:szCs w:val="14"/>
        </w:rPr>
        <w:t>tions</w:t>
      </w:r>
      <w:proofErr w:type="spellEnd"/>
      <w:r w:rsidRPr="00710F41">
        <w:rPr>
          <w:sz w:val="8"/>
          <w:szCs w:val="14"/>
        </w:rPr>
        <w:t>, as does the late nineteenth—century British liberalism of T. H. Green and his colleagues: a l-</w:t>
      </w:r>
      <w:proofErr w:type="spellStart"/>
      <w:r w:rsidRPr="00710F41">
        <w:rPr>
          <w:sz w:val="8"/>
          <w:szCs w:val="14"/>
        </w:rPr>
        <w:t>legelian</w:t>
      </w:r>
      <w:proofErr w:type="spellEnd"/>
      <w:r w:rsidRPr="00710F41">
        <w:rPr>
          <w:sz w:val="8"/>
          <w:szCs w:val="14"/>
        </w:rPr>
        <w:t>, social liberalism.4 Closer to home, of course, we have [</w:t>
      </w:r>
      <w:proofErr w:type="spellStart"/>
      <w:r w:rsidRPr="00710F41">
        <w:rPr>
          <w:sz w:val="8"/>
          <w:szCs w:val="14"/>
        </w:rPr>
        <w:t>ohn</w:t>
      </w:r>
      <w:proofErr w:type="spellEnd"/>
      <w:r w:rsidRPr="00710F41">
        <w:rPr>
          <w:sz w:val="8"/>
          <w:szCs w:val="14"/>
        </w:rPr>
        <w:t xml:space="preserve"> Dewey’s brand of liberalism. </w:t>
      </w:r>
      <w:proofErr w:type="spellStart"/>
      <w:r w:rsidRPr="00710F41">
        <w:rPr>
          <w:sz w:val="8"/>
          <w:szCs w:val="14"/>
        </w:rPr>
        <w:t>MoreOver</w:t>
      </w:r>
      <w:proofErr w:type="spellEnd"/>
      <w:r w:rsidRPr="00710F41">
        <w:rPr>
          <w:sz w:val="8"/>
          <w:szCs w:val="14"/>
        </w:rPr>
        <w:t xml:space="preserve">, even within the so- </w:t>
      </w:r>
      <w:proofErr w:type="spellStart"/>
      <w:r w:rsidRPr="00710F41">
        <w:rPr>
          <w:sz w:val="8"/>
          <w:szCs w:val="14"/>
        </w:rPr>
        <w:t>cial</w:t>
      </w:r>
      <w:proofErr w:type="spellEnd"/>
      <w:r w:rsidRPr="00710F41">
        <w:rPr>
          <w:sz w:val="8"/>
          <w:szCs w:val="14"/>
        </w:rPr>
        <w:t xml:space="preserve"> contract tradition, </w:t>
      </w:r>
      <w:r w:rsidRPr="008D552A">
        <w:rPr>
          <w:rStyle w:val="StyleUnderline"/>
        </w:rPr>
        <w:t>resources exist for contesting the</w:t>
      </w:r>
      <w:r w:rsidRPr="00710F41">
        <w:rPr>
          <w:sz w:val="8"/>
          <w:szCs w:val="14"/>
        </w:rPr>
        <w:t xml:space="preserve"> assumptions of the Hobbesian/</w:t>
      </w:r>
      <w:r w:rsidRPr="008D552A">
        <w:rPr>
          <w:rStyle w:val="StyleUnderline"/>
        </w:rPr>
        <w:t>Lockean version</w:t>
      </w:r>
      <w:r w:rsidRPr="00710F41">
        <w:rPr>
          <w:sz w:val="8"/>
          <w:szCs w:val="14"/>
        </w:rPr>
        <w:t xml:space="preserve"> of the contract. Rousseau's Discourse on the Origins of Inequality [1755) (nowhere given proper credit by </w:t>
      </w:r>
      <w:proofErr w:type="spellStart"/>
      <w:r w:rsidRPr="00710F41">
        <w:rPr>
          <w:sz w:val="8"/>
          <w:szCs w:val="14"/>
        </w:rPr>
        <w:t>Marxs</w:t>
      </w:r>
      <w:proofErr w:type="spellEnd"/>
      <w:r w:rsidRPr="00710F41">
        <w:rPr>
          <w:sz w:val="8"/>
          <w:szCs w:val="14"/>
        </w:rPr>
        <w:t xml:space="preserve">) re- thinks the “contract” to make it a contract entered into after the formation of society, and thus the creation of socialized human beings. So the </w:t>
      </w:r>
      <w:r w:rsidRPr="008D552A">
        <w:rPr>
          <w:rStyle w:val="Emphasis"/>
        </w:rPr>
        <w:t>ontology presupposed is explicitly a social one</w:t>
      </w:r>
      <w:r w:rsidRPr="00710F41">
        <w:rPr>
          <w:sz w:val="8"/>
          <w:szCs w:val="14"/>
        </w:rPr>
        <w:t xml:space="preserve">. In any case, the contemporary revival of contractarianism initiated by John Rawls's 1971 A Theory of ] </w:t>
      </w:r>
      <w:proofErr w:type="spellStart"/>
      <w:r w:rsidRPr="00710F41">
        <w:rPr>
          <w:sz w:val="8"/>
          <w:szCs w:val="14"/>
        </w:rPr>
        <w:t>ustice</w:t>
      </w:r>
      <w:proofErr w:type="spellEnd"/>
      <w:r w:rsidRPr="00710F41">
        <w:rPr>
          <w:sz w:val="8"/>
          <w:szCs w:val="14"/>
        </w:rPr>
        <w:t xml:space="preserve"> makes the contract a thought experiment, a “device of representation," rather than a literal or even metaphorical anthropological account. The </w:t>
      </w:r>
      <w:proofErr w:type="spellStart"/>
      <w:r w:rsidRPr="00710F41">
        <w:rPr>
          <w:sz w:val="8"/>
          <w:szCs w:val="14"/>
        </w:rPr>
        <w:t>communitar</w:t>
      </w:r>
      <w:proofErr w:type="spellEnd"/>
      <w:r w:rsidRPr="00710F41">
        <w:rPr>
          <w:sz w:val="8"/>
          <w:szCs w:val="14"/>
        </w:rPr>
        <w:t xml:space="preserve">- </w:t>
      </w:r>
      <w:proofErr w:type="spellStart"/>
      <w:r w:rsidRPr="00710F41">
        <w:rPr>
          <w:sz w:val="8"/>
          <w:szCs w:val="14"/>
        </w:rPr>
        <w:t>ian</w:t>
      </w:r>
      <w:proofErr w:type="spellEnd"/>
      <w:r w:rsidRPr="00710F41">
        <w:rPr>
          <w:sz w:val="8"/>
          <w:szCs w:val="14"/>
        </w:rPr>
        <w:t xml:space="preserve">/contractarian debates of the 19805 onwards recapitulated much of the “asocial” critique of contractarian liberalism (though usually without a </w:t>
      </w:r>
      <w:proofErr w:type="spellStart"/>
      <w:r w:rsidRPr="00710F41">
        <w:rPr>
          <w:sz w:val="8"/>
          <w:szCs w:val="14"/>
        </w:rPr>
        <w:t>radi</w:t>
      </w:r>
      <w:proofErr w:type="spellEnd"/>
      <w:r w:rsidRPr="00710F41">
        <w:rPr>
          <w:sz w:val="8"/>
          <w:szCs w:val="14"/>
        </w:rPr>
        <w:t xml:space="preserve">- </w:t>
      </w:r>
      <w:proofErr w:type="spellStart"/>
      <w:r w:rsidRPr="00710F41">
        <w:rPr>
          <w:sz w:val="8"/>
          <w:szCs w:val="14"/>
        </w:rPr>
        <w:t>cal</w:t>
      </w:r>
      <w:proofErr w:type="spellEnd"/>
      <w:r w:rsidRPr="00710F41">
        <w:rPr>
          <w:sz w:val="8"/>
          <w:szCs w:val="14"/>
        </w:rPr>
        <w:t xml:space="preserve"> edge). But as Rawls pointed out against Michael Sandel, for example, one needs to distinguish the figures in the thought experiment from real hu- man beings.6 And radicals should be wary about accepting a communitarian ontology and claims about the general good that deny or marginalize the dynamics of group domination in actual societies represented as “</w:t>
      </w:r>
      <w:proofErr w:type="spellStart"/>
      <w:r w:rsidRPr="00710F41">
        <w:rPr>
          <w:sz w:val="8"/>
          <w:szCs w:val="14"/>
        </w:rPr>
        <w:t>communi</w:t>
      </w:r>
      <w:proofErr w:type="spellEnd"/>
      <w:r w:rsidRPr="00710F41">
        <w:rPr>
          <w:sz w:val="8"/>
          <w:szCs w:val="14"/>
        </w:rPr>
        <w:t xml:space="preserve">- ties.” The great virtue of contractarian </w:t>
      </w:r>
      <w:r w:rsidRPr="008D552A">
        <w:rPr>
          <w:rStyle w:val="StyleUnderline"/>
        </w:rPr>
        <w:t>liberal individualism</w:t>
      </w:r>
      <w:r w:rsidRPr="00710F41">
        <w:rPr>
          <w:sz w:val="8"/>
          <w:szCs w:val="14"/>
        </w:rPr>
        <w:t xml:space="preserve"> is the </w:t>
      </w:r>
      <w:proofErr w:type="spellStart"/>
      <w:r w:rsidRPr="00710F41">
        <w:rPr>
          <w:sz w:val="8"/>
          <w:szCs w:val="14"/>
        </w:rPr>
        <w:t>conceptu</w:t>
      </w:r>
      <w:proofErr w:type="spellEnd"/>
      <w:r w:rsidRPr="00710F41">
        <w:rPr>
          <w:sz w:val="8"/>
          <w:szCs w:val="14"/>
        </w:rPr>
        <w:t xml:space="preserve">- al room it </w:t>
      </w:r>
      <w:r w:rsidRPr="008D552A">
        <w:rPr>
          <w:rStyle w:val="StyleUnderline"/>
        </w:rPr>
        <w:t>provides for hegemonic norms to be</w:t>
      </w:r>
      <w:r w:rsidRPr="00710F41">
        <w:rPr>
          <w:sz w:val="8"/>
          <w:szCs w:val="14"/>
        </w:rPr>
        <w:t xml:space="preserve"> critically </w:t>
      </w:r>
      <w:r w:rsidRPr="008D552A">
        <w:rPr>
          <w:rStyle w:val="StyleUnderline"/>
        </w:rPr>
        <w:t>evaluated through</w:t>
      </w:r>
      <w:r w:rsidRPr="00710F41">
        <w:rPr>
          <w:sz w:val="8"/>
          <w:szCs w:val="14"/>
        </w:rPr>
        <w:t xml:space="preserve"> the </w:t>
      </w:r>
      <w:r w:rsidRPr="008D552A">
        <w:rPr>
          <w:rStyle w:val="StyleUnderline"/>
        </w:rPr>
        <w:t>epistemic</w:t>
      </w:r>
      <w:r w:rsidRPr="00710F41">
        <w:rPr>
          <w:sz w:val="8"/>
          <w:szCs w:val="14"/>
        </w:rPr>
        <w:t xml:space="preserve"> and moral </w:t>
      </w:r>
      <w:r w:rsidRPr="008D552A">
        <w:rPr>
          <w:rStyle w:val="StyleUnderline"/>
        </w:rPr>
        <w:t>distancing</w:t>
      </w:r>
      <w:r w:rsidRPr="00710F41">
        <w:rPr>
          <w:sz w:val="8"/>
          <w:szCs w:val="14"/>
        </w:rPr>
        <w:t xml:space="preserve"> from </w:t>
      </w:r>
      <w:proofErr w:type="spellStart"/>
      <w:r w:rsidRPr="00710F41">
        <w:rPr>
          <w:sz w:val="8"/>
          <w:szCs w:val="14"/>
        </w:rPr>
        <w:t>Sittiichkeit</w:t>
      </w:r>
      <w:proofErr w:type="spellEnd"/>
      <w:r w:rsidRPr="00710F41">
        <w:rPr>
          <w:sz w:val="8"/>
          <w:szCs w:val="14"/>
        </w:rPr>
        <w:t xml:space="preserve"> that the contract, as an intellectual device, provides. </w:t>
      </w:r>
      <w:r w:rsidRPr="00710F41">
        <w:rPr>
          <w:sz w:val="8"/>
        </w:rPr>
        <w:t xml:space="preserve">2. </w:t>
      </w:r>
      <w:r w:rsidRPr="008D552A">
        <w:rPr>
          <w:rStyle w:val="StyleUnderline"/>
        </w:rPr>
        <w:t xml:space="preserve">Liberalism Cannot Recognize Groups and Group Oppression in Its </w:t>
      </w:r>
      <w:r w:rsidRPr="008D552A">
        <w:rPr>
          <w:rStyle w:val="Emphasis"/>
        </w:rPr>
        <w:t>Ontology</w:t>
      </w:r>
      <w:r w:rsidRPr="00710F41">
        <w:rPr>
          <w:sz w:val="8"/>
        </w:rPr>
        <w:t xml:space="preserve">—I (Macro) The second point needs to be logically distinguished from the first, since a theory could acknowledge the social shaping of individuals while denying that group oppression is central to that shaping. [So #1 is necessary, but not sufficient, for #2.) </w:t>
      </w:r>
      <w:r w:rsidRPr="008D552A">
        <w:rPr>
          <w:rStyle w:val="StyleUnderline"/>
        </w:rPr>
        <w:t>The Marxist critique</w:t>
      </w:r>
      <w:r w:rsidRPr="00710F41">
        <w:rPr>
          <w:sz w:val="8"/>
        </w:rPr>
        <w:t xml:space="preserve">, of course, </w:t>
      </w:r>
      <w:r w:rsidRPr="008D552A">
        <w:rPr>
          <w:rStyle w:val="StyleUnderline"/>
        </w:rPr>
        <w:t>was</w:t>
      </w:r>
      <w:r w:rsidRPr="00710F41">
        <w:rPr>
          <w:sz w:val="8"/>
        </w:rPr>
        <w:t xml:space="preserve"> supposed to encapsulate both points: </w:t>
      </w:r>
      <w:r w:rsidRPr="008D552A">
        <w:rPr>
          <w:rStyle w:val="StyleUnderline"/>
        </w:rPr>
        <w:t>people were shaped by society and society</w:t>
      </w:r>
      <w:r w:rsidRPr="00710F41">
        <w:rPr>
          <w:sz w:val="8"/>
        </w:rPr>
        <w:t xml:space="preserve"> (post- “primitive communism") </w:t>
      </w:r>
      <w:r w:rsidRPr="008D552A">
        <w:rPr>
          <w:rStyle w:val="StyleUnderline"/>
        </w:rPr>
        <w:t>was class-dominated. The ontology was social and it was an ontology of class</w:t>
      </w:r>
      <w:r w:rsidRPr="00710F41">
        <w:rPr>
          <w:sz w:val="8"/>
        </w:rPr>
        <w:t xml:space="preserve">. </w:t>
      </w:r>
      <w:r w:rsidRPr="008D552A">
        <w:rPr>
          <w:rStyle w:val="StyleUnderline"/>
        </w:rPr>
        <w:t>Today radicals would demand a richer ontology that can accommodate</w:t>
      </w:r>
      <w:r w:rsidRPr="00710F41">
        <w:rPr>
          <w:sz w:val="8"/>
        </w:rPr>
        <w:t xml:space="preserve"> the realities of gender and </w:t>
      </w:r>
      <w:r w:rsidRPr="008D552A">
        <w:rPr>
          <w:rStyle w:val="StyleUnderline"/>
        </w:rPr>
        <w:t>racial oppression</w:t>
      </w:r>
      <w:r w:rsidRPr="00710F41">
        <w:rPr>
          <w:sz w:val="8"/>
        </w:rPr>
        <w:t xml:space="preserve"> also. But whatever candidates are put forward, </w:t>
      </w:r>
      <w:r w:rsidRPr="004A3C03">
        <w:rPr>
          <w:rStyle w:val="Emphasis"/>
          <w:highlight w:val="green"/>
        </w:rPr>
        <w:t>the</w:t>
      </w:r>
      <w:r w:rsidRPr="008D552A">
        <w:rPr>
          <w:rStyle w:val="Emphasis"/>
        </w:rPr>
        <w:t xml:space="preserve"> ‘key </w:t>
      </w:r>
      <w:r w:rsidRPr="004A3C03">
        <w:rPr>
          <w:rStyle w:val="Emphasis"/>
          <w:highlight w:val="green"/>
        </w:rPr>
        <w:t>claim</w:t>
      </w:r>
      <w:r w:rsidRPr="008D552A">
        <w:rPr>
          <w:rStyle w:val="Emphasis"/>
        </w:rPr>
        <w:t xml:space="preserve"> is that </w:t>
      </w:r>
      <w:r w:rsidRPr="004A3C03">
        <w:rPr>
          <w:rStyle w:val="Emphasis"/>
          <w:highlight w:val="green"/>
        </w:rPr>
        <w:t>a liberal frame- work cannot accommodate</w:t>
      </w:r>
      <w:r w:rsidRPr="008D552A">
        <w:rPr>
          <w:rStyle w:val="Emphasis"/>
        </w:rPr>
        <w:t xml:space="preserve"> an ontology of groups in </w:t>
      </w:r>
      <w:r w:rsidRPr="004A3C03">
        <w:rPr>
          <w:rStyle w:val="Emphasis"/>
          <w:highlight w:val="green"/>
        </w:rPr>
        <w:t>relations of domination</w:t>
      </w:r>
      <w:r w:rsidRPr="008D552A">
        <w:rPr>
          <w:rStyle w:val="Emphasis"/>
        </w:rPr>
        <w:t xml:space="preserve"> and subordination</w:t>
      </w:r>
      <w:r w:rsidRPr="00710F41">
        <w:rPr>
          <w:sz w:val="8"/>
        </w:rPr>
        <w:t xml:space="preserve">. To the extent that liberalism recognizes social groups, these are basically conceived of as voluntary associations that one chooses to join or not join, which is obviously very different from, say, class, race, and gender memberships. But </w:t>
      </w:r>
      <w:r w:rsidRPr="008D552A">
        <w:rPr>
          <w:rStyle w:val="StyleUnderline"/>
        </w:rPr>
        <w:t>this evasive ontology</w:t>
      </w:r>
      <w:r w:rsidRPr="00710F41">
        <w:rPr>
          <w:sz w:val="8"/>
        </w:rPr>
        <w:t>, which obfuscates the most central and obvious fact about all societies since humanity exited the hunting-and-gathering stage—viz, that they are characterized by oppressions of one kind or another—</w:t>
      </w:r>
      <w:r w:rsidRPr="004A3C03">
        <w:rPr>
          <w:rStyle w:val="Emphasis"/>
          <w:highlight w:val="green"/>
        </w:rPr>
        <w:t>is not</w:t>
      </w:r>
      <w:r w:rsidRPr="008D552A">
        <w:rPr>
          <w:rStyle w:val="Emphasis"/>
        </w:rPr>
        <w:t xml:space="preserve"> a definitional </w:t>
      </w:r>
      <w:r w:rsidRPr="004A3C03">
        <w:rPr>
          <w:rStyle w:val="Emphasis"/>
          <w:highlight w:val="green"/>
        </w:rPr>
        <w:t>constituent</w:t>
      </w:r>
      <w:r w:rsidRPr="008D552A">
        <w:rPr>
          <w:rStyle w:val="StyleUnderline"/>
        </w:rPr>
        <w:t xml:space="preserve"> of liberalism</w:t>
      </w:r>
      <w:r w:rsidRPr="00710F41">
        <w:rPr>
          <w:sz w:val="8"/>
        </w:rPr>
        <w:t xml:space="preserve">. </w:t>
      </w:r>
      <w:r w:rsidRPr="004A3C03">
        <w:rPr>
          <w:rStyle w:val="StyleUnderline"/>
          <w:highlight w:val="green"/>
        </w:rPr>
        <w:t>Liberalism has</w:t>
      </w:r>
      <w:r w:rsidRPr="008D552A">
        <w:rPr>
          <w:rStyle w:val="StyleUnderline"/>
        </w:rPr>
        <w:t xml:space="preserve"> certainly </w:t>
      </w:r>
      <w:r w:rsidRPr="004A3C03">
        <w:rPr>
          <w:rStyle w:val="StyleUnderline"/>
          <w:highlight w:val="green"/>
        </w:rPr>
        <w:t>recognized</w:t>
      </w:r>
      <w:r w:rsidRPr="008D552A">
        <w:rPr>
          <w:rStyle w:val="StyleUnderline"/>
        </w:rPr>
        <w:t xml:space="preserve"> some kinds of </w:t>
      </w:r>
      <w:r w:rsidRPr="004A3C03">
        <w:rPr>
          <w:rStyle w:val="StyleUnderline"/>
          <w:highlight w:val="green"/>
        </w:rPr>
        <w:t>oppression</w:t>
      </w:r>
      <w:r w:rsidRPr="00710F41">
        <w:rPr>
          <w:sz w:val="8"/>
        </w:rPr>
        <w:t xml:space="preserve">: the absolutism it opposed in the seventeenth to nineteenth centuries, the Nazism and Stalinism it opposed in the twentieth century. </w:t>
      </w:r>
      <w:r w:rsidRPr="008D552A">
        <w:rPr>
          <w:rStyle w:val="StyleUnderline"/>
        </w:rPr>
        <w:t xml:space="preserve">Liberalism’s failure to systematically address structural oppression in supposedly liberal-democratic societies is a </w:t>
      </w:r>
      <w:r w:rsidRPr="008D552A">
        <w:rPr>
          <w:rStyle w:val="Emphasis"/>
        </w:rPr>
        <w:t>contingent artifact of the group perspectives and group interests privileged by those structures</w:t>
      </w:r>
      <w:r w:rsidRPr="008D552A">
        <w:rPr>
          <w:rStyle w:val="StyleUnderline"/>
        </w:rPr>
        <w:t xml:space="preserve">, </w:t>
      </w:r>
      <w:r w:rsidRPr="008D552A">
        <w:rPr>
          <w:rStyle w:val="Emphasis"/>
        </w:rPr>
        <w:t>not an intrinsic feature of liberalism’s conceptual apparatus</w:t>
      </w:r>
      <w:r w:rsidRPr="00710F41">
        <w:rPr>
          <w:sz w:val="8"/>
        </w:rPr>
        <w:t>.</w:t>
      </w:r>
    </w:p>
    <w:p w14:paraId="71C1BA65" w14:textId="77777777" w:rsidR="00877CA7" w:rsidRDefault="00877CA7" w:rsidP="00877CA7"/>
    <w:p w14:paraId="50634777" w14:textId="77777777" w:rsidR="00877CA7" w:rsidRPr="00361031" w:rsidRDefault="00877CA7" w:rsidP="00877CA7">
      <w:pPr>
        <w:pStyle w:val="Heading3"/>
        <w:rPr>
          <w:rFonts w:cs="Calibri"/>
        </w:rPr>
      </w:pPr>
      <w:r w:rsidRPr="00361031">
        <w:rPr>
          <w:rFonts w:cs="Calibri"/>
        </w:rPr>
        <w:t xml:space="preserve">1AC – Plan </w:t>
      </w:r>
    </w:p>
    <w:p w14:paraId="0BB97AAC" w14:textId="77777777" w:rsidR="00877CA7" w:rsidRPr="00361031" w:rsidRDefault="00877CA7" w:rsidP="00877CA7">
      <w:pPr>
        <w:pStyle w:val="Heading4"/>
        <w:rPr>
          <w:rFonts w:cs="Calibri"/>
        </w:rPr>
      </w:pPr>
      <w:r w:rsidRPr="00361031">
        <w:rPr>
          <w:rFonts w:cs="Calibri"/>
        </w:rPr>
        <w:t>Plan text: The member nations of the World Trade Organization ought to reduce intellectual property protections for medicines during pandemics.</w:t>
      </w:r>
    </w:p>
    <w:p w14:paraId="65A3D52D" w14:textId="77777777" w:rsidR="00877CA7" w:rsidRPr="00361031" w:rsidRDefault="00877CA7" w:rsidP="00877CA7"/>
    <w:p w14:paraId="5935FE21" w14:textId="77777777" w:rsidR="00877CA7" w:rsidRPr="00361031" w:rsidRDefault="00877CA7" w:rsidP="00877CA7">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07632F94" w14:textId="77777777" w:rsidR="00877CA7" w:rsidRPr="00361031" w:rsidRDefault="00877CA7" w:rsidP="00877CA7">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361031">
          <w:rPr>
            <w:rStyle w:val="Hyperlink"/>
          </w:rPr>
          <w:t>https://www.ipwatchdog.com/2021/07/21/third-option-limited-ip-waiver-solve-pandemic-vaccine-problems/id=135732/</w:t>
        </w:r>
      </w:hyperlink>
      <w:r w:rsidRPr="00361031">
        <w:t>] Justin</w:t>
      </w:r>
    </w:p>
    <w:p w14:paraId="0324F059" w14:textId="77777777" w:rsidR="00877CA7" w:rsidRPr="00361031" w:rsidRDefault="00877CA7" w:rsidP="00877CA7">
      <w:pPr>
        <w:rPr>
          <w:u w:val="single"/>
        </w:rPr>
      </w:pPr>
      <w:r w:rsidRPr="00064B98">
        <w:rPr>
          <w:highlight w:val="green"/>
          <w:u w:val="single"/>
        </w:rPr>
        <w:t>Limited Waiver</w:t>
      </w:r>
      <w:r w:rsidRPr="00361031">
        <w:rPr>
          <w:u w:val="single"/>
        </w:rPr>
        <w:t xml:space="preserve"> Approach</w:t>
      </w:r>
    </w:p>
    <w:p w14:paraId="3B2546EC" w14:textId="77777777" w:rsidR="00877CA7" w:rsidRPr="00361031" w:rsidRDefault="00877CA7" w:rsidP="00877CA7">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064B98">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064B98">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064B98">
        <w:rPr>
          <w:highlight w:val="green"/>
          <w:u w:val="single"/>
        </w:rPr>
        <w:t>tech</w:t>
      </w:r>
      <w:r w:rsidRPr="00361031">
        <w:rPr>
          <w:u w:val="single"/>
        </w:rPr>
        <w:t xml:space="preserve">nology </w:t>
      </w:r>
      <w:r w:rsidRPr="00064B98">
        <w:rPr>
          <w:highlight w:val="green"/>
          <w:u w:val="single"/>
        </w:rPr>
        <w:t xml:space="preserve">to produce </w:t>
      </w:r>
      <w:r w:rsidRPr="00064B98">
        <w:rPr>
          <w:rStyle w:val="Emphasis"/>
          <w:highlight w:val="green"/>
        </w:rPr>
        <w:t>basic</w:t>
      </w:r>
      <w:r w:rsidRPr="00361031">
        <w:rPr>
          <w:u w:val="single"/>
        </w:rPr>
        <w:t xml:space="preserve"> COVID-19 </w:t>
      </w:r>
      <w:r w:rsidRPr="00064B98">
        <w:rPr>
          <w:rStyle w:val="Emphasis"/>
          <w:highlight w:val="green"/>
        </w:rPr>
        <w:t>vaccines</w:t>
      </w:r>
      <w:r w:rsidRPr="00361031">
        <w:rPr>
          <w:sz w:val="16"/>
        </w:rPr>
        <w:t xml:space="preserve">. The waivers could be </w:t>
      </w:r>
      <w:r w:rsidRPr="00064B98">
        <w:rPr>
          <w:highlight w:val="green"/>
          <w:u w:val="single"/>
        </w:rPr>
        <w:t xml:space="preserve">limited </w:t>
      </w:r>
      <w:r w:rsidRPr="00361031">
        <w:rPr>
          <w:u w:val="single"/>
        </w:rPr>
        <w:t xml:space="preserve">in time </w:t>
      </w:r>
      <w:r w:rsidRPr="00064B98">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064B98">
        <w:rPr>
          <w:rStyle w:val="Emphasis"/>
          <w:highlight w:val="green"/>
        </w:rPr>
        <w:t>pandemic</w:t>
      </w:r>
      <w:r w:rsidRPr="00361031">
        <w:rPr>
          <w:u w:val="single"/>
        </w:rPr>
        <w:t>, or another term agreed to by the WTO</w:t>
      </w:r>
      <w:r w:rsidRPr="00361031">
        <w:rPr>
          <w:sz w:val="16"/>
        </w:rPr>
        <w:t xml:space="preserve">. The term could also be defined as </w:t>
      </w:r>
      <w:r w:rsidRPr="00064B98">
        <w:rPr>
          <w:highlight w:val="green"/>
          <w:u w:val="single"/>
        </w:rPr>
        <w:t>ending when</w:t>
      </w:r>
      <w:r w:rsidRPr="00361031">
        <w:rPr>
          <w:u w:val="single"/>
        </w:rPr>
        <w:t xml:space="preserve"> widespread </w:t>
      </w:r>
      <w:r w:rsidRPr="004D4D43">
        <w:rPr>
          <w:u w:val="single"/>
        </w:rPr>
        <w:t xml:space="preserve">vaccination and immunity </w:t>
      </w:r>
      <w:r w:rsidRPr="00064B98">
        <w:rPr>
          <w:highlight w:val="green"/>
          <w:u w:val="single"/>
        </w:rPr>
        <w:t>goals</w:t>
      </w:r>
      <w:r w:rsidRPr="00361031">
        <w:rPr>
          <w:u w:val="single"/>
        </w:rPr>
        <w:t xml:space="preserve"> are </w:t>
      </w:r>
      <w:r w:rsidRPr="00064B98">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064B98">
        <w:rPr>
          <w:rStyle w:val="Emphasis"/>
          <w:highlight w:val="green"/>
        </w:rPr>
        <w:t>patent term extensio</w:t>
      </w:r>
      <w:r w:rsidRPr="00361031">
        <w:rPr>
          <w:rStyle w:val="Emphasis"/>
        </w:rPr>
        <w:t>ns for the technology covered by the limited IP waivers.</w:t>
      </w:r>
    </w:p>
    <w:p w14:paraId="201E953E" w14:textId="77777777" w:rsidR="00877CA7" w:rsidRPr="00361031" w:rsidRDefault="00877CA7" w:rsidP="00877CA7">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064B98">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064B98">
        <w:rPr>
          <w:rStyle w:val="Emphasis"/>
          <w:highlight w:val="green"/>
        </w:rPr>
        <w:t>compensate</w:t>
      </w:r>
      <w:r w:rsidRPr="00361031">
        <w:rPr>
          <w:sz w:val="16"/>
        </w:rPr>
        <w:t xml:space="preserve"> for the current pressing global health needs.</w:t>
      </w:r>
    </w:p>
    <w:p w14:paraId="50503D45" w14:textId="77777777" w:rsidR="00877CA7" w:rsidRPr="00361031" w:rsidRDefault="00877CA7" w:rsidP="00877CA7">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064B98">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314B606D" w14:textId="77777777" w:rsidR="00877CA7" w:rsidRPr="00361031" w:rsidRDefault="00877CA7" w:rsidP="00877CA7">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33BEFFB4" w14:textId="77777777" w:rsidR="00877CA7" w:rsidRPr="00361031" w:rsidRDefault="00877CA7" w:rsidP="00877CA7">
      <w:pPr>
        <w:rPr>
          <w:sz w:val="16"/>
        </w:rPr>
      </w:pPr>
      <w:r w:rsidRPr="00361031">
        <w:rPr>
          <w:sz w:val="16"/>
        </w:rPr>
        <w:t>Let’s Not Repeat Past Mistakes</w:t>
      </w:r>
    </w:p>
    <w:p w14:paraId="41646885" w14:textId="77777777" w:rsidR="00877CA7" w:rsidRPr="00361031" w:rsidRDefault="00877CA7" w:rsidP="00877CA7">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064B98">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440A7EC6" w14:textId="77777777" w:rsidR="00877CA7" w:rsidRDefault="00877CA7" w:rsidP="00877CA7"/>
    <w:p w14:paraId="61AE3E34" w14:textId="77777777" w:rsidR="00877CA7" w:rsidRDefault="00877CA7" w:rsidP="00877CA7">
      <w:pPr>
        <w:pStyle w:val="Heading3"/>
      </w:pPr>
      <w:r>
        <w:t>1AC – FW</w:t>
      </w:r>
    </w:p>
    <w:p w14:paraId="74954DA5" w14:textId="77777777" w:rsidR="00877CA7" w:rsidRPr="00361031" w:rsidRDefault="00877CA7" w:rsidP="00877CA7">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1ED09D58" w14:textId="77777777" w:rsidR="00877CA7" w:rsidRPr="00361031" w:rsidRDefault="00877CA7" w:rsidP="00877CA7">
      <w:pPr>
        <w:pStyle w:val="Heading4"/>
        <w:rPr>
          <w:rFonts w:cs="Calibri"/>
        </w:rPr>
      </w:pPr>
      <w:r w:rsidRPr="00361031">
        <w:t xml:space="preserve">1] </w:t>
      </w:r>
      <w:r w:rsidRPr="00361031">
        <w:rPr>
          <w:rFonts w:cs="Calibri"/>
        </w:rPr>
        <w:t>Death outweighs— A] Agents can’t act if they fear for their bodily security—my framework constrains every NC and K and B] It’s the worst form of evil:</w:t>
      </w:r>
    </w:p>
    <w:p w14:paraId="4430E9BF" w14:textId="77777777" w:rsidR="00877CA7" w:rsidRPr="00361031" w:rsidRDefault="00877CA7" w:rsidP="00877CA7">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238427BE" w14:textId="77777777" w:rsidR="00877CA7" w:rsidRPr="00064B98" w:rsidRDefault="00877CA7" w:rsidP="00877CA7">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xml:space="preserve">— it is the ultimate in metaphysical </w:t>
      </w:r>
      <w:proofErr w:type="spellStart"/>
      <w:r w:rsidRPr="004D4D43">
        <w:t>lightening</w:t>
      </w:r>
      <w:proofErr w:type="spellEnd"/>
      <w:r w:rsidRPr="004D4D43">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for the person. What is crucially at stake here, and is dialectically supportive of the self-</w:t>
      </w:r>
      <w:proofErr w:type="spellStart"/>
      <w:r w:rsidRPr="00361031">
        <w:t>evidency</w:t>
      </w:r>
      <w:proofErr w:type="spellEnd"/>
      <w:r w:rsidRPr="00361031">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FF57852" w14:textId="77777777" w:rsidR="00877CA7" w:rsidRDefault="00877CA7" w:rsidP="00877CA7">
      <w:pPr>
        <w:pStyle w:val="Heading4"/>
        <w:rPr>
          <w:rFonts w:cs="Calibri"/>
        </w:rPr>
      </w:pPr>
      <w:r w:rsidRPr="00361031">
        <w:t xml:space="preserve">2] </w:t>
      </w:r>
      <w:r w:rsidRPr="00361031">
        <w:rPr>
          <w:rFonts w:cs="Calibri"/>
        </w:rPr>
        <w:t xml:space="preserve">Actor spec—governments must use util because they </w:t>
      </w:r>
      <w:r w:rsidRPr="00361031">
        <w:rPr>
          <w:rFonts w:cs="Calibri"/>
          <w:u w:val="single"/>
        </w:rPr>
        <w:t>don’t have intentions</w:t>
      </w:r>
      <w:r w:rsidRPr="00361031">
        <w:rPr>
          <w:rFonts w:cs="Calibri"/>
        </w:rPr>
        <w:t xml:space="preserve"> and are </w:t>
      </w:r>
      <w:r w:rsidRPr="00361031">
        <w:rPr>
          <w:rFonts w:cs="Calibri"/>
          <w:u w:val="single"/>
        </w:rPr>
        <w:t>constantly</w:t>
      </w:r>
      <w:r w:rsidRPr="00361031">
        <w:rPr>
          <w:rFonts w:cs="Calibri"/>
        </w:rPr>
        <w:t xml:space="preserve"> dealing with tradeoffs—outweighs since different agents have different obligations—takes out calc indicts since they are empirically denied. </w:t>
      </w:r>
    </w:p>
    <w:p w14:paraId="2715A287" w14:textId="77777777" w:rsidR="00877CA7" w:rsidRDefault="00877CA7" w:rsidP="00877CA7">
      <w:pPr>
        <w:pStyle w:val="Heading4"/>
      </w:pPr>
      <w:r>
        <w:t>3] Extinction outweighs VTL:</w:t>
      </w:r>
    </w:p>
    <w:p w14:paraId="0408EC7D" w14:textId="77777777" w:rsidR="00877CA7" w:rsidRPr="00E133B3" w:rsidRDefault="00877CA7" w:rsidP="00877CA7">
      <w:pPr>
        <w:pStyle w:val="Heading4"/>
        <w:rPr>
          <w:rFonts w:cs="Calibri"/>
        </w:rPr>
      </w:pPr>
      <w:r>
        <w:rPr>
          <w:rFonts w:cs="Calibri"/>
        </w:rPr>
        <w:t xml:space="preserve">A] </w:t>
      </w:r>
      <w:r w:rsidRPr="00E133B3">
        <w:rPr>
          <w:rFonts w:cs="Calibri"/>
          <w:u w:val="single"/>
        </w:rPr>
        <w:t>Life comes first</w:t>
      </w:r>
      <w:r w:rsidRPr="00E133B3">
        <w:rPr>
          <w:rFonts w:cs="Calibri"/>
        </w:rPr>
        <w:t xml:space="preserve"> – fluctuations in value to life are </w:t>
      </w:r>
      <w:r w:rsidRPr="00E133B3">
        <w:rPr>
          <w:rFonts w:cs="Calibri"/>
          <w:u w:val="single"/>
        </w:rPr>
        <w:t>inevitable</w:t>
      </w:r>
      <w:r w:rsidRPr="00E133B3">
        <w:rPr>
          <w:rFonts w:cs="Calibri"/>
        </w:rPr>
        <w:t>.</w:t>
      </w:r>
    </w:p>
    <w:p w14:paraId="656529E9" w14:textId="77777777" w:rsidR="00877CA7" w:rsidRPr="00E133B3" w:rsidRDefault="00877CA7" w:rsidP="00877CA7">
      <w:r w:rsidRPr="00E133B3">
        <w:rPr>
          <w:rStyle w:val="Style13ptBold"/>
        </w:rPr>
        <w:t>Bernstein 02</w:t>
      </w:r>
      <w:r w:rsidRPr="00E133B3">
        <w:t xml:space="preserve"> </w:t>
      </w:r>
      <w:r w:rsidRPr="00E133B3">
        <w:rPr>
          <w:sz w:val="16"/>
          <w:szCs w:val="16"/>
        </w:rPr>
        <w:t>(Richard J., Vera List Prof. Phil. – New School for Social Research, “Radical Evil: A Philosophical Interrogation”, p. 188-192)</w:t>
      </w:r>
    </w:p>
    <w:p w14:paraId="7505B9D1" w14:textId="77777777" w:rsidR="00877CA7" w:rsidRPr="00E133B3" w:rsidRDefault="00877CA7" w:rsidP="00877CA7">
      <w:pPr>
        <w:rPr>
          <w:sz w:val="8"/>
        </w:rPr>
      </w:pPr>
      <w:r w:rsidRPr="00064B98">
        <w:rPr>
          <w:highlight w:val="green"/>
          <w:u w:val="single"/>
        </w:rPr>
        <w:t>There is a basic 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064B98">
        <w:rPr>
          <w:highlight w:val="green"/>
          <w:u w:val="single"/>
        </w:rPr>
        <w:t>emphatic in the opposition</w:t>
      </w:r>
      <w:r w:rsidRPr="00E133B3">
        <w:rPr>
          <w:u w:val="single"/>
        </w:rPr>
        <w:t xml:space="preserve"> of life </w:t>
      </w:r>
      <w:r w:rsidRPr="00064B98">
        <w:rPr>
          <w:highlight w:val="green"/>
          <w:u w:val="single"/>
        </w:rPr>
        <w:t>to death</w:t>
      </w:r>
      <w:r w:rsidRPr="00E133B3">
        <w:rPr>
          <w:sz w:val="8"/>
        </w:rPr>
        <w:t xml:space="preserve">. Life is the explicit confrontation of being with not-being. . . . The 'yes' of all striving is here sharpened by the active `no' to not-being" (IR 81-2). Furthermore — and this is the crucial point for Jonas — </w:t>
      </w:r>
      <w:r w:rsidRPr="00064B98">
        <w:rPr>
          <w:highlight w:val="green"/>
          <w:u w:val="single"/>
        </w:rPr>
        <w:t>this affirmation</w:t>
      </w:r>
      <w:r w:rsidRPr="00E133B3">
        <w:rPr>
          <w:u w:val="single"/>
        </w:rPr>
        <w:t xml:space="preserve"> of life that is in all organic being </w:t>
      </w:r>
      <w:r w:rsidRPr="00064B98">
        <w:rPr>
          <w:rStyle w:val="Emphasis"/>
          <w:highlight w:val="green"/>
        </w:rPr>
        <w:t>has a binding obligatory 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sidRPr="00E133B3">
        <w:rPr>
          <w:sz w:val="8"/>
        </w:rPr>
        <w:t>willings</w:t>
      </w:r>
      <w:proofErr w:type="spellEnd"/>
      <w:r w:rsidRPr="00E133B3">
        <w:rPr>
          <w:sz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need a new ethics. </w:t>
      </w:r>
      <w:r w:rsidRPr="00064B98">
        <w:rPr>
          <w:highlight w:val="green"/>
          <w:u w:val="single"/>
        </w:rPr>
        <w:t>Modern technology</w:t>
      </w:r>
      <w:r w:rsidRPr="00E133B3">
        <w:rPr>
          <w:u w:val="single"/>
        </w:rPr>
        <w:t xml:space="preserve"> has </w:t>
      </w:r>
      <w:r w:rsidRPr="00064B98">
        <w:rPr>
          <w:highlight w:val="green"/>
          <w:u w:val="single"/>
        </w:rPr>
        <w:t>transformed</w:t>
      </w:r>
      <w:r w:rsidRPr="00E133B3">
        <w:rPr>
          <w:u w:val="single"/>
        </w:rPr>
        <w:t xml:space="preserve"> the nature and </w:t>
      </w:r>
      <w:r w:rsidRPr="00064B98">
        <w:rPr>
          <w:highlight w:val="green"/>
          <w:u w:val="single"/>
        </w:rPr>
        <w:t>consequences of human action so</w:t>
      </w:r>
      <w:r w:rsidRPr="00E133B3">
        <w:rPr>
          <w:u w:val="single"/>
        </w:rPr>
        <w:t xml:space="preserve"> radically that the underlying premises of </w:t>
      </w:r>
      <w:r w:rsidRPr="00064B98">
        <w:rPr>
          <w:rStyle w:val="Emphasis"/>
          <w:highlight w:val="green"/>
        </w:rPr>
        <w:t>traditional ethics are 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064B98">
        <w:rPr>
          <w:highlight w:val="green"/>
          <w:u w:val="single"/>
        </w:rPr>
        <w:t>this 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sidRPr="00E133B3">
        <w:rPr>
          <w:sz w:val="8"/>
        </w:rPr>
        <w:t>ot</w:t>
      </w:r>
      <w:proofErr w:type="spellEnd"/>
      <w:r w:rsidRPr="00E133B3">
        <w:rPr>
          <w:sz w:val="8"/>
        </w:rPr>
        <w:t xml:space="preserve"> guide our ethical decisions. In the name of scientific and technological "progress," there is a relentless pressure to adopt a stance where virtually anything is permissible, </w:t>
      </w:r>
      <w:proofErr w:type="spellStart"/>
      <w:r w:rsidRPr="00E133B3">
        <w:rPr>
          <w:sz w:val="8"/>
        </w:rPr>
        <w:t>includ</w:t>
      </w:r>
      <w:proofErr w:type="spellEnd"/>
      <w:r w:rsidRPr="00E133B3">
        <w:rPr>
          <w:sz w:val="8"/>
        </w:rPr>
        <w:t xml:space="preserve">-ing transforming the genetic structure of human beings, as long as it is "freely chosen." </w:t>
      </w:r>
      <w:r w:rsidRPr="00E133B3">
        <w:rPr>
          <w:u w:val="single"/>
        </w:rPr>
        <w:t>We need</w:t>
      </w:r>
      <w:r w:rsidRPr="00E133B3">
        <w:rPr>
          <w:sz w:val="8"/>
        </w:rPr>
        <w:t xml:space="preserve">, Jonas argued, </w:t>
      </w:r>
      <w:r w:rsidRPr="00064B98">
        <w:rPr>
          <w:highlight w:val="green"/>
          <w:u w:val="single"/>
        </w:rPr>
        <w:t>a new categorical 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conditions </w:t>
      </w:r>
      <w:r w:rsidRPr="00064B98">
        <w:rPr>
          <w:rStyle w:val="Emphasis"/>
          <w:highlight w:val="green"/>
        </w:rPr>
        <w:t>for an indefinite continuation of humanity on earth</w:t>
      </w:r>
      <w:r w:rsidRPr="00E133B3">
        <w:rPr>
          <w:u w:val="single"/>
        </w:rPr>
        <w:t>"; or again turned positive:</w:t>
      </w:r>
      <w:r w:rsidRPr="00E133B3">
        <w:rPr>
          <w:sz w:val="8"/>
        </w:rPr>
        <w:t xml:space="preserve"> "In your present choices, include the future wholeness of Man among the objects of your will."</w:t>
      </w:r>
    </w:p>
    <w:p w14:paraId="77B66F86" w14:textId="77777777" w:rsidR="00877CA7" w:rsidRPr="00E133B3" w:rsidRDefault="00877CA7" w:rsidP="00877CA7"/>
    <w:p w14:paraId="1FB4504C" w14:textId="16C9426C" w:rsidR="00877CA7" w:rsidRDefault="00877CA7" w:rsidP="00877CA7">
      <w:pPr>
        <w:pStyle w:val="Heading4"/>
      </w:pPr>
      <w:r>
        <w:t>B</w:t>
      </w:r>
      <w:r>
        <w:t>] Extinction outweighs</w:t>
      </w:r>
    </w:p>
    <w:p w14:paraId="6379473A" w14:textId="77777777" w:rsidR="00877CA7" w:rsidRPr="00166CFF" w:rsidRDefault="00877CA7" w:rsidP="00877CA7">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EAE712F" w14:textId="77777777" w:rsidR="00877CA7" w:rsidRDefault="00877CA7" w:rsidP="00877CA7">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r w:rsidRPr="00166CFF">
        <w:rPr>
          <w:sz w:val="14"/>
          <w:szCs w:val="26"/>
        </w:rPr>
        <w:t>The</w:t>
      </w:r>
      <w:proofErr w:type="spell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4538EE3E" w14:textId="77777777" w:rsidR="00877CA7" w:rsidRPr="00064B98" w:rsidRDefault="00877CA7" w:rsidP="00877CA7"/>
    <w:p w14:paraId="6A9DBBA7" w14:textId="77777777" w:rsidR="00877CA7" w:rsidRDefault="00877CA7" w:rsidP="00877CA7"/>
    <w:p w14:paraId="4034F439" w14:textId="77777777" w:rsidR="00877CA7" w:rsidRDefault="00877CA7" w:rsidP="00877CA7"/>
    <w:p w14:paraId="4A8A0087" w14:textId="77777777" w:rsidR="00877CA7" w:rsidRDefault="00877CA7" w:rsidP="00877CA7">
      <w:pPr>
        <w:pStyle w:val="Heading3"/>
      </w:pPr>
      <w:r>
        <w:t>1AC – Underview</w:t>
      </w:r>
    </w:p>
    <w:p w14:paraId="2B43225F" w14:textId="77777777" w:rsidR="00877CA7" w:rsidRPr="00361031" w:rsidRDefault="00877CA7" w:rsidP="00877CA7">
      <w:pPr>
        <w:pStyle w:val="Heading4"/>
        <w:rPr>
          <w:bCs/>
        </w:rPr>
      </w:pPr>
      <w:r w:rsidRPr="00361031">
        <w:rPr>
          <w:bCs/>
        </w:rPr>
        <w:t xml:space="preserve">1] 1AR theory is legit – anything else means </w:t>
      </w:r>
      <w:r w:rsidRPr="00361031">
        <w:rPr>
          <w:bCs/>
          <w:u w:val="single"/>
        </w:rPr>
        <w:t>infinite abuse</w:t>
      </w:r>
      <w:r w:rsidRPr="00361031">
        <w:rPr>
          <w:bCs/>
        </w:rPr>
        <w:t xml:space="preserve"> – drop the debater, competing interps, and the highest layer – 1AR are </w:t>
      </w:r>
      <w:r w:rsidRPr="00361031">
        <w:rPr>
          <w:bCs/>
          <w:u w:val="single"/>
        </w:rPr>
        <w:t>too short</w:t>
      </w:r>
      <w:r w:rsidRPr="00361031">
        <w:rPr>
          <w:bCs/>
        </w:rPr>
        <w:t xml:space="preserve"> to make up for the time trade-off – no RVIs – 6 min 2NR means they can brute force me every time.</w:t>
      </w:r>
    </w:p>
    <w:p w14:paraId="498A5C7F" w14:textId="77777777" w:rsidR="00877CA7" w:rsidRDefault="00877CA7" w:rsidP="00877CA7"/>
    <w:p w14:paraId="5C0B40A3" w14:textId="75DE66F1" w:rsidR="00877CA7" w:rsidRDefault="00877CA7" w:rsidP="00877CA7">
      <w:pPr>
        <w:pStyle w:val="Heading4"/>
        <w:rPr>
          <w:bCs/>
        </w:rPr>
      </w:pPr>
      <w:r>
        <w:t xml:space="preserve">2] </w:t>
      </w:r>
      <w:r w:rsidRPr="00987ABD">
        <w:rPr>
          <w:bCs/>
        </w:rPr>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rPr>
          <w:bCs/>
        </w:rPr>
        <w:t xml:space="preserve">d] </w:t>
      </w:r>
      <w:r w:rsidRPr="00112C1A">
        <w:t xml:space="preserve">All your arguments concede fairness since you assume </w:t>
      </w:r>
      <w:r w:rsidR="00541C61">
        <w:t xml:space="preserve">they will be </w:t>
      </w:r>
      <w:proofErr w:type="spellStart"/>
      <w:r w:rsidRPr="00112C1A">
        <w:t>e</w:t>
      </w:r>
      <w:r>
        <w:t>s</w:t>
      </w:r>
      <w:r w:rsidRPr="00112C1A">
        <w:t>valuated</w:t>
      </w:r>
      <w:proofErr w:type="spellEnd"/>
      <w:r w:rsidRPr="00112C1A">
        <w:t xml:space="preserve"> fairly</w:t>
      </w:r>
      <w:r w:rsidR="00541C61">
        <w:t>.</w:t>
      </w:r>
    </w:p>
    <w:p w14:paraId="4102F522" w14:textId="5A463A29" w:rsidR="00877CA7" w:rsidRDefault="00877CA7" w:rsidP="00877CA7"/>
    <w:p w14:paraId="4328E8ED" w14:textId="77777777" w:rsidR="00541C61" w:rsidRDefault="00541C61" w:rsidP="00541C61">
      <w:pPr>
        <w:pStyle w:val="Heading4"/>
      </w:pPr>
      <w:r>
        <w:t xml:space="preserve">3] Non-governmental action is a voting issue for </w:t>
      </w:r>
      <w:r w:rsidRPr="00720B7E">
        <w:rPr>
          <w:u w:val="single"/>
        </w:rPr>
        <w:t>reciprocity</w:t>
      </w:r>
      <w:r>
        <w:t xml:space="preserve"> and </w:t>
      </w:r>
      <w:r w:rsidRPr="00720B7E">
        <w:rPr>
          <w:u w:val="single"/>
        </w:rPr>
        <w:t>prep skew</w:t>
      </w:r>
      <w:r>
        <w:t>-</w:t>
      </w:r>
      <w:r w:rsidRPr="00720B7E">
        <w:t xml:space="preserve"> </w:t>
      </w:r>
      <w:r>
        <w:t xml:space="preserve">I defend the government taking an action so the negative should do. That’s key to reciprocal ground otherwise they get access to a ton of state bad and legalism bad turns that are </w:t>
      </w:r>
      <w:r w:rsidRPr="00720B7E">
        <w:rPr>
          <w:u w:val="single"/>
        </w:rPr>
        <w:t>functional nibs</w:t>
      </w:r>
      <w:r>
        <w:t xml:space="preserve"> in the 1ar. We additionally can’t predict </w:t>
      </w:r>
      <w:r w:rsidRPr="00720B7E">
        <w:rPr>
          <w:u w:val="single"/>
        </w:rPr>
        <w:t>near infinite</w:t>
      </w:r>
      <w:r>
        <w:t xml:space="preserve"> non-governmental actors while they just have to prep one; outweighs on </w:t>
      </w:r>
      <w:r w:rsidRPr="00720B7E">
        <w:rPr>
          <w:u w:val="single"/>
        </w:rPr>
        <w:t>sequencing</w:t>
      </w:r>
      <w:r>
        <w:t xml:space="preserve"> since we need prep to debate. </w:t>
      </w:r>
      <w:r w:rsidRPr="00720B7E">
        <w:rPr>
          <w:u w:val="single"/>
        </w:rPr>
        <w:t>Turns</w:t>
      </w:r>
      <w:r>
        <w:t xml:space="preserve"> and </w:t>
      </w:r>
      <w:r w:rsidRPr="00720B7E">
        <w:rPr>
          <w:u w:val="single"/>
        </w:rPr>
        <w:t>outweighs</w:t>
      </w:r>
      <w:r>
        <w:t xml:space="preserve"> the K since it indicts our ability to </w:t>
      </w:r>
      <w:r w:rsidRPr="00720B7E">
        <w:rPr>
          <w:u w:val="single"/>
        </w:rPr>
        <w:t>test the truth value</w:t>
      </w:r>
      <w:r>
        <w:t xml:space="preserve"> of their theory of power. </w:t>
      </w:r>
    </w:p>
    <w:p w14:paraId="533213A8" w14:textId="77777777" w:rsidR="00541C61" w:rsidRPr="00877CA7" w:rsidRDefault="00541C61" w:rsidP="00877CA7"/>
    <w:p w14:paraId="5B8AD932" w14:textId="0ACA4EF9" w:rsidR="00877CA7" w:rsidRDefault="00877CA7" w:rsidP="00877CA7">
      <w:pPr>
        <w:pStyle w:val="Heading3"/>
      </w:pPr>
      <w:r>
        <w:t>1AC – Method</w:t>
      </w:r>
    </w:p>
    <w:p w14:paraId="6F0AAF67" w14:textId="77777777" w:rsidR="00877CA7" w:rsidRPr="00E133B3" w:rsidRDefault="00877CA7" w:rsidP="00877CA7">
      <w:pPr>
        <w:pStyle w:val="Heading4"/>
        <w:rPr>
          <w:rFonts w:cs="Calibri"/>
        </w:rPr>
      </w:pPr>
      <w:r w:rsidRPr="00E133B3">
        <w:rPr>
          <w:rFonts w:cs="Calibri"/>
        </w:rPr>
        <w:t>Pure focus on feminist ontology fails</w:t>
      </w:r>
    </w:p>
    <w:p w14:paraId="07F7FBBB" w14:textId="77777777" w:rsidR="00877CA7" w:rsidRPr="00E133B3" w:rsidRDefault="00877CA7" w:rsidP="00877CA7">
      <w:proofErr w:type="spellStart"/>
      <w:r w:rsidRPr="00E133B3">
        <w:rPr>
          <w:b/>
        </w:rPr>
        <w:t>McNay</w:t>
      </w:r>
      <w:proofErr w:type="spellEnd"/>
      <w:r w:rsidRPr="00E133B3">
        <w:rPr>
          <w:b/>
        </w:rPr>
        <w:t xml:space="preserve"> 14</w:t>
      </w:r>
      <w:r w:rsidRPr="00E133B3">
        <w:t xml:space="preserve"> -- Professor of Political Theory at Oxford University and Fellow of Somerville College, (Lois, </w:t>
      </w:r>
      <w:r w:rsidRPr="00E133B3">
        <w:rPr>
          <w:i/>
        </w:rPr>
        <w:t>The Misguided Search for the Political</w:t>
      </w:r>
      <w:r w:rsidRPr="00E133B3">
        <w:t>, 2014, p. 214-215)</w:t>
      </w:r>
    </w:p>
    <w:p w14:paraId="4F80EB68" w14:textId="77777777" w:rsidR="00877CA7" w:rsidRPr="00E133B3" w:rsidRDefault="00877CA7" w:rsidP="00877CA7">
      <w:pPr>
        <w:rPr>
          <w:sz w:val="16"/>
        </w:rPr>
      </w:pPr>
      <w:r w:rsidRPr="00E133B3">
        <w:rPr>
          <w:sz w:val="16"/>
        </w:rPr>
        <w:t xml:space="preserve">What other features might a radical democratic theory possess that takes seriously the critique of social suffering? </w:t>
      </w:r>
      <w:r w:rsidRPr="00794B28">
        <w:rPr>
          <w:rStyle w:val="StyleUnderline"/>
          <w:highlight w:val="cyan"/>
        </w:rPr>
        <w:t>It may be</w:t>
      </w:r>
      <w:r w:rsidRPr="00E133B3">
        <w:rPr>
          <w:rStyle w:val="StyleUnderline"/>
        </w:rPr>
        <w:t xml:space="preserve"> more </w:t>
      </w:r>
      <w:r w:rsidRPr="00794B28">
        <w:rPr>
          <w:rStyle w:val="StyleUnderline"/>
          <w:highlight w:val="cyan"/>
        </w:rPr>
        <w:t>fruitful to adopt an approach that</w:t>
      </w:r>
      <w:r w:rsidRPr="00E133B3">
        <w:rPr>
          <w:rStyle w:val="StyleUnderline"/>
        </w:rPr>
        <w:t xml:space="preserve">, at least in the first instance, </w:t>
      </w:r>
      <w:r w:rsidRPr="00794B28">
        <w:rPr>
          <w:rStyle w:val="StyleUnderline"/>
          <w:highlight w:val="cyan"/>
        </w:rPr>
        <w:t xml:space="preserve">is </w:t>
      </w:r>
      <w:r w:rsidRPr="00794B28">
        <w:rPr>
          <w:rStyle w:val="Emphasis"/>
          <w:highlight w:val="cyan"/>
        </w:rPr>
        <w:t>problem- rather than model-oriented</w:t>
      </w:r>
      <w:r w:rsidRPr="00794B28">
        <w:rPr>
          <w:rStyle w:val="StyleUnderline"/>
          <w:highlight w:val="cyan"/>
        </w:rPr>
        <w:t xml:space="preserve">. </w:t>
      </w:r>
      <w:r w:rsidRPr="00E133B3">
        <w:rPr>
          <w:rStyle w:val="StyleUnderline"/>
        </w:rPr>
        <w:t xml:space="preserve">Radical democrats might do better to develop principles from an </w:t>
      </w:r>
      <w:r w:rsidRPr="00E133B3">
        <w:rPr>
          <w:rStyle w:val="Emphasis"/>
        </w:rPr>
        <w:t>initial focus on specific issues of social inequality</w:t>
      </w:r>
      <w:r w:rsidRPr="00E133B3">
        <w:rPr>
          <w:rStyle w:val="StyleUnderline"/>
        </w:rPr>
        <w:t xml:space="preserve">, rather than embark at the outset on a quest to distil the essence of the political and from this derive models into which all concrete struggles are </w:t>
      </w:r>
      <w:r w:rsidRPr="00E133B3">
        <w:rPr>
          <w:rStyle w:val="Emphasis"/>
        </w:rPr>
        <w:t>subsequently shoehorned</w:t>
      </w:r>
      <w:r w:rsidRPr="00E133B3">
        <w:rPr>
          <w:sz w:val="16"/>
        </w:rPr>
        <w:t xml:space="preserve">. Of course, </w:t>
      </w:r>
      <w:r w:rsidRPr="00794B28">
        <w:rPr>
          <w:rStyle w:val="StyleUnderline"/>
          <w:highlight w:val="cyan"/>
        </w:rPr>
        <w:t>any problem-oriented approach will</w:t>
      </w:r>
      <w:r w:rsidRPr="00E133B3">
        <w:rPr>
          <w:rStyle w:val="StyleUnderline"/>
        </w:rPr>
        <w:t xml:space="preserve"> unavoidably </w:t>
      </w:r>
      <w:r w:rsidRPr="00794B28">
        <w:rPr>
          <w:rStyle w:val="StyleUnderline"/>
          <w:highlight w:val="cyan"/>
        </w:rPr>
        <w:t xml:space="preserve">be </w:t>
      </w:r>
      <w:r w:rsidRPr="00794B28">
        <w:rPr>
          <w:rStyle w:val="Emphasis"/>
          <w:highlight w:val="cyan"/>
        </w:rPr>
        <w:t>'influenced' by theoretical presuppositions</w:t>
      </w:r>
      <w:r w:rsidRPr="00794B28">
        <w:rPr>
          <w:rStyle w:val="StyleUnderline"/>
          <w:highlight w:val="cyan"/>
        </w:rPr>
        <w:t xml:space="preserve">, but it won't </w:t>
      </w:r>
      <w:r w:rsidRPr="00E133B3">
        <w:rPr>
          <w:rStyle w:val="StyleUnderline"/>
        </w:rPr>
        <w:t xml:space="preserve">necessarily </w:t>
      </w:r>
      <w:r w:rsidRPr="00794B28">
        <w:rPr>
          <w:rStyle w:val="StyleUnderline"/>
          <w:highlight w:val="cyan"/>
        </w:rPr>
        <w:t xml:space="preserve">be </w:t>
      </w:r>
      <w:r w:rsidRPr="00E133B3">
        <w:rPr>
          <w:rStyle w:val="StyleUnderline"/>
        </w:rPr>
        <w:t xml:space="preserve">as </w:t>
      </w:r>
      <w:r w:rsidRPr="00794B28">
        <w:rPr>
          <w:rStyle w:val="StyleUnderline"/>
          <w:highlight w:val="cyan"/>
        </w:rPr>
        <w:t xml:space="preserve">‘driven’ by </w:t>
      </w:r>
      <w:r w:rsidRPr="00E133B3">
        <w:rPr>
          <w:rStyle w:val="StyleUnderline"/>
        </w:rPr>
        <w:t xml:space="preserve">the </w:t>
      </w:r>
      <w:r w:rsidRPr="00E133B3">
        <w:rPr>
          <w:rStyle w:val="Emphasis"/>
        </w:rPr>
        <w:t>rigid</w:t>
      </w:r>
      <w:r w:rsidRPr="00794B28">
        <w:rPr>
          <w:rStyle w:val="Emphasis"/>
          <w:highlight w:val="cyan"/>
        </w:rPr>
        <w:t xml:space="preserve"> logic of</w:t>
      </w:r>
      <w:r w:rsidRPr="00E133B3">
        <w:rPr>
          <w:rStyle w:val="Emphasis"/>
        </w:rPr>
        <w:t xml:space="preserve"> the model </w:t>
      </w:r>
      <w:r w:rsidRPr="00794B28">
        <w:rPr>
          <w:rStyle w:val="Emphasis"/>
          <w:highlight w:val="cyan"/>
        </w:rPr>
        <w:t>that seems to flow from a one-sided focus on political ontology</w:t>
      </w:r>
      <w:r w:rsidRPr="00E133B3">
        <w:rPr>
          <w:sz w:val="16"/>
        </w:rPr>
        <w:t xml:space="preserve"> (see Shapiro 2007). It is, after all, </w:t>
      </w:r>
      <w:r w:rsidRPr="00794B28">
        <w:rPr>
          <w:rStyle w:val="StyleUnderline"/>
          <w:highlight w:val="cyan"/>
        </w:rPr>
        <w:t>a problem-oriented approach</w:t>
      </w:r>
      <w:r w:rsidRPr="00E133B3">
        <w:rPr>
          <w:sz w:val="16"/>
        </w:rPr>
        <w:t xml:space="preserve"> that </w:t>
      </w:r>
      <w:r w:rsidRPr="00794B28">
        <w:rPr>
          <w:rStyle w:val="StyleUnderline"/>
          <w:highlight w:val="cyan"/>
        </w:rPr>
        <w:t>has informed</w:t>
      </w:r>
      <w:r w:rsidRPr="00E133B3">
        <w:rPr>
          <w:rStyle w:val="StyleUnderline"/>
        </w:rPr>
        <w:t xml:space="preserve"> many </w:t>
      </w:r>
      <w:r w:rsidRPr="00794B28">
        <w:rPr>
          <w:rStyle w:val="StyleUnderline"/>
          <w:highlight w:val="cyan"/>
        </w:rPr>
        <w:t>other types of</w:t>
      </w:r>
      <w:r w:rsidRPr="00E133B3">
        <w:rPr>
          <w:rStyle w:val="StyleUnderline"/>
        </w:rPr>
        <w:t xml:space="preserve"> </w:t>
      </w:r>
      <w:r w:rsidRPr="00794B28">
        <w:rPr>
          <w:rStyle w:val="StyleUnderline"/>
          <w:highlight w:val="cyan"/>
        </w:rPr>
        <w:t>radical</w:t>
      </w:r>
      <w:r w:rsidRPr="00E133B3">
        <w:rPr>
          <w:rStyle w:val="StyleUnderline"/>
        </w:rPr>
        <w:t xml:space="preserve"> theorizing, such as </w:t>
      </w:r>
      <w:r w:rsidRPr="00794B28">
        <w:rPr>
          <w:rStyle w:val="StyleUnderline"/>
          <w:highlight w:val="cyan"/>
        </w:rPr>
        <w:t xml:space="preserve">feminism, and </w:t>
      </w:r>
      <w:r w:rsidRPr="00E133B3">
        <w:rPr>
          <w:rStyle w:val="StyleUnderline"/>
        </w:rPr>
        <w:t xml:space="preserve">has </w:t>
      </w:r>
      <w:r w:rsidRPr="00794B28">
        <w:rPr>
          <w:rStyle w:val="StyleUnderline"/>
          <w:highlight w:val="cyan"/>
        </w:rPr>
        <w:t xml:space="preserve">made them suspicious of </w:t>
      </w:r>
      <w:r w:rsidRPr="00E133B3">
        <w:rPr>
          <w:rStyle w:val="StyleUnderline"/>
        </w:rPr>
        <w:t xml:space="preserve">the formal </w:t>
      </w:r>
      <w:r w:rsidRPr="00794B28">
        <w:rPr>
          <w:rStyle w:val="StyleUnderline"/>
          <w:highlight w:val="cyan"/>
        </w:rPr>
        <w:t xml:space="preserve">abstractions </w:t>
      </w:r>
      <w:r w:rsidRPr="00E133B3">
        <w:rPr>
          <w:rStyle w:val="StyleUnderline"/>
        </w:rPr>
        <w:t xml:space="preserve">of theory </w:t>
      </w:r>
      <w:r w:rsidRPr="00794B28">
        <w:rPr>
          <w:rStyle w:val="StyleUnderline"/>
          <w:highlight w:val="cyan"/>
        </w:rPr>
        <w:t xml:space="preserve">that disregard </w:t>
      </w:r>
      <w:r w:rsidRPr="00E133B3">
        <w:rPr>
          <w:rStyle w:val="StyleUnderline"/>
        </w:rPr>
        <w:t xml:space="preserve">the distinctiveness of certain group </w:t>
      </w:r>
      <w:r w:rsidRPr="00794B28">
        <w:rPr>
          <w:rStyle w:val="StyleUnderline"/>
          <w:highlight w:val="cyan"/>
        </w:rPr>
        <w:t>experiences</w:t>
      </w:r>
      <w:r w:rsidRPr="00E133B3">
        <w:rPr>
          <w:sz w:val="16"/>
        </w:rPr>
        <w:t xml:space="preserve"> (e.g. Martineau and Squires 2012). </w:t>
      </w:r>
      <w:r w:rsidRPr="00E133B3">
        <w:rPr>
          <w:rStyle w:val="StyleUnderline"/>
        </w:rPr>
        <w:t xml:space="preserve">Partly because of its established links with activism, </w:t>
      </w:r>
      <w:r w:rsidRPr="00794B28">
        <w:rPr>
          <w:rStyle w:val="StyleUnderline"/>
          <w:highlight w:val="cyan"/>
        </w:rPr>
        <w:t xml:space="preserve">feminist theorizing has </w:t>
      </w:r>
      <w:r w:rsidRPr="00E133B3">
        <w:rPr>
          <w:rStyle w:val="StyleUnderline"/>
        </w:rPr>
        <w:t xml:space="preserve">more often than not </w:t>
      </w:r>
      <w:r w:rsidRPr="00794B28">
        <w:rPr>
          <w:rStyle w:val="StyleUnderline"/>
          <w:highlight w:val="cyan"/>
        </w:rPr>
        <w:t xml:space="preserve">been </w:t>
      </w:r>
      <w:r w:rsidRPr="00794B28">
        <w:rPr>
          <w:rStyle w:val="Emphasis"/>
          <w:highlight w:val="cyan"/>
        </w:rPr>
        <w:t>propelled</w:t>
      </w:r>
      <w:r w:rsidRPr="00E133B3">
        <w:rPr>
          <w:rStyle w:val="Emphasis"/>
        </w:rPr>
        <w:t xml:space="preserve">, in the first instance, </w:t>
      </w:r>
      <w:r w:rsidRPr="00794B28">
        <w:rPr>
          <w:rStyle w:val="Emphasis"/>
          <w:highlight w:val="cyan"/>
        </w:rPr>
        <w:t>by particular problems</w:t>
      </w:r>
      <w:r w:rsidRPr="00794B28">
        <w:rPr>
          <w:rStyle w:val="StyleUnderline"/>
          <w:highlight w:val="cyan"/>
        </w:rPr>
        <w:t xml:space="preserve"> relating to gender inequality</w:t>
      </w:r>
      <w:r w:rsidRPr="00E133B3">
        <w:rPr>
          <w:rStyle w:val="StyleUnderline"/>
        </w:rPr>
        <w:t xml:space="preserve"> and the marginalized experiences of women</w:t>
      </w:r>
      <w:r w:rsidRPr="00E133B3">
        <w:rPr>
          <w:sz w:val="16"/>
        </w:rPr>
        <w:t xml:space="preserve">. Feminist political theorizing about justice, for instance, starts with the problem of the gendered division of labour, and the undervaluing of women's care work. </w:t>
      </w:r>
      <w:r w:rsidRPr="00E133B3">
        <w:rPr>
          <w:rStyle w:val="StyleUnderline"/>
        </w:rPr>
        <w:t>It uses this sociological perspective to expose the conceptual deficiencies of asocial individualism as a device for deriving principles of justice because of the way it obscures human vulnerability and dependency and</w:t>
      </w:r>
      <w:r w:rsidRPr="00E133B3">
        <w:rPr>
          <w:sz w:val="16"/>
        </w:rPr>
        <w:t xml:space="preserve"> thereby </w:t>
      </w:r>
      <w:r w:rsidRPr="00E133B3">
        <w:rPr>
          <w:rStyle w:val="StyleUnderline"/>
        </w:rPr>
        <w:t>fails to recognize care as a fundamental element of social justice</w:t>
      </w:r>
      <w:r w:rsidRPr="00E133B3">
        <w:rPr>
          <w:sz w:val="16"/>
        </w:rPr>
        <w:t xml:space="preserve"> (</w:t>
      </w:r>
      <w:proofErr w:type="spellStart"/>
      <w:r w:rsidRPr="00E133B3">
        <w:rPr>
          <w:sz w:val="16"/>
        </w:rPr>
        <w:t>Bubeck</w:t>
      </w:r>
      <w:proofErr w:type="spellEnd"/>
      <w:r w:rsidRPr="00E133B3">
        <w:rPr>
          <w:sz w:val="16"/>
        </w:rPr>
        <w:t xml:space="preserve"> 1995; Fraser 1997; </w:t>
      </w:r>
      <w:proofErr w:type="spellStart"/>
      <w:r w:rsidRPr="00E133B3">
        <w:rPr>
          <w:sz w:val="16"/>
        </w:rPr>
        <w:t>Kittay</w:t>
      </w:r>
      <w:proofErr w:type="spellEnd"/>
      <w:r w:rsidRPr="00E133B3">
        <w:rPr>
          <w:sz w:val="16"/>
        </w:rPr>
        <w:t xml:space="preserve"> 1999). </w:t>
      </w:r>
      <w:proofErr w:type="gramStart"/>
      <w:r w:rsidRPr="00E133B3">
        <w:rPr>
          <w:sz w:val="16"/>
        </w:rPr>
        <w:t>Others</w:t>
      </w:r>
      <w:proofErr w:type="gramEnd"/>
      <w:r w:rsidRPr="00E133B3">
        <w:rPr>
          <w:sz w:val="16"/>
        </w:rPr>
        <w:t xml:space="preserve"> feminists think through issues of democratic participation starting from the problem of the underrepresentation of women in [END PAGE 214] established democratic structures, their effective political invisibility, which is a consequence of their vulnerable position as workers in transnational production processes (e.g. Fraser 2008; Phillips 1991). The hope is that </w:t>
      </w:r>
      <w:r w:rsidRPr="00794B28">
        <w:rPr>
          <w:rStyle w:val="StyleUnderline"/>
          <w:highlight w:val="cyan"/>
        </w:rPr>
        <w:t>a problem-oriented approach</w:t>
      </w:r>
      <w:r w:rsidRPr="00E133B3">
        <w:rPr>
          <w:rStyle w:val="StyleUnderline"/>
        </w:rPr>
        <w:t xml:space="preserve"> to radical democratic theorizing </w:t>
      </w:r>
      <w:r w:rsidRPr="00794B28">
        <w:rPr>
          <w:rStyle w:val="StyleUnderline"/>
          <w:highlight w:val="cyan"/>
        </w:rPr>
        <w:t xml:space="preserve">is </w:t>
      </w:r>
      <w:r w:rsidRPr="00794B28">
        <w:rPr>
          <w:rStyle w:val="Emphasis"/>
          <w:highlight w:val="cyan"/>
        </w:rPr>
        <w:t xml:space="preserve">less likely to result in the marginalization of </w:t>
      </w:r>
      <w:r w:rsidRPr="00E133B3">
        <w:rPr>
          <w:rStyle w:val="Emphasis"/>
        </w:rPr>
        <w:t xml:space="preserve">the actual and disregard of distinctive group </w:t>
      </w:r>
      <w:r w:rsidRPr="00794B28">
        <w:rPr>
          <w:rStyle w:val="Emphasis"/>
          <w:highlight w:val="cyan"/>
        </w:rPr>
        <w:t>experiences</w:t>
      </w:r>
      <w:r w:rsidRPr="00794B28">
        <w:rPr>
          <w:rStyle w:val="StyleUnderline"/>
          <w:highlight w:val="cyan"/>
        </w:rPr>
        <w:t xml:space="preserve"> than </w:t>
      </w:r>
      <w:r w:rsidRPr="00E133B3">
        <w:rPr>
          <w:rStyle w:val="StyleUnderline"/>
        </w:rPr>
        <w:t>are approaches oriented to the issue of ontology</w:t>
      </w:r>
      <w:r w:rsidRPr="00794B28">
        <w:rPr>
          <w:rStyle w:val="StyleUnderline"/>
          <w:highlight w:val="cyan"/>
        </w:rPr>
        <w:t xml:space="preserve">. The difficulty with the latter </w:t>
      </w:r>
      <w:r w:rsidRPr="00E133B3">
        <w:rPr>
          <w:rStyle w:val="StyleUnderline"/>
        </w:rPr>
        <w:t xml:space="preserve">approaches </w:t>
      </w:r>
      <w:r w:rsidRPr="00794B28">
        <w:rPr>
          <w:rStyle w:val="StyleUnderline"/>
          <w:highlight w:val="cyan"/>
        </w:rPr>
        <w:t>is</w:t>
      </w:r>
      <w:r w:rsidRPr="00E133B3">
        <w:rPr>
          <w:rStyle w:val="StyleUnderline"/>
        </w:rPr>
        <w:t xml:space="preserve"> that </w:t>
      </w:r>
      <w:r w:rsidRPr="00794B28">
        <w:rPr>
          <w:rStyle w:val="StyleUnderline"/>
          <w:highlight w:val="cyan"/>
        </w:rPr>
        <w:t>the</w:t>
      </w:r>
      <w:r w:rsidRPr="00E133B3">
        <w:rPr>
          <w:rStyle w:val="StyleUnderline"/>
        </w:rPr>
        <w:t xml:space="preserve"> strategy of </w:t>
      </w:r>
      <w:r w:rsidRPr="00E133B3">
        <w:rPr>
          <w:rStyle w:val="Emphasis"/>
        </w:rPr>
        <w:t xml:space="preserve">temporarily </w:t>
      </w:r>
      <w:r w:rsidRPr="00794B28">
        <w:rPr>
          <w:rStyle w:val="Emphasis"/>
          <w:highlight w:val="cyan"/>
        </w:rPr>
        <w:t>bracketing off</w:t>
      </w:r>
      <w:r w:rsidRPr="00794B28">
        <w:rPr>
          <w:rStyle w:val="StyleUnderline"/>
          <w:highlight w:val="cyan"/>
        </w:rPr>
        <w:t xml:space="preserve"> social relations </w:t>
      </w:r>
      <w:r w:rsidRPr="00E133B3">
        <w:rPr>
          <w:rStyle w:val="StyleUnderline"/>
        </w:rPr>
        <w:t xml:space="preserve">in order to capture the essence of the political </w:t>
      </w:r>
      <w:r w:rsidRPr="00794B28">
        <w:rPr>
          <w:rStyle w:val="StyleUnderline"/>
          <w:highlight w:val="cyan"/>
        </w:rPr>
        <w:t xml:space="preserve">turns into a </w:t>
      </w:r>
      <w:r w:rsidRPr="00794B28">
        <w:rPr>
          <w:rStyle w:val="Emphasis"/>
          <w:highlight w:val="cyan"/>
        </w:rPr>
        <w:t>theoretical inability</w:t>
      </w:r>
      <w:r w:rsidRPr="00794B28">
        <w:rPr>
          <w:rStyle w:val="StyleUnderline"/>
          <w:highlight w:val="cyan"/>
        </w:rPr>
        <w:t xml:space="preserve"> to reintroduce excluded issues of power without violating</w:t>
      </w:r>
      <w:r w:rsidRPr="00E133B3">
        <w:rPr>
          <w:rStyle w:val="StyleUnderline"/>
        </w:rPr>
        <w:t xml:space="preserve"> the </w:t>
      </w:r>
      <w:r w:rsidRPr="00794B28">
        <w:rPr>
          <w:rStyle w:val="Emphasis"/>
          <w:highlight w:val="cyan"/>
        </w:rPr>
        <w:t>pristine foundational logic</w:t>
      </w:r>
      <w:r w:rsidRPr="00E133B3">
        <w:rPr>
          <w:rStyle w:val="StyleUnderline"/>
        </w:rPr>
        <w:t xml:space="preserve"> that they claim to have identified</w:t>
      </w:r>
      <w:r w:rsidRPr="00E133B3">
        <w:rPr>
          <w:sz w:val="16"/>
        </w:rPr>
        <w:t xml:space="preserve">. </w:t>
      </w:r>
      <w:proofErr w:type="spellStart"/>
      <w:r w:rsidRPr="00E133B3">
        <w:rPr>
          <w:sz w:val="16"/>
        </w:rPr>
        <w:t>Consxequently</w:t>
      </w:r>
      <w:proofErr w:type="spellEnd"/>
      <w:r w:rsidRPr="00E133B3">
        <w:rPr>
          <w:sz w:val="16"/>
        </w:rPr>
        <w:t xml:space="preserve">, </w:t>
      </w:r>
      <w:r w:rsidRPr="00E133B3">
        <w:rPr>
          <w:rStyle w:val="StyleUnderline"/>
        </w:rPr>
        <w:t xml:space="preserve">the logic of </w:t>
      </w:r>
      <w:r w:rsidRPr="00794B28">
        <w:rPr>
          <w:rStyle w:val="StyleUnderline"/>
          <w:highlight w:val="cyan"/>
        </w:rPr>
        <w:t>political ontology is given</w:t>
      </w:r>
      <w:r w:rsidRPr="00E133B3">
        <w:rPr>
          <w:rStyle w:val="StyleUnderline"/>
        </w:rPr>
        <w:t xml:space="preserve"> an </w:t>
      </w:r>
      <w:r w:rsidRPr="00794B28">
        <w:rPr>
          <w:rStyle w:val="StyleUnderline"/>
          <w:highlight w:val="cyan"/>
        </w:rPr>
        <w:t>unwarranted primacy that</w:t>
      </w:r>
      <w:r w:rsidRPr="00E133B3">
        <w:rPr>
          <w:rStyle w:val="StyleUnderline"/>
        </w:rPr>
        <w:t xml:space="preserve"> effectively </w:t>
      </w:r>
      <w:r w:rsidRPr="00794B28">
        <w:rPr>
          <w:rStyle w:val="StyleUnderline"/>
          <w:highlight w:val="cyan"/>
        </w:rPr>
        <w:t>occludes the</w:t>
      </w:r>
      <w:r w:rsidRPr="00E133B3">
        <w:rPr>
          <w:rStyle w:val="StyleUnderline"/>
        </w:rPr>
        <w:t xml:space="preserve"> autonomy and </w:t>
      </w:r>
      <w:r w:rsidRPr="00794B28">
        <w:rPr>
          <w:rStyle w:val="StyleUnderline"/>
          <w:highlight w:val="cyan"/>
        </w:rPr>
        <w:t xml:space="preserve">specificity of </w:t>
      </w:r>
      <w:r w:rsidRPr="00E133B3">
        <w:rPr>
          <w:rStyle w:val="StyleUnderline"/>
        </w:rPr>
        <w:t xml:space="preserve">social relations and </w:t>
      </w:r>
      <w:r w:rsidRPr="00794B28">
        <w:rPr>
          <w:rStyle w:val="StyleUnderline"/>
          <w:highlight w:val="cyan"/>
        </w:rPr>
        <w:t>practices</w:t>
      </w:r>
      <w:r w:rsidRPr="00E133B3">
        <w:rPr>
          <w:sz w:val="16"/>
        </w:rPr>
        <w:t xml:space="preserve">. Differently put, in so far as it lacks a sense of mediation, </w:t>
      </w:r>
      <w:r w:rsidRPr="00794B28">
        <w:rPr>
          <w:rStyle w:val="Emphasis"/>
          <w:highlight w:val="cyan"/>
        </w:rPr>
        <w:t xml:space="preserve">this </w:t>
      </w:r>
      <w:r w:rsidRPr="00E133B3">
        <w:rPr>
          <w:rStyle w:val="Emphasis"/>
        </w:rPr>
        <w:t xml:space="preserve">political </w:t>
      </w:r>
      <w:r w:rsidRPr="00794B28">
        <w:rPr>
          <w:rStyle w:val="Emphasis"/>
          <w:highlight w:val="cyan"/>
        </w:rPr>
        <w:t xml:space="preserve">anti-essentialism becomes </w:t>
      </w:r>
      <w:r w:rsidRPr="00E133B3">
        <w:rPr>
          <w:rStyle w:val="Emphasis"/>
        </w:rPr>
        <w:t xml:space="preserve">an </w:t>
      </w:r>
      <w:r w:rsidRPr="00794B28">
        <w:rPr>
          <w:rStyle w:val="Emphasis"/>
          <w:highlight w:val="cyan"/>
        </w:rPr>
        <w:t>essentialism</w:t>
      </w:r>
      <w:r w:rsidRPr="00E133B3">
        <w:rPr>
          <w:sz w:val="16"/>
        </w:rPr>
        <w:t xml:space="preserve">. Thus, Mouffe is unable to address substantive issues about power that have a direct bearing on her model of democratic agonism because of a misplaced fear of falling into an essentialism that would violate her rigid linguistic constructivism. </w:t>
      </w:r>
      <w:proofErr w:type="spellStart"/>
      <w:r w:rsidRPr="00E133B3">
        <w:rPr>
          <w:sz w:val="16"/>
        </w:rPr>
        <w:t>Arendtian</w:t>
      </w:r>
      <w:proofErr w:type="spellEnd"/>
      <w:r w:rsidRPr="00E133B3">
        <w:rPr>
          <w:sz w:val="16"/>
        </w:rPr>
        <w:t xml:space="preserve"> ideas of political action as creative inauguration are famously empty, proscribing many issues of subordination and oppression by relegating them to the realm of social necessity and, therefore, privacy. Although his ontology of abundance is more materialist in nature, </w:t>
      </w:r>
      <w:r w:rsidRPr="00E133B3">
        <w:rPr>
          <w:rStyle w:val="StyleUnderline"/>
        </w:rPr>
        <w:t>Connolly finds it hard to incorporate types of social experience or practice that do not conform to his notions of creative becoming and dynamic assemblages</w:t>
      </w:r>
      <w:r w:rsidRPr="00E133B3">
        <w:rPr>
          <w:sz w:val="16"/>
        </w:rPr>
        <w:t xml:space="preserve">. In all these cases, </w:t>
      </w:r>
      <w:r w:rsidRPr="00E133B3">
        <w:rPr>
          <w:rStyle w:val="StyleUnderline"/>
        </w:rPr>
        <w:t xml:space="preserve">social being is treated in a tokenistic and cipher-like fashion </w:t>
      </w:r>
      <w:r w:rsidRPr="00E133B3">
        <w:rPr>
          <w:rStyle w:val="Emphasis"/>
        </w:rPr>
        <w:t>as simply yet another empirical exemplification of foundational dynamics of indeterminacy</w:t>
      </w:r>
      <w:r w:rsidRPr="00E133B3">
        <w:rPr>
          <w:rStyle w:val="StyleUnderline"/>
        </w:rPr>
        <w:t xml:space="preserve">. Although it is not abstraction per se that causes socially weightless thinking, it may be that radical democratic theory may be better placed to think about oppression by deploying abstractions that are, </w:t>
      </w:r>
      <w:r w:rsidRPr="00E133B3">
        <w:rPr>
          <w:rStyle w:val="Emphasis"/>
        </w:rPr>
        <w:t>at least in the first instance</w:t>
      </w:r>
      <w:r w:rsidRPr="00E133B3">
        <w:rPr>
          <w:rStyle w:val="StyleUnderline"/>
        </w:rPr>
        <w:t>, sociological rather than philosophical</w:t>
      </w:r>
      <w:r w:rsidRPr="00E133B3">
        <w:rPr>
          <w:sz w:val="16"/>
        </w:rPr>
        <w:t xml:space="preserve"> in nature. </w:t>
      </w:r>
      <w:r w:rsidRPr="00E133B3">
        <w:rPr>
          <w:rStyle w:val="StyleUnderline"/>
        </w:rPr>
        <w:t>The aim of grounding political theory in sociological reconstruction rather than ontological construction would be to</w:t>
      </w:r>
      <w:r w:rsidRPr="00E133B3">
        <w:rPr>
          <w:sz w:val="16"/>
        </w:rPr>
        <w:t xml:space="preserve">, in Charles W. </w:t>
      </w:r>
      <w:proofErr w:type="spellStart"/>
      <w:r w:rsidRPr="00E133B3">
        <w:rPr>
          <w:sz w:val="16"/>
        </w:rPr>
        <w:t>Mills’s</w:t>
      </w:r>
      <w:proofErr w:type="spellEnd"/>
      <w:r w:rsidRPr="00E133B3">
        <w:rPr>
          <w:sz w:val="16"/>
        </w:rPr>
        <w:t xml:space="preserve"> words, </w:t>
      </w:r>
      <w:r w:rsidRPr="00E133B3">
        <w:rPr>
          <w:rStyle w:val="StyleUnderline"/>
        </w:rPr>
        <w:t>'reflect the specificities of group experience</w:t>
      </w:r>
      <w:r w:rsidRPr="00E133B3">
        <w:rPr>
          <w:sz w:val="16"/>
        </w:rPr>
        <w:t xml:space="preserve">, thereby potentially </w:t>
      </w:r>
      <w:r w:rsidRPr="00E133B3">
        <w:rPr>
          <w:rStyle w:val="StyleUnderline"/>
        </w:rPr>
        <w:t xml:space="preserve">generating categories and principles that </w:t>
      </w:r>
      <w:r w:rsidRPr="00E133B3">
        <w:rPr>
          <w:rStyle w:val="Emphasis"/>
        </w:rPr>
        <w:t>illuminate rather than obfuscate</w:t>
      </w:r>
      <w:r w:rsidRPr="00E133B3">
        <w:rPr>
          <w:rStyle w:val="StyleUnderline"/>
        </w:rPr>
        <w:t xml:space="preserve"> the reality of different kinds of subordination'</w:t>
      </w:r>
      <w:r w:rsidRPr="00E133B3">
        <w:rPr>
          <w:sz w:val="16"/>
        </w:rPr>
        <w:t xml:space="preserve"> (2005: 173; also </w:t>
      </w:r>
      <w:proofErr w:type="spellStart"/>
      <w:r w:rsidRPr="00E133B3">
        <w:rPr>
          <w:sz w:val="16"/>
        </w:rPr>
        <w:t>Honneth</w:t>
      </w:r>
      <w:proofErr w:type="spellEnd"/>
      <w:r w:rsidRPr="00E133B3">
        <w:rPr>
          <w:sz w:val="16"/>
        </w:rPr>
        <w:t xml:space="preserve"> 2012: 46-8).</w:t>
      </w:r>
    </w:p>
    <w:p w14:paraId="6D5B9FB4" w14:textId="4A4B02D5" w:rsidR="00877CA7" w:rsidRDefault="00877CA7" w:rsidP="00877CA7"/>
    <w:p w14:paraId="538AD24A" w14:textId="77777777" w:rsidR="00877CA7" w:rsidRPr="00976E44" w:rsidRDefault="00877CA7" w:rsidP="00877CA7">
      <w:pPr>
        <w:pStyle w:val="Heading4"/>
        <w:jc w:val="both"/>
        <w:rPr>
          <w:rFonts w:cs="Calibri"/>
        </w:rPr>
      </w:pPr>
      <w:r w:rsidRPr="00976E44">
        <w:rPr>
          <w:rFonts w:cs="Calibri"/>
        </w:rPr>
        <w:t xml:space="preserve">The aff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0FB24A29" w14:textId="77777777" w:rsidR="00877CA7" w:rsidRPr="00976E44" w:rsidRDefault="00877CA7" w:rsidP="00877CA7">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16" w:history="1">
        <w:r w:rsidRPr="00976E44">
          <w:rPr>
            <w:rStyle w:val="Hyperlink"/>
          </w:rPr>
          <w:t>https://foreignpolicy.com/2021/02/23/dont-let-drug-companies-create-a-system-of-vaccine-apartheid/</w:t>
        </w:r>
      </w:hyperlink>
      <w:r w:rsidRPr="00976E44">
        <w:t>] Justin</w:t>
      </w:r>
    </w:p>
    <w:p w14:paraId="45D3C23D" w14:textId="77777777" w:rsidR="00877CA7" w:rsidRPr="00976E44" w:rsidRDefault="00877CA7" w:rsidP="00877CA7">
      <w:pPr>
        <w:rPr>
          <w:sz w:val="16"/>
        </w:rPr>
      </w:pPr>
      <w:r w:rsidRPr="00976E44">
        <w:rPr>
          <w:sz w:val="16"/>
        </w:rPr>
        <w:t xml:space="preserve">The </w:t>
      </w:r>
      <w:r w:rsidRPr="00976E44">
        <w:rPr>
          <w:u w:val="single"/>
        </w:rPr>
        <w:t xml:space="preserve">gap in equitable global coverage and </w:t>
      </w:r>
      <w:r w:rsidRPr="00064B98">
        <w:rPr>
          <w:highlight w:val="green"/>
          <w:u w:val="single"/>
        </w:rPr>
        <w:t xml:space="preserve">African nations’ </w:t>
      </w:r>
      <w:r w:rsidRPr="00064B98">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67CF729A" w14:textId="77777777" w:rsidR="00877CA7" w:rsidRPr="00976E44" w:rsidRDefault="00877CA7" w:rsidP="00877CA7">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1C6C72FC" w14:textId="77777777" w:rsidR="00877CA7" w:rsidRPr="00976E44" w:rsidRDefault="00877CA7" w:rsidP="00877CA7">
      <w:pPr>
        <w:rPr>
          <w:sz w:val="16"/>
        </w:rPr>
      </w:pPr>
      <w:r w:rsidRPr="00976E44">
        <w:rPr>
          <w:sz w:val="16"/>
        </w:rPr>
        <w:t xml:space="preserve">As with HIV/AIDS, </w:t>
      </w:r>
      <w:r w:rsidRPr="00976E44">
        <w:rPr>
          <w:u w:val="single"/>
        </w:rPr>
        <w:t xml:space="preserve">patent </w:t>
      </w:r>
      <w:r w:rsidRPr="00064B98">
        <w:rPr>
          <w:highlight w:val="green"/>
          <w:u w:val="single"/>
        </w:rPr>
        <w:t>monopolies</w:t>
      </w:r>
      <w:r w:rsidRPr="00976E44">
        <w:rPr>
          <w:u w:val="single"/>
        </w:rPr>
        <w:t xml:space="preserve"> are </w:t>
      </w:r>
      <w:r w:rsidRPr="00064B98">
        <w:rPr>
          <w:highlight w:val="green"/>
          <w:u w:val="single"/>
        </w:rPr>
        <w:t xml:space="preserve">determining </w:t>
      </w:r>
      <w:r w:rsidRPr="00064B98">
        <w:rPr>
          <w:rStyle w:val="Emphasis"/>
          <w:highlight w:val="green"/>
        </w:rPr>
        <w:t>which countries</w:t>
      </w:r>
      <w:r w:rsidRPr="00976E44">
        <w:rPr>
          <w:rStyle w:val="Emphasis"/>
        </w:rPr>
        <w:t xml:space="preserve"> will </w:t>
      </w:r>
      <w:r w:rsidRPr="00064B98">
        <w:rPr>
          <w:rStyle w:val="Emphasis"/>
          <w:highlight w:val="green"/>
        </w:rPr>
        <w:t>get</w:t>
      </w:r>
      <w:r w:rsidRPr="00976E44">
        <w:rPr>
          <w:rStyle w:val="Emphasis"/>
        </w:rPr>
        <w:t xml:space="preserve"> access to certain </w:t>
      </w:r>
      <w:r w:rsidRPr="00064B98">
        <w:rPr>
          <w:rStyle w:val="Emphasis"/>
          <w:highlight w:val="green"/>
        </w:rPr>
        <w:t>vaccines</w:t>
      </w:r>
      <w:r w:rsidRPr="00976E44">
        <w:rPr>
          <w:u w:val="single"/>
        </w:rPr>
        <w:t xml:space="preserve">, which companies will manufacture supplies, </w:t>
      </w:r>
      <w:r w:rsidRPr="00064B98">
        <w:rPr>
          <w:highlight w:val="green"/>
          <w:u w:val="single"/>
        </w:rPr>
        <w:t>which regions</w:t>
      </w:r>
      <w:r w:rsidRPr="00976E44">
        <w:rPr>
          <w:u w:val="single"/>
        </w:rPr>
        <w:t xml:space="preserve"> will be </w:t>
      </w:r>
      <w:r w:rsidRPr="00064B98">
        <w:rPr>
          <w:rStyle w:val="Emphasis"/>
          <w:highlight w:val="green"/>
        </w:rPr>
        <w:t xml:space="preserve">prioritized, and </w:t>
      </w:r>
      <w:r w:rsidRPr="00064B98">
        <w:rPr>
          <w:rStyle w:val="Heading3Char"/>
          <w:rFonts w:cs="Calibri"/>
          <w:highlight w:val="green"/>
        </w:rPr>
        <w:t>which populations</w:t>
      </w:r>
      <w:r w:rsidRPr="00976E44">
        <w:rPr>
          <w:rStyle w:val="Heading3Char"/>
          <w:rFonts w:cs="Calibri"/>
        </w:rPr>
        <w:t xml:space="preserve"> will </w:t>
      </w:r>
      <w:r w:rsidRPr="00064B98">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0783FCC0" w14:textId="77777777" w:rsidR="00877CA7" w:rsidRPr="00976E44" w:rsidRDefault="00877CA7" w:rsidP="00877CA7">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064B98">
        <w:rPr>
          <w:highlight w:val="green"/>
          <w:u w:val="single"/>
        </w:rPr>
        <w:t xml:space="preserve">nationalism is </w:t>
      </w:r>
      <w:r w:rsidRPr="00064B98">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6D840500" w14:textId="77777777" w:rsidR="00877CA7" w:rsidRPr="00976E44" w:rsidRDefault="00877CA7" w:rsidP="00877CA7">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7CC0B420" w14:textId="77777777" w:rsidR="00877CA7" w:rsidRPr="00976E44" w:rsidRDefault="00877CA7" w:rsidP="00877CA7">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064B98">
        <w:rPr>
          <w:rStyle w:val="Emphasis"/>
          <w:highlight w:val="green"/>
        </w:rPr>
        <w:t>TRIPS</w:t>
      </w:r>
      <w:r w:rsidRPr="00976E44">
        <w:rPr>
          <w:rStyle w:val="Emphasis"/>
        </w:rPr>
        <w:t xml:space="preserve">) </w:t>
      </w:r>
      <w:r w:rsidRPr="00064B98">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064B98">
        <w:rPr>
          <w:highlight w:val="green"/>
          <w:u w:val="single"/>
        </w:rPr>
        <w:t>blocked</w:t>
      </w:r>
      <w:r w:rsidRPr="00976E44">
        <w:rPr>
          <w:u w:val="single"/>
        </w:rPr>
        <w:t xml:space="preserve"> shamelessly </w:t>
      </w:r>
      <w:r w:rsidRPr="00064B98">
        <w:rPr>
          <w:highlight w:val="green"/>
          <w:u w:val="single"/>
        </w:rPr>
        <w:t>by</w:t>
      </w:r>
      <w:r w:rsidRPr="00976E44">
        <w:rPr>
          <w:u w:val="single"/>
        </w:rPr>
        <w:t xml:space="preserve"> the very </w:t>
      </w:r>
      <w:r w:rsidRPr="00064B98">
        <w:rPr>
          <w:rStyle w:val="Emphasis"/>
          <w:highlight w:val="green"/>
        </w:rPr>
        <w:t>nations</w:t>
      </w:r>
      <w:r w:rsidRPr="00976E44">
        <w:rPr>
          <w:rStyle w:val="Emphasis"/>
        </w:rPr>
        <w:t xml:space="preserve"> that have commenced their own </w:t>
      </w:r>
      <w:r w:rsidRPr="00064B98">
        <w:rPr>
          <w:rStyle w:val="Emphasis"/>
          <w:highlight w:val="green"/>
        </w:rPr>
        <w:t>selfishly nationalistic</w:t>
      </w:r>
      <w:r w:rsidRPr="00976E44">
        <w:rPr>
          <w:rStyle w:val="Emphasis"/>
        </w:rPr>
        <w:t xml:space="preserve"> vaccination </w:t>
      </w:r>
      <w:r w:rsidRPr="00064B98">
        <w:rPr>
          <w:rStyle w:val="Emphasis"/>
          <w:highlight w:val="green"/>
        </w:rPr>
        <w:t>programs</w:t>
      </w:r>
      <w:r w:rsidRPr="00976E44">
        <w:rPr>
          <w:u w:val="single"/>
        </w:rPr>
        <w:t>.</w:t>
      </w:r>
    </w:p>
    <w:p w14:paraId="07CB3BD2" w14:textId="77777777" w:rsidR="00877CA7" w:rsidRPr="00976E44" w:rsidRDefault="00877CA7" w:rsidP="00877CA7">
      <w:pPr>
        <w:rPr>
          <w:u w:val="single"/>
        </w:rPr>
      </w:pPr>
      <w:r w:rsidRPr="00976E44">
        <w:rPr>
          <w:sz w:val="16"/>
        </w:rPr>
        <w:t xml:space="preserve">The </w:t>
      </w:r>
      <w:r w:rsidRPr="00064B98">
        <w:rPr>
          <w:rStyle w:val="Emphasis"/>
          <w:highlight w:val="green"/>
        </w:rPr>
        <w:t>TRIPS waiver</w:t>
      </w:r>
      <w:r w:rsidRPr="00064B98">
        <w:rPr>
          <w:highlight w:val="green"/>
          <w:u w:val="single"/>
        </w:rPr>
        <w:t xml:space="preserve"> </w:t>
      </w:r>
      <w:r w:rsidRPr="00976E44">
        <w:rPr>
          <w:u w:val="single"/>
        </w:rPr>
        <w:t xml:space="preserve">is at the </w:t>
      </w:r>
      <w:r w:rsidRPr="00064B98">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064B98">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1AC29513" w14:textId="77777777" w:rsidR="00877CA7" w:rsidRPr="00976E44" w:rsidRDefault="00877CA7" w:rsidP="00877CA7">
      <w:pPr>
        <w:rPr>
          <w:sz w:val="16"/>
        </w:rPr>
      </w:pP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35DDACB4" w14:textId="77777777" w:rsidR="00877CA7" w:rsidRPr="00976E44" w:rsidRDefault="00877CA7" w:rsidP="00877CA7">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14375514" w14:textId="77777777" w:rsidR="00877CA7" w:rsidRPr="00976E44" w:rsidRDefault="00877CA7" w:rsidP="00877CA7">
      <w:pPr>
        <w:rPr>
          <w:sz w:val="16"/>
        </w:rPr>
      </w:pPr>
      <w:r w:rsidRPr="00976E44">
        <w:rPr>
          <w:sz w:val="16"/>
        </w:rPr>
        <w:t xml:space="preserve">This is an industry that rarely commits to high levels of transparency. Even with HIV/AIDS, lawyers and activists had to challenge the </w:t>
      </w:r>
      <w:proofErr w:type="gramStart"/>
      <w:r w:rsidRPr="00976E44">
        <w:rPr>
          <w:sz w:val="16"/>
        </w:rPr>
        <w:t>often undisclosed</w:t>
      </w:r>
      <w:proofErr w:type="gramEnd"/>
      <w:r w:rsidRPr="00976E44">
        <w:rPr>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29C79205" w14:textId="77777777" w:rsidR="00877CA7" w:rsidRPr="00976E44" w:rsidRDefault="00877CA7" w:rsidP="00877CA7">
      <w:pPr>
        <w:rPr>
          <w:sz w:val="16"/>
        </w:rPr>
      </w:pPr>
      <w:r w:rsidRPr="00976E44">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w:t>
      </w:r>
      <w:proofErr w:type="spellStart"/>
      <w:r w:rsidRPr="00976E44">
        <w:rPr>
          <w:sz w:val="16"/>
        </w:rPr>
        <w:t>Makgoba</w:t>
      </w:r>
      <w:proofErr w:type="spellEnd"/>
      <w:r w:rsidRPr="00976E44">
        <w:rPr>
          <w:sz w:val="16"/>
        </w:rPr>
        <w:t>.</w:t>
      </w:r>
    </w:p>
    <w:p w14:paraId="683994AB" w14:textId="77777777" w:rsidR="00877CA7" w:rsidRPr="00976E44" w:rsidRDefault="00877CA7" w:rsidP="00877CA7">
      <w:pPr>
        <w:rPr>
          <w:u w:val="single"/>
        </w:rPr>
      </w:pPr>
      <w:r w:rsidRPr="00976E44">
        <w:rPr>
          <w:sz w:val="16"/>
        </w:rPr>
        <w:t xml:space="preserve">This is a start—but </w:t>
      </w:r>
      <w:r w:rsidRPr="00064B98">
        <w:rPr>
          <w:highlight w:val="green"/>
          <w:u w:val="single"/>
        </w:rPr>
        <w:t>forcing the</w:t>
      </w:r>
      <w:r w:rsidRPr="00976E44">
        <w:rPr>
          <w:u w:val="single"/>
        </w:rPr>
        <w:t xml:space="preserve"> pharmaceutical </w:t>
      </w:r>
      <w:r w:rsidRPr="00064B98">
        <w:rPr>
          <w:highlight w:val="green"/>
          <w:u w:val="single"/>
        </w:rPr>
        <w:t xml:space="preserve">industry </w:t>
      </w:r>
      <w:r w:rsidRPr="00976E44">
        <w:rPr>
          <w:u w:val="single"/>
        </w:rPr>
        <w:t xml:space="preserve">to </w:t>
      </w:r>
      <w:r w:rsidRPr="00064B98">
        <w:rPr>
          <w:highlight w:val="green"/>
          <w:u w:val="single"/>
        </w:rPr>
        <w:t xml:space="preserve">put </w:t>
      </w:r>
      <w:r w:rsidRPr="00064B98">
        <w:rPr>
          <w:rStyle w:val="Heading3Char"/>
          <w:rFonts w:cs="Calibri"/>
          <w:highlight w:val="green"/>
        </w:rPr>
        <w:t>lives ahead of</w:t>
      </w:r>
      <w:r w:rsidRPr="00976E44">
        <w:rPr>
          <w:rStyle w:val="Heading3Char"/>
          <w:rFonts w:cs="Calibri"/>
        </w:rPr>
        <w:t xml:space="preserve"> patents and </w:t>
      </w:r>
      <w:r w:rsidRPr="00064B98">
        <w:rPr>
          <w:rStyle w:val="Heading3Char"/>
          <w:rFonts w:cs="Calibri"/>
          <w:highlight w:val="green"/>
        </w:rPr>
        <w:t>profits</w:t>
      </w:r>
      <w:r w:rsidRPr="00064B98">
        <w:rPr>
          <w:rStyle w:val="Emphasis"/>
          <w:highlight w:val="green"/>
        </w:rPr>
        <w:t xml:space="preserve"> </w:t>
      </w:r>
      <w:r w:rsidRPr="00976E44">
        <w:rPr>
          <w:rStyle w:val="Emphasis"/>
        </w:rPr>
        <w:t xml:space="preserve">will </w:t>
      </w:r>
      <w:r w:rsidRPr="00064B98">
        <w:rPr>
          <w:rStyle w:val="Emphasis"/>
          <w:highlight w:val="green"/>
        </w:rPr>
        <w:t>require</w:t>
      </w:r>
      <w:r w:rsidRPr="00976E44">
        <w:rPr>
          <w:u w:val="single"/>
        </w:rPr>
        <w:t xml:space="preserve"> even greater </w:t>
      </w:r>
      <w:r w:rsidRPr="00064B98">
        <w:rPr>
          <w:rStyle w:val="Heading3Char"/>
          <w:rFonts w:cs="Calibri"/>
          <w:highlight w:val="green"/>
        </w:rPr>
        <w:t>pressure from governments and</w:t>
      </w:r>
      <w:r w:rsidRPr="00976E44">
        <w:rPr>
          <w:rStyle w:val="Heading3Char"/>
          <w:rFonts w:cs="Calibri"/>
        </w:rPr>
        <w:t xml:space="preserve"> civil </w:t>
      </w:r>
      <w:r w:rsidRPr="00064B98">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064B98">
        <w:rPr>
          <w:highlight w:val="green"/>
          <w:u w:val="single"/>
        </w:rPr>
        <w:t xml:space="preserve">not even </w:t>
      </w:r>
      <w:r w:rsidRPr="00976E44">
        <w:rPr>
          <w:u w:val="single"/>
        </w:rPr>
        <w:t xml:space="preserve">a </w:t>
      </w:r>
      <w:r w:rsidRPr="00064B98">
        <w:rPr>
          <w:rStyle w:val="Emphasis"/>
          <w:highlight w:val="green"/>
        </w:rPr>
        <w:t>global pandemic can stop</w:t>
      </w:r>
      <w:r w:rsidRPr="00976E44">
        <w:rPr>
          <w:rStyle w:val="Emphasis"/>
        </w:rPr>
        <w:t xml:space="preserve"> pharmaceutical </w:t>
      </w:r>
      <w:r w:rsidRPr="00064B98">
        <w:rPr>
          <w:rStyle w:val="Emphasis"/>
          <w:highlight w:val="green"/>
        </w:rPr>
        <w:t>corporations</w:t>
      </w:r>
      <w:r w:rsidRPr="00976E44">
        <w:rPr>
          <w:u w:val="single"/>
        </w:rPr>
        <w:t xml:space="preserve"> from following their business-as-usual approach, so </w:t>
      </w:r>
      <w:r w:rsidRPr="00064B98">
        <w:rPr>
          <w:highlight w:val="green"/>
          <w:u w:val="single"/>
        </w:rPr>
        <w:t xml:space="preserve">countries need to use </w:t>
      </w:r>
      <w:r w:rsidRPr="00064B98">
        <w:rPr>
          <w:rStyle w:val="Emphasis"/>
          <w:highlight w:val="green"/>
        </w:rPr>
        <w:t>every tool</w:t>
      </w:r>
      <w:r w:rsidRPr="00976E44">
        <w:rPr>
          <w:u w:val="single"/>
        </w:rPr>
        <w:t xml:space="preserve"> available to make sure that COVID-19 medical products are accessible and affordable for everyone who needs them.”</w:t>
      </w:r>
    </w:p>
    <w:p w14:paraId="3AB8831D" w14:textId="77777777" w:rsidR="00877CA7" w:rsidRPr="00877CA7" w:rsidRDefault="00877CA7" w:rsidP="00877CA7"/>
    <w:sectPr w:rsidR="00877CA7" w:rsidRPr="00877C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CA7"/>
    <w:rsid w:val="00425AB6"/>
    <w:rsid w:val="00541C61"/>
    <w:rsid w:val="006D7160"/>
    <w:rsid w:val="00822243"/>
    <w:rsid w:val="00877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910DF"/>
  <w15:chartTrackingRefBased/>
  <w15:docId w15:val="{C139FF23-0661-444A-901C-9ECC312CD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7CA7"/>
    <w:rPr>
      <w:rFonts w:ascii="Calibri" w:hAnsi="Calibri" w:cs="Calibri"/>
    </w:rPr>
  </w:style>
  <w:style w:type="paragraph" w:styleId="Heading1">
    <w:name w:val="heading 1"/>
    <w:aliases w:val="Pocket"/>
    <w:basedOn w:val="Normal"/>
    <w:next w:val="Normal"/>
    <w:link w:val="Heading1Char"/>
    <w:qFormat/>
    <w:rsid w:val="00877C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7C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7C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77CA7"/>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877C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7CA7"/>
  </w:style>
  <w:style w:type="character" w:customStyle="1" w:styleId="Heading1Char">
    <w:name w:val="Heading 1 Char"/>
    <w:aliases w:val="Pocket Char"/>
    <w:basedOn w:val="DefaultParagraphFont"/>
    <w:link w:val="Heading1"/>
    <w:rsid w:val="00877C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7C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7CA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77CA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877CA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77CA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877CA7"/>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77CA7"/>
    <w:rPr>
      <w:color w:val="auto"/>
      <w:u w:val="none"/>
    </w:rPr>
  </w:style>
  <w:style w:type="character" w:styleId="FollowedHyperlink">
    <w:name w:val="FollowedHyperlink"/>
    <w:basedOn w:val="DefaultParagraphFont"/>
    <w:uiPriority w:val="99"/>
    <w:semiHidden/>
    <w:unhideWhenUsed/>
    <w:rsid w:val="00877CA7"/>
    <w:rPr>
      <w:color w:val="auto"/>
      <w:u w:val="none"/>
    </w:rPr>
  </w:style>
  <w:style w:type="paragraph" w:customStyle="1" w:styleId="textbold">
    <w:name w:val="text bold"/>
    <w:basedOn w:val="Normal"/>
    <w:link w:val="Emphasis"/>
    <w:uiPriority w:val="7"/>
    <w:qFormat/>
    <w:rsid w:val="00877CA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77C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hyperlink" Target="https://www.emerald.com/insight/content/doi/10.1108/ITPD-02-2019-003/full/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nk.springer.com/article/10.1007/s40319-020-00985-0" TargetMode="External"/><Relationship Id="rId12" Type="http://schemas.openxmlformats.org/officeDocument/2006/relationships/hyperlink" Target="http://pennpoliticalreview.org/2017/04/in-defense-of-liberal-internationalis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foreignpolicy.com/2021/02/23/dont-let-drug-companies-create-a-system-of-vaccine-apartheid/" TargetMode="External"/><Relationship Id="rId1" Type="http://schemas.openxmlformats.org/officeDocument/2006/relationships/numbering" Target="numbering.xml"/><Relationship Id="rId6" Type="http://schemas.openxmlformats.org/officeDocument/2006/relationships/hyperlink" Target="https://www.statnews.com/2021/05/19/beyond-a-symbolic-gesture-whats-needed-to-turn-the-ip-waiver-into-covid-19-vaccines/" TargetMode="External"/><Relationship Id="rId11"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hyperlink" Target="https://www.ipwatchdog.com/2021/07/21/third-option-limited-ip-waiver-solve-pandemic-vaccine-problems/id=135732/" TargetMode="External"/><Relationship Id="rId10" Type="http://schemas.openxmlformats.org/officeDocument/2006/relationships/hyperlink" Target="https://wng.org/roundups/china-peddles-influence-with-vaccines-1630687161" TargetMode="External"/><Relationship Id="rId4" Type="http://schemas.openxmlformats.org/officeDocument/2006/relationships/webSettings" Target="webSettings.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www.foreignaffairs.com/articles/world/2018-06-14/liberal-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15</TotalTime>
  <Pages>1</Pages>
  <Words>29343</Words>
  <Characters>167259</Characters>
  <Application>Microsoft Office Word</Application>
  <DocSecurity>0</DocSecurity>
  <Lines>1393</Lines>
  <Paragraphs>392</Paragraphs>
  <ScaleCrop>false</ScaleCrop>
  <Company/>
  <LinksUpToDate>false</LinksUpToDate>
  <CharactersWithSpaces>196210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5</cp:revision>
  <dcterms:created xsi:type="dcterms:W3CDTF">2021-09-19T18:17:00Z</dcterms:created>
  <dcterms:modified xsi:type="dcterms:W3CDTF">2021-09-19T18:33:00Z</dcterms:modified>
</cp:coreProperties>
</file>