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73205" w14:textId="77777777" w:rsidR="00A66D4D" w:rsidRDefault="00A66D4D" w:rsidP="00A66D4D">
      <w:pPr>
        <w:pStyle w:val="Heading3"/>
      </w:pPr>
      <w:r>
        <w:t>1AC – Plan</w:t>
      </w:r>
    </w:p>
    <w:p w14:paraId="0586D8B7" w14:textId="77777777" w:rsidR="00A66D4D" w:rsidRDefault="00A66D4D" w:rsidP="00A66D4D">
      <w:pPr>
        <w:pStyle w:val="Heading4"/>
      </w:pPr>
      <w:r>
        <w:t>Plan – The appropriation of outer space through the production of orbital debris by private entities is unjust.</w:t>
      </w:r>
    </w:p>
    <w:p w14:paraId="2134915D" w14:textId="77777777" w:rsidR="00A66D4D" w:rsidRDefault="00A66D4D" w:rsidP="00A66D4D"/>
    <w:p w14:paraId="78B96F0E" w14:textId="77777777" w:rsidR="00A66D4D" w:rsidRDefault="00A66D4D" w:rsidP="00A66D4D">
      <w:pPr>
        <w:pStyle w:val="Heading4"/>
      </w:pPr>
      <w:r>
        <w:t>Orbital debris is</w:t>
      </w:r>
    </w:p>
    <w:p w14:paraId="7CE656DB" w14:textId="77777777" w:rsidR="00A66D4D" w:rsidRPr="00172966" w:rsidRDefault="00A66D4D" w:rsidP="00A66D4D">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6" w:history="1">
        <w:r w:rsidRPr="00EE4324">
          <w:rPr>
            <w:rStyle w:val="Hyperlink"/>
          </w:rPr>
          <w:t>https://www.nasa.gov/mission_pages/station/news/orbital_debris.html</w:t>
        </w:r>
      </w:hyperlink>
      <w:r>
        <w:t>] Justin</w:t>
      </w:r>
    </w:p>
    <w:p w14:paraId="2B9F099E" w14:textId="77777777" w:rsidR="00A66D4D" w:rsidRPr="00172966" w:rsidRDefault="00A66D4D" w:rsidP="00A66D4D">
      <w:pPr>
        <w:rPr>
          <w:sz w:val="16"/>
        </w:rPr>
      </w:pPr>
      <w:r w:rsidRPr="00172966">
        <w:rPr>
          <w:sz w:val="16"/>
        </w:rPr>
        <w:t>Orbital Debris</w:t>
      </w:r>
    </w:p>
    <w:p w14:paraId="0F40C832" w14:textId="77777777" w:rsidR="00A66D4D" w:rsidRPr="00172966" w:rsidRDefault="00A66D4D" w:rsidP="00A66D4D">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434CD8D1" w14:textId="77777777" w:rsidR="00A66D4D" w:rsidRDefault="00A66D4D" w:rsidP="00A66D4D">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76269BAB" w14:textId="77777777" w:rsidR="00A66D4D" w:rsidRDefault="00A66D4D" w:rsidP="00A66D4D"/>
    <w:p w14:paraId="422EF5D8" w14:textId="77777777" w:rsidR="00A66D4D" w:rsidRDefault="00A66D4D" w:rsidP="00A66D4D">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Only the affirmative can address the </w:t>
      </w:r>
      <w:r w:rsidRPr="0013765D">
        <w:rPr>
          <w:u w:val="single"/>
        </w:rPr>
        <w:t>underlying incentive problem</w:t>
      </w:r>
      <w:r>
        <w:t>.</w:t>
      </w:r>
    </w:p>
    <w:p w14:paraId="1E9A29BA" w14:textId="77777777" w:rsidR="00A66D4D" w:rsidRPr="009B41D4" w:rsidRDefault="00A66D4D" w:rsidP="00A66D4D">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7" w:history="1">
        <w:r w:rsidRPr="00BE0E32">
          <w:rPr>
            <w:rStyle w:val="Hyperlink"/>
          </w:rPr>
          <w:t>https://www.ncbi.nlm.nih.gov/pmc/articles/PMC7293599/</w:t>
        </w:r>
      </w:hyperlink>
      <w:r>
        <w:t>] Justin</w:t>
      </w:r>
    </w:p>
    <w:p w14:paraId="1B3F7846" w14:textId="77777777" w:rsidR="00A66D4D" w:rsidRPr="00FB4B6B" w:rsidRDefault="00A66D4D" w:rsidP="00A66D4D">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6CF5D5A4" w14:textId="77777777" w:rsidR="00A66D4D" w:rsidRPr="00BA44E4" w:rsidRDefault="00A66D4D" w:rsidP="00A66D4D">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proofErr w:type="spellStart"/>
      <w:r>
        <w:rPr>
          <w:sz w:val="14"/>
        </w:rPr>
        <w:t>ss</w:t>
      </w:r>
      <w:r w:rsidRPr="00BA44E4">
        <w:rPr>
          <w:sz w:val="14"/>
        </w:rPr>
        <w:t>horizons</w:t>
      </w:r>
      <w:proofErr w:type="spellEnd"/>
      <w:r w:rsidRPr="00BA44E4">
        <w:rPr>
          <w:sz w:val="14"/>
        </w:rPr>
        <w:t>—</w:t>
      </w:r>
      <w:r w:rsidRPr="00FB4B6B">
        <w:rPr>
          <w:u w:val="single"/>
        </w:rPr>
        <w:t>debris growth could become self-sustaining due to collisions between debris objects, a tipping point called Kessler Syndrome</w:t>
      </w:r>
      <w:r w:rsidRPr="00BA44E4">
        <w:rPr>
          <w:sz w:val="14"/>
        </w:rPr>
        <w:t xml:space="preserve"> (4, 5).</w:t>
      </w:r>
    </w:p>
    <w:p w14:paraId="2E11E7F8" w14:textId="77777777" w:rsidR="00A66D4D" w:rsidRPr="00BA44E4" w:rsidRDefault="00A66D4D" w:rsidP="00A66D4D">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7FFCE470" w14:textId="77777777" w:rsidR="00A66D4D" w:rsidRPr="00BA44E4" w:rsidRDefault="00A66D4D" w:rsidP="00A66D4D">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23D4AA9B" w14:textId="77777777" w:rsidR="00A66D4D" w:rsidRPr="00BA44E4" w:rsidRDefault="00A66D4D" w:rsidP="00A66D4D">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30A1B0FC" w14:textId="77777777" w:rsidR="00A66D4D" w:rsidRPr="00BA44E4" w:rsidRDefault="00A66D4D" w:rsidP="00A66D4D">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460F819F" w14:textId="77777777" w:rsidR="00A66D4D" w:rsidRPr="00BA44E4" w:rsidRDefault="00A66D4D" w:rsidP="00A66D4D">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5BEC94F1" w14:textId="77777777" w:rsidR="00A66D4D" w:rsidRPr="00BA44E4" w:rsidRDefault="00A66D4D" w:rsidP="00A66D4D">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1E1AB5C6" w14:textId="77777777" w:rsidR="00A66D4D" w:rsidRPr="00BA44E4" w:rsidRDefault="00A66D4D" w:rsidP="00A66D4D">
      <w:pPr>
        <w:rPr>
          <w:sz w:val="14"/>
        </w:rPr>
      </w:pPr>
      <w:r w:rsidRPr="00BA44E4">
        <w:rPr>
          <w:sz w:val="14"/>
        </w:rPr>
        <w:t>RESULTS</w:t>
      </w:r>
    </w:p>
    <w:p w14:paraId="01BC26B4" w14:textId="77777777" w:rsidR="00A66D4D" w:rsidRPr="00BA44E4" w:rsidRDefault="00A66D4D" w:rsidP="00A66D4D">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2A257C97" w14:textId="77777777" w:rsidR="00A66D4D" w:rsidRDefault="00A66D4D" w:rsidP="00A66D4D">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7B298558" w14:textId="77777777" w:rsidR="00A66D4D" w:rsidRDefault="00A66D4D" w:rsidP="00A66D4D">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02ED85AC" w14:textId="77777777" w:rsidR="00A66D4D" w:rsidRDefault="00A66D4D" w:rsidP="00A66D4D">
      <w:pPr>
        <w:rPr>
          <w:sz w:val="14"/>
        </w:rPr>
      </w:pPr>
      <w:r>
        <w:rPr>
          <w:sz w:val="14"/>
        </w:rPr>
        <w:t>DISCUSSION</w:t>
      </w:r>
    </w:p>
    <w:p w14:paraId="6D2DBEF8" w14:textId="77777777" w:rsidR="00A66D4D" w:rsidRDefault="00A66D4D" w:rsidP="00A66D4D">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0F0425BD" w14:textId="77777777" w:rsidR="00A66D4D" w:rsidRDefault="00A66D4D" w:rsidP="00A66D4D">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2D286E98" w14:textId="77777777" w:rsidR="00A66D4D" w:rsidRDefault="00A66D4D" w:rsidP="00A66D4D">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03279A22" w14:textId="77777777" w:rsidR="00A66D4D" w:rsidRDefault="00A66D4D" w:rsidP="00A66D4D">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2150C6D2" w14:textId="77777777" w:rsidR="00A66D4D" w:rsidRDefault="00A66D4D" w:rsidP="00A66D4D"/>
    <w:p w14:paraId="32E8302C" w14:textId="77777777" w:rsidR="00A66D4D" w:rsidRDefault="00A66D4D" w:rsidP="00A66D4D">
      <w:pPr>
        <w:pStyle w:val="Heading3"/>
      </w:pPr>
      <w:r>
        <w:t>1AC – Advantage</w:t>
      </w:r>
    </w:p>
    <w:p w14:paraId="108CD636" w14:textId="77777777" w:rsidR="00A66D4D" w:rsidRDefault="00A66D4D" w:rsidP="00A66D4D">
      <w:pPr>
        <w:pStyle w:val="Heading4"/>
      </w:pPr>
      <w:r>
        <w:t xml:space="preserve">The private sector </w:t>
      </w:r>
      <w:r w:rsidRPr="00297AF0">
        <w:rPr>
          <w:u w:val="single"/>
        </w:rPr>
        <w:t>locks in</w:t>
      </w:r>
      <w:r>
        <w:t xml:space="preserve"> the Kessler Syndrome as a </w:t>
      </w:r>
      <w:r w:rsidRPr="00297AF0">
        <w:rPr>
          <w:u w:val="single"/>
        </w:rPr>
        <w:t xml:space="preserve">structurally </w:t>
      </w:r>
      <w:r>
        <w:rPr>
          <w:u w:val="single"/>
        </w:rPr>
        <w:t>inevitability</w:t>
      </w:r>
      <w:r>
        <w:t xml:space="preserve"> by 2035. The debris threat </w:t>
      </w:r>
      <w:r w:rsidRPr="00297AF0">
        <w:rPr>
          <w:u w:val="single"/>
        </w:rPr>
        <w:t>isn’t internalized</w:t>
      </w:r>
      <w:r>
        <w:t xml:space="preserve">, </w:t>
      </w:r>
      <w:r w:rsidRPr="00275260">
        <w:rPr>
          <w:u w:val="single"/>
        </w:rPr>
        <w:t>engineering studies</w:t>
      </w:r>
      <w:r>
        <w:t xml:space="preserve">, </w:t>
      </w:r>
      <w:r w:rsidRPr="00297AF0">
        <w:rPr>
          <w:u w:val="single"/>
        </w:rPr>
        <w:t>profit-motive</w:t>
      </w:r>
      <w:r>
        <w:t xml:space="preserve"> AND </w:t>
      </w:r>
      <w:r w:rsidRPr="00297AF0">
        <w:rPr>
          <w:u w:val="single"/>
        </w:rPr>
        <w:t>inefficient guidelines</w:t>
      </w:r>
      <w:r>
        <w:t>.</w:t>
      </w:r>
    </w:p>
    <w:p w14:paraId="0602A160" w14:textId="77777777" w:rsidR="00A66D4D" w:rsidRPr="00297AF0" w:rsidRDefault="00A66D4D" w:rsidP="00A66D4D">
      <w:r w:rsidRPr="00297AF0">
        <w:rPr>
          <w:rStyle w:val="Style13ptBold"/>
        </w:rPr>
        <w:t xml:space="preserve">Rao and </w:t>
      </w:r>
      <w:proofErr w:type="spellStart"/>
      <w:r w:rsidRPr="00297AF0">
        <w:rPr>
          <w:rStyle w:val="Style13ptBold"/>
        </w:rPr>
        <w:t>Rondina</w:t>
      </w:r>
      <w:proofErr w:type="spellEnd"/>
      <w:r>
        <w:t xml:space="preserve"> 2/16/</w:t>
      </w:r>
      <w:r w:rsidRPr="00297AF0">
        <w:rPr>
          <w:rStyle w:val="Style13ptBold"/>
        </w:rPr>
        <w:t>22</w:t>
      </w:r>
      <w:r>
        <w:t xml:space="preserve"> [Akhil Rao and Giacomo </w:t>
      </w:r>
      <w:proofErr w:type="spellStart"/>
      <w:r>
        <w:t>Rondina</w:t>
      </w:r>
      <w:proofErr w:type="spellEnd"/>
      <w:r>
        <w:t>. *Middlebury College in the Department of Economics. **University of California, San Diego. “</w:t>
      </w:r>
      <w:r w:rsidRPr="00297AF0">
        <w:t>Open access to orbit and runaway space debris growth</w:t>
      </w:r>
      <w:r>
        <w:t xml:space="preserve">.” </w:t>
      </w:r>
      <w:hyperlink r:id="rId8" w:history="1">
        <w:r w:rsidRPr="00291C20">
          <w:rPr>
            <w:rStyle w:val="Hyperlink"/>
          </w:rPr>
          <w:t>https://arxiv.org/pdf/2202.07442.pdf</w:t>
        </w:r>
      </w:hyperlink>
      <w:r>
        <w:t>] Justin</w:t>
      </w:r>
    </w:p>
    <w:p w14:paraId="2DF5857E" w14:textId="77777777" w:rsidR="00A66D4D" w:rsidRPr="0077694C" w:rsidRDefault="00A66D4D" w:rsidP="00A66D4D">
      <w:pPr>
        <w:rPr>
          <w:sz w:val="14"/>
        </w:rPr>
      </w:pPr>
      <w:r w:rsidRPr="0077694C">
        <w:rPr>
          <w:sz w:val="14"/>
        </w:rPr>
        <w:t xml:space="preserve">In this paper </w:t>
      </w:r>
      <w:r w:rsidRPr="00297AF0">
        <w:rPr>
          <w:u w:val="single"/>
        </w:rPr>
        <w:t xml:space="preserve">we present a dynamic </w:t>
      </w:r>
      <w:proofErr w:type="spellStart"/>
      <w:r w:rsidRPr="00275260">
        <w:rPr>
          <w:highlight w:val="green"/>
          <w:u w:val="single"/>
        </w:rPr>
        <w:t>physico</w:t>
      </w:r>
      <w:proofErr w:type="spellEnd"/>
      <w:r w:rsidRPr="00275260">
        <w:rPr>
          <w:highlight w:val="green"/>
          <w:u w:val="single"/>
        </w:rPr>
        <w:t xml:space="preserve">-economic </w:t>
      </w:r>
      <w:r w:rsidRPr="00B97E25">
        <w:rPr>
          <w:rStyle w:val="Emphasis"/>
          <w:highlight w:val="green"/>
        </w:rPr>
        <w:t>model of orbit</w:t>
      </w:r>
      <w:r w:rsidRPr="00B97E25">
        <w:rPr>
          <w:rStyle w:val="Emphasis"/>
        </w:rPr>
        <w:t xml:space="preserve"> use</w:t>
      </w:r>
      <w:r w:rsidRPr="00297AF0">
        <w:rPr>
          <w:u w:val="single"/>
        </w:rPr>
        <w:t xml:space="preserve"> </w:t>
      </w:r>
      <w:r w:rsidRPr="00275260">
        <w:rPr>
          <w:u w:val="single"/>
        </w:rPr>
        <w:t>under</w:t>
      </w:r>
      <w:r w:rsidRPr="0077694C">
        <w:rPr>
          <w:sz w:val="14"/>
        </w:rPr>
        <w:t xml:space="preserve"> rational </w:t>
      </w:r>
      <w:r w:rsidRPr="00297AF0">
        <w:rPr>
          <w:u w:val="single"/>
        </w:rPr>
        <w:t xml:space="preserve">expectations </w:t>
      </w:r>
      <w:r w:rsidRPr="00275260">
        <w:rPr>
          <w:highlight w:val="green"/>
          <w:u w:val="single"/>
        </w:rPr>
        <w:t>with</w:t>
      </w:r>
      <w:r w:rsidRPr="0077694C">
        <w:rPr>
          <w:sz w:val="14"/>
        </w:rPr>
        <w:t xml:space="preserve"> endogenous </w:t>
      </w:r>
      <w:r w:rsidRPr="00297AF0">
        <w:rPr>
          <w:u w:val="single"/>
        </w:rPr>
        <w:t xml:space="preserve">collision probability and </w:t>
      </w:r>
      <w:r w:rsidRPr="00275260">
        <w:rPr>
          <w:highlight w:val="green"/>
          <w:u w:val="single"/>
        </w:rPr>
        <w:t>Kessler Syndrome</w:t>
      </w:r>
      <w:r w:rsidRPr="00297AF0">
        <w:rPr>
          <w:u w:val="single"/>
        </w:rPr>
        <w:t>. We show</w:t>
      </w:r>
      <w:r w:rsidRPr="0077694C">
        <w:rPr>
          <w:sz w:val="14"/>
        </w:rPr>
        <w:t xml:space="preserve"> how both </w:t>
      </w:r>
      <w:r w:rsidRPr="00297AF0">
        <w:rPr>
          <w:u w:val="single"/>
        </w:rPr>
        <w:t>economic and physical parameters drive equilibrium</w:t>
      </w:r>
      <w:r w:rsidRPr="0077694C">
        <w:rPr>
          <w:sz w:val="14"/>
        </w:rPr>
        <w:t xml:space="preserve"> short- </w:t>
      </w:r>
      <w:r w:rsidRPr="00297AF0">
        <w:rPr>
          <w:u w:val="single"/>
        </w:rPr>
        <w:t>and</w:t>
      </w:r>
      <w:r w:rsidRPr="0077694C">
        <w:rPr>
          <w:sz w:val="14"/>
        </w:rPr>
        <w:t xml:space="preserve"> long-run </w:t>
      </w:r>
      <w:r w:rsidRPr="00297AF0">
        <w:rPr>
          <w:u w:val="single"/>
        </w:rPr>
        <w:t>orbital-use patterns</w:t>
      </w:r>
      <w:r w:rsidRPr="0077694C">
        <w:rPr>
          <w:sz w:val="14"/>
        </w:rPr>
        <w:t xml:space="preserve">, </w:t>
      </w:r>
      <w:r w:rsidRPr="00297AF0">
        <w:rPr>
          <w:u w:val="single"/>
        </w:rPr>
        <w:t>derive the marginal external cost of a satellite</w:t>
      </w:r>
      <w:r w:rsidRPr="0077694C">
        <w:rPr>
          <w:sz w:val="14"/>
        </w:rPr>
        <w:t xml:space="preserve">, </w:t>
      </w:r>
      <w:r w:rsidRPr="00297AF0">
        <w:rPr>
          <w:u w:val="single"/>
        </w:rPr>
        <w:t>explore the</w:t>
      </w:r>
      <w:r w:rsidRPr="0077694C">
        <w:rPr>
          <w:sz w:val="14"/>
        </w:rPr>
        <w:t xml:space="preserve"> multiplicity and </w:t>
      </w:r>
      <w:r w:rsidRPr="00297AF0">
        <w:rPr>
          <w:u w:val="single"/>
        </w:rPr>
        <w:t xml:space="preserve">stability of </w:t>
      </w:r>
      <w:proofErr w:type="spellStart"/>
      <w:r w:rsidRPr="00297AF0">
        <w:rPr>
          <w:u w:val="single"/>
        </w:rPr>
        <w:t>openaccess</w:t>
      </w:r>
      <w:proofErr w:type="spellEnd"/>
      <w:r w:rsidRPr="00297AF0">
        <w:rPr>
          <w:u w:val="single"/>
        </w:rPr>
        <w:t xml:space="preserve"> steady states</w:t>
      </w:r>
      <w:r w:rsidRPr="0077694C">
        <w:rPr>
          <w:sz w:val="14"/>
        </w:rPr>
        <w:t xml:space="preserve">, </w:t>
      </w:r>
      <w:r w:rsidRPr="00297AF0">
        <w:rPr>
          <w:u w:val="single"/>
        </w:rPr>
        <w:t>and examine the relationships</w:t>
      </w:r>
      <w:r w:rsidRPr="0077694C">
        <w:rPr>
          <w:sz w:val="14"/>
        </w:rPr>
        <w:t xml:space="preserve"> between open-access orbit use, optimal orbit use, and Kessler Syndrome. </w:t>
      </w:r>
      <w:r w:rsidRPr="00275260">
        <w:rPr>
          <w:u w:val="single"/>
        </w:rPr>
        <w:t>We</w:t>
      </w:r>
      <w:r w:rsidRPr="00297AF0">
        <w:rPr>
          <w:u w:val="single"/>
        </w:rPr>
        <w:t xml:space="preserve"> then calibrate the model to</w:t>
      </w:r>
      <w:r w:rsidRPr="0077694C">
        <w:rPr>
          <w:sz w:val="14"/>
        </w:rPr>
        <w:t xml:space="preserve"> an important region of </w:t>
      </w:r>
      <w:r w:rsidRPr="00297AF0">
        <w:rPr>
          <w:u w:val="single"/>
        </w:rPr>
        <w:t xml:space="preserve">LEO and estimate the </w:t>
      </w:r>
      <w:r w:rsidRPr="00B97E25">
        <w:rPr>
          <w:rStyle w:val="Emphasis"/>
        </w:rPr>
        <w:t>likely times</w:t>
      </w:r>
      <w:r w:rsidRPr="0077694C">
        <w:rPr>
          <w:sz w:val="14"/>
        </w:rPr>
        <w:t xml:space="preserve"> when </w:t>
      </w:r>
      <w:r w:rsidRPr="00297AF0">
        <w:rPr>
          <w:u w:val="single"/>
        </w:rPr>
        <w:t>Kessler Syndrome will occur</w:t>
      </w:r>
      <w:r w:rsidRPr="0077694C">
        <w:rPr>
          <w:sz w:val="14"/>
        </w:rPr>
        <w:t xml:space="preserve"> under different patterns of satellite industry economics. We highlight three messages regarding orbital-use management.</w:t>
      </w:r>
    </w:p>
    <w:p w14:paraId="3F0EED4B" w14:textId="77777777" w:rsidR="00A66D4D" w:rsidRPr="0077694C" w:rsidRDefault="00A66D4D" w:rsidP="00A66D4D">
      <w:pPr>
        <w:rPr>
          <w:sz w:val="14"/>
        </w:rPr>
      </w:pPr>
      <w:r w:rsidRPr="00B97E25">
        <w:rPr>
          <w:rStyle w:val="Emphasis"/>
          <w:sz w:val="24"/>
          <w:szCs w:val="24"/>
          <w:highlight w:val="green"/>
        </w:rPr>
        <w:t>First</w:t>
      </w:r>
      <w:r w:rsidRPr="0077694C">
        <w:rPr>
          <w:sz w:val="14"/>
        </w:rPr>
        <w:t xml:space="preserve">, under open access </w:t>
      </w:r>
      <w:r w:rsidRPr="00275260">
        <w:rPr>
          <w:highlight w:val="green"/>
          <w:u w:val="single"/>
        </w:rPr>
        <w:t>too many firms</w:t>
      </w:r>
      <w:r w:rsidRPr="00297AF0">
        <w:rPr>
          <w:u w:val="single"/>
        </w:rPr>
        <w:t xml:space="preserve"> will </w:t>
      </w:r>
      <w:r w:rsidRPr="00275260">
        <w:rPr>
          <w:highlight w:val="green"/>
          <w:u w:val="single"/>
        </w:rPr>
        <w:t xml:space="preserve">launch satellites because they won’t </w:t>
      </w:r>
      <w:r w:rsidRPr="00B97E25">
        <w:rPr>
          <w:rStyle w:val="Emphasis"/>
          <w:highlight w:val="green"/>
        </w:rPr>
        <w:t>internalize</w:t>
      </w:r>
      <w:r w:rsidRPr="00B97E25">
        <w:rPr>
          <w:rStyle w:val="Emphasis"/>
        </w:rPr>
        <w:t xml:space="preserve"> the </w:t>
      </w:r>
      <w:r w:rsidRPr="00B97E25">
        <w:rPr>
          <w:rStyle w:val="Emphasis"/>
          <w:highlight w:val="green"/>
        </w:rPr>
        <w:t>risks</w:t>
      </w:r>
      <w:r w:rsidRPr="00275260">
        <w:rPr>
          <w:highlight w:val="green"/>
          <w:u w:val="single"/>
        </w:rPr>
        <w:t xml:space="preserve"> they impose on</w:t>
      </w:r>
      <w:r w:rsidRPr="0077694C">
        <w:rPr>
          <w:sz w:val="14"/>
        </w:rPr>
        <w:t xml:space="preserve"> other orbit </w:t>
      </w:r>
      <w:r w:rsidRPr="00275260">
        <w:rPr>
          <w:highlight w:val="green"/>
          <w:u w:val="single"/>
        </w:rPr>
        <w:t>users</w:t>
      </w:r>
      <w:r w:rsidRPr="0077694C">
        <w:rPr>
          <w:sz w:val="14"/>
        </w:rPr>
        <w:t xml:space="preserve">. Though </w:t>
      </w:r>
      <w:r w:rsidRPr="00275260">
        <w:rPr>
          <w:highlight w:val="green"/>
          <w:u w:val="single"/>
        </w:rPr>
        <w:t>profit maximizing satellite owners</w:t>
      </w:r>
      <w:r w:rsidRPr="0077694C">
        <w:rPr>
          <w:sz w:val="14"/>
        </w:rPr>
        <w:t xml:space="preserve"> have incentives to reduce launches as the risk of a collision grows, they </w:t>
      </w:r>
      <w:r w:rsidRPr="00275260">
        <w:rPr>
          <w:highlight w:val="green"/>
          <w:u w:val="single"/>
        </w:rPr>
        <w:t xml:space="preserve">do </w:t>
      </w:r>
      <w:r w:rsidRPr="00B97E25">
        <w:rPr>
          <w:rStyle w:val="Emphasis"/>
          <w:highlight w:val="green"/>
        </w:rPr>
        <w:t>not</w:t>
      </w:r>
      <w:r w:rsidRPr="00275260">
        <w:rPr>
          <w:highlight w:val="green"/>
          <w:u w:val="single"/>
        </w:rPr>
        <w:t xml:space="preserve"> respond to debris</w:t>
      </w:r>
      <w:r w:rsidRPr="00297AF0">
        <w:rPr>
          <w:u w:val="single"/>
        </w:rPr>
        <w:t xml:space="preserve"> growth</w:t>
      </w:r>
      <w:r w:rsidRPr="0077694C">
        <w:rPr>
          <w:sz w:val="14"/>
        </w:rPr>
        <w:t xml:space="preserve"> or collision risk </w:t>
      </w:r>
      <w:r w:rsidRPr="00B97E25">
        <w:rPr>
          <w:rStyle w:val="Emphasis"/>
          <w:highlight w:val="green"/>
        </w:rPr>
        <w:t>optimally</w:t>
      </w:r>
      <w:r w:rsidRPr="00297AF0">
        <w:rPr>
          <w:u w:val="single"/>
        </w:rPr>
        <w:t>. This inefficiency is independent of</w:t>
      </w:r>
      <w:r w:rsidRPr="0077694C">
        <w:rPr>
          <w:sz w:val="14"/>
        </w:rPr>
        <w:t xml:space="preserve"> whether </w:t>
      </w:r>
      <w:r w:rsidRPr="00297AF0">
        <w:rPr>
          <w:u w:val="single"/>
        </w:rPr>
        <w:t>Kessler Syndrome</w:t>
      </w:r>
      <w:r w:rsidRPr="0077694C">
        <w:rPr>
          <w:sz w:val="14"/>
        </w:rPr>
        <w:t xml:space="preserve"> is possible or not. Unlike many other bioeconomic commons problems, higher discount rates can induce less (rather than more) open-access overexploitation.</w:t>
      </w:r>
    </w:p>
    <w:p w14:paraId="3AB22AC4" w14:textId="77777777" w:rsidR="00A66D4D" w:rsidRPr="0077694C" w:rsidRDefault="00A66D4D" w:rsidP="00A66D4D">
      <w:pPr>
        <w:rPr>
          <w:sz w:val="14"/>
        </w:rPr>
      </w:pPr>
      <w:r w:rsidRPr="00B97E25">
        <w:rPr>
          <w:rStyle w:val="Emphasis"/>
          <w:sz w:val="24"/>
          <w:szCs w:val="24"/>
          <w:highlight w:val="green"/>
        </w:rPr>
        <w:t>Second</w:t>
      </w:r>
      <w:r w:rsidRPr="0077694C">
        <w:rPr>
          <w:sz w:val="14"/>
        </w:rPr>
        <w:t xml:space="preserve">, </w:t>
      </w:r>
      <w:r w:rsidRPr="00F52977">
        <w:rPr>
          <w:highlight w:val="green"/>
          <w:u w:val="single"/>
        </w:rPr>
        <w:t>Kessler</w:t>
      </w:r>
      <w:r w:rsidRPr="00297AF0">
        <w:rPr>
          <w:u w:val="single"/>
        </w:rPr>
        <w:t xml:space="preserve"> Syndrome is </w:t>
      </w:r>
      <w:r w:rsidRPr="00B97E25">
        <w:rPr>
          <w:rStyle w:val="Emphasis"/>
          <w:highlight w:val="green"/>
        </w:rPr>
        <w:t>possible</w:t>
      </w:r>
      <w:r w:rsidRPr="00F52977">
        <w:rPr>
          <w:highlight w:val="green"/>
          <w:u w:val="single"/>
        </w:rPr>
        <w:t xml:space="preserve"> as long as</w:t>
      </w:r>
      <w:r w:rsidRPr="0077694C">
        <w:rPr>
          <w:sz w:val="14"/>
        </w:rPr>
        <w:t xml:space="preserve"> debris objects can collide with each other and generate new fragments, i.e the new fragment formation </w:t>
      </w:r>
      <w:r w:rsidRPr="00F52977">
        <w:rPr>
          <w:highlight w:val="green"/>
          <w:u w:val="single"/>
        </w:rPr>
        <w:t xml:space="preserve">debris coupling </w:t>
      </w:r>
      <w:r w:rsidRPr="00B97E25">
        <w:rPr>
          <w:rStyle w:val="Emphasis"/>
          <w:highlight w:val="green"/>
        </w:rPr>
        <w:t>exists</w:t>
      </w:r>
      <w:r w:rsidRPr="0077694C">
        <w:rPr>
          <w:sz w:val="14"/>
        </w:rPr>
        <w:t xml:space="preserve">. </w:t>
      </w:r>
      <w:r w:rsidRPr="00B97E25">
        <w:rPr>
          <w:rStyle w:val="Emphasis"/>
          <w:highlight w:val="green"/>
        </w:rPr>
        <w:t>Engineering studies</w:t>
      </w:r>
      <w:r w:rsidRPr="00F52977">
        <w:rPr>
          <w:highlight w:val="green"/>
          <w:u w:val="single"/>
        </w:rPr>
        <w:t xml:space="preserve"> indicate</w:t>
      </w:r>
      <w:r w:rsidRPr="00297AF0">
        <w:rPr>
          <w:u w:val="single"/>
        </w:rPr>
        <w:t xml:space="preserve"> that </w:t>
      </w:r>
      <w:r w:rsidRPr="00F52977">
        <w:rPr>
          <w:highlight w:val="green"/>
          <w:u w:val="single"/>
        </w:rPr>
        <w:t>this</w:t>
      </w:r>
      <w:r w:rsidRPr="00297AF0">
        <w:rPr>
          <w:u w:val="single"/>
        </w:rPr>
        <w:t xml:space="preserve"> coupling does </w:t>
      </w:r>
      <w:r w:rsidRPr="0077694C">
        <w:rPr>
          <w:sz w:val="14"/>
        </w:rPr>
        <w:t xml:space="preserve">in fact </w:t>
      </w:r>
      <w:r w:rsidRPr="00F52977">
        <w:rPr>
          <w:highlight w:val="green"/>
          <w:u w:val="single"/>
        </w:rPr>
        <w:t>exist</w:t>
      </w:r>
      <w:r w:rsidRPr="0077694C">
        <w:rPr>
          <w:sz w:val="14"/>
        </w:rPr>
        <w:t xml:space="preserve">. Due to open access, </w:t>
      </w:r>
      <w:r w:rsidRPr="00297AF0">
        <w:rPr>
          <w:u w:val="single"/>
        </w:rPr>
        <w:t xml:space="preserve">even </w:t>
      </w:r>
      <w:r w:rsidRPr="00F52977">
        <w:rPr>
          <w:highlight w:val="green"/>
          <w:u w:val="single"/>
        </w:rPr>
        <w:t>profit maximizing firms</w:t>
      </w:r>
      <w:r w:rsidRPr="00297AF0">
        <w:rPr>
          <w:u w:val="single"/>
        </w:rPr>
        <w:t xml:space="preserve"> with rational expectations</w:t>
      </w:r>
      <w:r w:rsidRPr="0077694C">
        <w:rPr>
          <w:sz w:val="14"/>
        </w:rPr>
        <w:t xml:space="preserve"> may </w:t>
      </w:r>
      <w:r w:rsidRPr="00297AF0">
        <w:rPr>
          <w:u w:val="single"/>
        </w:rPr>
        <w:t xml:space="preserve">continue to </w:t>
      </w:r>
      <w:r w:rsidRPr="00F52977">
        <w:rPr>
          <w:highlight w:val="green"/>
          <w:u w:val="single"/>
        </w:rPr>
        <w:t>launch satellites</w:t>
      </w:r>
      <w:r w:rsidRPr="0077694C">
        <w:rPr>
          <w:sz w:val="14"/>
        </w:rPr>
        <w:t xml:space="preserve"> despite recognizing their role in causing Kessler Syndrome and </w:t>
      </w:r>
      <w:r w:rsidRPr="00F52977">
        <w:rPr>
          <w:highlight w:val="green"/>
          <w:u w:val="single"/>
        </w:rPr>
        <w:t>even after</w:t>
      </w:r>
      <w:r w:rsidRPr="0077694C">
        <w:rPr>
          <w:u w:val="single"/>
        </w:rPr>
        <w:t xml:space="preserve"> the Kessler </w:t>
      </w:r>
      <w:r w:rsidRPr="00F52977">
        <w:rPr>
          <w:highlight w:val="green"/>
          <w:u w:val="single"/>
        </w:rPr>
        <w:t xml:space="preserve">threshold has been </w:t>
      </w:r>
      <w:r w:rsidRPr="00B97E25">
        <w:rPr>
          <w:rStyle w:val="Emphasis"/>
          <w:highlight w:val="green"/>
        </w:rPr>
        <w:t>crossed</w:t>
      </w:r>
      <w:r w:rsidRPr="0077694C">
        <w:rPr>
          <w:sz w:val="14"/>
        </w:rPr>
        <w:t>.</w:t>
      </w:r>
    </w:p>
    <w:p w14:paraId="601F76D8" w14:textId="77777777" w:rsidR="00A66D4D" w:rsidRDefault="00A66D4D" w:rsidP="00A66D4D">
      <w:pPr>
        <w:rPr>
          <w:sz w:val="14"/>
        </w:rPr>
      </w:pPr>
      <w:r w:rsidRPr="00B97E25">
        <w:rPr>
          <w:rStyle w:val="Emphasis"/>
          <w:sz w:val="24"/>
          <w:szCs w:val="24"/>
          <w:highlight w:val="green"/>
        </w:rPr>
        <w:t>Third</w:t>
      </w:r>
      <w:r w:rsidRPr="0077694C">
        <w:rPr>
          <w:sz w:val="14"/>
        </w:rPr>
        <w:t xml:space="preserve">, under open access </w:t>
      </w:r>
      <w:r w:rsidRPr="00F52977">
        <w:rPr>
          <w:highlight w:val="green"/>
          <w:u w:val="single"/>
        </w:rPr>
        <w:t>Kessler</w:t>
      </w:r>
      <w:r w:rsidRPr="0077694C">
        <w:rPr>
          <w:u w:val="single"/>
        </w:rPr>
        <w:t xml:space="preserve"> Syndrome is</w:t>
      </w:r>
      <w:r w:rsidRPr="0077694C">
        <w:rPr>
          <w:sz w:val="14"/>
        </w:rPr>
        <w:t xml:space="preserve"> more </w:t>
      </w:r>
      <w:r w:rsidRPr="00F52977">
        <w:rPr>
          <w:highlight w:val="green"/>
          <w:u w:val="single"/>
        </w:rPr>
        <w:t>likely as</w:t>
      </w:r>
      <w:r w:rsidRPr="0077694C">
        <w:rPr>
          <w:u w:val="single"/>
        </w:rPr>
        <w:t xml:space="preserve"> the </w:t>
      </w:r>
      <w:r w:rsidRPr="00B97E25">
        <w:rPr>
          <w:rStyle w:val="Emphasis"/>
        </w:rPr>
        <w:t xml:space="preserve">excess </w:t>
      </w:r>
      <w:r w:rsidRPr="00B97E25">
        <w:rPr>
          <w:rStyle w:val="Emphasis"/>
          <w:highlight w:val="green"/>
        </w:rPr>
        <w:t>return</w:t>
      </w:r>
      <w:r w:rsidRPr="00F52977">
        <w:rPr>
          <w:highlight w:val="green"/>
          <w:u w:val="single"/>
        </w:rPr>
        <w:t xml:space="preserve"> on a satellite rises</w:t>
      </w:r>
      <w:r w:rsidRPr="0077694C">
        <w:rPr>
          <w:sz w:val="14"/>
        </w:rPr>
        <w:t xml:space="preserve">, </w:t>
      </w:r>
      <w:r w:rsidRPr="0077694C">
        <w:rPr>
          <w:u w:val="single"/>
        </w:rPr>
        <w:t>even if firms will respond to orbital congestion by launching fewer satellites</w:t>
      </w:r>
      <w:r w:rsidRPr="0077694C">
        <w:rPr>
          <w:sz w:val="14"/>
        </w:rPr>
        <w:t xml:space="preserve">. As launch costs fall and </w:t>
      </w:r>
      <w:r w:rsidRPr="00F52977">
        <w:rPr>
          <w:highlight w:val="green"/>
          <w:u w:val="single"/>
        </w:rPr>
        <w:t>new</w:t>
      </w:r>
      <w:r w:rsidRPr="0077694C">
        <w:rPr>
          <w:u w:val="single"/>
        </w:rPr>
        <w:t xml:space="preserve"> commercial </w:t>
      </w:r>
      <w:r w:rsidRPr="00F52977">
        <w:rPr>
          <w:highlight w:val="green"/>
          <w:u w:val="single"/>
        </w:rPr>
        <w:t>satellite applications become viable</w:t>
      </w:r>
      <w:r w:rsidRPr="0077694C">
        <w:rPr>
          <w:sz w:val="14"/>
        </w:rPr>
        <w:t xml:space="preserve">, </w:t>
      </w:r>
      <w:r w:rsidRPr="00F52977">
        <w:rPr>
          <w:u w:val="single"/>
        </w:rPr>
        <w:t>LEO</w:t>
      </w:r>
      <w:r w:rsidRPr="0077694C">
        <w:rPr>
          <w:u w:val="single"/>
        </w:rPr>
        <w:t xml:space="preserve"> is</w:t>
      </w:r>
      <w:r w:rsidRPr="0077694C">
        <w:rPr>
          <w:sz w:val="14"/>
        </w:rPr>
        <w:t xml:space="preserve"> thus </w:t>
      </w:r>
      <w:r w:rsidRPr="0077694C">
        <w:rPr>
          <w:u w:val="single"/>
        </w:rPr>
        <w:t>increasingly</w:t>
      </w:r>
      <w:r w:rsidRPr="0077694C">
        <w:rPr>
          <w:sz w:val="14"/>
        </w:rPr>
        <w:t xml:space="preserve"> and </w:t>
      </w:r>
      <w:r w:rsidRPr="0077694C">
        <w:rPr>
          <w:u w:val="single"/>
        </w:rPr>
        <w:t>inefficiently likely to experience Kessler Syndrome</w:t>
      </w:r>
      <w:r w:rsidRPr="0077694C">
        <w:rPr>
          <w:sz w:val="14"/>
        </w:rPr>
        <w:t xml:space="preserve">. While it may seem paradoxical that </w:t>
      </w:r>
      <w:r w:rsidRPr="0077694C">
        <w:rPr>
          <w:u w:val="single"/>
        </w:rPr>
        <w:t xml:space="preserve">the very changes which </w:t>
      </w:r>
      <w:r w:rsidRPr="00F52977">
        <w:rPr>
          <w:highlight w:val="green"/>
          <w:u w:val="single"/>
        </w:rPr>
        <w:t xml:space="preserve">make orbit use </w:t>
      </w:r>
      <w:r w:rsidRPr="00B97E25">
        <w:rPr>
          <w:rStyle w:val="Emphasis"/>
          <w:highlight w:val="green"/>
        </w:rPr>
        <w:t>profitable</w:t>
      </w:r>
      <w:r w:rsidRPr="0077694C">
        <w:rPr>
          <w:sz w:val="14"/>
        </w:rPr>
        <w:t xml:space="preserve"> can also </w:t>
      </w:r>
      <w:r w:rsidRPr="0077694C">
        <w:rPr>
          <w:u w:val="single"/>
        </w:rPr>
        <w:t>increase the risk of resource collapse</w:t>
      </w:r>
      <w:r w:rsidRPr="0077694C">
        <w:rPr>
          <w:sz w:val="14"/>
        </w:rPr>
        <w:t xml:space="preserve">, such dynamics occur frequently in bioeconomic commons problems. Calibrated simulations reveal </w:t>
      </w:r>
      <w:r w:rsidRPr="0077694C">
        <w:rPr>
          <w:u w:val="single"/>
        </w:rPr>
        <w:t>that space economy growth rates</w:t>
      </w:r>
      <w:r w:rsidRPr="0077694C">
        <w:rPr>
          <w:sz w:val="14"/>
        </w:rPr>
        <w:t xml:space="preserve"> projected by investment banks and industry associations </w:t>
      </w:r>
      <w:r w:rsidRPr="0077694C">
        <w:rPr>
          <w:u w:val="single"/>
        </w:rPr>
        <w:t xml:space="preserve">are consistent with </w:t>
      </w:r>
      <w:r w:rsidRPr="00F52977">
        <w:rPr>
          <w:highlight w:val="green"/>
          <w:u w:val="single"/>
        </w:rPr>
        <w:t>Kessler</w:t>
      </w:r>
      <w:r w:rsidRPr="0077694C">
        <w:rPr>
          <w:u w:val="single"/>
        </w:rPr>
        <w:t xml:space="preserve"> Syndrome </w:t>
      </w:r>
      <w:r w:rsidRPr="00F52977">
        <w:rPr>
          <w:highlight w:val="green"/>
          <w:u w:val="single"/>
        </w:rPr>
        <w:t>occurring</w:t>
      </w:r>
      <w:r w:rsidRPr="0077694C">
        <w:rPr>
          <w:u w:val="single"/>
        </w:rPr>
        <w:t xml:space="preserve"> as </w:t>
      </w:r>
      <w:r w:rsidRPr="00B97E25">
        <w:rPr>
          <w:rStyle w:val="Emphasis"/>
        </w:rPr>
        <w:t xml:space="preserve">early as </w:t>
      </w:r>
      <w:r w:rsidRPr="00B97E25">
        <w:rPr>
          <w:rStyle w:val="Emphasis"/>
          <w:highlight w:val="green"/>
        </w:rPr>
        <w:t>2035</w:t>
      </w:r>
      <w:r w:rsidRPr="0077694C">
        <w:rPr>
          <w:sz w:val="14"/>
        </w:rPr>
        <w:t>. Our results suggest that, absent institutional reform, continued growth of the space economy may trigger Kessler Syndrome in the near future. This can occur even in regions perceived to have relatively high rates of natural renewability, providing new evidence that compliance with the 25-year rule is insufficient to ensure sustainable orbit use.</w:t>
      </w:r>
    </w:p>
    <w:p w14:paraId="321F2DE9" w14:textId="77777777" w:rsidR="00A66D4D" w:rsidRDefault="00A66D4D" w:rsidP="00A66D4D">
      <w:pPr>
        <w:rPr>
          <w:sz w:val="14"/>
        </w:rPr>
      </w:pPr>
    </w:p>
    <w:p w14:paraId="71311DA1" w14:textId="77777777" w:rsidR="00A66D4D" w:rsidRDefault="00A66D4D" w:rsidP="00A66D4D">
      <w:pPr>
        <w:pStyle w:val="Heading4"/>
      </w:pPr>
      <w:r>
        <w:t xml:space="preserve">Debris is </w:t>
      </w:r>
      <w:r w:rsidRPr="00E642CB">
        <w:rPr>
          <w:u w:val="single"/>
        </w:rPr>
        <w:t>exponentially increasing</w:t>
      </w:r>
      <w:r>
        <w:t xml:space="preserve"> and current models </w:t>
      </w:r>
      <w:r w:rsidRPr="00E642CB">
        <w:rPr>
          <w:u w:val="single"/>
        </w:rPr>
        <w:t>underestimate the risk</w:t>
      </w:r>
      <w:r>
        <w:t xml:space="preserve">. The aff is our best shot making it </w:t>
      </w:r>
      <w:r w:rsidRPr="00E642CB">
        <w:rPr>
          <w:u w:val="single"/>
        </w:rPr>
        <w:t>try-or-die</w:t>
      </w:r>
      <w:r>
        <w:t>.</w:t>
      </w:r>
    </w:p>
    <w:p w14:paraId="044AAF77" w14:textId="77777777" w:rsidR="00A66D4D" w:rsidRPr="00E642CB" w:rsidRDefault="00A66D4D" w:rsidP="00A66D4D">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proofErr w:type="spellStart"/>
      <w:r>
        <w:t>Zili</w:t>
      </w:r>
      <w:proofErr w:type="spellEnd"/>
      <w:r>
        <w:t xml:space="preserve"> Shen, Internally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w:t>
      </w:r>
      <w:proofErr w:type="spellStart"/>
      <w:r>
        <w:t>astrobites</w:t>
      </w:r>
      <w:proofErr w:type="spellEnd"/>
      <w:r>
        <w:t xml:space="preserve">. </w:t>
      </w:r>
      <w:hyperlink r:id="rId9" w:history="1">
        <w:r w:rsidRPr="00EE4324">
          <w:rPr>
            <w:rStyle w:val="Hyperlink"/>
          </w:rPr>
          <w:t>https://astrobites.org/2022/02/24/space-sustainability/</w:t>
        </w:r>
      </w:hyperlink>
      <w:r>
        <w:t>] Justin</w:t>
      </w:r>
    </w:p>
    <w:p w14:paraId="403A1304" w14:textId="77777777" w:rsidR="00A66D4D" w:rsidRPr="00E642CB" w:rsidRDefault="00A66D4D" w:rsidP="00A66D4D">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junk collide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r w:rsidRPr="00CB5887">
        <w:rPr>
          <w:rStyle w:val="Emphasis"/>
          <w:highlight w:val="green"/>
        </w:rPr>
        <w:t>drag</w:t>
      </w:r>
      <w:r w:rsidRPr="00E642CB">
        <w:rPr>
          <w:sz w:val="14"/>
        </w:rPr>
        <w:t xml:space="preserve">, </w:t>
      </w:r>
      <w:r w:rsidRPr="00E642CB">
        <w:rPr>
          <w:u w:val="single"/>
        </w:rPr>
        <w:t>and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r w:rsidRPr="00E642CB">
        <w:rPr>
          <w:u w:val="single"/>
        </w:rPr>
        <w:t xml:space="preserve">cataloging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0EF84F6E" w14:textId="77777777" w:rsidR="00A66D4D" w:rsidRPr="00E642CB" w:rsidRDefault="00A66D4D" w:rsidP="00A66D4D">
      <w:pPr>
        <w:rPr>
          <w:sz w:val="14"/>
        </w:rPr>
      </w:pPr>
      <w:r w:rsidRPr="00E642CB">
        <w:rPr>
          <w:sz w:val="14"/>
        </w:rPr>
        <w:t>What’s up there?</w:t>
      </w:r>
    </w:p>
    <w:p w14:paraId="670BF3AB" w14:textId="77777777" w:rsidR="00A66D4D" w:rsidRPr="00E642CB" w:rsidRDefault="00A66D4D" w:rsidP="00A66D4D">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508FD69D" w14:textId="77777777" w:rsidR="00A66D4D" w:rsidRPr="00E642CB" w:rsidRDefault="00A66D4D" w:rsidP="00A66D4D">
      <w:pPr>
        <w:rPr>
          <w:sz w:val="14"/>
        </w:rPr>
      </w:pPr>
      <w:r w:rsidRPr="00E642CB">
        <w:rPr>
          <w:sz w:val="14"/>
        </w:rPr>
        <w:t>Fig. 2: Number of tracked objects in Low-Earth Orbit (LEO) and Geo-synchronous orbit (GSO). Modified from Fig.2 of the paper.</w:t>
      </w:r>
    </w:p>
    <w:p w14:paraId="392929AA" w14:textId="77777777" w:rsidR="00A66D4D" w:rsidRPr="00E642CB" w:rsidRDefault="00A66D4D" w:rsidP="00A66D4D">
      <w:pPr>
        <w:rPr>
          <w:sz w:val="14"/>
        </w:rPr>
      </w:pPr>
      <w:r w:rsidRPr="00E642CB">
        <w:rPr>
          <w:sz w:val="14"/>
        </w:rPr>
        <w:t xml:space="preserve">Fig. 2 shows a breakdown of what we do know about objects in LEO and GSO. In LEO (left panel) ,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r w:rsidRPr="00E642CB">
        <w:rPr>
          <w:u w:val="single"/>
        </w:rPr>
        <w:t xml:space="preserve">a large number of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7B30366C" w14:textId="77777777" w:rsidR="00A66D4D" w:rsidRPr="00E642CB" w:rsidRDefault="00A66D4D" w:rsidP="00A66D4D">
      <w:pPr>
        <w:rPr>
          <w:sz w:val="14"/>
        </w:rPr>
      </w:pPr>
      <w:r w:rsidRPr="00E642CB">
        <w:rPr>
          <w:sz w:val="14"/>
        </w:rPr>
        <w:t>What can be done?</w:t>
      </w:r>
    </w:p>
    <w:p w14:paraId="03A4BB02" w14:textId="77777777" w:rsidR="00A66D4D" w:rsidRPr="00CB5887" w:rsidRDefault="00A66D4D" w:rsidP="00A66D4D">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says, “despite an apparent consensus that [anti-satellite weapon] tests represent irresponsible and reckless behaviour, </w:t>
      </w:r>
      <w:r w:rsidRPr="00E642CB">
        <w:rPr>
          <w:u w:val="single"/>
        </w:rPr>
        <w:t xml:space="preserve">legally </w:t>
      </w:r>
      <w:r w:rsidRPr="00CB5887">
        <w:rPr>
          <w:highlight w:val="green"/>
          <w:u w:val="single"/>
        </w:rPr>
        <w:t>binding</w:t>
      </w:r>
      <w:r w:rsidRPr="00E642CB">
        <w:rPr>
          <w:u w:val="single"/>
        </w:rPr>
        <w:t xml:space="preserve"> and internationally recognised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The level of adherence to the above safety guidelines remain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61A6F33F" w14:textId="77777777" w:rsidR="00A66D4D" w:rsidRPr="00E642CB" w:rsidRDefault="00A66D4D" w:rsidP="00A66D4D">
      <w:pPr>
        <w:rPr>
          <w:sz w:val="14"/>
        </w:rPr>
      </w:pPr>
      <w:r w:rsidRPr="00E642CB">
        <w:rPr>
          <w:sz w:val="14"/>
        </w:rPr>
        <w:t>Looking towards the future</w:t>
      </w:r>
    </w:p>
    <w:p w14:paraId="5CCEA894" w14:textId="77777777" w:rsidR="00A66D4D" w:rsidRDefault="00A66D4D" w:rsidP="00A66D4D">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7F2616CB" w14:textId="26110363" w:rsidR="00A66D4D" w:rsidRDefault="00A66D4D" w:rsidP="00A66D4D"/>
    <w:p w14:paraId="3D6819CC" w14:textId="77777777" w:rsidR="00A66D4D" w:rsidRDefault="00A66D4D" w:rsidP="00A66D4D">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5DB273C2" w14:textId="77777777" w:rsidR="00A66D4D" w:rsidRPr="00667B14" w:rsidRDefault="00A66D4D" w:rsidP="00A66D4D">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20FD2B6" w14:textId="77777777" w:rsidR="00A66D4D" w:rsidRDefault="00A66D4D" w:rsidP="00A66D4D">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541365E9" w14:textId="77777777" w:rsidR="00A66D4D" w:rsidRDefault="00A66D4D" w:rsidP="00A66D4D">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073974AA" w14:textId="77777777" w:rsidR="00A66D4D" w:rsidRDefault="00A66D4D" w:rsidP="00A66D4D">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423D4924" w14:textId="77777777" w:rsidR="00A66D4D" w:rsidRPr="00BE0EC1" w:rsidRDefault="00A66D4D" w:rsidP="00A66D4D">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442BCA70" w14:textId="77777777" w:rsidR="00A66D4D" w:rsidRDefault="00A66D4D" w:rsidP="00A66D4D">
      <w:r w:rsidRPr="00A44E95">
        <w:rPr>
          <w:noProof/>
        </w:rPr>
        <w:drawing>
          <wp:inline distT="0" distB="0" distL="0" distR="0" wp14:anchorId="1ABCFC09" wp14:editId="5F1DB285">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5F01F4CA" w14:textId="77777777" w:rsidR="00A66D4D" w:rsidRPr="005361D2" w:rsidRDefault="00A66D4D" w:rsidP="00A66D4D">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6918DBDF" w14:textId="77777777" w:rsidR="00A66D4D" w:rsidRDefault="00A66D4D" w:rsidP="00A66D4D">
      <w:pPr>
        <w:rPr>
          <w:u w:val="single"/>
        </w:rPr>
      </w:pPr>
      <w:r w:rsidRPr="005361D2">
        <w:rPr>
          <w:sz w:val="16"/>
        </w:rPr>
        <w:t xml:space="preserve">It has to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79B7E8D4" w14:textId="77777777" w:rsidR="00A66D4D" w:rsidRDefault="00A66D4D" w:rsidP="00A66D4D">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1F6BFFA9" w14:textId="77777777" w:rsidR="00A66D4D" w:rsidRDefault="00A66D4D" w:rsidP="00A66D4D">
      <w:pPr>
        <w:rPr>
          <w:rStyle w:val="Emphasis"/>
        </w:rPr>
      </w:pPr>
    </w:p>
    <w:p w14:paraId="0D3BA694" w14:textId="00DF90B9" w:rsidR="00A66D4D" w:rsidRPr="00FF4115" w:rsidRDefault="00A66D4D" w:rsidP="00A66D4D">
      <w:pPr>
        <w:pStyle w:val="Heading4"/>
      </w:pPr>
      <w:r>
        <w:t xml:space="preserve">Models are </w:t>
      </w:r>
      <w:r w:rsidRPr="0039526D">
        <w:t>rigorous</w:t>
      </w:r>
      <w:r>
        <w:t xml:space="preserve"> – </w:t>
      </w:r>
      <w:r w:rsidRPr="00A66D4D">
        <w:rPr>
          <w:color w:val="FF0000"/>
        </w:rPr>
        <w:t>inserted below</w:t>
      </w:r>
      <w:r>
        <w:t>.</w:t>
      </w:r>
    </w:p>
    <w:p w14:paraId="44722760" w14:textId="77777777" w:rsidR="00A66D4D" w:rsidRDefault="00A66D4D" w:rsidP="00A66D4D">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1" w:history="1">
        <w:r w:rsidRPr="008E3DAC">
          <w:rPr>
            <w:rStyle w:val="Hyperlink"/>
          </w:rPr>
          <w:t>https://sci-hub.se/10.1016/j.actaastro.2016.03.034</w:t>
        </w:r>
      </w:hyperlink>
      <w:r w:rsidRPr="00FF4115">
        <w:t>.</w:t>
      </w:r>
      <w:r>
        <w:t>] Justin</w:t>
      </w:r>
    </w:p>
    <w:p w14:paraId="6A5D5CC6" w14:textId="77777777" w:rsidR="00A66D4D" w:rsidRPr="00E85DC2" w:rsidRDefault="00A66D4D" w:rsidP="00A66D4D">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5BBB6FE" w14:textId="77777777" w:rsidR="00A66D4D" w:rsidRDefault="00A66D4D" w:rsidP="00A66D4D"/>
    <w:p w14:paraId="73457290" w14:textId="77777777" w:rsidR="00A66D4D" w:rsidRDefault="00A66D4D" w:rsidP="00A66D4D">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4A48F23A" w14:textId="77777777" w:rsidR="00A66D4D" w:rsidRPr="0039480E" w:rsidRDefault="00A66D4D" w:rsidP="00A66D4D">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2" w:history="1">
        <w:r w:rsidRPr="00EE4324">
          <w:rPr>
            <w:rStyle w:val="Hyperlink"/>
          </w:rPr>
          <w:t>https://aerospace.org/article/space-debris-101</w:t>
        </w:r>
      </w:hyperlink>
      <w:r>
        <w:t>] Justin</w:t>
      </w:r>
    </w:p>
    <w:p w14:paraId="6B8174E8" w14:textId="77777777" w:rsidR="00A66D4D" w:rsidRPr="0039480E" w:rsidRDefault="00A66D4D" w:rsidP="00A66D4D">
      <w:pPr>
        <w:rPr>
          <w:sz w:val="14"/>
        </w:rPr>
      </w:pPr>
      <w:r w:rsidRPr="0039480E">
        <w:rPr>
          <w:sz w:val="14"/>
        </w:rPr>
        <w:t>Can you see space debris coming at you?</w:t>
      </w:r>
    </w:p>
    <w:p w14:paraId="606EE051" w14:textId="77777777" w:rsidR="00A66D4D" w:rsidRPr="0039480E" w:rsidRDefault="00A66D4D" w:rsidP="00A66D4D">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and the vast majority of debris is as small as or smaller than a bullet. No one can see a bullet coming, let alone an object moving ten times faster.</w:t>
      </w:r>
    </w:p>
    <w:p w14:paraId="18A05CF8" w14:textId="77777777" w:rsidR="00A66D4D" w:rsidRPr="0039480E" w:rsidRDefault="00A66D4D" w:rsidP="00A66D4D">
      <w:pPr>
        <w:rPr>
          <w:sz w:val="14"/>
        </w:rPr>
      </w:pPr>
      <w:r w:rsidRPr="0039480E">
        <w:rPr>
          <w:sz w:val="14"/>
        </w:rPr>
        <w:t>What is an on-orbit collision like?</w:t>
      </w:r>
    </w:p>
    <w:p w14:paraId="5B1B4BE4" w14:textId="77777777" w:rsidR="00A66D4D" w:rsidRPr="0039480E" w:rsidRDefault="00A66D4D" w:rsidP="00A66D4D">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413B53B4" w14:textId="77777777" w:rsidR="00A66D4D" w:rsidRPr="0039480E" w:rsidRDefault="00A66D4D" w:rsidP="00A66D4D">
      <w:pPr>
        <w:rPr>
          <w:sz w:val="14"/>
        </w:rPr>
      </w:pPr>
      <w:r w:rsidRPr="0039480E">
        <w:rPr>
          <w:sz w:val="14"/>
        </w:rPr>
        <w:t>Do breakups look like the movies?</w:t>
      </w:r>
    </w:p>
    <w:p w14:paraId="1C06ED1F" w14:textId="77777777" w:rsidR="00A66D4D" w:rsidRPr="0039480E" w:rsidRDefault="00A66D4D" w:rsidP="00A66D4D">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disappear from view.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50C371BD" w14:textId="77777777" w:rsidR="00A66D4D" w:rsidRDefault="00A66D4D" w:rsidP="00A66D4D"/>
    <w:p w14:paraId="74EF3154" w14:textId="77777777" w:rsidR="00A66D4D" w:rsidRDefault="00A66D4D" w:rsidP="00A66D4D">
      <w:pPr>
        <w:pStyle w:val="Heading4"/>
      </w:pPr>
      <w:r>
        <w:t xml:space="preserve">Debris threatens </w:t>
      </w:r>
      <w:r w:rsidRPr="00C416A9">
        <w:rPr>
          <w:u w:val="single"/>
        </w:rPr>
        <w:t>catastrophic</w:t>
      </w:r>
      <w:r>
        <w:t xml:space="preserve"> global warming AND </w:t>
      </w:r>
      <w:r w:rsidRPr="00C416A9">
        <w:rPr>
          <w:u w:val="single"/>
        </w:rPr>
        <w:t>ozone depletion</w:t>
      </w:r>
      <w:r>
        <w:t>.</w:t>
      </w:r>
    </w:p>
    <w:p w14:paraId="17446345" w14:textId="77777777" w:rsidR="00A66D4D" w:rsidRPr="00C416A9" w:rsidRDefault="00A66D4D" w:rsidP="00A66D4D">
      <w:r w:rsidRPr="00C416A9">
        <w:rPr>
          <w:rStyle w:val="Style13ptBold"/>
        </w:rPr>
        <w:t>Liu et al</w:t>
      </w:r>
      <w:r>
        <w:rPr>
          <w:rStyle w:val="Style13ptBold"/>
        </w:rPr>
        <w:t>.</w:t>
      </w:r>
      <w:r>
        <w:t xml:space="preserve"> 12/14/</w:t>
      </w:r>
      <w:r w:rsidRPr="00C416A9">
        <w:rPr>
          <w:rStyle w:val="Style13ptBold"/>
        </w:rPr>
        <w:t>21</w:t>
      </w:r>
      <w:r>
        <w:t xml:space="preserve"> [</w:t>
      </w:r>
      <w:proofErr w:type="spellStart"/>
      <w:r>
        <w:t>Liping</w:t>
      </w:r>
      <w:proofErr w:type="spellEnd"/>
      <w:r>
        <w:t xml:space="preserve"> Liu, </w:t>
      </w:r>
      <w:proofErr w:type="spellStart"/>
      <w:r>
        <w:t>Puqi</w:t>
      </w:r>
      <w:proofErr w:type="spellEnd"/>
      <w:r>
        <w:t xml:space="preserve"> Jia, </w:t>
      </w:r>
      <w:proofErr w:type="spellStart"/>
      <w:r>
        <w:t>Yalin</w:t>
      </w:r>
      <w:proofErr w:type="spellEnd"/>
      <w:r>
        <w:t xml:space="preserve"> Huang, and </w:t>
      </w:r>
      <w:proofErr w:type="spellStart"/>
      <w:r>
        <w:t>Jie</w:t>
      </w:r>
      <w:proofErr w:type="spellEnd"/>
      <w:r>
        <w:t xml:space="preserve"> Han. *Institute of Global Environmental Change, School of Human Settlements and Civil Engineering, </w:t>
      </w:r>
      <w:proofErr w:type="spellStart"/>
      <w:r>
        <w:t>Xi’anJiaotong</w:t>
      </w:r>
      <w:proofErr w:type="spellEnd"/>
      <w:r>
        <w:t xml:space="preserve"> University, Xi’an, 710049, People’s Republic of China **Department of Environmental Science and Engineering, College of Earth and Environmental Sciences, Lanzhou University, Lanzhou, 730000, People’s Republic of China. ***</w:t>
      </w:r>
      <w:r w:rsidRPr="00C416A9">
        <w:t>Department of Environmental Sciences, Fujian Normal University, Fuzhou, People’s Republic of China.</w:t>
      </w:r>
      <w:r>
        <w:t xml:space="preserve"> “</w:t>
      </w:r>
      <w:r w:rsidRPr="00C416A9">
        <w:t xml:space="preserve">Dawn of space tourism: It is time to address the environmental impact of </w:t>
      </w:r>
      <w:proofErr w:type="spellStart"/>
      <w:r w:rsidRPr="00C416A9">
        <w:t>anthropogenicdebrisupon</w:t>
      </w:r>
      <w:proofErr w:type="spellEnd"/>
      <w:r w:rsidRPr="00C416A9">
        <w:t xml:space="preserve"> above eart</w:t>
      </w:r>
      <w:r>
        <w:t xml:space="preserve">h.” </w:t>
      </w:r>
      <w:hyperlink r:id="rId13" w:history="1">
        <w:r w:rsidRPr="007777AB">
          <w:rPr>
            <w:rStyle w:val="Hyperlink"/>
          </w:rPr>
          <w:t>https://papers.ssrn.com/sol3/papers.cfm?abstract_id=3979481</w:t>
        </w:r>
      </w:hyperlink>
      <w:r>
        <w:t>] Justin</w:t>
      </w:r>
    </w:p>
    <w:p w14:paraId="35A11C5E" w14:textId="77777777" w:rsidR="00A66D4D" w:rsidRPr="00C416A9" w:rsidRDefault="00A66D4D" w:rsidP="00A66D4D">
      <w:pPr>
        <w:rPr>
          <w:sz w:val="14"/>
        </w:rPr>
      </w:pPr>
      <w:r w:rsidRPr="00C416A9">
        <w:rPr>
          <w:sz w:val="14"/>
        </w:rPr>
        <w:t xml:space="preserve">Like the ‘ozone hole’, </w:t>
      </w:r>
      <w:r w:rsidRPr="00A50907">
        <w:rPr>
          <w:u w:val="single"/>
        </w:rPr>
        <w:t xml:space="preserve">changes in </w:t>
      </w:r>
      <w:r w:rsidRPr="00E4219B">
        <w:rPr>
          <w:highlight w:val="green"/>
          <w:u w:val="single"/>
        </w:rPr>
        <w:t>the</w:t>
      </w:r>
      <w:r w:rsidRPr="00C416A9">
        <w:rPr>
          <w:u w:val="single"/>
        </w:rPr>
        <w:t xml:space="preserve"> upper </w:t>
      </w:r>
      <w:r w:rsidRPr="00E4219B">
        <w:rPr>
          <w:highlight w:val="green"/>
          <w:u w:val="single"/>
        </w:rPr>
        <w:t xml:space="preserve">atmosphere have </w:t>
      </w:r>
      <w:r w:rsidRPr="00A50907">
        <w:rPr>
          <w:rStyle w:val="Emphasis"/>
        </w:rPr>
        <w:t xml:space="preserve">significant </w:t>
      </w:r>
      <w:r w:rsidRPr="00E4219B">
        <w:rPr>
          <w:rStyle w:val="Emphasis"/>
          <w:highlight w:val="green"/>
        </w:rPr>
        <w:t>impact</w:t>
      </w:r>
      <w:r w:rsidRPr="00E4219B">
        <w:rPr>
          <w:highlight w:val="green"/>
          <w:u w:val="single"/>
        </w:rPr>
        <w:t xml:space="preserve"> on the </w:t>
      </w:r>
      <w:r w:rsidRPr="00E4219B">
        <w:rPr>
          <w:rStyle w:val="Emphasis"/>
          <w:highlight w:val="green"/>
        </w:rPr>
        <w:t>environment</w:t>
      </w:r>
      <w:r w:rsidRPr="00C416A9">
        <w:rPr>
          <w:u w:val="single"/>
        </w:rPr>
        <w:t xml:space="preserve"> and </w:t>
      </w:r>
      <w:r w:rsidRPr="00A50907">
        <w:rPr>
          <w:rStyle w:val="Emphasis"/>
        </w:rPr>
        <w:t>climate</w:t>
      </w:r>
      <w:r w:rsidRPr="00C416A9">
        <w:rPr>
          <w:sz w:val="14"/>
        </w:rPr>
        <w:t xml:space="preserve"> on earth (</w:t>
      </w:r>
      <w:proofErr w:type="spellStart"/>
      <w:r w:rsidRPr="00C416A9">
        <w:rPr>
          <w:sz w:val="14"/>
        </w:rPr>
        <w:t>Laštovička</w:t>
      </w:r>
      <w:proofErr w:type="spellEnd"/>
      <w:r w:rsidRPr="00C416A9">
        <w:rPr>
          <w:sz w:val="14"/>
        </w:rPr>
        <w:t xml:space="preserve"> et al. 2006). As early as in 2010, NASA warned that </w:t>
      </w:r>
      <w:r w:rsidRPr="00A50907">
        <w:rPr>
          <w:rStyle w:val="StyleUnderline"/>
        </w:rPr>
        <w:t>the</w:t>
      </w:r>
      <w:r w:rsidRPr="00C416A9">
        <w:rPr>
          <w:u w:val="single"/>
        </w:rPr>
        <w:t xml:space="preserve"> upper layer of the earth's </w:t>
      </w:r>
      <w:r w:rsidRPr="00E4219B">
        <w:rPr>
          <w:highlight w:val="green"/>
          <w:u w:val="single"/>
        </w:rPr>
        <w:t>atmosphere</w:t>
      </w:r>
      <w:r w:rsidRPr="00C416A9">
        <w:rPr>
          <w:sz w:val="14"/>
        </w:rPr>
        <w:t xml:space="preserve"> had </w:t>
      </w:r>
      <w:r w:rsidRPr="00E4219B">
        <w:rPr>
          <w:highlight w:val="green"/>
          <w:u w:val="single"/>
        </w:rPr>
        <w:t xml:space="preserve">shrunk </w:t>
      </w:r>
      <w:r w:rsidRPr="00E4219B">
        <w:rPr>
          <w:rStyle w:val="Emphasis"/>
          <w:highlight w:val="green"/>
        </w:rPr>
        <w:t>abruptly</w:t>
      </w:r>
      <w:r w:rsidRPr="00A50907">
        <w:rPr>
          <w:u w:val="single"/>
        </w:rPr>
        <w:t xml:space="preserve"> in</w:t>
      </w:r>
      <w:r w:rsidRPr="00C416A9">
        <w:rPr>
          <w:sz w:val="14"/>
        </w:rPr>
        <w:t xml:space="preserve"> just </w:t>
      </w:r>
      <w:r w:rsidRPr="00A50907">
        <w:rPr>
          <w:u w:val="single"/>
        </w:rPr>
        <w:t>four decades</w:t>
      </w:r>
      <w:r w:rsidRPr="00C416A9">
        <w:rPr>
          <w:sz w:val="14"/>
        </w:rPr>
        <w:t xml:space="preserve">, </w:t>
      </w:r>
      <w:r w:rsidRPr="00C416A9">
        <w:rPr>
          <w:u w:val="single"/>
        </w:rPr>
        <w:t>which had abnormally low densities</w:t>
      </w:r>
      <w:r w:rsidRPr="00C416A9">
        <w:rPr>
          <w:sz w:val="14"/>
        </w:rPr>
        <w:t xml:space="preserve"> that were about </w:t>
      </w:r>
      <w:r w:rsidRPr="00C416A9">
        <w:rPr>
          <w:u w:val="single"/>
        </w:rPr>
        <w:t xml:space="preserve">30% lower than previous contractions on </w:t>
      </w:r>
      <w:r w:rsidRPr="00E4219B">
        <w:rPr>
          <w:rStyle w:val="Emphasis"/>
          <w:highlight w:val="green"/>
        </w:rPr>
        <w:t>record</w:t>
      </w:r>
      <w:r w:rsidRPr="00E4219B">
        <w:rPr>
          <w:highlight w:val="green"/>
          <w:u w:val="single"/>
        </w:rPr>
        <w:t xml:space="preserve"> since 1967</w:t>
      </w:r>
      <w:r w:rsidRPr="00C416A9">
        <w:rPr>
          <w:sz w:val="14"/>
        </w:rPr>
        <w:t xml:space="preserve"> (Derrick 2010). Studies showed that, unlike in the lower atmosphere, carbon dioxide (</w:t>
      </w:r>
      <w:r w:rsidRPr="00E4219B">
        <w:rPr>
          <w:highlight w:val="green"/>
          <w:u w:val="single"/>
        </w:rPr>
        <w:t>CO2</w:t>
      </w:r>
      <w:r w:rsidRPr="00C416A9">
        <w:rPr>
          <w:sz w:val="14"/>
        </w:rPr>
        <w:t xml:space="preserve">) acts as a ‘coolant’ in the upper atmosphere on earth, constantly </w:t>
      </w:r>
      <w:r w:rsidRPr="00A50907">
        <w:rPr>
          <w:u w:val="single"/>
        </w:rPr>
        <w:t xml:space="preserve">shedding </w:t>
      </w:r>
      <w:r w:rsidRPr="00E4219B">
        <w:rPr>
          <w:highlight w:val="green"/>
          <w:u w:val="single"/>
        </w:rPr>
        <w:t xml:space="preserve">heat via </w:t>
      </w:r>
      <w:r w:rsidRPr="00E4219B">
        <w:rPr>
          <w:rStyle w:val="Emphasis"/>
          <w:highlight w:val="green"/>
        </w:rPr>
        <w:t>infrared radiation</w:t>
      </w:r>
      <w:r w:rsidRPr="00E4219B">
        <w:rPr>
          <w:highlight w:val="green"/>
          <w:u w:val="single"/>
        </w:rPr>
        <w:t xml:space="preserve">. As </w:t>
      </w:r>
      <w:r w:rsidRPr="00A50907">
        <w:rPr>
          <w:u w:val="single"/>
        </w:rPr>
        <w:t>carbon dioxide</w:t>
      </w:r>
      <w:r w:rsidRPr="00C416A9">
        <w:rPr>
          <w:u w:val="single"/>
        </w:rPr>
        <w:t xml:space="preserve"> </w:t>
      </w:r>
      <w:r w:rsidRPr="00E4219B">
        <w:rPr>
          <w:highlight w:val="green"/>
          <w:u w:val="single"/>
        </w:rPr>
        <w:t xml:space="preserve">levels build </w:t>
      </w:r>
      <w:r w:rsidRPr="00A50907">
        <w:rPr>
          <w:u w:val="single"/>
        </w:rPr>
        <w:t>up</w:t>
      </w:r>
      <w:r w:rsidRPr="00C416A9">
        <w:rPr>
          <w:sz w:val="14"/>
        </w:rPr>
        <w:t xml:space="preserve"> on earth, </w:t>
      </w:r>
      <w:r w:rsidRPr="00E4219B">
        <w:rPr>
          <w:highlight w:val="green"/>
          <w:u w:val="single"/>
        </w:rPr>
        <w:t>it</w:t>
      </w:r>
      <w:r w:rsidRPr="00C416A9">
        <w:rPr>
          <w:sz w:val="14"/>
        </w:rPr>
        <w:t xml:space="preserve"> makes its way into the upper atmosphere and </w:t>
      </w:r>
      <w:r w:rsidRPr="00E4219B">
        <w:rPr>
          <w:rStyle w:val="Emphasis"/>
          <w:highlight w:val="green"/>
        </w:rPr>
        <w:t>magnifies</w:t>
      </w:r>
      <w:r w:rsidRPr="00E4219B">
        <w:rPr>
          <w:highlight w:val="green"/>
          <w:u w:val="single"/>
        </w:rPr>
        <w:t xml:space="preserve"> the</w:t>
      </w:r>
      <w:r w:rsidRPr="00C416A9">
        <w:rPr>
          <w:sz w:val="14"/>
        </w:rPr>
        <w:t xml:space="preserve"> cooling </w:t>
      </w:r>
      <w:r w:rsidRPr="00E4219B">
        <w:rPr>
          <w:highlight w:val="green"/>
          <w:u w:val="single"/>
        </w:rPr>
        <w:t>effect</w:t>
      </w:r>
      <w:r w:rsidRPr="00C416A9">
        <w:rPr>
          <w:u w:val="single"/>
        </w:rPr>
        <w:t xml:space="preserve"> during the ‘solar minimum’</w:t>
      </w:r>
      <w:r w:rsidRPr="00C416A9">
        <w:rPr>
          <w:sz w:val="14"/>
        </w:rPr>
        <w:t xml:space="preserve"> (Derrick 2010; </w:t>
      </w:r>
      <w:proofErr w:type="spellStart"/>
      <w:r w:rsidRPr="00C416A9">
        <w:rPr>
          <w:sz w:val="14"/>
        </w:rPr>
        <w:t>Laštovičkaet</w:t>
      </w:r>
      <w:proofErr w:type="spellEnd"/>
      <w:r w:rsidRPr="00C416A9">
        <w:rPr>
          <w:sz w:val="14"/>
        </w:rPr>
        <w:t xml:space="preserve"> al.2006). There are three known </w:t>
      </w:r>
      <w:r w:rsidRPr="00E4219B">
        <w:rPr>
          <w:highlight w:val="green"/>
          <w:u w:val="single"/>
        </w:rPr>
        <w:t>sources</w:t>
      </w:r>
      <w:r w:rsidRPr="00C416A9">
        <w:rPr>
          <w:u w:val="single"/>
        </w:rPr>
        <w:t xml:space="preserve"> of carbon dioxide</w:t>
      </w:r>
      <w:r w:rsidRPr="00C416A9">
        <w:rPr>
          <w:sz w:val="14"/>
        </w:rPr>
        <w:t xml:space="preserve"> in the thermosphere, </w:t>
      </w:r>
      <w:r w:rsidRPr="00E4219B">
        <w:rPr>
          <w:rStyle w:val="StyleUnderline"/>
          <w:highlight w:val="green"/>
        </w:rPr>
        <w:t>namely</w:t>
      </w:r>
      <w:r w:rsidRPr="00C416A9">
        <w:rPr>
          <w:sz w:val="14"/>
        </w:rPr>
        <w:t xml:space="preserve">, from the earth’s surface, </w:t>
      </w:r>
      <w:r w:rsidRPr="00C416A9">
        <w:rPr>
          <w:u w:val="single"/>
        </w:rPr>
        <w:t xml:space="preserve">emissions from </w:t>
      </w:r>
      <w:r w:rsidRPr="00E4219B">
        <w:rPr>
          <w:rStyle w:val="Emphasis"/>
          <w:highlight w:val="green"/>
        </w:rPr>
        <w:t>fuel combustion</w:t>
      </w:r>
      <w:r w:rsidRPr="00C416A9">
        <w:rPr>
          <w:u w:val="single"/>
        </w:rPr>
        <w:t xml:space="preserve"> during </w:t>
      </w:r>
      <w:r w:rsidRPr="00A50907">
        <w:rPr>
          <w:rStyle w:val="Emphasis"/>
        </w:rPr>
        <w:t>rocket flights</w:t>
      </w:r>
      <w:r w:rsidRPr="00C416A9">
        <w:rPr>
          <w:sz w:val="14"/>
        </w:rPr>
        <w:t xml:space="preserve">, </w:t>
      </w:r>
      <w:r w:rsidRPr="00E4219B">
        <w:rPr>
          <w:highlight w:val="green"/>
          <w:u w:val="single"/>
        </w:rPr>
        <w:t>and</w:t>
      </w:r>
      <w:r w:rsidRPr="00C416A9">
        <w:rPr>
          <w:sz w:val="14"/>
        </w:rPr>
        <w:t xml:space="preserve"> the </w:t>
      </w:r>
      <w:r w:rsidRPr="00E4219B">
        <w:rPr>
          <w:rStyle w:val="Emphasis"/>
          <w:highlight w:val="green"/>
        </w:rPr>
        <w:t>combustion</w:t>
      </w:r>
      <w:r w:rsidRPr="00E4219B">
        <w:rPr>
          <w:highlight w:val="green"/>
          <w:u w:val="single"/>
        </w:rPr>
        <w:t xml:space="preserve"> of </w:t>
      </w:r>
      <w:r w:rsidRPr="00E4219B">
        <w:rPr>
          <w:rStyle w:val="Emphasis"/>
          <w:highlight w:val="green"/>
        </w:rPr>
        <w:t>space</w:t>
      </w:r>
      <w:r w:rsidRPr="00E4219B">
        <w:rPr>
          <w:highlight w:val="green"/>
          <w:u w:val="single"/>
        </w:rPr>
        <w:t xml:space="preserve"> </w:t>
      </w:r>
      <w:r w:rsidRPr="00E4219B">
        <w:rPr>
          <w:rStyle w:val="Emphasis"/>
          <w:highlight w:val="green"/>
        </w:rPr>
        <w:t>debris</w:t>
      </w:r>
      <w:r w:rsidRPr="00C416A9">
        <w:rPr>
          <w:u w:val="single"/>
        </w:rPr>
        <w:t xml:space="preserve"> in the thermosphere</w:t>
      </w:r>
      <w:r w:rsidRPr="00C416A9">
        <w:rPr>
          <w:sz w:val="14"/>
        </w:rPr>
        <w:t xml:space="preserve">. Further, some </w:t>
      </w:r>
      <w:r w:rsidRPr="00E4219B">
        <w:rPr>
          <w:highlight w:val="green"/>
          <w:u w:val="single"/>
        </w:rPr>
        <w:t>metals and polymers</w:t>
      </w:r>
      <w:r w:rsidRPr="00C416A9">
        <w:rPr>
          <w:sz w:val="14"/>
        </w:rPr>
        <w:t xml:space="preserve"> in the orbit </w:t>
      </w:r>
      <w:r w:rsidRPr="00E4219B">
        <w:rPr>
          <w:highlight w:val="green"/>
          <w:u w:val="single"/>
        </w:rPr>
        <w:t xml:space="preserve">undergo </w:t>
      </w:r>
      <w:r w:rsidRPr="00E4219B">
        <w:rPr>
          <w:rStyle w:val="Emphasis"/>
          <w:highlight w:val="green"/>
        </w:rPr>
        <w:t>chemical</w:t>
      </w:r>
      <w:r w:rsidRPr="00E4219B">
        <w:rPr>
          <w:highlight w:val="green"/>
          <w:u w:val="single"/>
        </w:rPr>
        <w:t xml:space="preserve"> </w:t>
      </w:r>
      <w:r w:rsidRPr="00E4219B">
        <w:rPr>
          <w:rStyle w:val="Emphasis"/>
          <w:highlight w:val="green"/>
        </w:rPr>
        <w:t>reactions</w:t>
      </w:r>
      <w:r w:rsidRPr="00C416A9">
        <w:rPr>
          <w:u w:val="single"/>
        </w:rPr>
        <w:t xml:space="preserve"> when </w:t>
      </w:r>
      <w:r w:rsidRPr="00A50907">
        <w:rPr>
          <w:rStyle w:val="Emphasis"/>
        </w:rPr>
        <w:t>burning</w:t>
      </w:r>
      <w:r w:rsidRPr="00C416A9">
        <w:rPr>
          <w:u w:val="single"/>
        </w:rPr>
        <w:t xml:space="preserve"> through the atmosphere</w:t>
      </w:r>
      <w:r w:rsidRPr="00C416A9">
        <w:rPr>
          <w:sz w:val="14"/>
        </w:rPr>
        <w:t xml:space="preserve">, </w:t>
      </w:r>
      <w:r w:rsidRPr="00E4219B">
        <w:rPr>
          <w:highlight w:val="green"/>
          <w:u w:val="single"/>
        </w:rPr>
        <w:t xml:space="preserve">depleting </w:t>
      </w:r>
      <w:r w:rsidRPr="00E4219B">
        <w:rPr>
          <w:rStyle w:val="Emphasis"/>
          <w:highlight w:val="green"/>
        </w:rPr>
        <w:t>ozone</w:t>
      </w:r>
      <w:r w:rsidRPr="00C416A9">
        <w:rPr>
          <w:u w:val="single"/>
        </w:rPr>
        <w:t xml:space="preserve"> and </w:t>
      </w:r>
      <w:r w:rsidRPr="00E4219B">
        <w:rPr>
          <w:highlight w:val="green"/>
          <w:u w:val="single"/>
        </w:rPr>
        <w:t xml:space="preserve">generating </w:t>
      </w:r>
      <w:r w:rsidRPr="00E4219B">
        <w:rPr>
          <w:rStyle w:val="Emphasis"/>
          <w:highlight w:val="green"/>
        </w:rPr>
        <w:t>carbon</w:t>
      </w:r>
      <w:r w:rsidRPr="00E4219B">
        <w:rPr>
          <w:highlight w:val="green"/>
          <w:u w:val="single"/>
        </w:rPr>
        <w:t xml:space="preserve"> </w:t>
      </w:r>
      <w:r w:rsidRPr="00E4219B">
        <w:rPr>
          <w:rStyle w:val="Emphasis"/>
          <w:highlight w:val="green"/>
        </w:rPr>
        <w:t>oxides</w:t>
      </w:r>
      <w:r w:rsidRPr="00C416A9">
        <w:rPr>
          <w:sz w:val="14"/>
        </w:rPr>
        <w:t xml:space="preserve"> and nitrogen oxides </w:t>
      </w:r>
      <w:r w:rsidRPr="00C416A9">
        <w:rPr>
          <w:u w:val="single"/>
        </w:rPr>
        <w:t>in the thermosphere</w:t>
      </w:r>
      <w:r w:rsidRPr="00C416A9">
        <w:rPr>
          <w:sz w:val="14"/>
        </w:rPr>
        <w:t>(</w:t>
      </w:r>
      <w:proofErr w:type="spellStart"/>
      <w:r w:rsidRPr="00C416A9">
        <w:rPr>
          <w:sz w:val="14"/>
        </w:rPr>
        <w:t>Staughton</w:t>
      </w:r>
      <w:proofErr w:type="spellEnd"/>
      <w:r w:rsidRPr="00C416A9">
        <w:rPr>
          <w:sz w:val="14"/>
        </w:rPr>
        <w:t xml:space="preserve"> 2020) (Fig. 1). Further, </w:t>
      </w:r>
      <w:r w:rsidRPr="00E4219B">
        <w:rPr>
          <w:highlight w:val="green"/>
          <w:u w:val="single"/>
        </w:rPr>
        <w:t>metallic debris</w:t>
      </w:r>
      <w:r w:rsidRPr="00C416A9">
        <w:rPr>
          <w:sz w:val="14"/>
        </w:rPr>
        <w:t xml:space="preserve"> such as tungsten, beryllium, aluminum </w:t>
      </w:r>
      <w:r w:rsidRPr="00C416A9">
        <w:rPr>
          <w:u w:val="single"/>
        </w:rPr>
        <w:t>may</w:t>
      </w:r>
      <w:r w:rsidRPr="00C416A9">
        <w:rPr>
          <w:sz w:val="14"/>
        </w:rPr>
        <w:t xml:space="preserve"> also </w:t>
      </w:r>
      <w:r w:rsidRPr="00E4219B">
        <w:rPr>
          <w:highlight w:val="green"/>
          <w:u w:val="single"/>
        </w:rPr>
        <w:t>undergo</w:t>
      </w:r>
      <w:r w:rsidRPr="00C416A9">
        <w:rPr>
          <w:u w:val="single"/>
        </w:rPr>
        <w:t xml:space="preserve"> </w:t>
      </w:r>
      <w:r w:rsidRPr="00A50907">
        <w:rPr>
          <w:rStyle w:val="Emphasis"/>
        </w:rPr>
        <w:t>chemical</w:t>
      </w:r>
      <w:r w:rsidRPr="00C416A9">
        <w:rPr>
          <w:u w:val="single"/>
        </w:rPr>
        <w:t xml:space="preserve"> </w:t>
      </w:r>
      <w:r w:rsidRPr="00E4219B">
        <w:rPr>
          <w:rStyle w:val="Emphasis"/>
          <w:highlight w:val="green"/>
        </w:rPr>
        <w:t>reactions</w:t>
      </w:r>
      <w:r w:rsidRPr="00E4219B">
        <w:rPr>
          <w:highlight w:val="green"/>
          <w:u w:val="single"/>
        </w:rPr>
        <w:t xml:space="preserve"> when they </w:t>
      </w:r>
      <w:r w:rsidRPr="00E4219B">
        <w:rPr>
          <w:rStyle w:val="Emphasis"/>
          <w:highlight w:val="green"/>
        </w:rPr>
        <w:t>re-enter</w:t>
      </w:r>
      <w:r w:rsidRPr="00C416A9">
        <w:rPr>
          <w:u w:val="single"/>
        </w:rPr>
        <w:t xml:space="preserve"> the </w:t>
      </w:r>
      <w:r w:rsidRPr="00A50907">
        <w:rPr>
          <w:rStyle w:val="Emphasis"/>
        </w:rPr>
        <w:t>atmosphere</w:t>
      </w:r>
      <w:r w:rsidRPr="00C416A9">
        <w:rPr>
          <w:sz w:val="14"/>
        </w:rPr>
        <w:t xml:space="preserve">, </w:t>
      </w:r>
      <w:r w:rsidRPr="00C416A9">
        <w:rPr>
          <w:u w:val="single"/>
        </w:rPr>
        <w:t xml:space="preserve">and </w:t>
      </w:r>
      <w:r w:rsidRPr="00A50907">
        <w:rPr>
          <w:u w:val="single"/>
        </w:rPr>
        <w:t>their impact</w:t>
      </w:r>
      <w:r w:rsidRPr="00C416A9">
        <w:rPr>
          <w:sz w:val="14"/>
        </w:rPr>
        <w:t xml:space="preserve"> on earth’s atmosphere </w:t>
      </w:r>
      <w:r w:rsidRPr="00C416A9">
        <w:rPr>
          <w:u w:val="single"/>
        </w:rPr>
        <w:t>is also worthy</w:t>
      </w:r>
      <w:r w:rsidRPr="00C416A9">
        <w:rPr>
          <w:sz w:val="14"/>
        </w:rPr>
        <w:t xml:space="preserve"> to research (Physics Today 2009). Also, </w:t>
      </w:r>
      <w:r w:rsidRPr="00C416A9">
        <w:rPr>
          <w:u w:val="single"/>
        </w:rPr>
        <w:t>emissions</w:t>
      </w:r>
      <w:r w:rsidRPr="00C416A9">
        <w:rPr>
          <w:sz w:val="14"/>
        </w:rPr>
        <w:t xml:space="preserve"> from solid fuels and liquid propellants during rocket launches can </w:t>
      </w:r>
      <w:r w:rsidRPr="00E4219B">
        <w:rPr>
          <w:highlight w:val="green"/>
          <w:u w:val="single"/>
        </w:rPr>
        <w:t xml:space="preserve">cause </w:t>
      </w:r>
      <w:r w:rsidRPr="00A50907">
        <w:rPr>
          <w:u w:val="single"/>
        </w:rPr>
        <w:t>pollution</w:t>
      </w:r>
      <w:r w:rsidRPr="00C416A9">
        <w:rPr>
          <w:sz w:val="14"/>
        </w:rPr>
        <w:t xml:space="preserve"> in the atmospheric environments, </w:t>
      </w:r>
      <w:r w:rsidRPr="00C416A9">
        <w:rPr>
          <w:u w:val="single"/>
        </w:rPr>
        <w:t>of which</w:t>
      </w:r>
      <w:r w:rsidRPr="00C416A9">
        <w:rPr>
          <w:sz w:val="14"/>
        </w:rPr>
        <w:t xml:space="preserve"> the </w:t>
      </w:r>
      <w:r w:rsidRPr="00E4219B">
        <w:rPr>
          <w:rStyle w:val="Emphasis"/>
          <w:highlight w:val="green"/>
        </w:rPr>
        <w:t>depletion</w:t>
      </w:r>
      <w:r w:rsidRPr="00E4219B">
        <w:rPr>
          <w:highlight w:val="green"/>
          <w:u w:val="single"/>
        </w:rPr>
        <w:t xml:space="preserve"> of stratospheric ozone</w:t>
      </w:r>
      <w:r w:rsidRPr="00C416A9">
        <w:rPr>
          <w:sz w:val="14"/>
        </w:rPr>
        <w:t xml:space="preserve"> is the most studied and concerning issue (Dallas et al. 2020).</w:t>
      </w:r>
    </w:p>
    <w:p w14:paraId="00CA14E0" w14:textId="77777777" w:rsidR="00A66D4D" w:rsidRDefault="00A66D4D" w:rsidP="00A66D4D"/>
    <w:p w14:paraId="638F76DE" w14:textId="77777777" w:rsidR="00A66D4D" w:rsidRDefault="00A66D4D" w:rsidP="00A66D4D">
      <w:pPr>
        <w:pStyle w:val="Heading4"/>
        <w:jc w:val="both"/>
      </w:pPr>
      <w:r>
        <w:t xml:space="preserve">Global warming is </w:t>
      </w:r>
      <w:r w:rsidRPr="00E4219B">
        <w:rPr>
          <w:u w:val="single"/>
        </w:rPr>
        <w:t>existential</w:t>
      </w:r>
      <w:r>
        <w:t>.</w:t>
      </w:r>
    </w:p>
    <w:p w14:paraId="11D003E9" w14:textId="77777777" w:rsidR="00A66D4D" w:rsidRDefault="00A66D4D" w:rsidP="00A66D4D">
      <w:r>
        <w:t xml:space="preserve">Simon </w:t>
      </w:r>
      <w:r w:rsidRPr="006518E2">
        <w:rPr>
          <w:rStyle w:val="Style13ptBold"/>
        </w:rPr>
        <w:t>Beard et al. 21</w:t>
      </w:r>
      <w:r>
        <w:t xml:space="preserve">. Centre for the Study of Existential Risk, University of Cambridge; Lauren Holt, Centre for the Study of Existential Risk, University of Cambridge; Asaf </w:t>
      </w:r>
      <w:proofErr w:type="spellStart"/>
      <w:r>
        <w:t>Tzachor</w:t>
      </w:r>
      <w:proofErr w:type="spellEnd"/>
      <w:r>
        <w:t xml:space="preserve">, Centre for the Study of Existential Risk, University of Cambridge. Cambridge Global Food Security Interdisciplinary Research Centre, University of Cambridge; Luke Kemp, Australia National University; Shahar </w:t>
      </w:r>
      <w:proofErr w:type="spellStart"/>
      <w:r>
        <w:t>Avin</w:t>
      </w:r>
      <w:proofErr w:type="spellEnd"/>
      <w:r>
        <w:t>, Centre for the Study of Existential Risk, University of Cambridge; Phil Torres, Institute of Philosophy, Leibniz University Hannover; Haydn Belfield, Leverhulme Centre for the Future of Intelligence, University of Cambridge, "Assessing Climate Change’s Contribution to Global Catastrophic Risk," Futures, Vol. 127, March 2021, ScienceDirect.</w:t>
      </w:r>
    </w:p>
    <w:p w14:paraId="7432B7BD" w14:textId="77777777" w:rsidR="00A66D4D" w:rsidRPr="000376E3" w:rsidRDefault="00A66D4D" w:rsidP="00A66D4D">
      <w:pPr>
        <w:rPr>
          <w:sz w:val="14"/>
        </w:rPr>
      </w:pPr>
      <w:r w:rsidRPr="000376E3">
        <w:rPr>
          <w:sz w:val="14"/>
        </w:rPr>
        <w:t xml:space="preserve">While most of the impacts of climate change so far have fallen within the range of what was experienced during the Holocene, the rate of change is faster than in the Holocene and </w:t>
      </w:r>
      <w:r w:rsidRPr="00236ED6">
        <w:rPr>
          <w:rStyle w:val="StyleUnderline"/>
        </w:rPr>
        <w:t>we are</w:t>
      </w:r>
      <w:r w:rsidRPr="000376E3">
        <w:rPr>
          <w:sz w:val="14"/>
        </w:rPr>
        <w:t xml:space="preserve"> now </w:t>
      </w:r>
      <w:r w:rsidRPr="00236ED6">
        <w:rPr>
          <w:rStyle w:val="StyleUnderline"/>
        </w:rPr>
        <w:t>beginning to see climate change</w:t>
      </w:r>
      <w:r w:rsidRPr="000376E3">
        <w:rPr>
          <w:sz w:val="14"/>
        </w:rPr>
        <w:t xml:space="preserve"> </w:t>
      </w:r>
      <w:r w:rsidRPr="00236ED6">
        <w:rPr>
          <w:rStyle w:val="Emphasis"/>
        </w:rPr>
        <w:t>push beyond</w:t>
      </w:r>
      <w:r w:rsidRPr="000376E3">
        <w:rPr>
          <w:sz w:val="14"/>
        </w:rPr>
        <w:t xml:space="preserve"> these </w:t>
      </w:r>
      <w:r w:rsidRPr="00236ED6">
        <w:rPr>
          <w:rStyle w:val="StyleUnderline"/>
        </w:rPr>
        <w:t>boundaries</w:t>
      </w:r>
      <w:r w:rsidRPr="000376E3">
        <w:rPr>
          <w:sz w:val="14"/>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58BFD368" w14:textId="77777777" w:rsidR="00A66D4D" w:rsidRPr="000376E3" w:rsidRDefault="00A66D4D" w:rsidP="00A66D4D">
      <w:pPr>
        <w:rPr>
          <w:sz w:val="14"/>
        </w:rPr>
      </w:pPr>
      <w:r w:rsidRPr="000376E3">
        <w:rPr>
          <w:sz w:val="14"/>
        </w:rPr>
        <w:t xml:space="preserve">As part of their discussion of BRIHN Baum and </w:t>
      </w:r>
      <w:proofErr w:type="spellStart"/>
      <w:r w:rsidRPr="000376E3">
        <w:rPr>
          <w:sz w:val="14"/>
        </w:rPr>
        <w:t>Handoh</w:t>
      </w:r>
      <w:proofErr w:type="spellEnd"/>
      <w:r w:rsidRPr="000376E3">
        <w:rPr>
          <w:sz w:val="14"/>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Kareiva and Carranza (2018) argue that, despite currently falling outside of the area of high risk, </w:t>
      </w:r>
      <w:r w:rsidRPr="00E4219B">
        <w:rPr>
          <w:rStyle w:val="StyleUnderline"/>
          <w:highlight w:val="green"/>
        </w:rPr>
        <w:t>climate change</w:t>
      </w:r>
      <w:r w:rsidRPr="00236ED6">
        <w:rPr>
          <w:rStyle w:val="StyleUnderline"/>
        </w:rPr>
        <w:t xml:space="preserve"> has the</w:t>
      </w:r>
      <w:r w:rsidRPr="000376E3">
        <w:rPr>
          <w:sz w:val="14"/>
          <w:szCs w:val="16"/>
        </w:rPr>
        <w:t xml:space="preserve"> </w:t>
      </w:r>
      <w:r w:rsidRPr="00236ED6">
        <w:rPr>
          <w:rStyle w:val="Emphasis"/>
        </w:rPr>
        <w:t>clear potential</w:t>
      </w:r>
      <w:r w:rsidRPr="000376E3">
        <w:rPr>
          <w:sz w:val="14"/>
        </w:rPr>
        <w:t xml:space="preserve"> </w:t>
      </w:r>
      <w:r w:rsidRPr="00236ED6">
        <w:rPr>
          <w:rStyle w:val="StyleUnderline"/>
        </w:rPr>
        <w:t xml:space="preserve">to </w:t>
      </w:r>
      <w:r w:rsidRPr="00E4219B">
        <w:rPr>
          <w:rStyle w:val="StyleUnderline"/>
          <w:highlight w:val="green"/>
        </w:rPr>
        <w:t>push humanity</w:t>
      </w:r>
      <w:r w:rsidRPr="000376E3">
        <w:rPr>
          <w:sz w:val="14"/>
        </w:rPr>
        <w:t xml:space="preserve"> </w:t>
      </w:r>
      <w:r w:rsidRPr="00E4219B">
        <w:rPr>
          <w:rStyle w:val="Emphasis"/>
          <w:highlight w:val="green"/>
        </w:rPr>
        <w:t>across</w:t>
      </w:r>
      <w:r w:rsidRPr="000376E3">
        <w:rPr>
          <w:sz w:val="14"/>
        </w:rPr>
        <w:t xml:space="preserve"> </w:t>
      </w:r>
      <w:r w:rsidRPr="00236ED6">
        <w:rPr>
          <w:rStyle w:val="StyleUnderline"/>
        </w:rPr>
        <w:t>a threshold of</w:t>
      </w:r>
      <w:r w:rsidRPr="000376E3">
        <w:rPr>
          <w:sz w:val="14"/>
        </w:rPr>
        <w:t xml:space="preserve"> </w:t>
      </w:r>
      <w:r w:rsidRPr="00E4219B">
        <w:rPr>
          <w:rStyle w:val="Emphasis"/>
          <w:highlight w:val="green"/>
        </w:rPr>
        <w:t>irreversible loss</w:t>
      </w:r>
      <w:r w:rsidRPr="000376E3">
        <w:rPr>
          <w:sz w:val="14"/>
        </w:rPr>
        <w:t xml:space="preserve"> </w:t>
      </w:r>
      <w:r w:rsidRPr="00236ED6">
        <w:rPr>
          <w:rStyle w:val="StyleUnderline"/>
        </w:rPr>
        <w:t>by “changing major</w:t>
      </w:r>
      <w:r w:rsidRPr="000376E3">
        <w:rPr>
          <w:sz w:val="14"/>
        </w:rPr>
        <w:t xml:space="preserve"> </w:t>
      </w:r>
      <w:r w:rsidRPr="00236ED6">
        <w:rPr>
          <w:rStyle w:val="Emphasis"/>
        </w:rPr>
        <w:t>ocean circulation</w:t>
      </w:r>
      <w:r w:rsidRPr="000376E3">
        <w:rPr>
          <w:sz w:val="14"/>
        </w:rPr>
        <w:t xml:space="preserve"> </w:t>
      </w:r>
      <w:r w:rsidRPr="00236ED6">
        <w:rPr>
          <w:rStyle w:val="StyleUnderline"/>
        </w:rPr>
        <w:t>patterns, causing</w:t>
      </w:r>
      <w:r w:rsidRPr="000376E3">
        <w:rPr>
          <w:sz w:val="14"/>
        </w:rPr>
        <w:t xml:space="preserve"> </w:t>
      </w:r>
      <w:r w:rsidRPr="00236ED6">
        <w:rPr>
          <w:rStyle w:val="Emphasis"/>
        </w:rPr>
        <w:t>massive sea-level rise</w:t>
      </w:r>
      <w:r w:rsidRPr="000376E3">
        <w:rPr>
          <w:sz w:val="14"/>
        </w:rPr>
        <w:t xml:space="preserve">, </w:t>
      </w:r>
      <w:r w:rsidRPr="00236ED6">
        <w:rPr>
          <w:rStyle w:val="StyleUnderline"/>
        </w:rPr>
        <w:t>and increasing the</w:t>
      </w:r>
      <w:r w:rsidRPr="000376E3">
        <w:rPr>
          <w:sz w:val="14"/>
        </w:rPr>
        <w:t xml:space="preserve"> </w:t>
      </w:r>
      <w:r w:rsidRPr="00236ED6">
        <w:rPr>
          <w:rStyle w:val="Emphasis"/>
        </w:rPr>
        <w:t>frequency</w:t>
      </w:r>
      <w:r w:rsidRPr="000376E3">
        <w:rPr>
          <w:sz w:val="14"/>
        </w:rPr>
        <w:t xml:space="preserve"> </w:t>
      </w:r>
      <w:r w:rsidRPr="00236ED6">
        <w:rPr>
          <w:rStyle w:val="StyleUnderline"/>
        </w:rPr>
        <w:t>and</w:t>
      </w:r>
      <w:r w:rsidRPr="000376E3">
        <w:rPr>
          <w:sz w:val="14"/>
        </w:rPr>
        <w:t xml:space="preserve"> </w:t>
      </w:r>
      <w:r w:rsidRPr="00236ED6">
        <w:rPr>
          <w:rStyle w:val="Emphasis"/>
        </w:rPr>
        <w:t>severity</w:t>
      </w:r>
      <w:r w:rsidRPr="000376E3">
        <w:rPr>
          <w:sz w:val="14"/>
        </w:rPr>
        <w:t xml:space="preserve"> </w:t>
      </w:r>
      <w:r w:rsidRPr="00236ED6">
        <w:rPr>
          <w:rStyle w:val="StyleUnderline"/>
        </w:rPr>
        <w:t>of extreme events… that displace people, and ruin economies</w:t>
      </w:r>
      <w:r w:rsidRPr="000376E3">
        <w:rPr>
          <w:sz w:val="14"/>
        </w:rPr>
        <w:t xml:space="preserve">.” </w:t>
      </w:r>
      <w:r w:rsidRPr="00236ED6">
        <w:rPr>
          <w:rStyle w:val="StyleUnderline"/>
        </w:rPr>
        <w:t xml:space="preserve">Even if humanity </w:t>
      </w:r>
      <w:proofErr w:type="gramStart"/>
      <w:r w:rsidRPr="00236ED6">
        <w:rPr>
          <w:rStyle w:val="StyleUnderline"/>
        </w:rPr>
        <w:t>was</w:t>
      </w:r>
      <w:proofErr w:type="gramEnd"/>
      <w:r w:rsidRPr="000376E3">
        <w:rPr>
          <w:sz w:val="14"/>
        </w:rPr>
        <w:t xml:space="preserve"> </w:t>
      </w:r>
      <w:r w:rsidRPr="00236ED6">
        <w:rPr>
          <w:rStyle w:val="Emphasis"/>
        </w:rPr>
        <w:t>resilient</w:t>
      </w:r>
      <w:r w:rsidRPr="000376E3">
        <w:rPr>
          <w:sz w:val="14"/>
        </w:rPr>
        <w:t xml:space="preserve"> </w:t>
      </w:r>
      <w:r w:rsidRPr="00236ED6">
        <w:rPr>
          <w:rStyle w:val="StyleUnderline"/>
        </w:rPr>
        <w:t>to</w:t>
      </w:r>
      <w:r w:rsidRPr="000376E3">
        <w:rPr>
          <w:sz w:val="14"/>
        </w:rPr>
        <w:t xml:space="preserve"> each of these </w:t>
      </w:r>
      <w:r w:rsidRPr="00236ED6">
        <w:rPr>
          <w:rStyle w:val="StyleUnderline"/>
        </w:rPr>
        <w:t>individual impacts</w:t>
      </w:r>
      <w:r w:rsidRPr="000376E3">
        <w:rPr>
          <w:sz w:val="14"/>
        </w:rPr>
        <w:t xml:space="preserve">, a global catastrophe could occur if these </w:t>
      </w:r>
      <w:r w:rsidRPr="00236ED6">
        <w:rPr>
          <w:rStyle w:val="StyleUnderline"/>
        </w:rPr>
        <w:t>impacts</w:t>
      </w:r>
      <w:r w:rsidRPr="000376E3">
        <w:rPr>
          <w:sz w:val="14"/>
        </w:rPr>
        <w:t xml:space="preserve"> were to </w:t>
      </w:r>
      <w:r w:rsidRPr="00E4219B">
        <w:rPr>
          <w:rStyle w:val="StyleUnderline"/>
          <w:highlight w:val="green"/>
        </w:rPr>
        <w:t>occur</w:t>
      </w:r>
      <w:r w:rsidRPr="000376E3">
        <w:rPr>
          <w:sz w:val="14"/>
        </w:rPr>
        <w:t xml:space="preserve"> </w:t>
      </w:r>
      <w:r w:rsidRPr="00E4219B">
        <w:rPr>
          <w:rStyle w:val="Emphasis"/>
          <w:highlight w:val="green"/>
        </w:rPr>
        <w:t>rapidly</w:t>
      </w:r>
      <w:r w:rsidRPr="000376E3">
        <w:rPr>
          <w:sz w:val="14"/>
        </w:rPr>
        <w:t xml:space="preserve"> </w:t>
      </w:r>
      <w:r w:rsidRPr="00E4219B">
        <w:rPr>
          <w:rStyle w:val="StyleUnderline"/>
          <w:highlight w:val="green"/>
        </w:rPr>
        <w:t>and</w:t>
      </w:r>
      <w:r w:rsidRPr="000376E3">
        <w:rPr>
          <w:sz w:val="14"/>
        </w:rPr>
        <w:t xml:space="preserve"> </w:t>
      </w:r>
      <w:r w:rsidRPr="00E4219B">
        <w:rPr>
          <w:rStyle w:val="Emphasis"/>
          <w:highlight w:val="green"/>
        </w:rPr>
        <w:t>simultaneously</w:t>
      </w:r>
      <w:r w:rsidRPr="000376E3">
        <w:rPr>
          <w:sz w:val="14"/>
        </w:rPr>
        <w:t xml:space="preserve">. </w:t>
      </w:r>
    </w:p>
    <w:p w14:paraId="521E1F76" w14:textId="77777777" w:rsidR="00A66D4D" w:rsidRPr="000376E3" w:rsidRDefault="00A66D4D" w:rsidP="00A66D4D">
      <w:pPr>
        <w:rPr>
          <w:sz w:val="14"/>
        </w:rPr>
      </w:pPr>
      <w:r w:rsidRPr="000376E3">
        <w:rPr>
          <w:sz w:val="14"/>
        </w:rPr>
        <w:t xml:space="preserve">One scenario that has received comparatively more attention is that of the </w:t>
      </w:r>
      <w:r w:rsidRPr="00236ED6">
        <w:rPr>
          <w:rStyle w:val="StyleUnderline"/>
        </w:rPr>
        <w:t>global climate crossing a</w:t>
      </w:r>
      <w:r w:rsidRPr="000376E3">
        <w:rPr>
          <w:sz w:val="14"/>
        </w:rPr>
        <w:t xml:space="preserve"> </w:t>
      </w:r>
      <w:r w:rsidRPr="00E4219B">
        <w:rPr>
          <w:rStyle w:val="Emphasis"/>
          <w:highlight w:val="green"/>
        </w:rPr>
        <w:t>tipping point</w:t>
      </w:r>
      <w:r w:rsidRPr="000376E3">
        <w:rPr>
          <w:sz w:val="14"/>
        </w:rPr>
        <w:t xml:space="preserve"> </w:t>
      </w:r>
      <w:r w:rsidRPr="00236ED6">
        <w:rPr>
          <w:rStyle w:val="StyleUnderline"/>
        </w:rPr>
        <w:t xml:space="preserve">that would </w:t>
      </w:r>
      <w:r w:rsidRPr="00E4219B">
        <w:rPr>
          <w:rStyle w:val="StyleUnderline"/>
          <w:highlight w:val="green"/>
        </w:rPr>
        <w:t>trigger</w:t>
      </w:r>
      <w:r w:rsidRPr="000376E3">
        <w:rPr>
          <w:sz w:val="14"/>
        </w:rPr>
        <w:t xml:space="preserve"> environmental </w:t>
      </w:r>
      <w:r w:rsidRPr="00E4219B">
        <w:rPr>
          <w:rStyle w:val="Emphasis"/>
          <w:highlight w:val="green"/>
        </w:rPr>
        <w:t>feedback</w:t>
      </w:r>
      <w:r w:rsidRPr="000376E3">
        <w:rPr>
          <w:sz w:val="14"/>
        </w:rPr>
        <w:t xml:space="preserve"> </w:t>
      </w:r>
      <w:r w:rsidRPr="00236ED6">
        <w:rPr>
          <w:rStyle w:val="StyleUnderline"/>
        </w:rPr>
        <w:t>loops (such as</w:t>
      </w:r>
      <w:r w:rsidRPr="000376E3">
        <w:rPr>
          <w:sz w:val="14"/>
        </w:rPr>
        <w:t xml:space="preserve"> </w:t>
      </w:r>
      <w:r w:rsidRPr="00236ED6">
        <w:rPr>
          <w:rStyle w:val="Emphasis"/>
        </w:rPr>
        <w:t>declining albedo</w:t>
      </w:r>
      <w:r w:rsidRPr="000376E3">
        <w:rPr>
          <w:sz w:val="14"/>
        </w:rPr>
        <w:t xml:space="preserve"> </w:t>
      </w:r>
      <w:r w:rsidRPr="00236ED6">
        <w:rPr>
          <w:rStyle w:val="StyleUnderline"/>
        </w:rPr>
        <w:t>from melting ice or the release of</w:t>
      </w:r>
      <w:r w:rsidRPr="000376E3">
        <w:rPr>
          <w:sz w:val="14"/>
        </w:rPr>
        <w:t xml:space="preserve"> </w:t>
      </w:r>
      <w:r w:rsidRPr="00236ED6">
        <w:rPr>
          <w:rStyle w:val="Emphasis"/>
        </w:rPr>
        <w:t>methane</w:t>
      </w:r>
      <w:r w:rsidRPr="000376E3">
        <w:rPr>
          <w:sz w:val="14"/>
        </w:rPr>
        <w:t xml:space="preserve"> from clathrates) </w:t>
      </w:r>
      <w:r w:rsidRPr="00E4219B">
        <w:rPr>
          <w:rStyle w:val="StyleUnderline"/>
          <w:highlight w:val="green"/>
        </w:rPr>
        <w:t>and cascading effects</w:t>
      </w:r>
      <w:r w:rsidRPr="00236ED6">
        <w:rPr>
          <w:rStyle w:val="StyleUnderline"/>
        </w:rPr>
        <w:t xml:space="preserve"> (such a shifting</w:t>
      </w:r>
      <w:r w:rsidRPr="000376E3">
        <w:rPr>
          <w:sz w:val="14"/>
        </w:rPr>
        <w:t xml:space="preserve"> </w:t>
      </w:r>
      <w:r w:rsidRPr="00236ED6">
        <w:rPr>
          <w:rStyle w:val="Emphasis"/>
        </w:rPr>
        <w:t>rainfall patterns</w:t>
      </w:r>
      <w:r w:rsidRPr="000376E3">
        <w:rPr>
          <w:sz w:val="14"/>
        </w:rPr>
        <w:t xml:space="preserve"> </w:t>
      </w:r>
      <w:r w:rsidRPr="00236ED6">
        <w:rPr>
          <w:rStyle w:val="StyleUnderline"/>
        </w:rPr>
        <w:t>that trigger</w:t>
      </w:r>
      <w:r w:rsidRPr="000376E3">
        <w:rPr>
          <w:sz w:val="14"/>
        </w:rPr>
        <w:t xml:space="preserve"> </w:t>
      </w:r>
      <w:r w:rsidRPr="00236ED6">
        <w:rPr>
          <w:rStyle w:val="Emphasis"/>
        </w:rPr>
        <w:t>desertification</w:t>
      </w:r>
      <w:r w:rsidRPr="000376E3">
        <w:rPr>
          <w:sz w:val="14"/>
        </w:rPr>
        <w:t xml:space="preserve"> </w:t>
      </w:r>
      <w:r w:rsidRPr="00236ED6">
        <w:rPr>
          <w:rStyle w:val="StyleUnderline"/>
        </w:rPr>
        <w:t>and</w:t>
      </w:r>
      <w:r w:rsidRPr="000376E3">
        <w:rPr>
          <w:sz w:val="14"/>
        </w:rPr>
        <w:t xml:space="preserve"> </w:t>
      </w:r>
      <w:r w:rsidRPr="00236ED6">
        <w:rPr>
          <w:rStyle w:val="Emphasis"/>
        </w:rPr>
        <w:t>soil erosion</w:t>
      </w:r>
      <w:r w:rsidRPr="000376E3">
        <w:rPr>
          <w:sz w:val="14"/>
        </w:rPr>
        <w:t xml:space="preserve">). After this point, </w:t>
      </w:r>
      <w:r w:rsidRPr="00236ED6">
        <w:rPr>
          <w:rStyle w:val="StyleUnderline"/>
        </w:rPr>
        <w:t>anthropogenic activity may</w:t>
      </w:r>
      <w:r w:rsidRPr="000376E3">
        <w:rPr>
          <w:sz w:val="14"/>
        </w:rPr>
        <w:t xml:space="preserve"> </w:t>
      </w:r>
      <w:r w:rsidRPr="00236ED6">
        <w:rPr>
          <w:rStyle w:val="Emphasis"/>
        </w:rPr>
        <w:t>cease</w:t>
      </w:r>
      <w:r w:rsidRPr="000376E3">
        <w:rPr>
          <w:sz w:val="14"/>
        </w:rPr>
        <w:t xml:space="preserve"> </w:t>
      </w:r>
      <w:r w:rsidRPr="00236ED6">
        <w:rPr>
          <w:rStyle w:val="StyleUnderline"/>
        </w:rPr>
        <w:t>to be the</w:t>
      </w:r>
      <w:r w:rsidRPr="000376E3">
        <w:rPr>
          <w:sz w:val="14"/>
        </w:rPr>
        <w:t xml:space="preserve"> main </w:t>
      </w:r>
      <w:r w:rsidRPr="00236ED6">
        <w:rPr>
          <w:rStyle w:val="StyleUnderline"/>
        </w:rPr>
        <w:t>driver of climate change, making it</w:t>
      </w:r>
      <w:r w:rsidRPr="000376E3">
        <w:rPr>
          <w:sz w:val="14"/>
        </w:rPr>
        <w:t xml:space="preserve"> </w:t>
      </w:r>
      <w:r w:rsidRPr="00E4219B">
        <w:rPr>
          <w:rStyle w:val="Emphasis"/>
        </w:rPr>
        <w:t>accelerate</w:t>
      </w:r>
      <w:r w:rsidRPr="000376E3">
        <w:rPr>
          <w:sz w:val="14"/>
        </w:rPr>
        <w:t xml:space="preserve"> </w:t>
      </w:r>
      <w:r w:rsidRPr="00E4219B">
        <w:rPr>
          <w:rStyle w:val="StyleUnderline"/>
        </w:rPr>
        <w:t>and become</w:t>
      </w:r>
      <w:r w:rsidRPr="000376E3">
        <w:rPr>
          <w:sz w:val="14"/>
        </w:rPr>
        <w:t xml:space="preserve"> </w:t>
      </w:r>
      <w:r w:rsidRPr="00E4219B">
        <w:rPr>
          <w:rStyle w:val="Emphasis"/>
        </w:rPr>
        <w:t>harder to stop</w:t>
      </w:r>
      <w:r w:rsidRPr="000376E3">
        <w:rPr>
          <w:sz w:val="14"/>
        </w:rPr>
        <w:t xml:space="preserve"> (King et al. 2015).</w:t>
      </w:r>
    </w:p>
    <w:p w14:paraId="68A9D42C" w14:textId="77777777" w:rsidR="00A66D4D" w:rsidRPr="000376E3" w:rsidRDefault="00A66D4D" w:rsidP="00A66D4D">
      <w:pPr>
        <w:rPr>
          <w:sz w:val="14"/>
        </w:rPr>
      </w:pPr>
      <w:r w:rsidRPr="000376E3">
        <w:rPr>
          <w:sz w:val="14"/>
        </w:rPr>
        <w:t xml:space="preserve">Other </w:t>
      </w:r>
      <w:r w:rsidRPr="004C702C">
        <w:rPr>
          <w:rStyle w:val="StyleUnderline"/>
        </w:rPr>
        <w:t>scenarios</w:t>
      </w:r>
      <w:r w:rsidRPr="000376E3">
        <w:rPr>
          <w:sz w:val="14"/>
        </w:rPr>
        <w:t xml:space="preserve"> can be </w:t>
      </w:r>
      <w:r w:rsidRPr="004C702C">
        <w:rPr>
          <w:rStyle w:val="StyleUnderline"/>
        </w:rPr>
        <w:t>discerned from the</w:t>
      </w:r>
      <w:r w:rsidRPr="000376E3">
        <w:rPr>
          <w:sz w:val="14"/>
        </w:rPr>
        <w:t xml:space="preserve"> </w:t>
      </w:r>
      <w:r w:rsidRPr="00425DDD">
        <w:rPr>
          <w:rStyle w:val="Emphasis"/>
        </w:rPr>
        <w:t>numerous historical cases</w:t>
      </w:r>
      <w:r w:rsidRPr="000376E3">
        <w:rPr>
          <w:sz w:val="14"/>
        </w:rPr>
        <w:t xml:space="preserve"> </w:t>
      </w:r>
      <w:r w:rsidRPr="00425DDD">
        <w:rPr>
          <w:rStyle w:val="StyleUnderline"/>
        </w:rPr>
        <w:t>in which</w:t>
      </w:r>
      <w:r w:rsidRPr="000376E3">
        <w:rPr>
          <w:sz w:val="14"/>
        </w:rPr>
        <w:t xml:space="preserve"> the modest, usually </w:t>
      </w:r>
      <w:r w:rsidRPr="00425DDD">
        <w:rPr>
          <w:rStyle w:val="Emphasis"/>
        </w:rPr>
        <w:t>regional</w:t>
      </w:r>
      <w:r w:rsidRPr="000376E3">
        <w:rPr>
          <w:sz w:val="14"/>
        </w:rPr>
        <w:t xml:space="preserve">, </w:t>
      </w:r>
      <w:r w:rsidRPr="00425DDD">
        <w:rPr>
          <w:rStyle w:val="StyleUnderline"/>
        </w:rPr>
        <w:t>climatic changes experienced</w:t>
      </w:r>
      <w:r w:rsidRPr="000376E3">
        <w:rPr>
          <w:sz w:val="14"/>
        </w:rPr>
        <w:t xml:space="preserve"> during the Holocene have been </w:t>
      </w:r>
      <w:r w:rsidRPr="00425DDD">
        <w:rPr>
          <w:rStyle w:val="StyleUnderline"/>
        </w:rPr>
        <w:t>implicated in the</w:t>
      </w:r>
      <w:r w:rsidRPr="000376E3">
        <w:rPr>
          <w:sz w:val="14"/>
        </w:rPr>
        <w:t xml:space="preserve"> </w:t>
      </w:r>
      <w:r w:rsidRPr="00425DDD">
        <w:rPr>
          <w:rStyle w:val="Emphasis"/>
        </w:rPr>
        <w:t>collapse</w:t>
      </w:r>
      <w:r w:rsidRPr="000376E3">
        <w:rPr>
          <w:sz w:val="14"/>
        </w:rPr>
        <w:t xml:space="preserve"> </w:t>
      </w:r>
      <w:r w:rsidRPr="00425DDD">
        <w:rPr>
          <w:rStyle w:val="StyleUnderline"/>
        </w:rPr>
        <w:t>of</w:t>
      </w:r>
      <w:r w:rsidRPr="000376E3">
        <w:rPr>
          <w:sz w:val="14"/>
        </w:rPr>
        <w:t xml:space="preserve"> previous </w:t>
      </w:r>
      <w:r w:rsidRPr="00425DDD">
        <w:rPr>
          <w:rStyle w:val="StyleUnderline"/>
        </w:rPr>
        <w:t>societies</w:t>
      </w:r>
      <w:r w:rsidRPr="000376E3">
        <w:rPr>
          <w:sz w:val="14"/>
        </w:rPr>
        <w:t xml:space="preserve">, including the Anasazi, the </w:t>
      </w:r>
      <w:proofErr w:type="spellStart"/>
      <w:r w:rsidRPr="000376E3">
        <w:rPr>
          <w:sz w:val="14"/>
        </w:rPr>
        <w:t>Tiwanaku</w:t>
      </w:r>
      <w:proofErr w:type="spellEnd"/>
      <w:r w:rsidRPr="000376E3">
        <w:rPr>
          <w:sz w:val="14"/>
        </w:rPr>
        <w:t xml:space="preserve">, the Akkadians, the Western Roman Empire, the lowland Maya, and dozens of others (Diamond 2005, Fagan 2008). These provide a precedent for how a </w:t>
      </w:r>
      <w:r w:rsidRPr="00425DDD">
        <w:rPr>
          <w:rStyle w:val="StyleUnderline"/>
        </w:rPr>
        <w:t>changing climate can</w:t>
      </w:r>
      <w:r w:rsidRPr="000376E3">
        <w:rPr>
          <w:sz w:val="14"/>
        </w:rPr>
        <w:t xml:space="preserve"> </w:t>
      </w:r>
      <w:r w:rsidRPr="00425DDD">
        <w:rPr>
          <w:rStyle w:val="Emphasis"/>
        </w:rPr>
        <w:t>trigger</w:t>
      </w:r>
      <w:r w:rsidRPr="000376E3">
        <w:rPr>
          <w:sz w:val="14"/>
        </w:rPr>
        <w:t xml:space="preserve"> or contribute to </w:t>
      </w:r>
      <w:r w:rsidRPr="00425DDD">
        <w:rPr>
          <w:rStyle w:val="StyleUnderline"/>
        </w:rPr>
        <w:t>societal breakdown</w:t>
      </w:r>
      <w:r w:rsidRPr="000376E3">
        <w:rPr>
          <w:sz w:val="14"/>
        </w:rPr>
        <w:t>.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2005; 2006). However, these need to be interpreted and generalized with care given the differences between pre-industrial and modern societies.</w:t>
      </w:r>
    </w:p>
    <w:p w14:paraId="563D81D0" w14:textId="77777777" w:rsidR="00A66D4D" w:rsidRPr="000376E3" w:rsidRDefault="00A66D4D" w:rsidP="00A66D4D">
      <w:pPr>
        <w:rPr>
          <w:sz w:val="14"/>
        </w:rPr>
      </w:pPr>
      <w:r w:rsidRPr="000376E3">
        <w:rPr>
          <w:sz w:val="14"/>
        </w:rPr>
        <w:t>Societies also have a long history of adapting to, and recovering from, climate change induced collapses (</w:t>
      </w:r>
      <w:proofErr w:type="spellStart"/>
      <w:r w:rsidRPr="000376E3">
        <w:rPr>
          <w:sz w:val="14"/>
        </w:rPr>
        <w:t>McAnay</w:t>
      </w:r>
      <w:proofErr w:type="spellEnd"/>
      <w:r w:rsidRPr="000376E3">
        <w:rPr>
          <w:sz w:val="14"/>
        </w:rPr>
        <w:t xml:space="preserve"> and </w:t>
      </w:r>
      <w:proofErr w:type="spellStart"/>
      <w:r w:rsidRPr="000376E3">
        <w:rPr>
          <w:sz w:val="14"/>
        </w:rPr>
        <w:t>Yoffee</w:t>
      </w:r>
      <w:proofErr w:type="spellEnd"/>
      <w:r w:rsidRPr="000376E3">
        <w:rPr>
          <w:sz w:val="14"/>
        </w:rPr>
        <w:t xml:space="preserve"> 2009). However, </w:t>
      </w:r>
      <w:r w:rsidRPr="00406AF3">
        <w:rPr>
          <w:rStyle w:val="StyleUnderline"/>
        </w:rPr>
        <w:t>there are</w:t>
      </w:r>
      <w:r w:rsidRPr="000376E3">
        <w:rPr>
          <w:sz w:val="14"/>
        </w:rPr>
        <w:t xml:space="preserve"> two </w:t>
      </w:r>
      <w:r w:rsidRPr="00406AF3">
        <w:rPr>
          <w:rStyle w:val="StyleUnderline"/>
        </w:rPr>
        <w:t>reasons to be</w:t>
      </w:r>
      <w:r w:rsidRPr="000376E3">
        <w:rPr>
          <w:sz w:val="14"/>
        </w:rPr>
        <w:t xml:space="preserve"> </w:t>
      </w:r>
      <w:r w:rsidRPr="00E4219B">
        <w:rPr>
          <w:rStyle w:val="Emphasis"/>
          <w:highlight w:val="green"/>
        </w:rPr>
        <w:t>sceptical</w:t>
      </w:r>
      <w:r w:rsidRPr="000376E3">
        <w:rPr>
          <w:sz w:val="14"/>
        </w:rPr>
        <w:t xml:space="preserve"> </w:t>
      </w:r>
      <w:r w:rsidRPr="00406AF3">
        <w:rPr>
          <w:rStyle w:val="StyleUnderline"/>
        </w:rPr>
        <w:t>that</w:t>
      </w:r>
      <w:r w:rsidRPr="000376E3">
        <w:rPr>
          <w:sz w:val="14"/>
        </w:rPr>
        <w:t xml:space="preserve"> such </w:t>
      </w:r>
      <w:r w:rsidRPr="00E4219B">
        <w:rPr>
          <w:rStyle w:val="Emphasis"/>
          <w:highlight w:val="green"/>
        </w:rPr>
        <w:t>resilience</w:t>
      </w:r>
      <w:r w:rsidRPr="000376E3">
        <w:rPr>
          <w:sz w:val="14"/>
        </w:rPr>
        <w:t xml:space="preserve"> </w:t>
      </w:r>
      <w:r w:rsidRPr="00406AF3">
        <w:rPr>
          <w:rStyle w:val="StyleUnderline"/>
        </w:rPr>
        <w:t>can be</w:t>
      </w:r>
      <w:r w:rsidRPr="000376E3">
        <w:rPr>
          <w:sz w:val="14"/>
        </w:rPr>
        <w:t xml:space="preserve"> easily </w:t>
      </w:r>
      <w:r w:rsidRPr="00406AF3">
        <w:rPr>
          <w:rStyle w:val="StyleUnderline"/>
        </w:rPr>
        <w:t>extrapolated into the future</w:t>
      </w:r>
      <w:r w:rsidRPr="000376E3">
        <w:rPr>
          <w:sz w:val="14"/>
        </w:rPr>
        <w:t xml:space="preserve">. First, </w:t>
      </w:r>
      <w:r w:rsidRPr="00406AF3">
        <w:rPr>
          <w:rStyle w:val="StyleUnderline"/>
        </w:rPr>
        <w:t>the relatively stable context of the Holocene</w:t>
      </w:r>
      <w:r w:rsidRPr="000376E3">
        <w:rPr>
          <w:sz w:val="14"/>
        </w:rPr>
        <w:t xml:space="preserve">, with well-functioning, resilient ecosystems, </w:t>
      </w:r>
      <w:r w:rsidRPr="00406AF3">
        <w:rPr>
          <w:rStyle w:val="StyleUnderline"/>
        </w:rPr>
        <w:t>has</w:t>
      </w:r>
      <w:r w:rsidRPr="000376E3">
        <w:rPr>
          <w:sz w:val="14"/>
        </w:rPr>
        <w:t xml:space="preserve"> </w:t>
      </w:r>
      <w:r w:rsidRPr="00406AF3">
        <w:rPr>
          <w:rStyle w:val="Emphasis"/>
        </w:rPr>
        <w:t>greatly assisted</w:t>
      </w:r>
      <w:r w:rsidRPr="000376E3">
        <w:rPr>
          <w:sz w:val="14"/>
        </w:rPr>
        <w:t xml:space="preserve"> </w:t>
      </w:r>
      <w:r w:rsidRPr="00406AF3">
        <w:rPr>
          <w:rStyle w:val="StyleUnderline"/>
        </w:rPr>
        <w:t xml:space="preserve">recovery, while </w:t>
      </w:r>
      <w:r w:rsidRPr="00E4219B">
        <w:rPr>
          <w:rStyle w:val="StyleUnderline"/>
        </w:rPr>
        <w:t>anthropogenic climate change is more</w:t>
      </w:r>
      <w:r w:rsidRPr="000376E3">
        <w:rPr>
          <w:sz w:val="14"/>
        </w:rPr>
        <w:t xml:space="preserve"> </w:t>
      </w:r>
      <w:r w:rsidRPr="00E4219B">
        <w:rPr>
          <w:rStyle w:val="Emphasis"/>
        </w:rPr>
        <w:t>rapid</w:t>
      </w:r>
      <w:r w:rsidRPr="000376E3">
        <w:rPr>
          <w:sz w:val="14"/>
        </w:rPr>
        <w:t xml:space="preserve">, </w:t>
      </w:r>
      <w:r w:rsidRPr="00E4219B">
        <w:rPr>
          <w:rStyle w:val="Emphasis"/>
        </w:rPr>
        <w:t>pervasive</w:t>
      </w:r>
      <w:r w:rsidRPr="000376E3">
        <w:rPr>
          <w:sz w:val="14"/>
        </w:rPr>
        <w:t xml:space="preserve">, </w:t>
      </w:r>
      <w:r w:rsidRPr="00E4219B">
        <w:rPr>
          <w:rStyle w:val="Emphasis"/>
        </w:rPr>
        <w:t>global</w:t>
      </w:r>
      <w:r w:rsidRPr="000376E3">
        <w:rPr>
          <w:sz w:val="14"/>
        </w:rPr>
        <w:t xml:space="preserve">, </w:t>
      </w:r>
      <w:r w:rsidRPr="00E4219B">
        <w:rPr>
          <w:rStyle w:val="StyleUnderline"/>
        </w:rPr>
        <w:t>and</w:t>
      </w:r>
      <w:r w:rsidRPr="000376E3">
        <w:rPr>
          <w:sz w:val="14"/>
        </w:rPr>
        <w:t xml:space="preserve"> </w:t>
      </w:r>
      <w:r w:rsidRPr="00E4219B">
        <w:rPr>
          <w:rStyle w:val="Emphasis"/>
        </w:rPr>
        <w:t>severe</w:t>
      </w:r>
      <w:r w:rsidRPr="000376E3">
        <w:rPr>
          <w:sz w:val="14"/>
        </w:rPr>
        <w:t xml:space="preserve">. </w:t>
      </w:r>
      <w:r w:rsidRPr="00E4219B">
        <w:rPr>
          <w:rStyle w:val="StyleUnderline"/>
        </w:rPr>
        <w:t>Large</w:t>
      </w:r>
      <w:r w:rsidRPr="00406AF3">
        <w:rPr>
          <w:rStyle w:val="StyleUnderline"/>
        </w:rPr>
        <w:t>-scale states did not emerge until the</w:t>
      </w:r>
      <w:r w:rsidRPr="000376E3">
        <w:rPr>
          <w:sz w:val="14"/>
        </w:rPr>
        <w:t xml:space="preserve"> </w:t>
      </w:r>
      <w:r w:rsidRPr="00406AF3">
        <w:rPr>
          <w:rStyle w:val="Emphasis"/>
        </w:rPr>
        <w:t>onset</w:t>
      </w:r>
      <w:r w:rsidRPr="000376E3">
        <w:rPr>
          <w:sz w:val="14"/>
        </w:rPr>
        <w:t xml:space="preserve"> </w:t>
      </w:r>
      <w:r w:rsidRPr="00406AF3">
        <w:rPr>
          <w:rStyle w:val="StyleUnderline"/>
        </w:rPr>
        <w:t>of the Holocene</w:t>
      </w:r>
      <w:r w:rsidRPr="000376E3">
        <w:rPr>
          <w:sz w:val="14"/>
        </w:rPr>
        <w:t xml:space="preserve"> (</w:t>
      </w:r>
      <w:proofErr w:type="spellStart"/>
      <w:r w:rsidRPr="000376E3">
        <w:rPr>
          <w:sz w:val="14"/>
        </w:rPr>
        <w:t>Richerson</w:t>
      </w:r>
      <w:proofErr w:type="spellEnd"/>
      <w:r w:rsidRPr="000376E3">
        <w:rPr>
          <w:sz w:val="14"/>
        </w:rPr>
        <w:t xml:space="preserve"> et al, 2001), </w:t>
      </w:r>
      <w:r w:rsidRPr="00406AF3">
        <w:rPr>
          <w:rStyle w:val="StyleUnderline"/>
        </w:rPr>
        <w:t>and societies</w:t>
      </w:r>
      <w:r w:rsidRPr="000376E3">
        <w:rPr>
          <w:sz w:val="14"/>
        </w:rPr>
        <w:t xml:space="preserve"> have since </w:t>
      </w:r>
      <w:r w:rsidRPr="00406AF3">
        <w:rPr>
          <w:rStyle w:val="StyleUnderline"/>
        </w:rPr>
        <w:t>remained in a</w:t>
      </w:r>
      <w:r w:rsidRPr="000376E3">
        <w:rPr>
          <w:sz w:val="14"/>
        </w:rPr>
        <w:t xml:space="preserve"> surprisingly </w:t>
      </w:r>
      <w:r w:rsidRPr="00406AF3">
        <w:rPr>
          <w:rStyle w:val="Emphasis"/>
        </w:rPr>
        <w:t>narrow climatic niche</w:t>
      </w:r>
      <w:r w:rsidRPr="000376E3">
        <w:rPr>
          <w:sz w:val="14"/>
        </w:rPr>
        <w:t xml:space="preserve"> of roughly 15 mean annual average temperature (Xu et al, 2020). A </w:t>
      </w:r>
      <w:r w:rsidRPr="00406AF3">
        <w:rPr>
          <w:rStyle w:val="StyleUnderline"/>
        </w:rPr>
        <w:t>return to</w:t>
      </w:r>
      <w:r w:rsidRPr="000376E3">
        <w:rPr>
          <w:sz w:val="14"/>
        </w:rPr>
        <w:t xml:space="preserve"> </w:t>
      </w:r>
      <w:r w:rsidRPr="00406AF3">
        <w:rPr>
          <w:rStyle w:val="Emphasis"/>
        </w:rPr>
        <w:t>agrarian</w:t>
      </w:r>
      <w:r w:rsidRPr="000376E3">
        <w:rPr>
          <w:sz w:val="14"/>
        </w:rPr>
        <w:t xml:space="preserve"> or hunter-gatherer </w:t>
      </w:r>
      <w:r w:rsidRPr="00406AF3">
        <w:rPr>
          <w:rStyle w:val="StyleUnderline"/>
        </w:rPr>
        <w:t>lifestyles could</w:t>
      </w:r>
      <w:r w:rsidRPr="000376E3">
        <w:rPr>
          <w:sz w:val="14"/>
        </w:rPr>
        <w:t xml:space="preserve"> thus </w:t>
      </w:r>
      <w:r w:rsidRPr="00406AF3">
        <w:rPr>
          <w:rStyle w:val="StyleUnderline"/>
        </w:rPr>
        <w:t>have more</w:t>
      </w:r>
      <w:r w:rsidRPr="000376E3">
        <w:rPr>
          <w:sz w:val="14"/>
        </w:rPr>
        <w:t xml:space="preserve"> </w:t>
      </w:r>
      <w:r w:rsidRPr="00406AF3">
        <w:rPr>
          <w:rStyle w:val="Emphasis"/>
        </w:rPr>
        <w:t>devastating</w:t>
      </w:r>
      <w:r w:rsidRPr="000376E3">
        <w:rPr>
          <w:sz w:val="14"/>
        </w:rPr>
        <w:t xml:space="preserve"> </w:t>
      </w:r>
      <w:r w:rsidRPr="00406AF3">
        <w:rPr>
          <w:rStyle w:val="StyleUnderline"/>
        </w:rPr>
        <w:t>and</w:t>
      </w:r>
      <w:r w:rsidRPr="000376E3">
        <w:rPr>
          <w:sz w:val="14"/>
        </w:rPr>
        <w:t xml:space="preserve"> </w:t>
      </w:r>
      <w:r w:rsidRPr="00406AF3">
        <w:rPr>
          <w:rStyle w:val="Emphasis"/>
        </w:rPr>
        <w:t>long-lasting</w:t>
      </w:r>
      <w:r w:rsidRPr="000376E3">
        <w:rPr>
          <w:sz w:val="14"/>
        </w:rPr>
        <w:t xml:space="preserve"> </w:t>
      </w:r>
      <w:r w:rsidRPr="00406AF3">
        <w:rPr>
          <w:rStyle w:val="StyleUnderline"/>
        </w:rPr>
        <w:t>effects in a world of rapid climate change and ecological disruption</w:t>
      </w:r>
      <w:r w:rsidRPr="000376E3">
        <w:rPr>
          <w:sz w:val="14"/>
        </w:rPr>
        <w:t xml:space="preserve"> (Gowder 2020).[12] Second, </w:t>
      </w:r>
      <w:r w:rsidRPr="00406AF3">
        <w:rPr>
          <w:rStyle w:val="StyleUnderline"/>
        </w:rPr>
        <w:t>modern human societie</w:t>
      </w:r>
      <w:r w:rsidRPr="000376E3">
        <w:rPr>
          <w:sz w:val="14"/>
        </w:rPr>
        <w:t xml:space="preserve">s may have </w:t>
      </w:r>
      <w:r w:rsidRPr="00406AF3">
        <w:rPr>
          <w:rStyle w:val="StyleUnderline"/>
        </w:rPr>
        <w:t>developed</w:t>
      </w:r>
      <w:r w:rsidRPr="000376E3">
        <w:rPr>
          <w:sz w:val="14"/>
        </w:rPr>
        <w:t xml:space="preserve"> </w:t>
      </w:r>
      <w:r w:rsidRPr="00E4219B">
        <w:rPr>
          <w:rStyle w:val="Emphasis"/>
          <w:highlight w:val="green"/>
        </w:rPr>
        <w:t>hidden fragilities</w:t>
      </w:r>
      <w:r w:rsidRPr="000376E3">
        <w:rPr>
          <w:sz w:val="14"/>
        </w:rPr>
        <w:t xml:space="preserve"> </w:t>
      </w:r>
      <w:r w:rsidRPr="00406AF3">
        <w:rPr>
          <w:rStyle w:val="StyleUnderline"/>
        </w:rPr>
        <w:t>that</w:t>
      </w:r>
      <w:r w:rsidRPr="000376E3">
        <w:rPr>
          <w:sz w:val="14"/>
        </w:rPr>
        <w:t xml:space="preserve"> </w:t>
      </w:r>
      <w:r w:rsidRPr="00E4219B">
        <w:rPr>
          <w:rStyle w:val="Emphasis"/>
          <w:highlight w:val="green"/>
        </w:rPr>
        <w:t>amplify</w:t>
      </w:r>
      <w:r w:rsidRPr="000376E3">
        <w:rPr>
          <w:sz w:val="14"/>
        </w:rPr>
        <w:t xml:space="preserve"> the </w:t>
      </w:r>
      <w:r w:rsidRPr="00E4219B">
        <w:rPr>
          <w:rStyle w:val="StyleUnderline"/>
          <w:highlight w:val="green"/>
        </w:rPr>
        <w:t>shocks</w:t>
      </w:r>
      <w:r w:rsidRPr="00406AF3">
        <w:rPr>
          <w:rStyle w:val="StyleUnderline"/>
        </w:rPr>
        <w:t xml:space="preserve"> posed by climate change</w:t>
      </w:r>
      <w:r w:rsidRPr="000376E3">
        <w:rPr>
          <w:sz w:val="14"/>
        </w:rPr>
        <w:t xml:space="preserve"> (Mannheim 2020) </w:t>
      </w:r>
      <w:r w:rsidRPr="00406AF3">
        <w:rPr>
          <w:rStyle w:val="StyleUnderline"/>
        </w:rPr>
        <w:t>and the</w:t>
      </w:r>
      <w:r w:rsidRPr="000376E3">
        <w:rPr>
          <w:sz w:val="14"/>
        </w:rPr>
        <w:t xml:space="preserve"> </w:t>
      </w:r>
      <w:r w:rsidRPr="00406AF3">
        <w:rPr>
          <w:rStyle w:val="Emphasis"/>
        </w:rPr>
        <w:t>complex</w:t>
      </w:r>
      <w:r w:rsidRPr="000376E3">
        <w:rPr>
          <w:sz w:val="14"/>
        </w:rPr>
        <w:t xml:space="preserve">, </w:t>
      </w:r>
      <w:r w:rsidRPr="00406AF3">
        <w:rPr>
          <w:rStyle w:val="Emphasis"/>
        </w:rPr>
        <w:t>tightly-coupled</w:t>
      </w:r>
      <w:r w:rsidRPr="000376E3">
        <w:rPr>
          <w:sz w:val="14"/>
        </w:rPr>
        <w:t xml:space="preserve"> </w:t>
      </w:r>
      <w:r w:rsidRPr="00406AF3">
        <w:rPr>
          <w:rStyle w:val="StyleUnderline"/>
        </w:rPr>
        <w:t>and</w:t>
      </w:r>
      <w:r w:rsidRPr="000376E3">
        <w:rPr>
          <w:sz w:val="14"/>
        </w:rPr>
        <w:t xml:space="preserve"> </w:t>
      </w:r>
      <w:r w:rsidRPr="00406AF3">
        <w:rPr>
          <w:rStyle w:val="Emphasis"/>
        </w:rPr>
        <w:t>interdependent</w:t>
      </w:r>
      <w:r w:rsidRPr="000376E3">
        <w:rPr>
          <w:sz w:val="14"/>
        </w:rPr>
        <w:t xml:space="preserve"> </w:t>
      </w:r>
      <w:r w:rsidRPr="00406AF3">
        <w:rPr>
          <w:rStyle w:val="StyleUnderline"/>
        </w:rPr>
        <w:t>nature of</w:t>
      </w:r>
      <w:r w:rsidRPr="000376E3">
        <w:rPr>
          <w:sz w:val="14"/>
        </w:rPr>
        <w:t xml:space="preserve"> our socio-economic </w:t>
      </w:r>
      <w:r w:rsidRPr="00406AF3">
        <w:rPr>
          <w:rStyle w:val="StyleUnderline"/>
        </w:rPr>
        <w:t>systems makes it more likely</w:t>
      </w:r>
      <w:r w:rsidRPr="000376E3">
        <w:rPr>
          <w:sz w:val="14"/>
        </w:rPr>
        <w:t xml:space="preserve"> that </w:t>
      </w:r>
      <w:r w:rsidRPr="00406AF3">
        <w:rPr>
          <w:rStyle w:val="StyleUnderline"/>
        </w:rPr>
        <w:t xml:space="preserve">the </w:t>
      </w:r>
      <w:r w:rsidRPr="00E4219B">
        <w:rPr>
          <w:rStyle w:val="StyleUnderline"/>
          <w:highlight w:val="green"/>
        </w:rPr>
        <w:t>failure</w:t>
      </w:r>
      <w:r w:rsidRPr="00406AF3">
        <w:rPr>
          <w:rStyle w:val="StyleUnderline"/>
        </w:rPr>
        <w:t xml:space="preserve"> of a</w:t>
      </w:r>
      <w:r w:rsidRPr="000376E3">
        <w:rPr>
          <w:sz w:val="14"/>
        </w:rPr>
        <w:t xml:space="preserve"> </w:t>
      </w:r>
      <w:r w:rsidRPr="00406AF3">
        <w:rPr>
          <w:rStyle w:val="Emphasis"/>
        </w:rPr>
        <w:t>few</w:t>
      </w:r>
      <w:r w:rsidRPr="000376E3">
        <w:rPr>
          <w:sz w:val="14"/>
        </w:rPr>
        <w:t xml:space="preserve"> key </w:t>
      </w:r>
      <w:r w:rsidRPr="00406AF3">
        <w:rPr>
          <w:rStyle w:val="StyleUnderline"/>
        </w:rPr>
        <w:t>states or industries</w:t>
      </w:r>
      <w:r w:rsidRPr="000376E3">
        <w:rPr>
          <w:sz w:val="14"/>
        </w:rPr>
        <w:t xml:space="preserve"> due to climate change </w:t>
      </w:r>
      <w:r w:rsidRPr="00406AF3">
        <w:rPr>
          <w:rStyle w:val="StyleUnderline"/>
        </w:rPr>
        <w:t>could</w:t>
      </w:r>
      <w:r w:rsidRPr="000376E3">
        <w:rPr>
          <w:sz w:val="14"/>
        </w:rPr>
        <w:t xml:space="preserve"> </w:t>
      </w:r>
      <w:r w:rsidRPr="00E4219B">
        <w:rPr>
          <w:rStyle w:val="Emphasis"/>
          <w:highlight w:val="green"/>
        </w:rPr>
        <w:t>cascade</w:t>
      </w:r>
      <w:r w:rsidRPr="000376E3">
        <w:rPr>
          <w:sz w:val="14"/>
        </w:rPr>
        <w:t xml:space="preserve"> </w:t>
      </w:r>
      <w:r w:rsidRPr="00406AF3">
        <w:rPr>
          <w:rStyle w:val="StyleUnderline"/>
        </w:rPr>
        <w:t>into a global collapse</w:t>
      </w:r>
      <w:r w:rsidRPr="000376E3">
        <w:rPr>
          <w:sz w:val="14"/>
        </w:rPr>
        <w:t xml:space="preserve"> (Kemp 2019b).</w:t>
      </w:r>
    </w:p>
    <w:p w14:paraId="10A9DCA3" w14:textId="77777777" w:rsidR="00A66D4D" w:rsidRPr="000376E3" w:rsidRDefault="00A66D4D" w:rsidP="00A66D4D">
      <w:pPr>
        <w:rPr>
          <w:sz w:val="14"/>
        </w:rPr>
      </w:pPr>
      <w:r w:rsidRPr="000376E3">
        <w:rPr>
          <w:sz w:val="14"/>
        </w:rPr>
        <w:t xml:space="preserve">A third set of plausible scenarios stem from climate change’s broader environmental impacts. Apart from being a planetary boundary of its own, Steffen et al. (2015) point out that </w:t>
      </w:r>
      <w:r w:rsidRPr="00406AF3">
        <w:rPr>
          <w:rStyle w:val="StyleUnderline"/>
        </w:rPr>
        <w:t>climate change is</w:t>
      </w:r>
      <w:r w:rsidRPr="000376E3">
        <w:rPr>
          <w:sz w:val="14"/>
        </w:rPr>
        <w:t xml:space="preserve"> </w:t>
      </w:r>
      <w:r w:rsidRPr="00406AF3">
        <w:rPr>
          <w:rStyle w:val="Emphasis"/>
        </w:rPr>
        <w:t>intimately connected</w:t>
      </w:r>
      <w:r w:rsidRPr="000376E3">
        <w:rPr>
          <w:sz w:val="14"/>
        </w:rPr>
        <w:t xml:space="preserve"> </w:t>
      </w:r>
      <w:r w:rsidRPr="00E4219B">
        <w:rPr>
          <w:rStyle w:val="StyleUnderline"/>
          <w:highlight w:val="green"/>
        </w:rPr>
        <w:t>with</w:t>
      </w:r>
      <w:r w:rsidRPr="000376E3">
        <w:rPr>
          <w:sz w:val="14"/>
        </w:rPr>
        <w:t xml:space="preserve"> </w:t>
      </w:r>
      <w:r w:rsidRPr="00E4219B">
        <w:rPr>
          <w:rStyle w:val="Emphasis"/>
          <w:highlight w:val="green"/>
        </w:rPr>
        <w:t>other</w:t>
      </w:r>
      <w:r w:rsidRPr="000376E3">
        <w:rPr>
          <w:sz w:val="14"/>
        </w:rPr>
        <w:t xml:space="preserve"> </w:t>
      </w:r>
      <w:r w:rsidRPr="00406AF3">
        <w:rPr>
          <w:rStyle w:val="StyleUnderline"/>
        </w:rPr>
        <w:t xml:space="preserve">planetary </w:t>
      </w:r>
      <w:r w:rsidRPr="00E4219B">
        <w:rPr>
          <w:rStyle w:val="StyleUnderline"/>
          <w:highlight w:val="green"/>
        </w:rPr>
        <w:t>boundaries</w:t>
      </w:r>
      <w:r w:rsidRPr="000376E3">
        <w:rPr>
          <w:sz w:val="14"/>
        </w:rPr>
        <w:t xml:space="preserve"> (see Table 1). Climate change is thus identified by the authors as one of two ‘core' boundaries with the potential “to drive the Earth system into a new state should they be substantially and persistently transgressed.” This </w:t>
      </w:r>
      <w:r w:rsidRPr="00406AF3">
        <w:rPr>
          <w:rStyle w:val="StyleUnderline"/>
        </w:rPr>
        <w:t>transformative potential was elaborated</w:t>
      </w:r>
      <w:r w:rsidRPr="000376E3">
        <w:rPr>
          <w:sz w:val="14"/>
        </w:rPr>
        <w:t xml:space="preserve"> on in subsequent work </w:t>
      </w:r>
      <w:r w:rsidRPr="00406AF3">
        <w:rPr>
          <w:rStyle w:val="StyleUnderline"/>
        </w:rPr>
        <w:t>exploring how the world could be pushed towards a</w:t>
      </w:r>
      <w:r w:rsidRPr="000376E3">
        <w:rPr>
          <w:sz w:val="14"/>
        </w:rPr>
        <w:t xml:space="preserve"> ‘</w:t>
      </w:r>
      <w:r w:rsidRPr="00406AF3">
        <w:rPr>
          <w:rStyle w:val="Emphasis"/>
        </w:rPr>
        <w:t>Hothouse Earth</w:t>
      </w:r>
      <w:r w:rsidRPr="000376E3">
        <w:rPr>
          <w:sz w:val="14"/>
        </w:rPr>
        <w:t xml:space="preserve">’ </w:t>
      </w:r>
      <w:r w:rsidRPr="00406AF3">
        <w:rPr>
          <w:rStyle w:val="StyleUnderline"/>
        </w:rPr>
        <w:t>state</w:t>
      </w:r>
      <w:r w:rsidRPr="000376E3">
        <w:rPr>
          <w:sz w:val="14"/>
        </w:rPr>
        <w:t xml:space="preserve">, even </w:t>
      </w:r>
      <w:r w:rsidRPr="00406AF3">
        <w:rPr>
          <w:rStyle w:val="StyleUnderline"/>
        </w:rPr>
        <w:t>with</w:t>
      </w:r>
      <w:r w:rsidRPr="000376E3">
        <w:rPr>
          <w:sz w:val="14"/>
        </w:rPr>
        <w:t xml:space="preserve"> anthropogenic </w:t>
      </w:r>
      <w:r w:rsidRPr="00406AF3">
        <w:rPr>
          <w:rStyle w:val="StyleUnderline"/>
        </w:rPr>
        <w:t>temperature rises</w:t>
      </w:r>
      <w:r w:rsidRPr="000376E3">
        <w:rPr>
          <w:sz w:val="14"/>
        </w:rPr>
        <w:t xml:space="preserve"> as </w:t>
      </w:r>
      <w:r w:rsidRPr="00406AF3">
        <w:rPr>
          <w:rStyle w:val="Emphasis"/>
        </w:rPr>
        <w:t>low</w:t>
      </w:r>
      <w:r w:rsidRPr="000376E3">
        <w:rPr>
          <w:sz w:val="14"/>
        </w:rPr>
        <w:t xml:space="preserve"> as 2°C (Steffen et al. 2018).</w:t>
      </w:r>
    </w:p>
    <w:p w14:paraId="5F82050C" w14:textId="77777777" w:rsidR="00A66D4D" w:rsidRPr="000376E3" w:rsidRDefault="00A66D4D" w:rsidP="00A66D4D">
      <w:pPr>
        <w:rPr>
          <w:sz w:val="14"/>
        </w:rPr>
      </w:pPr>
      <w:r w:rsidRPr="000376E3">
        <w:rPr>
          <w:sz w:val="14"/>
        </w:rPr>
        <w:t>[Figure omitted]</w:t>
      </w:r>
    </w:p>
    <w:p w14:paraId="1A08812B" w14:textId="77777777" w:rsidR="00A66D4D" w:rsidRPr="000376E3" w:rsidRDefault="00A66D4D" w:rsidP="00A66D4D">
      <w:pPr>
        <w:rPr>
          <w:sz w:val="14"/>
        </w:rPr>
      </w:pPr>
      <w:r w:rsidRPr="000376E3">
        <w:rPr>
          <w:sz w:val="14"/>
        </w:rPr>
        <w:t xml:space="preserve">The </w:t>
      </w:r>
      <w:r w:rsidRPr="004A5F5D">
        <w:rPr>
          <w:rStyle w:val="StyleUnderline"/>
        </w:rPr>
        <w:t>connection between</w:t>
      </w:r>
      <w:r w:rsidRPr="000376E3">
        <w:rPr>
          <w:sz w:val="14"/>
        </w:rPr>
        <w:t xml:space="preserve"> </w:t>
      </w:r>
      <w:r w:rsidRPr="004A5F5D">
        <w:rPr>
          <w:rStyle w:val="Emphasis"/>
        </w:rPr>
        <w:t>climate change</w:t>
      </w:r>
      <w:r w:rsidRPr="000376E3">
        <w:rPr>
          <w:sz w:val="14"/>
        </w:rPr>
        <w:t xml:space="preserve"> </w:t>
      </w:r>
      <w:r w:rsidRPr="004A5F5D">
        <w:rPr>
          <w:rStyle w:val="StyleUnderline"/>
        </w:rPr>
        <w:t>and</w:t>
      </w:r>
      <w:r w:rsidRPr="000376E3">
        <w:rPr>
          <w:sz w:val="14"/>
        </w:rPr>
        <w:t xml:space="preserve"> </w:t>
      </w:r>
      <w:r w:rsidRPr="004A5F5D">
        <w:rPr>
          <w:rStyle w:val="Emphasis"/>
        </w:rPr>
        <w:t>biosphere integrity</w:t>
      </w:r>
      <w:r w:rsidRPr="000376E3">
        <w:rPr>
          <w:sz w:val="14"/>
        </w:rPr>
        <w:t xml:space="preserve"> (the survival of complex adaptive ecosystems supporting diverse forms of life) </w:t>
      </w:r>
      <w:r w:rsidRPr="004A5F5D">
        <w:rPr>
          <w:rStyle w:val="StyleUnderline"/>
        </w:rPr>
        <w:t>is</w:t>
      </w:r>
      <w:r w:rsidRPr="000376E3">
        <w:rPr>
          <w:sz w:val="14"/>
        </w:rPr>
        <w:t xml:space="preserve"> particularly </w:t>
      </w:r>
      <w:r w:rsidRPr="004A5F5D">
        <w:rPr>
          <w:rStyle w:val="StyleUnderline"/>
        </w:rPr>
        <w:t>strong</w:t>
      </w:r>
      <w:r w:rsidRPr="000376E3">
        <w:rPr>
          <w:sz w:val="14"/>
        </w:rPr>
        <w:t xml:space="preserve">. The </w:t>
      </w:r>
      <w:r w:rsidRPr="004A5F5D">
        <w:rPr>
          <w:rStyle w:val="Emphasis"/>
        </w:rPr>
        <w:t>IPCC</w:t>
      </w:r>
      <w:r w:rsidRPr="000376E3">
        <w:rPr>
          <w:sz w:val="14"/>
        </w:rPr>
        <w:t xml:space="preserve"> </w:t>
      </w:r>
      <w:r w:rsidRPr="004A5F5D">
        <w:rPr>
          <w:rStyle w:val="StyleUnderline"/>
        </w:rPr>
        <w:t>is</w:t>
      </w:r>
      <w:r w:rsidRPr="000376E3">
        <w:rPr>
          <w:sz w:val="14"/>
        </w:rPr>
        <w:t xml:space="preserve"> highly </w:t>
      </w:r>
      <w:r w:rsidRPr="004A5F5D">
        <w:rPr>
          <w:rStyle w:val="StyleUnderline"/>
        </w:rPr>
        <w:t>confident</w:t>
      </w:r>
      <w:r w:rsidRPr="000376E3">
        <w:rPr>
          <w:sz w:val="14"/>
        </w:rPr>
        <w:t xml:space="preserve"> that </w:t>
      </w:r>
      <w:r w:rsidRPr="004A5F5D">
        <w:rPr>
          <w:rStyle w:val="StyleUnderline"/>
        </w:rPr>
        <w:t>climate change is adversely impacting</w:t>
      </w:r>
      <w:r w:rsidRPr="000376E3">
        <w:rPr>
          <w:sz w:val="14"/>
        </w:rPr>
        <w:t xml:space="preserve"> </w:t>
      </w:r>
      <w:r w:rsidRPr="004A5F5D">
        <w:rPr>
          <w:rStyle w:val="Emphasis"/>
        </w:rPr>
        <w:t>terrestrial</w:t>
      </w:r>
      <w:r w:rsidRPr="000376E3">
        <w:rPr>
          <w:sz w:val="14"/>
        </w:rPr>
        <w:t xml:space="preserve"> </w:t>
      </w:r>
      <w:r w:rsidRPr="004A5F5D">
        <w:rPr>
          <w:rStyle w:val="StyleUnderline"/>
        </w:rPr>
        <w:t>ecosystems, contributing to</w:t>
      </w:r>
      <w:r w:rsidRPr="000376E3">
        <w:rPr>
          <w:sz w:val="14"/>
        </w:rPr>
        <w:t xml:space="preserve"> </w:t>
      </w:r>
      <w:r w:rsidRPr="004A5F5D">
        <w:rPr>
          <w:rStyle w:val="Emphasis"/>
        </w:rPr>
        <w:t>desertification</w:t>
      </w:r>
      <w:r w:rsidRPr="000376E3">
        <w:rPr>
          <w:sz w:val="14"/>
        </w:rPr>
        <w:t xml:space="preserve"> </w:t>
      </w:r>
      <w:r w:rsidRPr="004A5F5D">
        <w:rPr>
          <w:rStyle w:val="StyleUnderline"/>
        </w:rPr>
        <w:t>and</w:t>
      </w:r>
      <w:r w:rsidRPr="000376E3">
        <w:rPr>
          <w:sz w:val="14"/>
        </w:rPr>
        <w:t xml:space="preserve"> </w:t>
      </w:r>
      <w:r w:rsidRPr="004A5F5D">
        <w:rPr>
          <w:rStyle w:val="Emphasis"/>
        </w:rPr>
        <w:t>land degradation</w:t>
      </w:r>
      <w:r w:rsidRPr="000376E3">
        <w:rPr>
          <w:sz w:val="14"/>
        </w:rPr>
        <w:t xml:space="preserve"> </w:t>
      </w:r>
      <w:r w:rsidRPr="004A5F5D">
        <w:rPr>
          <w:rStyle w:val="StyleUnderline"/>
        </w:rPr>
        <w:t>in many areas and changing the range, abundance and seasonality of</w:t>
      </w:r>
      <w:r w:rsidRPr="000376E3">
        <w:rPr>
          <w:sz w:val="14"/>
        </w:rPr>
        <w:t xml:space="preserve"> many </w:t>
      </w:r>
      <w:r w:rsidRPr="004A5F5D">
        <w:rPr>
          <w:rStyle w:val="StyleUnderline"/>
        </w:rPr>
        <w:t>plant and animal species</w:t>
      </w:r>
      <w:r w:rsidRPr="000376E3">
        <w:rPr>
          <w:sz w:val="14"/>
        </w:rPr>
        <w:t xml:space="preserve"> (</w:t>
      </w:r>
      <w:proofErr w:type="spellStart"/>
      <w:r w:rsidRPr="000376E3">
        <w:rPr>
          <w:sz w:val="14"/>
        </w:rPr>
        <w:t>Arneth</w:t>
      </w:r>
      <w:proofErr w:type="spellEnd"/>
      <w:r w:rsidRPr="000376E3">
        <w:rPr>
          <w:sz w:val="14"/>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climate change could cause 15-37% of all species to become ‘committed to extinction’ by mid-century (Thomas et al. 2004). </w:t>
      </w:r>
    </w:p>
    <w:p w14:paraId="534FFFFF" w14:textId="77777777" w:rsidR="00A66D4D" w:rsidRPr="000376E3" w:rsidRDefault="00A66D4D" w:rsidP="00A66D4D">
      <w:pPr>
        <w:rPr>
          <w:sz w:val="14"/>
        </w:rPr>
      </w:pPr>
      <w:r w:rsidRPr="00E4219B">
        <w:rPr>
          <w:rStyle w:val="StyleUnderline"/>
        </w:rPr>
        <w:t>Disruption</w:t>
      </w:r>
      <w:r w:rsidRPr="000376E3">
        <w:rPr>
          <w:sz w:val="14"/>
        </w:rPr>
        <w:t xml:space="preserve"> to biosphere integrity </w:t>
      </w:r>
      <w:r w:rsidRPr="00E4219B">
        <w:rPr>
          <w:rStyle w:val="StyleUnderline"/>
        </w:rPr>
        <w:t>can have</w:t>
      </w:r>
      <w:r w:rsidRPr="000376E3">
        <w:rPr>
          <w:sz w:val="14"/>
        </w:rPr>
        <w:t xml:space="preserve"> </w:t>
      </w:r>
      <w:r w:rsidRPr="00E4219B">
        <w:rPr>
          <w:rStyle w:val="Emphasis"/>
        </w:rPr>
        <w:t>profound</w:t>
      </w:r>
      <w:r w:rsidRPr="000376E3">
        <w:rPr>
          <w:sz w:val="14"/>
        </w:rPr>
        <w:t xml:space="preserve"> economic and social </w:t>
      </w:r>
      <w:r w:rsidRPr="00E4219B">
        <w:rPr>
          <w:rStyle w:val="StyleUnderline"/>
        </w:rPr>
        <w:t>repercussions</w:t>
      </w:r>
      <w:r w:rsidRPr="000376E3">
        <w:rPr>
          <w:sz w:val="14"/>
        </w:rPr>
        <w:t xml:space="preserve">, ranging from loss of ecosystem services and natural resources to the destruction of traditional knowledge and livelihoods. For instance, desertification, which threatens a quarter of Earth’s land area and a fifth of the population, is already estimated to cost developing nations 4-8% of their GDP (United Nations 2011). Many other rapid regime shifts involving loss of biosphere integrity have been observed, including shifts in arid vegetation, freshwater eutrophication, and the collapse of fish populations (Amano et al. 2020). There is </w:t>
      </w:r>
      <w:r w:rsidRPr="00E4219B">
        <w:rPr>
          <w:rStyle w:val="StyleUnderline"/>
        </w:rPr>
        <w:t>a</w:t>
      </w:r>
      <w:r w:rsidRPr="000376E3">
        <w:rPr>
          <w:sz w:val="14"/>
        </w:rPr>
        <w:t xml:space="preserve"> theoretical </w:t>
      </w:r>
      <w:r w:rsidRPr="00E4219B">
        <w:rPr>
          <w:rStyle w:val="StyleUnderline"/>
        </w:rPr>
        <w:t>possibility of</w:t>
      </w:r>
      <w:r w:rsidRPr="000376E3">
        <w:rPr>
          <w:sz w:val="14"/>
        </w:rPr>
        <w:t xml:space="preserve"> still </w:t>
      </w:r>
      <w:r w:rsidRPr="00E4219B">
        <w:rPr>
          <w:rStyle w:val="StyleUnderline"/>
        </w:rPr>
        <w:t>more</w:t>
      </w:r>
      <w:r w:rsidRPr="000376E3">
        <w:rPr>
          <w:sz w:val="14"/>
        </w:rPr>
        <w:t xml:space="preserve"> </w:t>
      </w:r>
      <w:r w:rsidRPr="00E4219B">
        <w:rPr>
          <w:rStyle w:val="Emphasis"/>
        </w:rPr>
        <w:t>profound regime shifts</w:t>
      </w:r>
      <w:r w:rsidRPr="000376E3">
        <w:rPr>
          <w:sz w:val="14"/>
        </w:rPr>
        <w:t xml:space="preserve"> </w:t>
      </w:r>
      <w:r w:rsidRPr="00E4219B">
        <w:rPr>
          <w:rStyle w:val="StyleUnderline"/>
        </w:rPr>
        <w:t>at the global level</w:t>
      </w:r>
      <w:r w:rsidRPr="000376E3">
        <w:rPr>
          <w:sz w:val="14"/>
        </w:rPr>
        <w:t xml:space="preserve"> (Rocha et al. 2018). However, the contribution of loss of biosphere integrity to GCR is yet to be assessed. Kareiva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0376E3">
        <w:rPr>
          <w:sz w:val="14"/>
        </w:rPr>
        <w:t>Avin</w:t>
      </w:r>
      <w:proofErr w:type="spellEnd"/>
      <w:r w:rsidRPr="000376E3">
        <w:rPr>
          <w:sz w:val="14"/>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0376E3">
        <w:rPr>
          <w:sz w:val="14"/>
        </w:rPr>
        <w:t>sociotechnological</w:t>
      </w:r>
      <w:proofErr w:type="spellEnd"/>
      <w:r w:rsidRPr="000376E3">
        <w:rPr>
          <w:sz w:val="14"/>
        </w:rPr>
        <w:t>. Note that both these studies were conducted for largely conceptual purposes and should not be taken as rigorous analyses of this risk, this topic warrants further investigation.</w:t>
      </w:r>
    </w:p>
    <w:p w14:paraId="3F1CCE60" w14:textId="77777777" w:rsidR="00A66D4D" w:rsidRPr="000376E3" w:rsidRDefault="00A66D4D" w:rsidP="00A66D4D">
      <w:pPr>
        <w:rPr>
          <w:sz w:val="14"/>
          <w:szCs w:val="16"/>
        </w:rPr>
      </w:pPr>
      <w:r w:rsidRPr="000376E3">
        <w:rPr>
          <w:sz w:val="14"/>
          <w:szCs w:val="16"/>
        </w:rPr>
        <w:t>3.2 Classifying Climate Change’s Contributions to Global Catastrophic Risk</w:t>
      </w:r>
    </w:p>
    <w:p w14:paraId="4F261290" w14:textId="77777777" w:rsidR="00A66D4D" w:rsidRPr="000376E3" w:rsidRDefault="00A66D4D" w:rsidP="00A66D4D">
      <w:pPr>
        <w:rPr>
          <w:sz w:val="14"/>
          <w:szCs w:val="16"/>
        </w:rPr>
      </w:pPr>
      <w:r w:rsidRPr="000376E3">
        <w:rPr>
          <w:sz w:val="14"/>
          <w:szCs w:val="16"/>
        </w:rPr>
        <w:t xml:space="preserve">Climate change's contribution to GCR goes well beyond its impact on the earth system. Taking </w:t>
      </w:r>
      <w:proofErr w:type="spellStart"/>
      <w:r w:rsidRPr="000376E3">
        <w:rPr>
          <w:sz w:val="14"/>
          <w:szCs w:val="16"/>
        </w:rPr>
        <w:t>Avin</w:t>
      </w:r>
      <w:proofErr w:type="spellEnd"/>
      <w:r w:rsidRPr="000376E3">
        <w:rPr>
          <w:sz w:val="14"/>
          <w:szCs w:val="16"/>
        </w:rPr>
        <w:t xml:space="preserve"> et al.’s list of critical systems, we note that previous studies have mostly focused on the effects of climate change on physical and biogeochemical systems (e.g. global temperature and sea-level rise) or the lower-level critical systems that are most directly related to human health and survival (e.g. Heath Stress). However, these represent a very limited assessment of risk as it only accounts for climate change as a direct hazard/threat and our "ontological" vulnerabilities to it. A more comprehensive risk assessment must consider the higher-order critical systems threatened by climate change passively (through a lack of alternatives) and actively (through intentional design).</w:t>
      </w:r>
    </w:p>
    <w:p w14:paraId="02A3086A" w14:textId="77777777" w:rsidR="00A66D4D" w:rsidRPr="000376E3" w:rsidRDefault="00A66D4D" w:rsidP="00A66D4D">
      <w:pPr>
        <w:rPr>
          <w:sz w:val="14"/>
        </w:rPr>
      </w:pPr>
      <w:r w:rsidRPr="000376E3">
        <w:rPr>
          <w:sz w:val="14"/>
        </w:rPr>
        <w:t xml:space="preserve">The probability of a global catastrophe </w:t>
      </w:r>
      <w:r w:rsidRPr="004C702C">
        <w:rPr>
          <w:rStyle w:val="StyleUnderline"/>
        </w:rPr>
        <w:t>is higher when</w:t>
      </w:r>
      <w:r w:rsidRPr="000376E3">
        <w:rPr>
          <w:sz w:val="14"/>
        </w:rPr>
        <w:t xml:space="preserve"> </w:t>
      </w:r>
      <w:r w:rsidRPr="008E4E7B">
        <w:rPr>
          <w:rStyle w:val="Emphasis"/>
          <w:highlight w:val="green"/>
        </w:rPr>
        <w:t>socio-technological</w:t>
      </w:r>
      <w:r w:rsidRPr="008E4E7B">
        <w:rPr>
          <w:sz w:val="14"/>
          <w:highlight w:val="green"/>
        </w:rPr>
        <w:t xml:space="preserve"> </w:t>
      </w:r>
      <w:r w:rsidRPr="008E4E7B">
        <w:rPr>
          <w:rStyle w:val="StyleUnderline"/>
          <w:highlight w:val="green"/>
        </w:rPr>
        <w:t>and</w:t>
      </w:r>
      <w:r w:rsidRPr="008E4E7B">
        <w:rPr>
          <w:sz w:val="14"/>
          <w:highlight w:val="green"/>
        </w:rPr>
        <w:t xml:space="preserve"> </w:t>
      </w:r>
      <w:r w:rsidRPr="008E4E7B">
        <w:rPr>
          <w:rStyle w:val="Emphasis"/>
          <w:highlight w:val="green"/>
        </w:rPr>
        <w:t>environmental</w:t>
      </w:r>
      <w:r w:rsidRPr="008E4E7B">
        <w:rPr>
          <w:sz w:val="14"/>
          <w:highlight w:val="green"/>
        </w:rPr>
        <w:t xml:space="preserve"> </w:t>
      </w:r>
      <w:r w:rsidRPr="008E4E7B">
        <w:rPr>
          <w:rStyle w:val="StyleUnderline"/>
          <w:highlight w:val="green"/>
        </w:rPr>
        <w:t>systems are</w:t>
      </w:r>
      <w:r w:rsidRPr="000376E3">
        <w:rPr>
          <w:sz w:val="14"/>
        </w:rPr>
        <w:t xml:space="preserve"> </w:t>
      </w:r>
      <w:r w:rsidRPr="004C702C">
        <w:rPr>
          <w:rStyle w:val="Emphasis"/>
        </w:rPr>
        <w:t xml:space="preserve">tightly </w:t>
      </w:r>
      <w:r w:rsidRPr="008E4E7B">
        <w:rPr>
          <w:rStyle w:val="Emphasis"/>
          <w:highlight w:val="green"/>
        </w:rPr>
        <w:t>coupled</w:t>
      </w:r>
      <w:r w:rsidRPr="000376E3">
        <w:rPr>
          <w:sz w:val="14"/>
        </w:rPr>
        <w:t xml:space="preserve">, </w:t>
      </w:r>
      <w:r w:rsidRPr="00E4219B">
        <w:rPr>
          <w:rStyle w:val="StyleUnderline"/>
        </w:rPr>
        <w:t>creating a potential for</w:t>
      </w:r>
      <w:r w:rsidRPr="000376E3">
        <w:rPr>
          <w:sz w:val="14"/>
        </w:rPr>
        <w:t xml:space="preserve"> </w:t>
      </w:r>
      <w:r w:rsidRPr="00E4219B">
        <w:rPr>
          <w:rStyle w:val="Emphasis"/>
        </w:rPr>
        <w:t>reinforcing</w:t>
      </w:r>
      <w:r w:rsidRPr="000376E3">
        <w:rPr>
          <w:sz w:val="14"/>
        </w:rPr>
        <w:t xml:space="preserve"> </w:t>
      </w:r>
      <w:r w:rsidRPr="00E4219B">
        <w:rPr>
          <w:rStyle w:val="StyleUnderline"/>
        </w:rPr>
        <w:t>feedback loops</w:t>
      </w:r>
      <w:r w:rsidRPr="000376E3">
        <w:rPr>
          <w:sz w:val="14"/>
        </w:rPr>
        <w:t xml:space="preserve">. </w:t>
      </w:r>
      <w:r w:rsidRPr="00E4219B">
        <w:rPr>
          <w:rStyle w:val="StyleUnderline"/>
        </w:rPr>
        <w:t>If environmental change produces</w:t>
      </w:r>
      <w:r w:rsidRPr="000376E3">
        <w:rPr>
          <w:sz w:val="14"/>
        </w:rPr>
        <w:t xml:space="preserve"> </w:t>
      </w:r>
      <w:r w:rsidRPr="00E4219B">
        <w:rPr>
          <w:rStyle w:val="Emphasis"/>
        </w:rPr>
        <w:t>social changes</w:t>
      </w:r>
      <w:r w:rsidRPr="000376E3">
        <w:rPr>
          <w:sz w:val="14"/>
        </w:rPr>
        <w:t xml:space="preserve"> </w:t>
      </w:r>
      <w:r w:rsidRPr="00E4219B">
        <w:rPr>
          <w:rStyle w:val="StyleUnderline"/>
        </w:rPr>
        <w:t>that</w:t>
      </w:r>
      <w:r w:rsidRPr="000376E3">
        <w:rPr>
          <w:sz w:val="14"/>
        </w:rPr>
        <w:t xml:space="preserve"> </w:t>
      </w:r>
      <w:r w:rsidRPr="00E4219B">
        <w:rPr>
          <w:rStyle w:val="Emphasis"/>
        </w:rPr>
        <w:t>perpetuate</w:t>
      </w:r>
      <w:r w:rsidRPr="000376E3">
        <w:rPr>
          <w:sz w:val="14"/>
        </w:rPr>
        <w:t xml:space="preserve"> further </w:t>
      </w:r>
      <w:r w:rsidRPr="00E4219B">
        <w:rPr>
          <w:rStyle w:val="StyleUnderline"/>
        </w:rPr>
        <w:t>environmental change</w:t>
      </w:r>
      <w:r w:rsidRPr="000376E3">
        <w:rPr>
          <w:sz w:val="14"/>
        </w:rPr>
        <w:t xml:space="preserve">, then </w:t>
      </w:r>
      <w:r w:rsidRPr="00E4219B">
        <w:rPr>
          <w:rStyle w:val="StyleUnderline"/>
        </w:rPr>
        <w:t>this could</w:t>
      </w:r>
      <w:r w:rsidRPr="000376E3">
        <w:rPr>
          <w:sz w:val="14"/>
        </w:rPr>
        <w:t xml:space="preserve"> </w:t>
      </w:r>
      <w:r w:rsidRPr="00E4219B">
        <w:rPr>
          <w:rStyle w:val="Emphasis"/>
        </w:rPr>
        <w:t>actively</w:t>
      </w:r>
      <w:r w:rsidRPr="000376E3">
        <w:rPr>
          <w:sz w:val="14"/>
        </w:rPr>
        <w:t xml:space="preserve"> </w:t>
      </w:r>
      <w:r w:rsidRPr="00E4219B">
        <w:rPr>
          <w:rStyle w:val="StyleUnderline"/>
        </w:rPr>
        <w:t>work against</w:t>
      </w:r>
      <w:r w:rsidRPr="000376E3">
        <w:rPr>
          <w:sz w:val="14"/>
        </w:rPr>
        <w:t xml:space="preserve"> our </w:t>
      </w:r>
      <w:r w:rsidRPr="00E4219B">
        <w:rPr>
          <w:rStyle w:val="StyleUnderline"/>
        </w:rPr>
        <w:t>efforts at adaptation</w:t>
      </w:r>
      <w:r w:rsidRPr="000376E3">
        <w:rPr>
          <w:sz w:val="14"/>
        </w:rPr>
        <w:t xml:space="preserve">. When this change has the potential to produce significant harm, via human vulnerabilities and exposure, we </w:t>
      </w:r>
      <w:r w:rsidRPr="00E4219B">
        <w:rPr>
          <w:rStyle w:val="StyleUnderline"/>
        </w:rPr>
        <w:t>describe</w:t>
      </w:r>
      <w:r w:rsidRPr="000376E3">
        <w:rPr>
          <w:sz w:val="14"/>
        </w:rPr>
        <w:t xml:space="preserve"> such </w:t>
      </w:r>
      <w:r w:rsidRPr="00E4219B">
        <w:rPr>
          <w:rStyle w:val="StyleUnderline"/>
        </w:rPr>
        <w:t>loops as</w:t>
      </w:r>
      <w:r w:rsidRPr="000376E3">
        <w:rPr>
          <w:sz w:val="14"/>
        </w:rPr>
        <w:t xml:space="preserve"> ‘</w:t>
      </w:r>
      <w:r w:rsidRPr="00E4219B">
        <w:rPr>
          <w:rStyle w:val="Emphasis"/>
        </w:rPr>
        <w:t>global systems death spirals</w:t>
      </w:r>
      <w:r w:rsidRPr="000376E3">
        <w:rPr>
          <w:sz w:val="14"/>
        </w:rPr>
        <w:t xml:space="preserve">.’ These </w:t>
      </w:r>
      <w:r w:rsidRPr="00E4219B">
        <w:rPr>
          <w:rStyle w:val="StyleUnderline"/>
        </w:rPr>
        <w:t>spirals could produce</w:t>
      </w:r>
      <w:r w:rsidRPr="000376E3">
        <w:rPr>
          <w:sz w:val="14"/>
        </w:rPr>
        <w:t xml:space="preserve"> </w:t>
      </w:r>
      <w:r w:rsidRPr="00E4219B">
        <w:rPr>
          <w:rStyle w:val="Emphasis"/>
        </w:rPr>
        <w:t>self-perpetuating</w:t>
      </w:r>
      <w:r w:rsidRPr="000376E3">
        <w:rPr>
          <w:sz w:val="14"/>
        </w:rPr>
        <w:t xml:space="preserve"> </w:t>
      </w:r>
      <w:r w:rsidRPr="00E4219B">
        <w:rPr>
          <w:rStyle w:val="StyleUnderline"/>
        </w:rPr>
        <w:t>catastrophes, whereby</w:t>
      </w:r>
      <w:r w:rsidRPr="000376E3">
        <w:rPr>
          <w:sz w:val="14"/>
        </w:rPr>
        <w:t xml:space="preserve"> the </w:t>
      </w:r>
      <w:r w:rsidRPr="00E4219B">
        <w:rPr>
          <w:rStyle w:val="Emphasis"/>
        </w:rPr>
        <w:t>energy</w:t>
      </w:r>
      <w:r w:rsidRPr="000376E3">
        <w:rPr>
          <w:sz w:val="14"/>
        </w:rPr>
        <w:t xml:space="preserve"> </w:t>
      </w:r>
      <w:r w:rsidRPr="00E4219B">
        <w:rPr>
          <w:rStyle w:val="StyleUnderline"/>
        </w:rPr>
        <w:t>and</w:t>
      </w:r>
      <w:r w:rsidRPr="000376E3">
        <w:rPr>
          <w:sz w:val="14"/>
        </w:rPr>
        <w:t xml:space="preserve"> </w:t>
      </w:r>
      <w:r w:rsidRPr="00E4219B">
        <w:rPr>
          <w:rStyle w:val="Emphasis"/>
        </w:rPr>
        <w:t>resources</w:t>
      </w:r>
      <w:r w:rsidRPr="000376E3">
        <w:rPr>
          <w:sz w:val="14"/>
        </w:rPr>
        <w:t xml:space="preserve"> </w:t>
      </w:r>
      <w:r w:rsidRPr="00E4219B">
        <w:rPr>
          <w:rStyle w:val="StyleUnderline"/>
        </w:rPr>
        <w:t>required to reverse or adapt to collapse are beyond</w:t>
      </w:r>
      <w:r w:rsidRPr="000376E3">
        <w:rPr>
          <w:sz w:val="14"/>
        </w:rPr>
        <w:t xml:space="preserve"> the </w:t>
      </w:r>
      <w:r w:rsidRPr="00E4219B">
        <w:rPr>
          <w:rStyle w:val="StyleUnderline"/>
        </w:rPr>
        <w:t>means of dwindling human societies</w:t>
      </w:r>
      <w:r w:rsidRPr="000376E3">
        <w:rPr>
          <w:sz w:val="14"/>
        </w:rPr>
        <w:t xml:space="preserve">. Feedback loops like this could thus </w:t>
      </w:r>
      <w:r w:rsidRPr="00E4219B">
        <w:rPr>
          <w:rStyle w:val="StyleUnderline"/>
        </w:rPr>
        <w:t>create</w:t>
      </w:r>
      <w:r w:rsidRPr="000376E3">
        <w:rPr>
          <w:sz w:val="14"/>
        </w:rPr>
        <w:t xml:space="preserve"> </w:t>
      </w:r>
      <w:r w:rsidRPr="00E4219B">
        <w:rPr>
          <w:rStyle w:val="Emphasis"/>
        </w:rPr>
        <w:t>tipping points</w:t>
      </w:r>
      <w:r w:rsidRPr="000376E3">
        <w:rPr>
          <w:sz w:val="14"/>
        </w:rPr>
        <w:t xml:space="preserve"> </w:t>
      </w:r>
      <w:r w:rsidRPr="00E4219B">
        <w:rPr>
          <w:rStyle w:val="StyleUnderline"/>
        </w:rPr>
        <w:t>beyond which returning</w:t>
      </w:r>
      <w:r w:rsidRPr="000376E3">
        <w:rPr>
          <w:sz w:val="14"/>
        </w:rPr>
        <w:t xml:space="preserve"> to anything like present conditions </w:t>
      </w:r>
      <w:r w:rsidRPr="00E4219B">
        <w:rPr>
          <w:rStyle w:val="StyleUnderline"/>
        </w:rPr>
        <w:t>would become</w:t>
      </w:r>
      <w:r w:rsidRPr="000376E3">
        <w:rPr>
          <w:sz w:val="14"/>
        </w:rPr>
        <w:t xml:space="preserve"> </w:t>
      </w:r>
      <w:r w:rsidRPr="00E4219B">
        <w:rPr>
          <w:rStyle w:val="Emphasis"/>
        </w:rPr>
        <w:t>extremely</w:t>
      </w:r>
      <w:r w:rsidRPr="000376E3">
        <w:rPr>
          <w:sz w:val="14"/>
        </w:rPr>
        <w:t xml:space="preserve"> </w:t>
      </w:r>
      <w:r w:rsidRPr="00E4219B">
        <w:rPr>
          <w:rStyle w:val="StyleUnderline"/>
        </w:rPr>
        <w:t>difficult</w:t>
      </w:r>
      <w:r w:rsidRPr="000376E3">
        <w:rPr>
          <w:sz w:val="14"/>
        </w:rPr>
        <w:t xml:space="preserve">. Global systems would shift to very different states in which the </w:t>
      </w:r>
      <w:r w:rsidRPr="00E4219B">
        <w:rPr>
          <w:rStyle w:val="StyleUnderline"/>
        </w:rPr>
        <w:t>prospects for humanity would likely be</w:t>
      </w:r>
      <w:r w:rsidRPr="000376E3">
        <w:rPr>
          <w:sz w:val="14"/>
        </w:rPr>
        <w:t xml:space="preserve"> </w:t>
      </w:r>
      <w:r w:rsidRPr="00E4219B">
        <w:rPr>
          <w:rStyle w:val="Emphasis"/>
        </w:rPr>
        <w:t>bleaker</w:t>
      </w:r>
      <w:r w:rsidRPr="000376E3">
        <w:rPr>
          <w:sz w:val="14"/>
        </w:rPr>
        <w:t xml:space="preserve">. </w:t>
      </w:r>
    </w:p>
    <w:p w14:paraId="438685C7" w14:textId="77777777" w:rsidR="00A66D4D" w:rsidRPr="000376E3" w:rsidRDefault="00A66D4D" w:rsidP="00A66D4D">
      <w:pPr>
        <w:rPr>
          <w:sz w:val="14"/>
        </w:rPr>
      </w:pPr>
      <w:r w:rsidRPr="000376E3">
        <w:rPr>
          <w:sz w:val="14"/>
        </w:rPr>
        <w:t xml:space="preserve">In the rest of this section, we explore just one potential spiral, between an ecological system (the biosphere) and two </w:t>
      </w:r>
      <w:proofErr w:type="spellStart"/>
      <w:r w:rsidRPr="000376E3">
        <w:rPr>
          <w:sz w:val="14"/>
        </w:rPr>
        <w:t>sociotechnological</w:t>
      </w:r>
      <w:proofErr w:type="spellEnd"/>
      <w:r w:rsidRPr="000376E3">
        <w:rPr>
          <w:sz w:val="14"/>
        </w:rPr>
        <w:t xml:space="preserve"> systems (the human food and global political systems). We explore each system and its interactions. Figure 2 illustrates our model of this spiral.</w:t>
      </w:r>
    </w:p>
    <w:p w14:paraId="1AC6F0C6" w14:textId="77777777" w:rsidR="00A66D4D" w:rsidRPr="000376E3" w:rsidRDefault="00A66D4D" w:rsidP="00A66D4D">
      <w:pPr>
        <w:rPr>
          <w:sz w:val="14"/>
        </w:rPr>
      </w:pPr>
      <w:r w:rsidRPr="000376E3">
        <w:rPr>
          <w:sz w:val="14"/>
        </w:rPr>
        <w:t>[Figure omitted]</w:t>
      </w:r>
    </w:p>
    <w:p w14:paraId="5D0F9F5D" w14:textId="77777777" w:rsidR="00A66D4D" w:rsidRPr="000376E3" w:rsidRDefault="00A66D4D" w:rsidP="00A66D4D">
      <w:pPr>
        <w:rPr>
          <w:sz w:val="14"/>
        </w:rPr>
      </w:pPr>
      <w:r w:rsidRPr="000376E3">
        <w:rPr>
          <w:sz w:val="14"/>
        </w:rPr>
        <w:t>The human food system</w:t>
      </w:r>
    </w:p>
    <w:p w14:paraId="3B619EE8" w14:textId="77777777" w:rsidR="00A66D4D" w:rsidRPr="000376E3" w:rsidRDefault="00A66D4D" w:rsidP="00A66D4D">
      <w:pPr>
        <w:rPr>
          <w:sz w:val="14"/>
        </w:rPr>
      </w:pPr>
      <w:r w:rsidRPr="000376E3">
        <w:rPr>
          <w:sz w:val="14"/>
        </w:rPr>
        <w:t xml:space="preserve">Climate change’s </w:t>
      </w:r>
      <w:r w:rsidRPr="004A5F5D">
        <w:rPr>
          <w:rStyle w:val="StyleUnderline"/>
        </w:rPr>
        <w:t>impact</w:t>
      </w:r>
      <w:r w:rsidRPr="000376E3">
        <w:rPr>
          <w:sz w:val="14"/>
        </w:rPr>
        <w:t xml:space="preserve"> on biosphere integrity (discussed in the previous section) </w:t>
      </w:r>
      <w:r w:rsidRPr="004A5F5D">
        <w:rPr>
          <w:rStyle w:val="StyleUnderline"/>
        </w:rPr>
        <w:t xml:space="preserve">could </w:t>
      </w:r>
      <w:r w:rsidRPr="00E4219B">
        <w:rPr>
          <w:rStyle w:val="StyleUnderline"/>
          <w:highlight w:val="green"/>
        </w:rPr>
        <w:t>harm</w:t>
      </w:r>
      <w:r w:rsidRPr="004A5F5D">
        <w:rPr>
          <w:rStyle w:val="StyleUnderline"/>
        </w:rPr>
        <w:t xml:space="preserve"> the</w:t>
      </w:r>
      <w:r w:rsidRPr="000376E3">
        <w:rPr>
          <w:sz w:val="14"/>
        </w:rPr>
        <w:t xml:space="preserve"> human </w:t>
      </w:r>
      <w:r w:rsidRPr="00E4219B">
        <w:rPr>
          <w:rStyle w:val="Emphasis"/>
          <w:highlight w:val="green"/>
        </w:rPr>
        <w:t>food</w:t>
      </w:r>
      <w:r w:rsidRPr="004A5F5D">
        <w:rPr>
          <w:rStyle w:val="Emphasis"/>
        </w:rPr>
        <w:t xml:space="preserve"> system</w:t>
      </w:r>
      <w:r w:rsidRPr="000376E3">
        <w:rPr>
          <w:sz w:val="14"/>
        </w:rPr>
        <w:t xml:space="preserve"> </w:t>
      </w:r>
      <w:r w:rsidRPr="004A5F5D">
        <w:rPr>
          <w:rStyle w:val="StyleUnderline"/>
        </w:rPr>
        <w:t>due to loss of</w:t>
      </w:r>
      <w:r w:rsidRPr="000376E3">
        <w:rPr>
          <w:sz w:val="14"/>
        </w:rPr>
        <w:t xml:space="preserve"> </w:t>
      </w:r>
      <w:r w:rsidRPr="004A5F5D">
        <w:rPr>
          <w:rStyle w:val="Emphasis"/>
        </w:rPr>
        <w:t>ecosystem services</w:t>
      </w:r>
      <w:r w:rsidRPr="000376E3">
        <w:rPr>
          <w:sz w:val="14"/>
        </w:rPr>
        <w:t xml:space="preserve">, </w:t>
      </w:r>
      <w:r w:rsidRPr="004A5F5D">
        <w:rPr>
          <w:rStyle w:val="StyleUnderline"/>
        </w:rPr>
        <w:t>disruption of the cycles of</w:t>
      </w:r>
      <w:r w:rsidRPr="000376E3">
        <w:rPr>
          <w:sz w:val="14"/>
        </w:rPr>
        <w:t xml:space="preserve"> </w:t>
      </w:r>
      <w:r w:rsidRPr="004A5F5D">
        <w:rPr>
          <w:rStyle w:val="Emphasis"/>
        </w:rPr>
        <w:t>water</w:t>
      </w:r>
      <w:r w:rsidRPr="000376E3">
        <w:rPr>
          <w:sz w:val="14"/>
        </w:rPr>
        <w:t xml:space="preserve">, </w:t>
      </w:r>
      <w:r w:rsidRPr="004A5F5D">
        <w:rPr>
          <w:rStyle w:val="Emphasis"/>
        </w:rPr>
        <w:t>nitrogen</w:t>
      </w:r>
      <w:r w:rsidRPr="000376E3">
        <w:rPr>
          <w:sz w:val="14"/>
        </w:rPr>
        <w:t xml:space="preserve"> </w:t>
      </w:r>
      <w:r w:rsidRPr="004A5F5D">
        <w:rPr>
          <w:rStyle w:val="StyleUnderline"/>
        </w:rPr>
        <w:t>and</w:t>
      </w:r>
      <w:r w:rsidRPr="000376E3">
        <w:rPr>
          <w:sz w:val="14"/>
        </w:rPr>
        <w:t xml:space="preserve"> </w:t>
      </w:r>
      <w:r w:rsidRPr="004A5F5D">
        <w:rPr>
          <w:rStyle w:val="Emphasis"/>
        </w:rPr>
        <w:t>phosphates</w:t>
      </w:r>
      <w:r w:rsidRPr="000376E3">
        <w:rPr>
          <w:sz w:val="14"/>
        </w:rPr>
        <w:t xml:space="preserve">, </w:t>
      </w:r>
      <w:r w:rsidRPr="004A5F5D">
        <w:rPr>
          <w:rStyle w:val="StyleUnderline"/>
        </w:rPr>
        <w:t>and changes</w:t>
      </w:r>
      <w:r w:rsidRPr="000376E3">
        <w:rPr>
          <w:sz w:val="14"/>
        </w:rPr>
        <w:t xml:space="preserve"> in the dynamics of plant and animal health (</w:t>
      </w:r>
      <w:proofErr w:type="spellStart"/>
      <w:r w:rsidRPr="000376E3">
        <w:rPr>
          <w:sz w:val="14"/>
        </w:rPr>
        <w:t>Bélanger</w:t>
      </w:r>
      <w:proofErr w:type="spellEnd"/>
      <w:r w:rsidRPr="000376E3">
        <w:rPr>
          <w:sz w:val="14"/>
        </w:rPr>
        <w:t xml:space="preserve"> and Pilling 2019). </w:t>
      </w:r>
      <w:r w:rsidRPr="004A5F5D">
        <w:rPr>
          <w:rStyle w:val="StyleUnderline"/>
        </w:rPr>
        <w:t>Crossing this planetary boundary is</w:t>
      </w:r>
      <w:r w:rsidRPr="000376E3">
        <w:rPr>
          <w:sz w:val="14"/>
        </w:rPr>
        <w:t xml:space="preserve"> already </w:t>
      </w:r>
      <w:r w:rsidRPr="004A5F5D">
        <w:rPr>
          <w:rStyle w:val="StyleUnderline"/>
        </w:rPr>
        <w:t>having</w:t>
      </w:r>
      <w:r w:rsidRPr="000376E3">
        <w:rPr>
          <w:sz w:val="14"/>
        </w:rPr>
        <w:t xml:space="preserve"> </w:t>
      </w:r>
      <w:r w:rsidRPr="004A5F5D">
        <w:rPr>
          <w:rStyle w:val="Emphasis"/>
        </w:rPr>
        <w:t>severe</w:t>
      </w:r>
      <w:r w:rsidRPr="000376E3">
        <w:rPr>
          <w:sz w:val="14"/>
        </w:rPr>
        <w:t xml:space="preserve"> </w:t>
      </w:r>
      <w:r w:rsidRPr="004A5F5D">
        <w:rPr>
          <w:rStyle w:val="StyleUnderline"/>
        </w:rPr>
        <w:t>implications for</w:t>
      </w:r>
      <w:r w:rsidRPr="000376E3">
        <w:rPr>
          <w:sz w:val="14"/>
        </w:rPr>
        <w:t xml:space="preserve"> </w:t>
      </w:r>
      <w:r w:rsidRPr="004A5F5D">
        <w:rPr>
          <w:rStyle w:val="Emphasis"/>
        </w:rPr>
        <w:t>global food security</w:t>
      </w:r>
      <w:r w:rsidRPr="000376E3">
        <w:rPr>
          <w:sz w:val="14"/>
        </w:rPr>
        <w:t xml:space="preserve">, </w:t>
      </w:r>
      <w:r w:rsidRPr="00E4219B">
        <w:rPr>
          <w:rStyle w:val="StyleUnderline"/>
          <w:highlight w:val="green"/>
        </w:rPr>
        <w:t>including loss of</w:t>
      </w:r>
      <w:r w:rsidRPr="000376E3">
        <w:rPr>
          <w:sz w:val="14"/>
        </w:rPr>
        <w:t xml:space="preserve"> </w:t>
      </w:r>
      <w:r w:rsidRPr="00E4219B">
        <w:rPr>
          <w:rStyle w:val="Emphasis"/>
          <w:highlight w:val="green"/>
        </w:rPr>
        <w:t>soil</w:t>
      </w:r>
      <w:r w:rsidRPr="004A5F5D">
        <w:rPr>
          <w:rStyle w:val="Emphasis"/>
        </w:rPr>
        <w:t xml:space="preserve"> fertility</w:t>
      </w:r>
      <w:r w:rsidRPr="000376E3">
        <w:rPr>
          <w:sz w:val="14"/>
        </w:rPr>
        <w:t xml:space="preserve"> </w:t>
      </w:r>
      <w:r w:rsidRPr="00E4219B">
        <w:rPr>
          <w:rStyle w:val="StyleUnderline"/>
          <w:highlight w:val="green"/>
        </w:rPr>
        <w:t>and</w:t>
      </w:r>
      <w:r w:rsidRPr="000376E3">
        <w:rPr>
          <w:sz w:val="14"/>
        </w:rPr>
        <w:t xml:space="preserve"> insect-mediated </w:t>
      </w:r>
      <w:r w:rsidRPr="00E4219B">
        <w:rPr>
          <w:rStyle w:val="Emphasis"/>
          <w:highlight w:val="green"/>
        </w:rPr>
        <w:t>pollination</w:t>
      </w:r>
      <w:r w:rsidRPr="000376E3">
        <w:rPr>
          <w:sz w:val="14"/>
        </w:rPr>
        <w:t xml:space="preserve"> (Diaz et al. 2019).</w:t>
      </w:r>
    </w:p>
    <w:p w14:paraId="2B1A083E" w14:textId="77777777" w:rsidR="00A66D4D" w:rsidRPr="000376E3" w:rsidRDefault="00A66D4D" w:rsidP="00A66D4D">
      <w:pPr>
        <w:rPr>
          <w:sz w:val="14"/>
        </w:rPr>
      </w:pPr>
      <w:r w:rsidRPr="000376E3">
        <w:rPr>
          <w:sz w:val="14"/>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While global food productivity and production has increased dramatically over the past century to meet rising demand from an expanding global population and rising standard of living, these constraints and risks are increasing the vulnerability of our global food supply to rapid and </w:t>
      </w:r>
      <w:r w:rsidRPr="00425DDD">
        <w:rPr>
          <w:rStyle w:val="StyleUnderline"/>
        </w:rPr>
        <w:t>global disruptions</w:t>
      </w:r>
      <w:r w:rsidRPr="000376E3">
        <w:rPr>
          <w:sz w:val="14"/>
        </w:rPr>
        <w:t xml:space="preserve"> that </w:t>
      </w:r>
      <w:r w:rsidRPr="00425DDD">
        <w:rPr>
          <w:rStyle w:val="StyleUnderline"/>
        </w:rPr>
        <w:t>could constitute</w:t>
      </w:r>
      <w:r w:rsidRPr="000376E3">
        <w:rPr>
          <w:sz w:val="14"/>
        </w:rPr>
        <w:t xml:space="preserve"> </w:t>
      </w:r>
      <w:r w:rsidRPr="00425DDD">
        <w:rPr>
          <w:rStyle w:val="Emphasis"/>
        </w:rPr>
        <w:t>global catastrophes</w:t>
      </w:r>
      <w:r w:rsidRPr="000376E3">
        <w:rPr>
          <w:sz w:val="14"/>
        </w:rPr>
        <w:t xml:space="preserve"> (Baum et al. 2015). </w:t>
      </w:r>
    </w:p>
    <w:p w14:paraId="20BB03D3" w14:textId="77777777" w:rsidR="00A66D4D" w:rsidRPr="000376E3" w:rsidRDefault="00A66D4D" w:rsidP="00A66D4D">
      <w:pPr>
        <w:rPr>
          <w:sz w:val="14"/>
        </w:rPr>
      </w:pPr>
      <w:r w:rsidRPr="00425DDD">
        <w:rPr>
          <w:rStyle w:val="StyleUnderline"/>
        </w:rPr>
        <w:t>Climate change will</w:t>
      </w:r>
      <w:r w:rsidRPr="000376E3">
        <w:rPr>
          <w:sz w:val="14"/>
        </w:rPr>
        <w:t xml:space="preserve"> further </w:t>
      </w:r>
      <w:r w:rsidRPr="00425DDD">
        <w:rPr>
          <w:rStyle w:val="Emphasis"/>
        </w:rPr>
        <w:t>reduce</w:t>
      </w:r>
      <w:r w:rsidRPr="000376E3">
        <w:rPr>
          <w:sz w:val="14"/>
        </w:rPr>
        <w:t xml:space="preserve"> </w:t>
      </w:r>
      <w:r w:rsidRPr="00425DDD">
        <w:rPr>
          <w:rStyle w:val="StyleUnderline"/>
        </w:rPr>
        <w:t>food security</w:t>
      </w:r>
      <w:r w:rsidRPr="000376E3">
        <w:rPr>
          <w:sz w:val="14"/>
        </w:rPr>
        <w:t xml:space="preserve"> in at least three interconnected ways. First, </w:t>
      </w:r>
      <w:r w:rsidRPr="00425DDD">
        <w:rPr>
          <w:rStyle w:val="StyleUnderline"/>
        </w:rPr>
        <w:t>it will affect</w:t>
      </w:r>
      <w:r w:rsidRPr="000376E3">
        <w:rPr>
          <w:sz w:val="14"/>
        </w:rPr>
        <w:t xml:space="preserve"> </w:t>
      </w:r>
      <w:r w:rsidRPr="00425DDD">
        <w:rPr>
          <w:rStyle w:val="Emphasis"/>
        </w:rPr>
        <w:t>growing conditions</w:t>
      </w:r>
      <w:r w:rsidRPr="000376E3">
        <w:rPr>
          <w:sz w:val="14"/>
        </w:rPr>
        <w:t xml:space="preserve">, </w:t>
      </w:r>
      <w:r w:rsidRPr="00425DDD">
        <w:rPr>
          <w:rStyle w:val="StyleUnderline"/>
        </w:rPr>
        <w:t>including</w:t>
      </w:r>
      <w:r w:rsidRPr="000376E3">
        <w:rPr>
          <w:sz w:val="14"/>
        </w:rPr>
        <w:t xml:space="preserve"> </w:t>
      </w:r>
      <w:r w:rsidRPr="00425DDD">
        <w:rPr>
          <w:rStyle w:val="Emphasis"/>
        </w:rPr>
        <w:t>direct</w:t>
      </w:r>
      <w:r w:rsidRPr="000376E3">
        <w:rPr>
          <w:sz w:val="14"/>
        </w:rPr>
        <w:t xml:space="preserve"> </w:t>
      </w:r>
      <w:r w:rsidRPr="00425DDD">
        <w:rPr>
          <w:rStyle w:val="StyleUnderline"/>
        </w:rPr>
        <w:t>threats to agricultural yields</w:t>
      </w:r>
      <w:r w:rsidRPr="000376E3">
        <w:rPr>
          <w:sz w:val="14"/>
        </w:rPr>
        <w:t xml:space="preserve"> from heat, humidity, and precipitation in many regions; although initially improving conditions in some (Lott, </w:t>
      </w:r>
      <w:proofErr w:type="spellStart"/>
      <w:r w:rsidRPr="000376E3">
        <w:rPr>
          <w:sz w:val="14"/>
        </w:rPr>
        <w:t>Christidis</w:t>
      </w:r>
      <w:proofErr w:type="spellEnd"/>
      <w:r w:rsidRPr="000376E3">
        <w:rPr>
          <w:sz w:val="14"/>
        </w:rPr>
        <w:t xml:space="preserve"> and Stott 2013). Second, </w:t>
      </w:r>
      <w:r w:rsidRPr="00425DDD">
        <w:rPr>
          <w:rStyle w:val="StyleUnderline"/>
        </w:rPr>
        <w:t>it will increase the range of</w:t>
      </w:r>
      <w:r w:rsidRPr="000376E3">
        <w:rPr>
          <w:sz w:val="14"/>
        </w:rPr>
        <w:t xml:space="preserve"> agricultural </w:t>
      </w:r>
      <w:r w:rsidRPr="00425DDD">
        <w:rPr>
          <w:rStyle w:val="Emphasis"/>
        </w:rPr>
        <w:t>pests</w:t>
      </w:r>
      <w:r w:rsidRPr="000376E3">
        <w:rPr>
          <w:sz w:val="14"/>
        </w:rPr>
        <w:t xml:space="preserve"> </w:t>
      </w:r>
      <w:r w:rsidRPr="00425DDD">
        <w:rPr>
          <w:rStyle w:val="StyleUnderline"/>
        </w:rPr>
        <w:t>and</w:t>
      </w:r>
      <w:r w:rsidRPr="000376E3">
        <w:rPr>
          <w:sz w:val="14"/>
        </w:rPr>
        <w:t xml:space="preserve"> </w:t>
      </w:r>
      <w:r w:rsidRPr="00425DDD">
        <w:rPr>
          <w:rStyle w:val="Emphasis"/>
        </w:rPr>
        <w:t>diseases</w:t>
      </w:r>
      <w:r w:rsidRPr="000376E3">
        <w:rPr>
          <w:sz w:val="14"/>
        </w:rPr>
        <w:t xml:space="preserve"> (Harvell 2002). Third, </w:t>
      </w:r>
      <w:r w:rsidRPr="00425DDD">
        <w:rPr>
          <w:rStyle w:val="StyleUnderline"/>
        </w:rPr>
        <w:t xml:space="preserve">it will </w:t>
      </w:r>
      <w:r w:rsidRPr="00E4219B">
        <w:rPr>
          <w:rStyle w:val="StyleUnderline"/>
          <w:highlight w:val="green"/>
        </w:rPr>
        <w:t>increase</w:t>
      </w:r>
      <w:r w:rsidRPr="000376E3">
        <w:rPr>
          <w:sz w:val="14"/>
        </w:rPr>
        <w:t xml:space="preserve"> the occurrence of </w:t>
      </w:r>
      <w:r w:rsidRPr="00E4219B">
        <w:rPr>
          <w:rStyle w:val="Emphasis"/>
          <w:highlight w:val="green"/>
        </w:rPr>
        <w:t>extreme weather</w:t>
      </w:r>
      <w:r w:rsidRPr="00425DDD">
        <w:rPr>
          <w:rStyle w:val="Emphasis"/>
        </w:rPr>
        <w:t xml:space="preserve"> events</w:t>
      </w:r>
      <w:r w:rsidRPr="000376E3">
        <w:rPr>
          <w:sz w:val="14"/>
        </w:rPr>
        <w:t xml:space="preserve"> </w:t>
      </w:r>
      <w:r w:rsidRPr="00425DDD">
        <w:rPr>
          <w:rStyle w:val="StyleUnderline"/>
        </w:rPr>
        <w:t>that</w:t>
      </w:r>
      <w:r w:rsidRPr="000376E3">
        <w:rPr>
          <w:sz w:val="14"/>
        </w:rPr>
        <w:t xml:space="preserve"> </w:t>
      </w:r>
      <w:r w:rsidRPr="00425DDD">
        <w:rPr>
          <w:rStyle w:val="Emphasis"/>
        </w:rPr>
        <w:t>impair</w:t>
      </w:r>
      <w:r w:rsidRPr="000376E3">
        <w:rPr>
          <w:sz w:val="14"/>
        </w:rPr>
        <w:t xml:space="preserve"> </w:t>
      </w:r>
      <w:r w:rsidRPr="00425DDD">
        <w:rPr>
          <w:rStyle w:val="StyleUnderline"/>
        </w:rPr>
        <w:t>the integrity of food production and distribution networks</w:t>
      </w:r>
      <w:r w:rsidRPr="000376E3">
        <w:rPr>
          <w:sz w:val="14"/>
        </w:rPr>
        <w:t>, from production to harvest, post-harvest, transport, storage, and distribution, thereby increasing our vulnerability and exposure to supply shocks (Bailey et al. 2015). The IPCC estimates, with medium confidence, that at around 2°C of global warming the risk from permafrost degradation and food supply instabilities will be ‘very high’, while at around 3°C of global warming the risk from vegetation loss, wildfire damage, and dryland water scarcity will also be very high (</w:t>
      </w:r>
      <w:proofErr w:type="spellStart"/>
      <w:r w:rsidRPr="000376E3">
        <w:rPr>
          <w:sz w:val="14"/>
        </w:rPr>
        <w:t>Arneth</w:t>
      </w:r>
      <w:proofErr w:type="spellEnd"/>
      <w:r w:rsidRPr="000376E3">
        <w:rPr>
          <w:sz w:val="14"/>
        </w:rPr>
        <w:t xml:space="preserve"> et al. 2019). Very few studies have considered the impacts of 4°C of global warming or more; however, the IPCC highlighted one study finding that any potential agricultural gains from climate change will be lost by this point and there could be a decrease of 19% in maize yields and 68% in bean yields in Africa, an 8% reduction in yields in South Asia, and a substantial negative impact on fisheries by 2050 (Porter et al. 2014). Furthermore, multiple extreme weather events could disrupt food distribution networks (Baily and Wellesley 2017).</w:t>
      </w:r>
    </w:p>
    <w:p w14:paraId="418E6C33" w14:textId="77777777" w:rsidR="00A66D4D" w:rsidRPr="000376E3" w:rsidRDefault="00A66D4D" w:rsidP="00A66D4D">
      <w:pPr>
        <w:rPr>
          <w:sz w:val="14"/>
          <w:szCs w:val="16"/>
        </w:rPr>
      </w:pPr>
      <w:r w:rsidRPr="000376E3">
        <w:rPr>
          <w:sz w:val="14"/>
          <w:szCs w:val="16"/>
        </w:rPr>
        <w:t>While there are opportunities to adapt, disruption to the entire global food system cannot be resolved via food aid alone. Indeed, there is the potential for isolationist or heavy-handed responses that would do more harm than good. Given the high degree of interconnectivity and feedback within the global food system, our initial research suggests that any one of these climate change effects could trigger scenarios that would critically undermine the global food system’s ability to meet the minimum nutrition for well-being; making food security for all an unachievable goal, let alone rise to the challenge of continuing to grow (</w:t>
      </w:r>
      <w:proofErr w:type="spellStart"/>
      <w:r w:rsidRPr="000376E3">
        <w:rPr>
          <w:sz w:val="14"/>
          <w:szCs w:val="16"/>
        </w:rPr>
        <w:t>Tzachor</w:t>
      </w:r>
      <w:proofErr w:type="spellEnd"/>
      <w:r w:rsidRPr="000376E3">
        <w:rPr>
          <w:sz w:val="14"/>
          <w:szCs w:val="16"/>
        </w:rPr>
        <w:t xml:space="preserve"> 2019a; 2020); this would constitute what </w:t>
      </w:r>
      <w:proofErr w:type="spellStart"/>
      <w:r w:rsidRPr="000376E3">
        <w:rPr>
          <w:sz w:val="14"/>
          <w:szCs w:val="16"/>
        </w:rPr>
        <w:t>Kuhlemann</w:t>
      </w:r>
      <w:proofErr w:type="spellEnd"/>
      <w:r w:rsidRPr="000376E3">
        <w:rPr>
          <w:sz w:val="14"/>
          <w:szCs w:val="16"/>
        </w:rPr>
        <w:t xml:space="preserve"> (2019) terms a ‘threshold of significance.’</w:t>
      </w:r>
    </w:p>
    <w:p w14:paraId="0FD9C35C" w14:textId="77777777" w:rsidR="00A66D4D" w:rsidRPr="000376E3" w:rsidRDefault="00A66D4D" w:rsidP="00A66D4D">
      <w:pPr>
        <w:rPr>
          <w:sz w:val="14"/>
          <w:szCs w:val="16"/>
        </w:rPr>
      </w:pPr>
      <w:r w:rsidRPr="000376E3">
        <w:rPr>
          <w:sz w:val="14"/>
          <w:szCs w:val="16"/>
        </w:rPr>
        <w:t>The global political system</w:t>
      </w:r>
    </w:p>
    <w:p w14:paraId="30286A4D" w14:textId="77777777" w:rsidR="00A66D4D" w:rsidRPr="000376E3" w:rsidRDefault="00A66D4D" w:rsidP="00A66D4D">
      <w:pPr>
        <w:rPr>
          <w:sz w:val="14"/>
        </w:rPr>
      </w:pPr>
      <w:r w:rsidRPr="00425DDD">
        <w:rPr>
          <w:rStyle w:val="StyleUnderline"/>
        </w:rPr>
        <w:t>Disrupting the</w:t>
      </w:r>
      <w:r w:rsidRPr="000376E3">
        <w:rPr>
          <w:sz w:val="14"/>
        </w:rPr>
        <w:t xml:space="preserve"> global </w:t>
      </w:r>
      <w:r w:rsidRPr="00425DDD">
        <w:rPr>
          <w:rStyle w:val="StyleUnderline"/>
        </w:rPr>
        <w:t>food system can</w:t>
      </w:r>
      <w:r w:rsidRPr="000376E3">
        <w:rPr>
          <w:sz w:val="14"/>
        </w:rPr>
        <w:t xml:space="preserve"> </w:t>
      </w:r>
      <w:r w:rsidRPr="00E4219B">
        <w:rPr>
          <w:rStyle w:val="Emphasis"/>
          <w:highlight w:val="green"/>
        </w:rPr>
        <w:t>create</w:t>
      </w:r>
      <w:r w:rsidRPr="000376E3">
        <w:rPr>
          <w:sz w:val="14"/>
        </w:rPr>
        <w:t xml:space="preserve"> </w:t>
      </w:r>
      <w:r w:rsidRPr="00425DDD">
        <w:rPr>
          <w:rStyle w:val="StyleUnderline"/>
        </w:rPr>
        <w:t>and</w:t>
      </w:r>
      <w:r w:rsidRPr="000376E3">
        <w:rPr>
          <w:sz w:val="14"/>
        </w:rPr>
        <w:t xml:space="preserve"> </w:t>
      </w:r>
      <w:r w:rsidRPr="00425DDD">
        <w:rPr>
          <w:rStyle w:val="Emphasis"/>
        </w:rPr>
        <w:t>exacerbate</w:t>
      </w:r>
      <w:r w:rsidRPr="000376E3">
        <w:rPr>
          <w:sz w:val="14"/>
        </w:rPr>
        <w:t xml:space="preserve"> </w:t>
      </w:r>
      <w:r w:rsidRPr="00745FF0">
        <w:rPr>
          <w:rStyle w:val="StyleUnderline"/>
        </w:rPr>
        <w:t xml:space="preserve">conflict and </w:t>
      </w:r>
      <w:r w:rsidRPr="00E4219B">
        <w:rPr>
          <w:rStyle w:val="StyleUnderline"/>
          <w:highlight w:val="green"/>
        </w:rPr>
        <w:t>state failure</w:t>
      </w:r>
      <w:r w:rsidRPr="000376E3">
        <w:rPr>
          <w:sz w:val="14"/>
        </w:rPr>
        <w:t xml:space="preserve"> (Brinkman and Hendrix 2011). However, once again, </w:t>
      </w:r>
      <w:r w:rsidRPr="00425DDD">
        <w:rPr>
          <w:rStyle w:val="StyleUnderline"/>
        </w:rPr>
        <w:t>this needs to be</w:t>
      </w:r>
      <w:r w:rsidRPr="000376E3">
        <w:rPr>
          <w:sz w:val="14"/>
        </w:rPr>
        <w:t xml:space="preserve"> seen </w:t>
      </w:r>
      <w:r w:rsidRPr="00425DDD">
        <w:rPr>
          <w:rStyle w:val="StyleUnderline"/>
        </w:rPr>
        <w:t>against the</w:t>
      </w:r>
      <w:r w:rsidRPr="000376E3">
        <w:rPr>
          <w:sz w:val="14"/>
        </w:rPr>
        <w:t xml:space="preserve"> </w:t>
      </w:r>
      <w:r w:rsidRPr="00425DDD">
        <w:rPr>
          <w:rStyle w:val="Emphasis"/>
        </w:rPr>
        <w:t>backdrop</w:t>
      </w:r>
      <w:r w:rsidRPr="000376E3">
        <w:rPr>
          <w:sz w:val="14"/>
        </w:rPr>
        <w:t xml:space="preserve"> </w:t>
      </w:r>
      <w:r w:rsidRPr="00425DDD">
        <w:rPr>
          <w:rStyle w:val="StyleUnderline"/>
        </w:rPr>
        <w:t>of a global political system under stress</w:t>
      </w:r>
      <w:r w:rsidRPr="000376E3">
        <w:rPr>
          <w:sz w:val="14"/>
        </w:rPr>
        <w:t xml:space="preserve">, with climate change as a significant contributing factor. </w:t>
      </w:r>
      <w:r w:rsidRPr="00425DDD">
        <w:rPr>
          <w:rStyle w:val="StyleUnderline"/>
        </w:rPr>
        <w:t>Climate change influences</w:t>
      </w:r>
      <w:r w:rsidRPr="000376E3">
        <w:rPr>
          <w:sz w:val="14"/>
        </w:rPr>
        <w:t xml:space="preserve"> </w:t>
      </w:r>
      <w:r w:rsidRPr="00425DDD">
        <w:rPr>
          <w:rStyle w:val="Emphasis"/>
        </w:rPr>
        <w:t>political systems</w:t>
      </w:r>
      <w:r w:rsidRPr="000376E3">
        <w:rPr>
          <w:sz w:val="14"/>
        </w:rPr>
        <w:t xml:space="preserve"> in many ways, from being a locus of activism and a stimulus for reform to </w:t>
      </w:r>
      <w:r w:rsidRPr="00425DDD">
        <w:rPr>
          <w:rStyle w:val="StyleUnderline"/>
        </w:rPr>
        <w:t>driving rising</w:t>
      </w:r>
      <w:r w:rsidRPr="000376E3">
        <w:rPr>
          <w:sz w:val="14"/>
        </w:rPr>
        <w:t xml:space="preserve"> </w:t>
      </w:r>
      <w:r w:rsidRPr="00425DDD">
        <w:rPr>
          <w:rStyle w:val="Emphasis"/>
        </w:rPr>
        <w:t>inequality</w:t>
      </w:r>
      <w:r w:rsidRPr="000376E3">
        <w:rPr>
          <w:sz w:val="14"/>
        </w:rPr>
        <w:t xml:space="preserve"> and </w:t>
      </w:r>
      <w:r w:rsidRPr="00425DDD">
        <w:rPr>
          <w:rStyle w:val="Emphasis"/>
        </w:rPr>
        <w:t>population displacement</w:t>
      </w:r>
      <w:r w:rsidRPr="000376E3">
        <w:rPr>
          <w:sz w:val="14"/>
        </w:rPr>
        <w:t xml:space="preserve"> (</w:t>
      </w:r>
      <w:proofErr w:type="spellStart"/>
      <w:r w:rsidRPr="000376E3">
        <w:rPr>
          <w:sz w:val="14"/>
        </w:rPr>
        <w:t>Arneth</w:t>
      </w:r>
      <w:proofErr w:type="spellEnd"/>
      <w:r w:rsidRPr="000376E3">
        <w:rPr>
          <w:sz w:val="14"/>
        </w:rPr>
        <w:t xml:space="preserve"> et al. 2019, Diffenbaugh and Burke 2019). This is not a new phenomenon, </w:t>
      </w:r>
      <w:r w:rsidRPr="00425DDD">
        <w:rPr>
          <w:rStyle w:val="StyleUnderline"/>
        </w:rPr>
        <w:t>changes in the climate</w:t>
      </w:r>
      <w:r w:rsidRPr="000376E3">
        <w:rPr>
          <w:sz w:val="14"/>
        </w:rPr>
        <w:t xml:space="preserve"> are believed to have </w:t>
      </w:r>
      <w:r w:rsidRPr="00425DDD">
        <w:rPr>
          <w:rStyle w:val="StyleUnderline"/>
        </w:rPr>
        <w:t>contributed to</w:t>
      </w:r>
      <w:r w:rsidRPr="000376E3">
        <w:rPr>
          <w:sz w:val="14"/>
        </w:rPr>
        <w:t xml:space="preserve"> </w:t>
      </w:r>
      <w:r w:rsidRPr="00425DDD">
        <w:rPr>
          <w:rStyle w:val="Emphasis"/>
        </w:rPr>
        <w:t>conflict</w:t>
      </w:r>
      <w:r w:rsidRPr="000376E3">
        <w:rPr>
          <w:sz w:val="14"/>
        </w:rPr>
        <w:t xml:space="preserve"> </w:t>
      </w:r>
      <w:r w:rsidRPr="00425DDD">
        <w:rPr>
          <w:rStyle w:val="StyleUnderline"/>
        </w:rPr>
        <w:t>between</w:t>
      </w:r>
      <w:r w:rsidRPr="000376E3">
        <w:rPr>
          <w:sz w:val="14"/>
        </w:rPr>
        <w:t xml:space="preserve"> people and </w:t>
      </w:r>
      <w:r w:rsidRPr="00425DDD">
        <w:rPr>
          <w:rStyle w:val="StyleUnderline"/>
        </w:rPr>
        <w:t>states</w:t>
      </w:r>
      <w:r w:rsidRPr="000376E3">
        <w:rPr>
          <w:sz w:val="14"/>
        </w:rPr>
        <w:t xml:space="preserve"> throughout human history, </w:t>
      </w:r>
      <w:r w:rsidRPr="00425DDD">
        <w:rPr>
          <w:rStyle w:val="StyleUnderline"/>
        </w:rPr>
        <w:t>driven by</w:t>
      </w:r>
      <w:r w:rsidRPr="000376E3">
        <w:rPr>
          <w:sz w:val="14"/>
        </w:rPr>
        <w:t xml:space="preserve"> </w:t>
      </w:r>
      <w:r w:rsidRPr="00425DDD">
        <w:rPr>
          <w:rStyle w:val="Emphasis"/>
        </w:rPr>
        <w:t>resource scarcity</w:t>
      </w:r>
      <w:r w:rsidRPr="000376E3">
        <w:rPr>
          <w:sz w:val="14"/>
        </w:rPr>
        <w:t xml:space="preserve">, </w:t>
      </w:r>
      <w:r w:rsidRPr="00425DDD">
        <w:rPr>
          <w:rStyle w:val="Emphasis"/>
        </w:rPr>
        <w:t>population displacement</w:t>
      </w:r>
      <w:r w:rsidRPr="000376E3">
        <w:rPr>
          <w:sz w:val="14"/>
        </w:rPr>
        <w:t xml:space="preserve">, </w:t>
      </w:r>
      <w:r w:rsidRPr="00425DDD">
        <w:rPr>
          <w:rStyle w:val="StyleUnderline"/>
        </w:rPr>
        <w:t>and</w:t>
      </w:r>
      <w:r w:rsidRPr="000376E3">
        <w:rPr>
          <w:sz w:val="14"/>
        </w:rPr>
        <w:t xml:space="preserve"> </w:t>
      </w:r>
      <w:r w:rsidRPr="00425DDD">
        <w:rPr>
          <w:rStyle w:val="Emphasis"/>
        </w:rPr>
        <w:t>inequality</w:t>
      </w:r>
      <w:r w:rsidRPr="000376E3">
        <w:rPr>
          <w:sz w:val="14"/>
        </w:rPr>
        <w:t xml:space="preserve"> (Lee 2009, Mach et al. 2019). As part of a comprehensive risk assessment of climate change, David King and colleagues (2015) conducted an </w:t>
      </w:r>
      <w:r w:rsidRPr="00425DDD">
        <w:rPr>
          <w:rStyle w:val="StyleUnderline"/>
        </w:rPr>
        <w:t>extensive literature review</w:t>
      </w:r>
      <w:r w:rsidRPr="000376E3">
        <w:rPr>
          <w:sz w:val="14"/>
        </w:rPr>
        <w:t xml:space="preserve"> on climate change and conflict and used this to </w:t>
      </w:r>
      <w:r w:rsidRPr="00425DDD">
        <w:rPr>
          <w:rStyle w:val="StyleUnderline"/>
        </w:rPr>
        <w:t>inform a</w:t>
      </w:r>
      <w:r w:rsidRPr="000376E3">
        <w:rPr>
          <w:sz w:val="14"/>
        </w:rPr>
        <w:t xml:space="preserve"> </w:t>
      </w:r>
      <w:r w:rsidRPr="00425DDD">
        <w:rPr>
          <w:rStyle w:val="Emphasis"/>
        </w:rPr>
        <w:t>series</w:t>
      </w:r>
      <w:r w:rsidRPr="000376E3">
        <w:rPr>
          <w:sz w:val="14"/>
        </w:rPr>
        <w:t xml:space="preserve"> </w:t>
      </w:r>
      <w:r w:rsidRPr="00425DDD">
        <w:rPr>
          <w:rStyle w:val="StyleUnderline"/>
        </w:rPr>
        <w:t>of international wargaming exercises</w:t>
      </w:r>
      <w:r w:rsidRPr="000376E3">
        <w:rPr>
          <w:sz w:val="14"/>
        </w:rPr>
        <w:t xml:space="preserve">. These </w:t>
      </w:r>
      <w:r w:rsidRPr="00425DDD">
        <w:rPr>
          <w:rStyle w:val="StyleUnderline"/>
        </w:rPr>
        <w:t>found</w:t>
      </w:r>
      <w:r w:rsidRPr="000376E3">
        <w:rPr>
          <w:sz w:val="14"/>
        </w:rPr>
        <w:t xml:space="preserve"> that </w:t>
      </w:r>
      <w:r w:rsidRPr="00425DDD">
        <w:rPr>
          <w:rStyle w:val="StyleUnderline"/>
        </w:rPr>
        <w:t xml:space="preserve">climate change is expected to </w:t>
      </w:r>
      <w:r w:rsidRPr="00E4219B">
        <w:rPr>
          <w:rStyle w:val="StyleUnderline"/>
          <w:highlight w:val="green"/>
        </w:rPr>
        <w:t>increase</w:t>
      </w:r>
      <w:r w:rsidRPr="000376E3">
        <w:rPr>
          <w:sz w:val="14"/>
        </w:rPr>
        <w:t xml:space="preserve"> </w:t>
      </w:r>
      <w:r w:rsidRPr="00E4219B">
        <w:rPr>
          <w:rStyle w:val="Emphasis"/>
          <w:highlight w:val="green"/>
        </w:rPr>
        <w:t>international conflict</w:t>
      </w:r>
      <w:r w:rsidRPr="000376E3">
        <w:rPr>
          <w:sz w:val="14"/>
        </w:rPr>
        <w:t xml:space="preserve"> while highlighting the role that population displacement, state failure, and water and food insecurity would play in this (see also </w:t>
      </w:r>
      <w:proofErr w:type="spellStart"/>
      <w:r w:rsidRPr="000376E3">
        <w:rPr>
          <w:sz w:val="14"/>
        </w:rPr>
        <w:t>Natalini</w:t>
      </w:r>
      <w:proofErr w:type="spellEnd"/>
      <w:r w:rsidRPr="000376E3">
        <w:rPr>
          <w:sz w:val="14"/>
        </w:rPr>
        <w:t>, Jones and Bravo 2015, Mach et al. 2019).</w:t>
      </w:r>
    </w:p>
    <w:p w14:paraId="1982E990" w14:textId="77777777" w:rsidR="00A66D4D" w:rsidRPr="000376E3" w:rsidRDefault="00A66D4D" w:rsidP="00A66D4D">
      <w:pPr>
        <w:rPr>
          <w:sz w:val="14"/>
        </w:rPr>
      </w:pPr>
      <w:r w:rsidRPr="000376E3">
        <w:rPr>
          <w:sz w:val="14"/>
        </w:rPr>
        <w:t xml:space="preserve">Quantitative studies of the impact of climate change on violence and conflict have provided more mixed results. A survey of empirical studies by </w:t>
      </w:r>
      <w:proofErr w:type="spellStart"/>
      <w:r w:rsidRPr="000376E3">
        <w:rPr>
          <w:sz w:val="14"/>
        </w:rPr>
        <w:t>Detges</w:t>
      </w:r>
      <w:proofErr w:type="spellEnd"/>
      <w:r w:rsidRPr="000376E3">
        <w:rPr>
          <w:sz w:val="14"/>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425DDD">
        <w:rPr>
          <w:rStyle w:val="StyleUnderline"/>
        </w:rPr>
        <w:t>climate change</w:t>
      </w:r>
      <w:r w:rsidRPr="000376E3">
        <w:rPr>
          <w:sz w:val="14"/>
        </w:rPr>
        <w:t xml:space="preserve"> may </w:t>
      </w:r>
      <w:r w:rsidRPr="00425DDD">
        <w:rPr>
          <w:rStyle w:val="StyleUnderline"/>
        </w:rPr>
        <w:t>contribute more by increasing</w:t>
      </w:r>
      <w:r w:rsidRPr="000376E3">
        <w:rPr>
          <w:sz w:val="14"/>
        </w:rPr>
        <w:t xml:space="preserve"> our </w:t>
      </w:r>
      <w:r w:rsidRPr="00425DDD">
        <w:rPr>
          <w:rStyle w:val="Emphasis"/>
        </w:rPr>
        <w:t>vulnerability</w:t>
      </w:r>
      <w:r w:rsidRPr="000376E3">
        <w:rPr>
          <w:sz w:val="14"/>
        </w:rPr>
        <w:t xml:space="preserve"> </w:t>
      </w:r>
      <w:r w:rsidRPr="00425DDD">
        <w:rPr>
          <w:rStyle w:val="StyleUnderline"/>
        </w:rPr>
        <w:t>to other conflict-inducing factors, such as</w:t>
      </w:r>
      <w:r w:rsidRPr="000376E3">
        <w:rPr>
          <w:sz w:val="14"/>
        </w:rPr>
        <w:t xml:space="preserve"> </w:t>
      </w:r>
      <w:r w:rsidRPr="00425DDD">
        <w:rPr>
          <w:rStyle w:val="Emphasis"/>
        </w:rPr>
        <w:t>loss of livelihood</w:t>
      </w:r>
      <w:r w:rsidRPr="000376E3">
        <w:rPr>
          <w:sz w:val="14"/>
        </w:rPr>
        <w:t xml:space="preserve">, </w:t>
      </w:r>
      <w:r w:rsidRPr="00425DDD">
        <w:rPr>
          <w:rStyle w:val="Emphasis"/>
        </w:rPr>
        <w:t>forced migration</w:t>
      </w:r>
      <w:r w:rsidRPr="000376E3">
        <w:rPr>
          <w:sz w:val="14"/>
        </w:rPr>
        <w:t xml:space="preserve">, </w:t>
      </w:r>
      <w:r w:rsidRPr="00425DDD">
        <w:rPr>
          <w:rStyle w:val="Emphasis"/>
        </w:rPr>
        <w:t>environmental change</w:t>
      </w:r>
      <w:r w:rsidRPr="000376E3">
        <w:rPr>
          <w:sz w:val="14"/>
        </w:rPr>
        <w:t xml:space="preserve">, </w:t>
      </w:r>
      <w:r w:rsidRPr="00425DDD">
        <w:rPr>
          <w:rStyle w:val="StyleUnderline"/>
        </w:rPr>
        <w:t>and</w:t>
      </w:r>
      <w:r w:rsidRPr="000376E3">
        <w:rPr>
          <w:sz w:val="14"/>
        </w:rPr>
        <w:t xml:space="preserve"> </w:t>
      </w:r>
      <w:r w:rsidRPr="00425DDD">
        <w:rPr>
          <w:rStyle w:val="Emphasis"/>
        </w:rPr>
        <w:t>food insecurity</w:t>
      </w:r>
      <w:r w:rsidRPr="000376E3">
        <w:rPr>
          <w:sz w:val="14"/>
        </w:rPr>
        <w:t>, than by acting as a direct cause of conflict (Schubert et al. 2008, Hsiang et al. 2013, Abel et al. 2019).[13]</w:t>
      </w:r>
    </w:p>
    <w:p w14:paraId="4E46E7C4" w14:textId="77777777" w:rsidR="00A66D4D" w:rsidRPr="000376E3" w:rsidRDefault="00A66D4D" w:rsidP="00A66D4D">
      <w:pPr>
        <w:rPr>
          <w:sz w:val="14"/>
        </w:rPr>
      </w:pPr>
      <w:r w:rsidRPr="000376E3">
        <w:rPr>
          <w:sz w:val="14"/>
        </w:rPr>
        <w:t>Of particular relevance to GCR is the effect of climate change on the risk of nuclear war (</w:t>
      </w:r>
      <w:proofErr w:type="spellStart"/>
      <w:r w:rsidRPr="000376E3">
        <w:rPr>
          <w:sz w:val="14"/>
        </w:rPr>
        <w:t>Parthemore</w:t>
      </w:r>
      <w:proofErr w:type="spellEnd"/>
      <w:r w:rsidRPr="000376E3">
        <w:rPr>
          <w:sz w:val="14"/>
        </w:rPr>
        <w:t xml:space="preserve">, </w:t>
      </w:r>
      <w:proofErr w:type="spellStart"/>
      <w:r w:rsidRPr="000376E3">
        <w:rPr>
          <w:sz w:val="14"/>
        </w:rPr>
        <w:t>Femia</w:t>
      </w:r>
      <w:proofErr w:type="spellEnd"/>
      <w:r w:rsidRPr="000376E3">
        <w:rPr>
          <w:sz w:val="14"/>
        </w:rPr>
        <w:t xml:space="preserve"> and </w:t>
      </w:r>
      <w:proofErr w:type="spellStart"/>
      <w:r w:rsidRPr="000376E3">
        <w:rPr>
          <w:sz w:val="14"/>
        </w:rPr>
        <w:t>Werrell</w:t>
      </w:r>
      <w:proofErr w:type="spellEnd"/>
      <w:r w:rsidRPr="000376E3">
        <w:rPr>
          <w:sz w:val="14"/>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0376E3">
        <w:rPr>
          <w:sz w:val="14"/>
        </w:rPr>
        <w:t>Neufville</w:t>
      </w:r>
      <w:proofErr w:type="spellEnd"/>
      <w:r w:rsidRPr="000376E3">
        <w:rPr>
          <w:sz w:val="14"/>
        </w:rPr>
        <w:t xml:space="preserve"> and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(i.e. a little less than one a year). This suggests that </w:t>
      </w:r>
      <w:r w:rsidRPr="00425DDD">
        <w:rPr>
          <w:rStyle w:val="StyleUnderline"/>
        </w:rPr>
        <w:t>the</w:t>
      </w:r>
      <w:r w:rsidRPr="000376E3">
        <w:rPr>
          <w:sz w:val="14"/>
        </w:rPr>
        <w:t xml:space="preserve"> </w:t>
      </w:r>
      <w:r w:rsidRPr="00425DDD">
        <w:rPr>
          <w:rStyle w:val="Emphasis"/>
        </w:rPr>
        <w:t>absence</w:t>
      </w:r>
      <w:r w:rsidRPr="000376E3">
        <w:rPr>
          <w:sz w:val="14"/>
        </w:rPr>
        <w:t xml:space="preserve"> </w:t>
      </w:r>
      <w:r w:rsidRPr="00425DDD">
        <w:rPr>
          <w:rStyle w:val="StyleUnderline"/>
        </w:rPr>
        <w:t>of</w:t>
      </w:r>
      <w:r w:rsidRPr="000376E3">
        <w:rPr>
          <w:sz w:val="14"/>
        </w:rPr>
        <w:t xml:space="preserve"> </w:t>
      </w:r>
      <w:r w:rsidRPr="00E4219B">
        <w:rPr>
          <w:rStyle w:val="Emphasis"/>
          <w:highlight w:val="green"/>
        </w:rPr>
        <w:t>nuc</w:t>
      </w:r>
      <w:r w:rsidRPr="000376E3">
        <w:rPr>
          <w:sz w:val="14"/>
        </w:rPr>
        <w:t xml:space="preserve">lear </w:t>
      </w:r>
      <w:r w:rsidRPr="00E4219B">
        <w:rPr>
          <w:rStyle w:val="Emphasis"/>
          <w:highlight w:val="green"/>
        </w:rPr>
        <w:t>war</w:t>
      </w:r>
      <w:r w:rsidRPr="000376E3">
        <w:rPr>
          <w:sz w:val="14"/>
        </w:rPr>
        <w:t xml:space="preserve"> </w:t>
      </w:r>
      <w:r w:rsidRPr="00425DDD">
        <w:rPr>
          <w:rStyle w:val="StyleUnderline"/>
        </w:rPr>
        <w:t>was</w:t>
      </w:r>
      <w:r w:rsidRPr="000376E3">
        <w:rPr>
          <w:sz w:val="14"/>
        </w:rPr>
        <w:t xml:space="preserve"> less </w:t>
      </w:r>
      <w:r w:rsidRPr="00E4219B">
        <w:rPr>
          <w:rStyle w:val="StyleUnderline"/>
          <w:highlight w:val="green"/>
        </w:rPr>
        <w:t>due to</w:t>
      </w:r>
      <w:r w:rsidRPr="000376E3">
        <w:rPr>
          <w:sz w:val="14"/>
        </w:rPr>
        <w:t xml:space="preserve"> a lack of potential causes, than </w:t>
      </w:r>
      <w:r w:rsidRPr="00425DDD">
        <w:rPr>
          <w:rStyle w:val="StyleUnderline"/>
        </w:rPr>
        <w:t>the global political system’s</w:t>
      </w:r>
      <w:r w:rsidRPr="000376E3">
        <w:rPr>
          <w:sz w:val="14"/>
        </w:rPr>
        <w:t xml:space="preserve"> </w:t>
      </w:r>
      <w:r w:rsidRPr="00425DDD">
        <w:rPr>
          <w:rStyle w:val="Emphasis"/>
        </w:rPr>
        <w:t>ability to defuse</w:t>
      </w:r>
      <w:r w:rsidRPr="000376E3">
        <w:rPr>
          <w:sz w:val="14"/>
        </w:rPr>
        <w:t xml:space="preserve"> </w:t>
      </w:r>
      <w:r w:rsidRPr="00425DDD">
        <w:rPr>
          <w:rStyle w:val="StyleUnderline"/>
        </w:rPr>
        <w:t>them</w:t>
      </w:r>
      <w:r w:rsidRPr="000376E3">
        <w:rPr>
          <w:sz w:val="14"/>
        </w:rPr>
        <w:t xml:space="preserve">. Thus, the real </w:t>
      </w:r>
      <w:r w:rsidRPr="00425DDD">
        <w:rPr>
          <w:rStyle w:val="StyleUnderline"/>
        </w:rPr>
        <w:t>significance of climate change may be its capacity to</w:t>
      </w:r>
      <w:r w:rsidRPr="000376E3">
        <w:rPr>
          <w:sz w:val="14"/>
        </w:rPr>
        <w:t xml:space="preserve"> </w:t>
      </w:r>
      <w:r w:rsidRPr="00425DDD">
        <w:rPr>
          <w:rStyle w:val="Emphasis"/>
        </w:rPr>
        <w:t>undermine</w:t>
      </w:r>
      <w:r w:rsidRPr="000376E3">
        <w:rPr>
          <w:sz w:val="14"/>
        </w:rPr>
        <w:t xml:space="preserve"> </w:t>
      </w:r>
      <w:r w:rsidRPr="00425DDD">
        <w:rPr>
          <w:rStyle w:val="StyleUnderline"/>
        </w:rPr>
        <w:t>this system</w:t>
      </w:r>
      <w:r w:rsidRPr="000376E3">
        <w:rPr>
          <w:sz w:val="14"/>
        </w:rPr>
        <w:t xml:space="preserve">: </w:t>
      </w:r>
      <w:r w:rsidRPr="00425DDD">
        <w:rPr>
          <w:rStyle w:val="StyleUnderline"/>
        </w:rPr>
        <w:t>the combination of</w:t>
      </w:r>
      <w:r w:rsidRPr="000376E3">
        <w:rPr>
          <w:sz w:val="14"/>
        </w:rPr>
        <w:t xml:space="preserve"> </w:t>
      </w:r>
      <w:r w:rsidRPr="00E4219B">
        <w:rPr>
          <w:rStyle w:val="Emphasis"/>
          <w:highlight w:val="green"/>
        </w:rPr>
        <w:t>social</w:t>
      </w:r>
      <w:r w:rsidRPr="000376E3">
        <w:rPr>
          <w:sz w:val="14"/>
        </w:rPr>
        <w:t xml:space="preserve">, </w:t>
      </w:r>
      <w:r w:rsidRPr="00E4219B">
        <w:rPr>
          <w:rStyle w:val="Emphasis"/>
          <w:highlight w:val="green"/>
        </w:rPr>
        <w:t>political</w:t>
      </w:r>
      <w:r w:rsidRPr="000376E3">
        <w:rPr>
          <w:sz w:val="14"/>
        </w:rPr>
        <w:t xml:space="preserve">, </w:t>
      </w:r>
      <w:r w:rsidRPr="00E4219B">
        <w:rPr>
          <w:rStyle w:val="StyleUnderline"/>
          <w:highlight w:val="green"/>
        </w:rPr>
        <w:t>and</w:t>
      </w:r>
      <w:r w:rsidRPr="000376E3">
        <w:rPr>
          <w:sz w:val="14"/>
        </w:rPr>
        <w:t xml:space="preserve"> </w:t>
      </w:r>
      <w:r w:rsidRPr="00E4219B">
        <w:rPr>
          <w:rStyle w:val="Emphasis"/>
          <w:highlight w:val="green"/>
        </w:rPr>
        <w:t>environmental</w:t>
      </w:r>
      <w:r w:rsidRPr="000376E3">
        <w:rPr>
          <w:sz w:val="14"/>
        </w:rPr>
        <w:t xml:space="preserve"> </w:t>
      </w:r>
      <w:r w:rsidRPr="00E4219B">
        <w:rPr>
          <w:rStyle w:val="StyleUnderline"/>
          <w:highlight w:val="green"/>
        </w:rPr>
        <w:t>disruption</w:t>
      </w:r>
      <w:r w:rsidRPr="00425DDD">
        <w:rPr>
          <w:rStyle w:val="StyleUnderline"/>
        </w:rPr>
        <w:t xml:space="preserve">, a lingering </w:t>
      </w:r>
      <w:r w:rsidRPr="00E4219B">
        <w:rPr>
          <w:rStyle w:val="StyleUnderline"/>
          <w:highlight w:val="green"/>
        </w:rPr>
        <w:t>sense of</w:t>
      </w:r>
      <w:r w:rsidRPr="000376E3">
        <w:rPr>
          <w:sz w:val="14"/>
        </w:rPr>
        <w:t xml:space="preserve"> </w:t>
      </w:r>
      <w:r w:rsidRPr="00425DDD">
        <w:rPr>
          <w:rStyle w:val="Emphasis"/>
        </w:rPr>
        <w:t xml:space="preserve">global </w:t>
      </w:r>
      <w:r w:rsidRPr="00E4219B">
        <w:rPr>
          <w:rStyle w:val="Emphasis"/>
          <w:highlight w:val="green"/>
        </w:rPr>
        <w:t>injustice</w:t>
      </w:r>
      <w:r w:rsidRPr="000376E3">
        <w:rPr>
          <w:sz w:val="14"/>
        </w:rPr>
        <w:t xml:space="preserve">, </w:t>
      </w:r>
      <w:r w:rsidRPr="00E4219B">
        <w:rPr>
          <w:rStyle w:val="StyleUnderline"/>
          <w:highlight w:val="green"/>
        </w:rPr>
        <w:t>and rising</w:t>
      </w:r>
      <w:r w:rsidRPr="000376E3">
        <w:rPr>
          <w:sz w:val="14"/>
        </w:rPr>
        <w:t xml:space="preserve"> </w:t>
      </w:r>
      <w:r w:rsidRPr="00E4219B">
        <w:rPr>
          <w:rStyle w:val="Emphasis"/>
          <w:highlight w:val="green"/>
        </w:rPr>
        <w:t>food</w:t>
      </w:r>
      <w:r w:rsidRPr="000376E3">
        <w:rPr>
          <w:sz w:val="14"/>
        </w:rPr>
        <w:t xml:space="preserve">, </w:t>
      </w:r>
      <w:r w:rsidRPr="00E4219B">
        <w:rPr>
          <w:rStyle w:val="Emphasis"/>
          <w:highlight w:val="green"/>
        </w:rPr>
        <w:t>water</w:t>
      </w:r>
      <w:r w:rsidRPr="000376E3">
        <w:rPr>
          <w:sz w:val="14"/>
        </w:rPr>
        <w:t xml:space="preserve">, </w:t>
      </w:r>
      <w:r w:rsidRPr="00E4219B">
        <w:rPr>
          <w:rStyle w:val="StyleUnderline"/>
          <w:highlight w:val="green"/>
        </w:rPr>
        <w:t>and</w:t>
      </w:r>
      <w:r w:rsidRPr="000376E3">
        <w:rPr>
          <w:sz w:val="14"/>
        </w:rPr>
        <w:t xml:space="preserve"> </w:t>
      </w:r>
      <w:r w:rsidRPr="00E4219B">
        <w:rPr>
          <w:rStyle w:val="Emphasis"/>
          <w:highlight w:val="green"/>
        </w:rPr>
        <w:t>energy</w:t>
      </w:r>
      <w:r w:rsidRPr="000376E3">
        <w:rPr>
          <w:sz w:val="14"/>
        </w:rPr>
        <w:t xml:space="preserve"> </w:t>
      </w:r>
      <w:r w:rsidRPr="00E4219B">
        <w:rPr>
          <w:rStyle w:val="StyleUnderline"/>
          <w:highlight w:val="green"/>
        </w:rPr>
        <w:t>insecurity</w:t>
      </w:r>
      <w:r w:rsidRPr="00425DDD">
        <w:rPr>
          <w:rStyle w:val="StyleUnderline"/>
        </w:rPr>
        <w:t xml:space="preserve"> could </w:t>
      </w:r>
      <w:r w:rsidRPr="00E4219B">
        <w:rPr>
          <w:rStyle w:val="StyleUnderline"/>
          <w:highlight w:val="green"/>
        </w:rPr>
        <w:t>increase</w:t>
      </w:r>
      <w:r w:rsidRPr="000376E3">
        <w:rPr>
          <w:sz w:val="14"/>
        </w:rPr>
        <w:t xml:space="preserve"> the </w:t>
      </w:r>
      <w:r w:rsidRPr="00425DDD">
        <w:rPr>
          <w:rStyle w:val="StyleUnderline"/>
        </w:rPr>
        <w:t xml:space="preserve">probability that </w:t>
      </w:r>
      <w:r w:rsidRPr="00E4219B">
        <w:rPr>
          <w:rStyle w:val="StyleUnderline"/>
          <w:highlight w:val="green"/>
        </w:rPr>
        <w:t>crises</w:t>
      </w:r>
      <w:r w:rsidRPr="000376E3">
        <w:rPr>
          <w:sz w:val="14"/>
        </w:rPr>
        <w:t xml:space="preserve"> </w:t>
      </w:r>
      <w:r w:rsidRPr="00E4219B">
        <w:rPr>
          <w:rStyle w:val="Emphasis"/>
          <w:highlight w:val="green"/>
        </w:rPr>
        <w:t>escalate</w:t>
      </w:r>
      <w:r w:rsidRPr="000376E3">
        <w:rPr>
          <w:sz w:val="14"/>
        </w:rPr>
        <w:t xml:space="preserve"> </w:t>
      </w:r>
      <w:r w:rsidRPr="00E4219B">
        <w:rPr>
          <w:rStyle w:val="StyleUnderline"/>
          <w:highlight w:val="green"/>
        </w:rPr>
        <w:t>or</w:t>
      </w:r>
      <w:r w:rsidRPr="00425DDD">
        <w:rPr>
          <w:rStyle w:val="StyleUnderline"/>
        </w:rPr>
        <w:t xml:space="preserve"> that</w:t>
      </w:r>
      <w:r w:rsidRPr="000376E3">
        <w:rPr>
          <w:sz w:val="14"/>
        </w:rPr>
        <w:t xml:space="preserve"> </w:t>
      </w:r>
      <w:r w:rsidRPr="00E4219B">
        <w:rPr>
          <w:rStyle w:val="Emphasis"/>
          <w:highlight w:val="green"/>
        </w:rPr>
        <w:t>false alarms</w:t>
      </w:r>
      <w:r w:rsidRPr="000376E3">
        <w:rPr>
          <w:sz w:val="14"/>
        </w:rPr>
        <w:t xml:space="preserve"> </w:t>
      </w:r>
      <w:r w:rsidRPr="00425DDD">
        <w:rPr>
          <w:rStyle w:val="StyleUnderline"/>
        </w:rPr>
        <w:t>are mistaken for genuine emergencies</w:t>
      </w:r>
      <w:r w:rsidRPr="000376E3">
        <w:rPr>
          <w:sz w:val="14"/>
        </w:rPr>
        <w:t>. This topic needs further research.</w:t>
      </w:r>
    </w:p>
    <w:p w14:paraId="11363BB9" w14:textId="77777777" w:rsidR="00A66D4D" w:rsidRPr="000376E3" w:rsidRDefault="00A66D4D" w:rsidP="00A66D4D">
      <w:pPr>
        <w:rPr>
          <w:sz w:val="14"/>
        </w:rPr>
      </w:pPr>
      <w:r w:rsidRPr="000376E3">
        <w:rPr>
          <w:sz w:val="14"/>
        </w:rPr>
        <w:t>3.3 The emergence of a global systems death spiral</w:t>
      </w:r>
    </w:p>
    <w:p w14:paraId="689DE2CC" w14:textId="77777777" w:rsidR="00A66D4D" w:rsidRPr="000376E3" w:rsidRDefault="00A66D4D" w:rsidP="00A66D4D">
      <w:pPr>
        <w:rPr>
          <w:sz w:val="14"/>
        </w:rPr>
      </w:pPr>
      <w:r w:rsidRPr="000376E3">
        <w:rPr>
          <w:sz w:val="14"/>
        </w:rPr>
        <w:t>Yet, we should not conclude that a nuclear exchange is the only, or even most likely, scenario in which political instability might produce a global catastrophe. Conflict and political instability, even of moderate severity, are themselves two of the most significant drivers of biodiversity loss due to breakdowns in monitoring, governance, and (public and private) property rights (</w:t>
      </w:r>
      <w:proofErr w:type="spellStart"/>
      <w:r w:rsidRPr="000376E3">
        <w:rPr>
          <w:sz w:val="14"/>
        </w:rPr>
        <w:t>Baynham</w:t>
      </w:r>
      <w:proofErr w:type="spellEnd"/>
      <w:r w:rsidRPr="000376E3">
        <w:rPr>
          <w:sz w:val="14"/>
        </w:rPr>
        <w:t xml:space="preserve">-Herd et al. 2018). This </w:t>
      </w:r>
      <w:r w:rsidRPr="004A5F5D">
        <w:rPr>
          <w:rStyle w:val="StyleUnderline"/>
        </w:rPr>
        <w:t>closes a</w:t>
      </w:r>
      <w:r w:rsidRPr="000376E3">
        <w:rPr>
          <w:sz w:val="14"/>
        </w:rPr>
        <w:t xml:space="preserve"> potentially </w:t>
      </w:r>
      <w:r w:rsidRPr="004A5F5D">
        <w:rPr>
          <w:rStyle w:val="Emphasis"/>
        </w:rPr>
        <w:t>reinforcing</w:t>
      </w:r>
      <w:r w:rsidRPr="000376E3">
        <w:rPr>
          <w:sz w:val="14"/>
        </w:rPr>
        <w:t xml:space="preserve"> </w:t>
      </w:r>
      <w:r w:rsidRPr="004A5F5D">
        <w:rPr>
          <w:rStyle w:val="StyleUnderline"/>
        </w:rPr>
        <w:t>feedback loop between</w:t>
      </w:r>
      <w:r w:rsidRPr="000376E3">
        <w:rPr>
          <w:sz w:val="14"/>
        </w:rPr>
        <w:t xml:space="preserve"> </w:t>
      </w:r>
      <w:r w:rsidRPr="004A5F5D">
        <w:rPr>
          <w:rStyle w:val="Emphasis"/>
        </w:rPr>
        <w:t>loss of biosphere integrity</w:t>
      </w:r>
      <w:r w:rsidRPr="000376E3">
        <w:rPr>
          <w:sz w:val="14"/>
        </w:rPr>
        <w:t xml:space="preserve">, </w:t>
      </w:r>
      <w:r w:rsidRPr="004A5F5D">
        <w:rPr>
          <w:rStyle w:val="Emphasis"/>
        </w:rPr>
        <w:t>food insecurity</w:t>
      </w:r>
      <w:r w:rsidRPr="000376E3">
        <w:rPr>
          <w:sz w:val="14"/>
        </w:rPr>
        <w:t xml:space="preserve"> </w:t>
      </w:r>
      <w:r w:rsidRPr="004A5F5D">
        <w:rPr>
          <w:rStyle w:val="StyleUnderline"/>
        </w:rPr>
        <w:t>and</w:t>
      </w:r>
      <w:r w:rsidRPr="000376E3">
        <w:rPr>
          <w:sz w:val="14"/>
        </w:rPr>
        <w:t xml:space="preserve"> </w:t>
      </w:r>
      <w:r w:rsidRPr="004A5F5D">
        <w:rPr>
          <w:rStyle w:val="Emphasis"/>
        </w:rPr>
        <w:t>political breakdown</w:t>
      </w:r>
      <w:r w:rsidRPr="000376E3">
        <w:rPr>
          <w:sz w:val="14"/>
        </w:rPr>
        <w:t xml:space="preserve">. </w:t>
      </w:r>
    </w:p>
    <w:p w14:paraId="0C12ADF7" w14:textId="77777777" w:rsidR="00A66D4D" w:rsidRPr="000376E3" w:rsidRDefault="00A66D4D" w:rsidP="00A66D4D">
      <w:pPr>
        <w:rPr>
          <w:sz w:val="14"/>
        </w:rPr>
      </w:pPr>
      <w:r w:rsidRPr="000376E3">
        <w:rPr>
          <w:sz w:val="14"/>
        </w:rPr>
        <w:t xml:space="preserve">The </w:t>
      </w:r>
      <w:r w:rsidRPr="004A5F5D">
        <w:rPr>
          <w:rStyle w:val="StyleUnderline"/>
        </w:rPr>
        <w:t>mechanisms by which</w:t>
      </w:r>
      <w:r w:rsidRPr="000376E3">
        <w:rPr>
          <w:sz w:val="14"/>
        </w:rPr>
        <w:t xml:space="preserve"> these </w:t>
      </w:r>
      <w:r w:rsidRPr="004A5F5D">
        <w:rPr>
          <w:rStyle w:val="Emphasis"/>
        </w:rPr>
        <w:t>cascading</w:t>
      </w:r>
      <w:r w:rsidRPr="000376E3">
        <w:rPr>
          <w:sz w:val="14"/>
        </w:rPr>
        <w:t xml:space="preserve"> </w:t>
      </w:r>
      <w:r w:rsidRPr="004A5F5D">
        <w:rPr>
          <w:rStyle w:val="StyleUnderline"/>
        </w:rPr>
        <w:t>failures might spread include</w:t>
      </w:r>
      <w:r w:rsidRPr="000376E3">
        <w:rPr>
          <w:sz w:val="14"/>
        </w:rPr>
        <w:t xml:space="preserve"> many of </w:t>
      </w:r>
      <w:r w:rsidRPr="004A5F5D">
        <w:rPr>
          <w:rStyle w:val="StyleUnderline"/>
        </w:rPr>
        <w:t>the</w:t>
      </w:r>
      <w:r w:rsidRPr="000376E3">
        <w:rPr>
          <w:sz w:val="14"/>
        </w:rPr>
        <w:t xml:space="preserve"> </w:t>
      </w:r>
      <w:r w:rsidRPr="004A5F5D">
        <w:rPr>
          <w:rStyle w:val="Emphasis"/>
        </w:rPr>
        <w:t>natural</w:t>
      </w:r>
      <w:r w:rsidRPr="000376E3">
        <w:rPr>
          <w:sz w:val="14"/>
        </w:rPr>
        <w:t xml:space="preserve">, </w:t>
      </w:r>
      <w:r w:rsidRPr="004A5F5D">
        <w:rPr>
          <w:rStyle w:val="Emphasis"/>
        </w:rPr>
        <w:t>anthropogenic</w:t>
      </w:r>
      <w:r w:rsidRPr="000376E3">
        <w:rPr>
          <w:sz w:val="14"/>
        </w:rPr>
        <w:t xml:space="preserve">, </w:t>
      </w:r>
      <w:r w:rsidRPr="004A5F5D">
        <w:rPr>
          <w:rStyle w:val="StyleUnderline"/>
        </w:rPr>
        <w:t>and</w:t>
      </w:r>
      <w:r w:rsidRPr="000376E3">
        <w:rPr>
          <w:sz w:val="14"/>
        </w:rPr>
        <w:t xml:space="preserve"> </w:t>
      </w:r>
      <w:r w:rsidRPr="004A5F5D">
        <w:rPr>
          <w:rStyle w:val="Emphasis"/>
        </w:rPr>
        <w:t>replicator</w:t>
      </w:r>
      <w:r w:rsidRPr="000376E3">
        <w:rPr>
          <w:sz w:val="14"/>
        </w:rPr>
        <w:t xml:space="preserve"> </w:t>
      </w:r>
      <w:r w:rsidRPr="004A5F5D">
        <w:rPr>
          <w:rStyle w:val="StyleUnderline"/>
        </w:rPr>
        <w:t>effects identified</w:t>
      </w:r>
      <w:r w:rsidRPr="000376E3">
        <w:rPr>
          <w:sz w:val="14"/>
        </w:rPr>
        <w:t xml:space="preserve"> by </w:t>
      </w:r>
      <w:proofErr w:type="spellStart"/>
      <w:r w:rsidRPr="000376E3">
        <w:rPr>
          <w:sz w:val="14"/>
        </w:rPr>
        <w:t>Avin</w:t>
      </w:r>
      <w:proofErr w:type="spellEnd"/>
      <w:r w:rsidRPr="000376E3">
        <w:rPr>
          <w:sz w:val="14"/>
        </w:rPr>
        <w:t xml:space="preserve"> et al. (2018), </w:t>
      </w:r>
      <w:r w:rsidRPr="004A5F5D">
        <w:rPr>
          <w:rStyle w:val="StyleUnderline"/>
        </w:rPr>
        <w:t>making them harder to contain</w:t>
      </w:r>
      <w:r w:rsidRPr="000376E3">
        <w:rPr>
          <w:sz w:val="14"/>
        </w:rPr>
        <w:t xml:space="preserve">. At the natural level, </w:t>
      </w:r>
      <w:r w:rsidRPr="004A5F5D">
        <w:rPr>
          <w:rStyle w:val="StyleUnderline"/>
        </w:rPr>
        <w:t xml:space="preserve">climate change involves changes to the global atmospheric and biogeochemical systems </w:t>
      </w:r>
      <w:r w:rsidRPr="00E4219B">
        <w:rPr>
          <w:rStyle w:val="StyleUnderline"/>
        </w:rPr>
        <w:t>and poses other</w:t>
      </w:r>
      <w:r w:rsidRPr="000376E3">
        <w:rPr>
          <w:sz w:val="14"/>
        </w:rPr>
        <w:t xml:space="preserve"> </w:t>
      </w:r>
      <w:r w:rsidRPr="00E4219B">
        <w:rPr>
          <w:rStyle w:val="Emphasis"/>
        </w:rPr>
        <w:t>naturally spreading</w:t>
      </w:r>
      <w:r w:rsidRPr="000376E3">
        <w:rPr>
          <w:sz w:val="14"/>
        </w:rPr>
        <w:t xml:space="preserve"> </w:t>
      </w:r>
      <w:r w:rsidRPr="00E4219B">
        <w:rPr>
          <w:rStyle w:val="StyleUnderline"/>
        </w:rPr>
        <w:t>harms</w:t>
      </w:r>
      <w:r w:rsidRPr="000376E3">
        <w:rPr>
          <w:sz w:val="14"/>
        </w:rPr>
        <w:t xml:space="preserve">, like global ecological collapse. At the anthropogenic level, </w:t>
      </w:r>
      <w:r w:rsidRPr="004A5F5D">
        <w:rPr>
          <w:rStyle w:val="StyleUnderline"/>
        </w:rPr>
        <w:t>the</w:t>
      </w:r>
      <w:r w:rsidRPr="000376E3">
        <w:rPr>
          <w:sz w:val="14"/>
        </w:rPr>
        <w:t xml:space="preserve"> </w:t>
      </w:r>
      <w:r w:rsidRPr="004A5F5D">
        <w:rPr>
          <w:rStyle w:val="Emphasis"/>
        </w:rPr>
        <w:t>global interconnectedness</w:t>
      </w:r>
      <w:r w:rsidRPr="000376E3">
        <w:rPr>
          <w:sz w:val="14"/>
        </w:rPr>
        <w:t xml:space="preserve"> </w:t>
      </w:r>
      <w:r w:rsidRPr="004A5F5D">
        <w:rPr>
          <w:rStyle w:val="StyleUnderline"/>
        </w:rPr>
        <w:t>of</w:t>
      </w:r>
      <w:r w:rsidRPr="000376E3">
        <w:rPr>
          <w:sz w:val="14"/>
        </w:rPr>
        <w:t xml:space="preserve"> </w:t>
      </w:r>
      <w:proofErr w:type="spellStart"/>
      <w:r w:rsidRPr="000376E3">
        <w:rPr>
          <w:sz w:val="14"/>
        </w:rPr>
        <w:t>sociotechnological</w:t>
      </w:r>
      <w:proofErr w:type="spellEnd"/>
      <w:r w:rsidRPr="000376E3">
        <w:rPr>
          <w:sz w:val="14"/>
        </w:rPr>
        <w:t xml:space="preserve"> </w:t>
      </w:r>
      <w:r w:rsidRPr="004A5F5D">
        <w:rPr>
          <w:rStyle w:val="StyleUnderline"/>
        </w:rPr>
        <w:t>systems means</w:t>
      </w:r>
      <w:r w:rsidRPr="000376E3">
        <w:rPr>
          <w:sz w:val="14"/>
        </w:rPr>
        <w:t xml:space="preserve"> that </w:t>
      </w:r>
      <w:r w:rsidRPr="004A5F5D">
        <w:rPr>
          <w:rStyle w:val="StyleUnderline"/>
        </w:rPr>
        <w:t>while</w:t>
      </w:r>
      <w:r w:rsidRPr="000376E3">
        <w:rPr>
          <w:sz w:val="14"/>
        </w:rPr>
        <w:t xml:space="preserve"> </w:t>
      </w:r>
      <w:r w:rsidRPr="004A5F5D">
        <w:rPr>
          <w:rStyle w:val="Emphasis"/>
        </w:rPr>
        <w:t>small</w:t>
      </w:r>
      <w:r w:rsidRPr="000376E3">
        <w:rPr>
          <w:sz w:val="14"/>
        </w:rPr>
        <w:t xml:space="preserve"> </w:t>
      </w:r>
      <w:r w:rsidRPr="004A5F5D">
        <w:rPr>
          <w:rStyle w:val="StyleUnderline"/>
        </w:rPr>
        <w:t>shocks are easier to recover</w:t>
      </w:r>
      <w:r w:rsidRPr="000376E3">
        <w:rPr>
          <w:sz w:val="14"/>
        </w:rPr>
        <w:t xml:space="preserve"> from, </w:t>
      </w:r>
      <w:r w:rsidRPr="004A5F5D">
        <w:rPr>
          <w:rStyle w:val="StyleUnderline"/>
        </w:rPr>
        <w:t>larger shocks can be</w:t>
      </w:r>
      <w:r w:rsidRPr="000376E3">
        <w:rPr>
          <w:sz w:val="14"/>
        </w:rPr>
        <w:t xml:space="preserve"> </w:t>
      </w:r>
      <w:r w:rsidRPr="004A5F5D">
        <w:rPr>
          <w:rStyle w:val="Emphasis"/>
        </w:rPr>
        <w:t>harder</w:t>
      </w:r>
      <w:r w:rsidRPr="000376E3">
        <w:rPr>
          <w:sz w:val="14"/>
        </w:rPr>
        <w:t xml:space="preserve"> </w:t>
      </w:r>
      <w:r w:rsidRPr="004A5F5D">
        <w:rPr>
          <w:rStyle w:val="StyleUnderline"/>
        </w:rPr>
        <w:t>to contain and control</w:t>
      </w:r>
      <w:r w:rsidRPr="000376E3">
        <w:rPr>
          <w:sz w:val="14"/>
        </w:rPr>
        <w:t xml:space="preserve">. Finally, </w:t>
      </w:r>
      <w:r w:rsidRPr="004A5F5D">
        <w:rPr>
          <w:rStyle w:val="StyleUnderline"/>
        </w:rPr>
        <w:t>biological and informational replication</w:t>
      </w:r>
      <w:r w:rsidRPr="000376E3">
        <w:rPr>
          <w:sz w:val="14"/>
        </w:rPr>
        <w:t xml:space="preserve"> can also </w:t>
      </w:r>
      <w:r w:rsidRPr="00E4219B">
        <w:rPr>
          <w:rStyle w:val="StyleUnderline"/>
          <w:highlight w:val="green"/>
        </w:rPr>
        <w:t>spread</w:t>
      </w:r>
      <w:r w:rsidRPr="004A5F5D">
        <w:rPr>
          <w:rStyle w:val="StyleUnderline"/>
        </w:rPr>
        <w:t xml:space="preserve"> the</w:t>
      </w:r>
      <w:r w:rsidRPr="000376E3">
        <w:rPr>
          <w:sz w:val="14"/>
        </w:rPr>
        <w:t xml:space="preserve"> </w:t>
      </w:r>
      <w:r w:rsidRPr="004A5F5D">
        <w:rPr>
          <w:rStyle w:val="Emphasis"/>
        </w:rPr>
        <w:t>negative impacts</w:t>
      </w:r>
      <w:r w:rsidRPr="000376E3">
        <w:rPr>
          <w:sz w:val="14"/>
        </w:rPr>
        <w:t xml:space="preserve"> of climate change, </w:t>
      </w:r>
      <w:r w:rsidRPr="00E4219B">
        <w:rPr>
          <w:rStyle w:val="StyleUnderline"/>
        </w:rPr>
        <w:t>from</w:t>
      </w:r>
      <w:r w:rsidRPr="000376E3">
        <w:rPr>
          <w:sz w:val="14"/>
        </w:rPr>
        <w:t xml:space="preserve"> </w:t>
      </w:r>
      <w:r w:rsidRPr="00E4219B">
        <w:rPr>
          <w:rStyle w:val="Emphasis"/>
        </w:rPr>
        <w:t xml:space="preserve">vector-borne </w:t>
      </w:r>
      <w:r w:rsidRPr="00E4219B">
        <w:rPr>
          <w:rStyle w:val="Emphasis"/>
          <w:highlight w:val="green"/>
        </w:rPr>
        <w:t>diseases</w:t>
      </w:r>
      <w:r w:rsidRPr="000376E3">
        <w:rPr>
          <w:sz w:val="14"/>
        </w:rPr>
        <w:t xml:space="preserve"> </w:t>
      </w:r>
      <w:r w:rsidRPr="00E4219B">
        <w:rPr>
          <w:rStyle w:val="StyleUnderline"/>
          <w:highlight w:val="green"/>
        </w:rPr>
        <w:t>and</w:t>
      </w:r>
      <w:r w:rsidRPr="000376E3">
        <w:rPr>
          <w:sz w:val="14"/>
        </w:rPr>
        <w:t xml:space="preserve"> </w:t>
      </w:r>
      <w:r w:rsidRPr="00E4219B">
        <w:rPr>
          <w:rStyle w:val="Emphasis"/>
          <w:highlight w:val="green"/>
        </w:rPr>
        <w:t>invasive species</w:t>
      </w:r>
      <w:r w:rsidRPr="000376E3">
        <w:rPr>
          <w:sz w:val="14"/>
        </w:rPr>
        <w:t xml:space="preserve"> to climate fatalism and dangerous geoengineering technologies.</w:t>
      </w:r>
    </w:p>
    <w:p w14:paraId="43A887E4" w14:textId="77777777" w:rsidR="00A66D4D" w:rsidRPr="000376E3" w:rsidRDefault="00A66D4D" w:rsidP="00A66D4D">
      <w:pPr>
        <w:rPr>
          <w:sz w:val="14"/>
        </w:rPr>
      </w:pPr>
      <w:r w:rsidRPr="000376E3">
        <w:rPr>
          <w:sz w:val="14"/>
        </w:rPr>
        <w:t xml:space="preserve">Given these numerous spread mechanisms, critical system failures could precipitate global catastrophes. Furthermore, the </w:t>
      </w:r>
      <w:r w:rsidRPr="004A5F5D">
        <w:rPr>
          <w:rStyle w:val="StyleUnderline"/>
        </w:rPr>
        <w:t>spiral</w:t>
      </w:r>
      <w:r w:rsidRPr="000376E3">
        <w:rPr>
          <w:sz w:val="14"/>
        </w:rPr>
        <w:t xml:space="preserve"> we have explored </w:t>
      </w:r>
      <w:r w:rsidRPr="004A5F5D">
        <w:rPr>
          <w:rStyle w:val="StyleUnderline"/>
        </w:rPr>
        <w:t>is unlikely to be the</w:t>
      </w:r>
      <w:r w:rsidRPr="000376E3">
        <w:rPr>
          <w:sz w:val="14"/>
        </w:rPr>
        <w:t xml:space="preserve"> </w:t>
      </w:r>
      <w:r w:rsidRPr="004A5F5D">
        <w:rPr>
          <w:rStyle w:val="Emphasis"/>
        </w:rPr>
        <w:t>only</w:t>
      </w:r>
      <w:r w:rsidRPr="000376E3">
        <w:rPr>
          <w:sz w:val="14"/>
        </w:rPr>
        <w:t xml:space="preserve"> set of </w:t>
      </w:r>
      <w:r w:rsidRPr="004A5F5D">
        <w:rPr>
          <w:rStyle w:val="StyleUnderline"/>
        </w:rPr>
        <w:t>interlinked systemic disruptions</w:t>
      </w:r>
      <w:r w:rsidRPr="000376E3">
        <w:rPr>
          <w:sz w:val="14"/>
        </w:rPr>
        <w:t xml:space="preserve"> that </w:t>
      </w:r>
      <w:r w:rsidRPr="004A5F5D">
        <w:rPr>
          <w:rStyle w:val="StyleUnderline"/>
        </w:rPr>
        <w:t>climate change could initiate</w:t>
      </w:r>
      <w:r w:rsidRPr="000376E3">
        <w:rPr>
          <w:sz w:val="14"/>
        </w:rPr>
        <w:t xml:space="preserv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33720148" w14:textId="77777777" w:rsidR="00A66D4D" w:rsidRDefault="00A66D4D" w:rsidP="00A66D4D"/>
    <w:p w14:paraId="37A7FDA0" w14:textId="77777777" w:rsidR="00A66D4D" w:rsidRDefault="00A66D4D" w:rsidP="00A66D4D">
      <w:pPr>
        <w:pStyle w:val="Heading4"/>
      </w:pPr>
      <w:r>
        <w:t xml:space="preserve">Ozone depletion causes </w:t>
      </w:r>
      <w:r>
        <w:rPr>
          <w:u w:val="single"/>
        </w:rPr>
        <w:t>extinction</w:t>
      </w:r>
      <w:r>
        <w:t>.</w:t>
      </w:r>
    </w:p>
    <w:p w14:paraId="42B9AE21" w14:textId="77777777" w:rsidR="00A66D4D" w:rsidRPr="000376E3" w:rsidRDefault="00A66D4D" w:rsidP="00A66D4D">
      <w:r w:rsidRPr="000376E3">
        <w:rPr>
          <w:rStyle w:val="Style13ptBold"/>
        </w:rPr>
        <w:t>Dogra</w:t>
      </w:r>
      <w:r>
        <w:t xml:space="preserve"> 6/26/</w:t>
      </w:r>
      <w:r w:rsidRPr="000376E3">
        <w:rPr>
          <w:rStyle w:val="Style13ptBold"/>
        </w:rPr>
        <w:t>20</w:t>
      </w:r>
      <w:r>
        <w:t xml:space="preserve"> [Sarthak, Author at the India Times. “</w:t>
      </w:r>
      <w:r w:rsidRPr="000376E3">
        <w:t xml:space="preserve">Ozone Layer Depletion Caused Mass Extinction On Earth, </w:t>
      </w:r>
      <w:r w:rsidRPr="00C616F2">
        <w:rPr>
          <w:b/>
          <w:bCs/>
        </w:rPr>
        <w:t xml:space="preserve">Which </w:t>
      </w:r>
      <w:r w:rsidRPr="00C616F2">
        <w:rPr>
          <w:b/>
          <w:bCs/>
          <w:sz w:val="28"/>
          <w:szCs w:val="28"/>
        </w:rPr>
        <w:t xml:space="preserve">May Repeat </w:t>
      </w:r>
      <w:r w:rsidRPr="00C616F2">
        <w:rPr>
          <w:b/>
          <w:bCs/>
        </w:rPr>
        <w:t>Say Scientists</w:t>
      </w:r>
      <w:r>
        <w:t xml:space="preserve">.” India Times. </w:t>
      </w:r>
      <w:hyperlink r:id="rId14" w:history="1">
        <w:r w:rsidRPr="007777AB">
          <w:rPr>
            <w:rStyle w:val="Hyperlink"/>
          </w:rPr>
          <w:t>https://www.indiatimes.com/technology/science-and-future/ozone-layer-depletion-mass-extinction-earth-516536.html</w:t>
        </w:r>
      </w:hyperlink>
      <w:r>
        <w:t>] Justin</w:t>
      </w:r>
    </w:p>
    <w:p w14:paraId="6859FB02" w14:textId="77777777" w:rsidR="00A66D4D" w:rsidRPr="00C616F2" w:rsidRDefault="00A66D4D" w:rsidP="00A66D4D">
      <w:pPr>
        <w:rPr>
          <w:sz w:val="24"/>
          <w:szCs w:val="24"/>
        </w:rPr>
      </w:pPr>
      <w:r w:rsidRPr="00C616F2">
        <w:t xml:space="preserve">Around </w:t>
      </w:r>
      <w:r w:rsidRPr="00C616F2">
        <w:rPr>
          <w:rStyle w:val="Emphasis"/>
          <w:highlight w:val="green"/>
        </w:rPr>
        <w:t>359 million</w:t>
      </w:r>
      <w:r w:rsidRPr="00C616F2">
        <w:rPr>
          <w:highlight w:val="green"/>
          <w:u w:val="single"/>
        </w:rPr>
        <w:t xml:space="preserve"> years ago</w:t>
      </w:r>
      <w:r w:rsidRPr="00C616F2">
        <w:t xml:space="preserve">, </w:t>
      </w:r>
      <w:r w:rsidRPr="00C616F2">
        <w:rPr>
          <w:highlight w:val="green"/>
          <w:u w:val="single"/>
        </w:rPr>
        <w:t xml:space="preserve">there was a </w:t>
      </w:r>
      <w:r w:rsidRPr="00C616F2">
        <w:rPr>
          <w:rStyle w:val="Emphasis"/>
          <w:highlight w:val="green"/>
        </w:rPr>
        <w:t>mass extinction</w:t>
      </w:r>
      <w:r w:rsidRPr="00C616F2">
        <w:rPr>
          <w:u w:val="single"/>
        </w:rPr>
        <w:t xml:space="preserve"> of terrestrial life</w:t>
      </w:r>
      <w:r w:rsidRPr="00C616F2">
        <w:t xml:space="preserve"> forms </w:t>
      </w:r>
      <w:r w:rsidRPr="00C616F2">
        <w:rPr>
          <w:u w:val="single"/>
        </w:rPr>
        <w:t>on Earth</w:t>
      </w:r>
      <w:r w:rsidRPr="00C616F2">
        <w:t xml:space="preserve">, and </w:t>
      </w:r>
      <w:r w:rsidRPr="00C616F2">
        <w:rPr>
          <w:u w:val="single"/>
        </w:rPr>
        <w:t xml:space="preserve">it all happened </w:t>
      </w:r>
      <w:r w:rsidRPr="00C616F2">
        <w:rPr>
          <w:highlight w:val="green"/>
          <w:u w:val="single"/>
        </w:rPr>
        <w:t xml:space="preserve">due to </w:t>
      </w:r>
      <w:r w:rsidRPr="00C616F2">
        <w:rPr>
          <w:rStyle w:val="Emphasis"/>
          <w:sz w:val="24"/>
          <w:szCs w:val="24"/>
          <w:highlight w:val="green"/>
        </w:rPr>
        <w:t>ozone</w:t>
      </w:r>
      <w:r w:rsidRPr="00C616F2">
        <w:rPr>
          <w:rStyle w:val="Emphasis"/>
          <w:sz w:val="24"/>
          <w:szCs w:val="24"/>
        </w:rPr>
        <w:t xml:space="preserve"> layer </w:t>
      </w:r>
      <w:r w:rsidRPr="00C616F2">
        <w:rPr>
          <w:rStyle w:val="Emphasis"/>
          <w:sz w:val="24"/>
          <w:szCs w:val="24"/>
          <w:highlight w:val="green"/>
        </w:rPr>
        <w:t>depletion</w:t>
      </w:r>
      <w:r w:rsidRPr="00C616F2">
        <w:rPr>
          <w:sz w:val="24"/>
          <w:szCs w:val="24"/>
        </w:rPr>
        <w:t>.</w:t>
      </w:r>
    </w:p>
    <w:p w14:paraId="5EFF5F74" w14:textId="77777777" w:rsidR="00A66D4D" w:rsidRPr="00C616F2" w:rsidRDefault="00A66D4D" w:rsidP="00A66D4D">
      <w:r w:rsidRPr="00C616F2">
        <w:t xml:space="preserve">Much of the prevailing forest </w:t>
      </w:r>
      <w:r w:rsidRPr="00C616F2">
        <w:rPr>
          <w:highlight w:val="green"/>
          <w:u w:val="single"/>
        </w:rPr>
        <w:t>ecosystems and</w:t>
      </w:r>
      <w:r w:rsidRPr="00C616F2">
        <w:t xml:space="preserve"> species of </w:t>
      </w:r>
      <w:r w:rsidRPr="00C616F2">
        <w:rPr>
          <w:highlight w:val="green"/>
          <w:u w:val="single"/>
        </w:rPr>
        <w:t>fish</w:t>
      </w:r>
      <w:r w:rsidRPr="00C616F2">
        <w:t xml:space="preserve"> and </w:t>
      </w:r>
      <w:proofErr w:type="spellStart"/>
      <w:r w:rsidRPr="00C616F2">
        <w:t>tetrapods</w:t>
      </w:r>
      <w:proofErr w:type="spellEnd"/>
      <w:r w:rsidRPr="00C616F2">
        <w:t xml:space="preserve"> </w:t>
      </w:r>
      <w:r w:rsidRPr="00C616F2">
        <w:rPr>
          <w:highlight w:val="green"/>
          <w:u w:val="single"/>
        </w:rPr>
        <w:t xml:space="preserve">were </w:t>
      </w:r>
      <w:r w:rsidRPr="00C616F2">
        <w:rPr>
          <w:rStyle w:val="Emphasis"/>
          <w:highlight w:val="green"/>
        </w:rPr>
        <w:t>killed</w:t>
      </w:r>
      <w:r w:rsidRPr="00C616F2">
        <w:t xml:space="preserve"> during the last great mass extinction event. </w:t>
      </w:r>
    </w:p>
    <w:p w14:paraId="05FDDC48" w14:textId="77777777" w:rsidR="00A66D4D" w:rsidRPr="00C616F2" w:rsidRDefault="00A66D4D" w:rsidP="00A66D4D">
      <w:r w:rsidRPr="00C616F2">
        <w:t xml:space="preserve">To date, the event was unexplained for its causes. Now scientists say that </w:t>
      </w:r>
      <w:r w:rsidRPr="00C616F2">
        <w:rPr>
          <w:u w:val="single"/>
        </w:rPr>
        <w:t xml:space="preserve">the mass extinction was </w:t>
      </w:r>
      <w:r w:rsidRPr="00C616F2">
        <w:rPr>
          <w:highlight w:val="green"/>
          <w:u w:val="single"/>
        </w:rPr>
        <w:t>caused by</w:t>
      </w:r>
      <w:r w:rsidRPr="00C616F2">
        <w:rPr>
          <w:u w:val="single"/>
        </w:rPr>
        <w:t xml:space="preserve"> </w:t>
      </w:r>
      <w:r w:rsidRPr="00C616F2">
        <w:rPr>
          <w:rStyle w:val="Emphasis"/>
        </w:rPr>
        <w:t xml:space="preserve">harmful </w:t>
      </w:r>
      <w:r w:rsidRPr="00C616F2">
        <w:rPr>
          <w:rStyle w:val="Emphasis"/>
          <w:highlight w:val="green"/>
        </w:rPr>
        <w:t>UV-B radiation</w:t>
      </w:r>
      <w:r w:rsidRPr="00C616F2">
        <w:rPr>
          <w:highlight w:val="green"/>
          <w:u w:val="single"/>
        </w:rPr>
        <w:t xml:space="preserve"> that entered</w:t>
      </w:r>
      <w:r w:rsidRPr="00C616F2">
        <w:t xml:space="preserve"> the Earth </w:t>
      </w:r>
      <w:r w:rsidRPr="00C616F2">
        <w:rPr>
          <w:u w:val="single"/>
        </w:rPr>
        <w:t>due to a reduced ozone layer</w:t>
      </w:r>
      <w:r w:rsidRPr="00C616F2">
        <w:t>.</w:t>
      </w:r>
    </w:p>
    <w:p w14:paraId="76F86249" w14:textId="77777777" w:rsidR="00A66D4D" w:rsidRPr="00C616F2" w:rsidRDefault="00A66D4D" w:rsidP="00A66D4D">
      <w:pPr>
        <w:rPr>
          <w:sz w:val="8"/>
          <w:szCs w:val="8"/>
        </w:rPr>
      </w:pPr>
      <w:r w:rsidRPr="00C616F2">
        <w:rPr>
          <w:sz w:val="8"/>
          <w:szCs w:val="8"/>
        </w:rPr>
        <w:t>Researchers at the University of Southampton have found out that the mass extinction at the transition of Earth from Devonian to Carboniferous (geological time periods) was “coincident with a major climatic warming.” The warming ended an intense Devonian glacial cycle but with it, caused the reduction of the ozone layer. Scientists analysed the rocks dating back to the time to conclude that, unlike other mass extinctions, volcanic eruptions were not the reason for this mass extinction. Such an extinction mechanism has been “newly discovered” as per the scientists and has serious consequences for Earth in today’s time, with global warming on the rise. Ozone layer experiment The team collected rock samples from the ice-capped and steep mountains of East Greenland as well as from the Andean Mountains above Lake Titicaca in Bolivia. While the former region was located in the southern hemisphere in the Devonian period, the latter was much closer to the Earth’s south pole at the time. The variation thus helped scientists judge what was happening at different locations at the time of the mass extinction. The team then dissolved the rocks in hydrofluoric acid, thus releasing microscopic plant spores, preserved in the cold climate for hundreds of millions of years. When the scientists examined these samples under a microscope, they found bizarre spines on the surface of many of the spores.</w:t>
      </w:r>
    </w:p>
    <w:p w14:paraId="31DF8A33" w14:textId="77777777" w:rsidR="00A66D4D" w:rsidRPr="00C616F2" w:rsidRDefault="00A66D4D" w:rsidP="00A66D4D">
      <w:r w:rsidRPr="00C616F2">
        <w:t xml:space="preserve">This was concluded to be a sign of a </w:t>
      </w:r>
      <w:r w:rsidRPr="00C616F2">
        <w:rPr>
          <w:highlight w:val="green"/>
          <w:u w:val="single"/>
        </w:rPr>
        <w:t>damaged DNA</w:t>
      </w:r>
      <w:r w:rsidRPr="00C616F2">
        <w:rPr>
          <w:u w:val="single"/>
        </w:rPr>
        <w:t xml:space="preserve"> because of </w:t>
      </w:r>
      <w:r w:rsidRPr="00C616F2">
        <w:rPr>
          <w:rStyle w:val="Emphasis"/>
        </w:rPr>
        <w:t>exposure to UV radiation</w:t>
      </w:r>
      <w:r w:rsidRPr="00C616F2">
        <w:t>. Many spores had even developed dark pigmented walls as a protection from the high UV levels.</w:t>
      </w:r>
    </w:p>
    <w:p w14:paraId="67C58DC8" w14:textId="77777777" w:rsidR="00A66D4D" w:rsidRPr="00C616F2" w:rsidRDefault="00A66D4D" w:rsidP="00A66D4D">
      <w:r w:rsidRPr="00C616F2">
        <w:t>Ozone layer importance for life</w:t>
      </w:r>
    </w:p>
    <w:p w14:paraId="20DD27E5" w14:textId="77777777" w:rsidR="00A66D4D" w:rsidRPr="00C616F2" w:rsidRDefault="00A66D4D" w:rsidP="00A66D4D">
      <w:r w:rsidRPr="00C616F2">
        <w:t xml:space="preserve">The mass extinction was thus, not caused by any geological event on Earth but due to high UV radiations on the planet, indicating a collapse in the ozone layer for a brief period. In this period,  a huge portion of the prevailing </w:t>
      </w:r>
      <w:r w:rsidRPr="00C616F2">
        <w:rPr>
          <w:u w:val="single"/>
        </w:rPr>
        <w:t xml:space="preserve">life on Earth died to due to exposure to </w:t>
      </w:r>
      <w:r w:rsidRPr="00C616F2">
        <w:rPr>
          <w:rStyle w:val="Emphasis"/>
        </w:rPr>
        <w:t>harmful</w:t>
      </w:r>
      <w:r w:rsidRPr="00C616F2">
        <w:rPr>
          <w:u w:val="single"/>
        </w:rPr>
        <w:t xml:space="preserve"> levels of UV radiation</w:t>
      </w:r>
      <w:r w:rsidRPr="00C616F2">
        <w:t>.</w:t>
      </w:r>
    </w:p>
    <w:p w14:paraId="5F5047CB" w14:textId="77777777" w:rsidR="00A66D4D" w:rsidRPr="00C616F2" w:rsidRDefault="00A66D4D" w:rsidP="00A66D4D">
      <w:r w:rsidRPr="00C616F2">
        <w:t>The study is significant in a crucial aspect. Scientists warn that this is a fundamental aspect of planet Earth. Whenever it becomes too hot, its ozone layer is considerably depleted, allowing harmful UV radiations to enter the Earth’s atmosphere.</w:t>
      </w:r>
    </w:p>
    <w:p w14:paraId="25DF1B27" w14:textId="77777777" w:rsidR="00A66D4D" w:rsidRPr="00C616F2" w:rsidRDefault="00A66D4D" w:rsidP="00A66D4D">
      <w:r w:rsidRPr="00C616F2">
        <w:t>Now published in the journal Science Advances, the study concludes “</w:t>
      </w:r>
      <w:r w:rsidRPr="00C616F2">
        <w:rPr>
          <w:u w:val="single"/>
        </w:rPr>
        <w:t>ozone loss</w:t>
      </w:r>
      <w:r w:rsidRPr="00C616F2">
        <w:t xml:space="preserve"> during rapid warming </w:t>
      </w:r>
      <w:r w:rsidRPr="00C616F2">
        <w:rPr>
          <w:u w:val="single"/>
        </w:rPr>
        <w:t>is a</w:t>
      </w:r>
      <w:r w:rsidRPr="00C616F2">
        <w:t xml:space="preserve">n inherent Earth system process with the unavoidable </w:t>
      </w:r>
      <w:r w:rsidRPr="00C616F2">
        <w:rPr>
          <w:u w:val="single"/>
        </w:rPr>
        <w:t xml:space="preserve">conclusion that </w:t>
      </w:r>
      <w:r w:rsidRPr="00C616F2">
        <w:rPr>
          <w:highlight w:val="green"/>
          <w:u w:val="single"/>
        </w:rPr>
        <w:t xml:space="preserve">we should be </w:t>
      </w:r>
      <w:r w:rsidRPr="00C616F2">
        <w:rPr>
          <w:rStyle w:val="Emphasis"/>
          <w:highlight w:val="green"/>
        </w:rPr>
        <w:t>alert for</w:t>
      </w:r>
      <w:r w:rsidRPr="00C616F2">
        <w:rPr>
          <w:rStyle w:val="Emphasis"/>
        </w:rPr>
        <w:t xml:space="preserve"> such an eventuality in </w:t>
      </w:r>
      <w:r w:rsidRPr="00C616F2">
        <w:rPr>
          <w:rStyle w:val="Emphasis"/>
          <w:highlight w:val="green"/>
        </w:rPr>
        <w:t>the future</w:t>
      </w:r>
      <w:r w:rsidRPr="00C616F2">
        <w:t xml:space="preserve"> warming world.”</w:t>
      </w:r>
    </w:p>
    <w:p w14:paraId="7B2169ED" w14:textId="77777777" w:rsidR="00A66D4D" w:rsidRDefault="00A66D4D" w:rsidP="00A66D4D">
      <w:pPr>
        <w:rPr>
          <w:sz w:val="14"/>
        </w:rPr>
      </w:pPr>
    </w:p>
    <w:p w14:paraId="4BE9A33B" w14:textId="77777777" w:rsidR="00A66D4D" w:rsidRDefault="00A66D4D" w:rsidP="00A66D4D">
      <w:pPr>
        <w:pStyle w:val="Heading4"/>
      </w:pPr>
      <w:r>
        <w:t xml:space="preserve">Rivalrous orbits create space conflict and </w:t>
      </w:r>
      <w:r w:rsidRPr="0082664C">
        <w:rPr>
          <w:u w:val="single"/>
        </w:rPr>
        <w:t>turn</w:t>
      </w:r>
      <w:r>
        <w:t xml:space="preserve"> good satellites.</w:t>
      </w:r>
    </w:p>
    <w:p w14:paraId="5D27EB45" w14:textId="77777777" w:rsidR="00A66D4D" w:rsidRPr="004254A0" w:rsidRDefault="00A66D4D" w:rsidP="00A66D4D">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5F7991ED" w14:textId="77777777" w:rsidR="00A66D4D" w:rsidRPr="004254A0" w:rsidRDefault="00A66D4D" w:rsidP="00A66D4D">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55E02576" w14:textId="77777777" w:rsidR="00A66D4D" w:rsidRPr="0082664C" w:rsidRDefault="00A66D4D" w:rsidP="00A66D4D">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1309FD15" w14:textId="77777777" w:rsidR="00A66D4D" w:rsidRPr="004254A0" w:rsidRDefault="00A66D4D" w:rsidP="00A66D4D">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013EC09C" w14:textId="77777777" w:rsidR="00A66D4D" w:rsidRPr="004254A0" w:rsidRDefault="00A66D4D" w:rsidP="00A66D4D">
      <w:pPr>
        <w:rPr>
          <w:sz w:val="14"/>
        </w:rPr>
      </w:pPr>
      <w:r w:rsidRPr="004254A0">
        <w:rPr>
          <w:sz w:val="14"/>
        </w:rPr>
        <w:t>A little history</w:t>
      </w:r>
    </w:p>
    <w:p w14:paraId="5F6FDA11" w14:textId="77777777" w:rsidR="00A66D4D" w:rsidRPr="004254A0" w:rsidRDefault="00A66D4D" w:rsidP="00A66D4D">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610D9D42" w14:textId="77777777" w:rsidR="00A66D4D" w:rsidRPr="004254A0" w:rsidRDefault="00A66D4D" w:rsidP="00A66D4D">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6256E589" w14:textId="77777777" w:rsidR="00A66D4D" w:rsidRPr="004254A0" w:rsidRDefault="00A66D4D" w:rsidP="00A66D4D">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3AB09C93" w14:textId="77777777" w:rsidR="00A66D4D" w:rsidRPr="004254A0" w:rsidRDefault="00A66D4D" w:rsidP="00A66D4D">
      <w:pPr>
        <w:rPr>
          <w:sz w:val="14"/>
        </w:rPr>
      </w:pPr>
      <w:r w:rsidRPr="004254A0">
        <w:rPr>
          <w:sz w:val="14"/>
        </w:rPr>
        <w:t>A lack of coordination</w:t>
      </w:r>
    </w:p>
    <w:p w14:paraId="24738B25" w14:textId="77777777" w:rsidR="00A66D4D" w:rsidRPr="004254A0" w:rsidRDefault="00A66D4D" w:rsidP="00A66D4D">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7FADD8D0" w14:textId="77777777" w:rsidR="00A66D4D" w:rsidRPr="004254A0" w:rsidRDefault="00A66D4D" w:rsidP="00A66D4D">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4B63A39D" w14:textId="77777777" w:rsidR="00A66D4D" w:rsidRDefault="00A66D4D" w:rsidP="00A66D4D">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4888A835" w14:textId="77777777" w:rsidR="00A66D4D" w:rsidRDefault="00A66D4D" w:rsidP="00A66D4D">
      <w:pPr>
        <w:pStyle w:val="Heading4"/>
      </w:pPr>
      <w:r>
        <w:t xml:space="preserve">Triggers </w:t>
      </w:r>
      <w:r w:rsidRPr="00B70BA9">
        <w:rPr>
          <w:u w:val="single"/>
        </w:rPr>
        <w:t>space escalation</w:t>
      </w:r>
      <w:r>
        <w:t xml:space="preserve"> and nuclear war.</w:t>
      </w:r>
    </w:p>
    <w:p w14:paraId="3DA9E1DB" w14:textId="77777777" w:rsidR="00A66D4D" w:rsidRPr="00B70BA9" w:rsidRDefault="00A66D4D" w:rsidP="00A66D4D">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5" w:history="1">
        <w:r w:rsidRPr="001A64CC">
          <w:rPr>
            <w:rStyle w:val="Hyperlink"/>
          </w:rPr>
          <w:t>https://www.theintlscholar.com/periodical/12/14/2020/analysis-commercialization-space-risk-international-law-military-space-race</w:t>
        </w:r>
      </w:hyperlink>
      <w:r>
        <w:t>] Justin</w:t>
      </w:r>
    </w:p>
    <w:p w14:paraId="394A57EA" w14:textId="77777777" w:rsidR="00A66D4D" w:rsidRPr="00B70BA9" w:rsidRDefault="00A66D4D" w:rsidP="00A66D4D">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741B7F2D" w14:textId="77777777" w:rsidR="00A66D4D" w:rsidRPr="00B70BA9" w:rsidRDefault="00A66D4D" w:rsidP="00A66D4D">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5DEAD303" w14:textId="77777777" w:rsidR="00A66D4D" w:rsidRPr="00B70BA9" w:rsidRDefault="00A66D4D" w:rsidP="00A66D4D">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14AE0910" w14:textId="77777777" w:rsidR="00A66D4D" w:rsidRDefault="00A66D4D" w:rsidP="00A66D4D">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739E5EA9" w14:textId="77777777" w:rsidR="00A66D4D" w:rsidRDefault="00A66D4D" w:rsidP="00A66D4D">
      <w:pPr>
        <w:rPr>
          <w:sz w:val="14"/>
        </w:rPr>
      </w:pPr>
    </w:p>
    <w:p w14:paraId="1DA26DE9" w14:textId="77777777" w:rsidR="00A66D4D" w:rsidRDefault="00A66D4D" w:rsidP="00A66D4D">
      <w:pPr>
        <w:pStyle w:val="Heading4"/>
      </w:pPr>
      <w:r>
        <w:t xml:space="preserve">Satellites are key to preventing </w:t>
      </w:r>
      <w:r>
        <w:rPr>
          <w:u w:val="single"/>
        </w:rPr>
        <w:t>droughts</w:t>
      </w:r>
      <w:r>
        <w:t xml:space="preserve">---they are a </w:t>
      </w:r>
      <w:r w:rsidRPr="00276DC2">
        <w:rPr>
          <w:u w:val="single"/>
        </w:rPr>
        <w:t>large conflict multiplier</w:t>
      </w:r>
      <w:r>
        <w:t xml:space="preserve"> AND triggers </w:t>
      </w:r>
      <w:r w:rsidRPr="00276DC2">
        <w:rPr>
          <w:u w:val="single"/>
        </w:rPr>
        <w:t>international security threats</w:t>
      </w:r>
      <w:r>
        <w:t>.</w:t>
      </w:r>
    </w:p>
    <w:p w14:paraId="7B5F4880" w14:textId="77777777" w:rsidR="00A66D4D" w:rsidRPr="00276DC2" w:rsidRDefault="00A66D4D" w:rsidP="00A66D4D">
      <w:proofErr w:type="spellStart"/>
      <w:r w:rsidRPr="00276DC2">
        <w:rPr>
          <w:rStyle w:val="Style13ptBold"/>
        </w:rPr>
        <w:t>Givetash</w:t>
      </w:r>
      <w:proofErr w:type="spellEnd"/>
      <w:r>
        <w:t xml:space="preserve"> 12/25/</w:t>
      </w:r>
      <w:r w:rsidRPr="00276DC2">
        <w:rPr>
          <w:rStyle w:val="Style13ptBold"/>
        </w:rPr>
        <w:t>18</w:t>
      </w:r>
      <w:r>
        <w:t xml:space="preserve"> [</w:t>
      </w:r>
      <w:r w:rsidRPr="00276DC2">
        <w:t xml:space="preserve">Linda </w:t>
      </w:r>
      <w:proofErr w:type="spellStart"/>
      <w:r w:rsidRPr="00276DC2">
        <w:t>Givetash</w:t>
      </w:r>
      <w:proofErr w:type="spellEnd"/>
      <w:r w:rsidRPr="00276DC2">
        <w:t xml:space="preserve"> is a Johannesburg-based freelance journalist.</w:t>
      </w:r>
      <w:r>
        <w:t xml:space="preserve"> “</w:t>
      </w:r>
      <w:r w:rsidRPr="00276DC2">
        <w:t>Early-warning tools aim to prevent 'water wars,' curb droughts</w:t>
      </w:r>
      <w:r>
        <w:t xml:space="preserve">.” NBC News. </w:t>
      </w:r>
      <w:hyperlink r:id="rId16" w:history="1">
        <w:r w:rsidRPr="007777AB">
          <w:rPr>
            <w:rStyle w:val="Hyperlink"/>
          </w:rPr>
          <w:t>https://www.nbcnews.com/news/world/early-warning-tools-aim-prevent-water-wars-curb-droughts-n917001</w:t>
        </w:r>
      </w:hyperlink>
      <w:r>
        <w:t xml:space="preserve">] Justin </w:t>
      </w:r>
    </w:p>
    <w:p w14:paraId="116D53EF" w14:textId="77777777" w:rsidR="00A66D4D" w:rsidRPr="00DC21D4" w:rsidRDefault="00A66D4D" w:rsidP="00A66D4D">
      <w:pPr>
        <w:rPr>
          <w:rStyle w:val="Emphasis"/>
        </w:rPr>
      </w:pPr>
      <w:r w:rsidRPr="00276DC2">
        <w:rPr>
          <w:sz w:val="14"/>
        </w:rPr>
        <w:t xml:space="preserve">LONDON — In a year of extreme heat and water-related tensions, </w:t>
      </w:r>
      <w:r w:rsidRPr="00276DC2">
        <w:rPr>
          <w:highlight w:val="green"/>
          <w:u w:val="single"/>
        </w:rPr>
        <w:t>researchers</w:t>
      </w:r>
      <w:r w:rsidRPr="00D55C5F">
        <w:rPr>
          <w:u w:val="single"/>
        </w:rPr>
        <w:t xml:space="preserve"> are trying to </w:t>
      </w:r>
      <w:r w:rsidRPr="00276DC2">
        <w:rPr>
          <w:highlight w:val="green"/>
          <w:u w:val="single"/>
        </w:rPr>
        <w:t>develop</w:t>
      </w:r>
      <w:r w:rsidRPr="00D55C5F">
        <w:rPr>
          <w:u w:val="single"/>
        </w:rPr>
        <w:t xml:space="preserve"> an </w:t>
      </w:r>
      <w:r w:rsidRPr="00DC21D4">
        <w:rPr>
          <w:rStyle w:val="Emphasis"/>
          <w:highlight w:val="green"/>
        </w:rPr>
        <w:t>early-warning system</w:t>
      </w:r>
      <w:r w:rsidRPr="00276DC2">
        <w:rPr>
          <w:highlight w:val="green"/>
          <w:u w:val="single"/>
        </w:rPr>
        <w:t xml:space="preserve"> to prevent</w:t>
      </w:r>
      <w:r w:rsidRPr="00276DC2">
        <w:rPr>
          <w:sz w:val="14"/>
        </w:rPr>
        <w:t xml:space="preserve"> the </w:t>
      </w:r>
      <w:r w:rsidRPr="00D55C5F">
        <w:rPr>
          <w:u w:val="single"/>
        </w:rPr>
        <w:t>devastating</w:t>
      </w:r>
      <w:r w:rsidRPr="00276DC2">
        <w:rPr>
          <w:sz w:val="14"/>
        </w:rPr>
        <w:t xml:space="preserve"> consequences of </w:t>
      </w:r>
      <w:r w:rsidRPr="00276DC2">
        <w:rPr>
          <w:highlight w:val="green"/>
          <w:u w:val="single"/>
        </w:rPr>
        <w:t xml:space="preserve">droughts that </w:t>
      </w:r>
      <w:r w:rsidRPr="00DC21D4">
        <w:rPr>
          <w:rStyle w:val="Emphasis"/>
          <w:highlight w:val="green"/>
        </w:rPr>
        <w:t>exacerbate</w:t>
      </w:r>
      <w:r w:rsidRPr="00DC21D4">
        <w:rPr>
          <w:rStyle w:val="Emphasis"/>
        </w:rPr>
        <w:t xml:space="preserve"> geopolitical </w:t>
      </w:r>
      <w:r w:rsidRPr="00DC21D4">
        <w:rPr>
          <w:rStyle w:val="Emphasis"/>
          <w:highlight w:val="green"/>
        </w:rPr>
        <w:t>tensions</w:t>
      </w:r>
      <w:r w:rsidRPr="00DC21D4">
        <w:rPr>
          <w:rStyle w:val="Emphasis"/>
        </w:rPr>
        <w:t>.</w:t>
      </w:r>
    </w:p>
    <w:p w14:paraId="2A39AE00" w14:textId="77777777" w:rsidR="00A66D4D" w:rsidRPr="00276DC2" w:rsidRDefault="00A66D4D" w:rsidP="00A66D4D">
      <w:pPr>
        <w:rPr>
          <w:sz w:val="14"/>
        </w:rPr>
      </w:pPr>
      <w:r w:rsidRPr="00276DC2">
        <w:rPr>
          <w:sz w:val="14"/>
        </w:rPr>
        <w:t xml:space="preserve">The </w:t>
      </w:r>
      <w:r w:rsidRPr="00D55C5F">
        <w:rPr>
          <w:u w:val="single"/>
        </w:rPr>
        <w:t>Water</w:t>
      </w:r>
      <w:r w:rsidRPr="00276DC2">
        <w:rPr>
          <w:sz w:val="14"/>
        </w:rPr>
        <w:t xml:space="preserve">, </w:t>
      </w:r>
      <w:r w:rsidRPr="00D55C5F">
        <w:rPr>
          <w:u w:val="single"/>
        </w:rPr>
        <w:t>Peace</w:t>
      </w:r>
      <w:r w:rsidRPr="00276DC2">
        <w:rPr>
          <w:sz w:val="14"/>
        </w:rPr>
        <w:t xml:space="preserve"> </w:t>
      </w:r>
      <w:r w:rsidRPr="00D55C5F">
        <w:rPr>
          <w:u w:val="single"/>
        </w:rPr>
        <w:t xml:space="preserve">and Security </w:t>
      </w:r>
      <w:r w:rsidRPr="00276DC2">
        <w:rPr>
          <w:highlight w:val="green"/>
          <w:u w:val="single"/>
        </w:rPr>
        <w:t>partnership</w:t>
      </w:r>
      <w:r w:rsidRPr="00D55C5F">
        <w:rPr>
          <w:u w:val="single"/>
        </w:rPr>
        <w:t xml:space="preserve"> aims to </w:t>
      </w:r>
      <w:r w:rsidRPr="00276DC2">
        <w:rPr>
          <w:highlight w:val="green"/>
          <w:u w:val="single"/>
        </w:rPr>
        <w:t>find</w:t>
      </w:r>
      <w:r w:rsidRPr="00276DC2">
        <w:rPr>
          <w:sz w:val="14"/>
        </w:rPr>
        <w:t xml:space="preserve"> better </w:t>
      </w:r>
      <w:r w:rsidRPr="00276DC2">
        <w:rPr>
          <w:highlight w:val="green"/>
          <w:u w:val="single"/>
        </w:rPr>
        <w:t xml:space="preserve">methods to </w:t>
      </w:r>
      <w:r w:rsidRPr="00DC21D4">
        <w:rPr>
          <w:rStyle w:val="Emphasis"/>
          <w:highlight w:val="green"/>
        </w:rPr>
        <w:t>monitor</w:t>
      </w:r>
      <w:r w:rsidRPr="00276DC2">
        <w:rPr>
          <w:highlight w:val="green"/>
          <w:u w:val="single"/>
        </w:rPr>
        <w:t xml:space="preserve"> risks</w:t>
      </w:r>
      <w:r w:rsidRPr="00276DC2">
        <w:rPr>
          <w:sz w:val="14"/>
        </w:rPr>
        <w:t xml:space="preserve"> and trigger early interventions. </w:t>
      </w:r>
      <w:r w:rsidRPr="00D55C5F">
        <w:rPr>
          <w:u w:val="single"/>
        </w:rPr>
        <w:t xml:space="preserve">Such </w:t>
      </w:r>
      <w:r w:rsidRPr="00276DC2">
        <w:rPr>
          <w:highlight w:val="green"/>
          <w:u w:val="single"/>
        </w:rPr>
        <w:t>technology is necessary as</w:t>
      </w:r>
      <w:r w:rsidRPr="00276DC2">
        <w:rPr>
          <w:sz w:val="14"/>
        </w:rPr>
        <w:t xml:space="preserve"> climate change amplifies </w:t>
      </w:r>
      <w:r w:rsidRPr="00276DC2">
        <w:rPr>
          <w:highlight w:val="green"/>
          <w:u w:val="single"/>
        </w:rPr>
        <w:t xml:space="preserve">water shortages </w:t>
      </w:r>
      <w:r w:rsidRPr="00DC21D4">
        <w:rPr>
          <w:rStyle w:val="Emphasis"/>
          <w:highlight w:val="green"/>
        </w:rPr>
        <w:t>plaguing</w:t>
      </w:r>
      <w:r w:rsidRPr="00276DC2">
        <w:rPr>
          <w:highlight w:val="green"/>
          <w:u w:val="single"/>
        </w:rPr>
        <w:t xml:space="preserve"> countries</w:t>
      </w:r>
      <w:r w:rsidRPr="00D55C5F">
        <w:rPr>
          <w:u w:val="single"/>
        </w:rPr>
        <w:t xml:space="preserve"> across the globe</w:t>
      </w:r>
      <w:r w:rsidRPr="00276DC2">
        <w:rPr>
          <w:sz w:val="14"/>
        </w:rPr>
        <w:t>.</w:t>
      </w:r>
    </w:p>
    <w:p w14:paraId="01D4F5FE" w14:textId="77777777" w:rsidR="00A66D4D" w:rsidRPr="00276DC2" w:rsidRDefault="00A66D4D" w:rsidP="00A66D4D">
      <w:pPr>
        <w:rPr>
          <w:sz w:val="14"/>
        </w:rPr>
      </w:pPr>
      <w:r w:rsidRPr="00276DC2">
        <w:rPr>
          <w:sz w:val="14"/>
        </w:rPr>
        <w:t xml:space="preserve">The U.S. Department of Defense has warned that </w:t>
      </w:r>
      <w:r w:rsidRPr="00D55C5F">
        <w:rPr>
          <w:u w:val="single"/>
        </w:rPr>
        <w:t xml:space="preserve">water </w:t>
      </w:r>
      <w:r w:rsidRPr="00276DC2">
        <w:rPr>
          <w:highlight w:val="green"/>
          <w:u w:val="single"/>
        </w:rPr>
        <w:t xml:space="preserve">scarcity is a </w:t>
      </w:r>
      <w:r w:rsidRPr="00DC21D4">
        <w:rPr>
          <w:rStyle w:val="Emphasis"/>
          <w:highlight w:val="green"/>
        </w:rPr>
        <w:t>global security threat</w:t>
      </w:r>
      <w:r w:rsidRPr="00276DC2">
        <w:rPr>
          <w:sz w:val="14"/>
        </w:rPr>
        <w:t xml:space="preserve"> because </w:t>
      </w:r>
      <w:r w:rsidRPr="00D55C5F">
        <w:rPr>
          <w:u w:val="single"/>
        </w:rPr>
        <w:t xml:space="preserve">it </w:t>
      </w:r>
      <w:r w:rsidRPr="00276DC2">
        <w:rPr>
          <w:highlight w:val="green"/>
          <w:u w:val="single"/>
        </w:rPr>
        <w:t xml:space="preserve">drives </w:t>
      </w:r>
      <w:r w:rsidRPr="00DC21D4">
        <w:rPr>
          <w:rStyle w:val="Emphasis"/>
          <w:highlight w:val="green"/>
        </w:rPr>
        <w:t>instability</w:t>
      </w:r>
      <w:r w:rsidRPr="00276DC2">
        <w:rPr>
          <w:highlight w:val="green"/>
          <w:u w:val="single"/>
        </w:rPr>
        <w:t xml:space="preserve"> that</w:t>
      </w:r>
      <w:r w:rsidRPr="00D55C5F">
        <w:rPr>
          <w:u w:val="single"/>
        </w:rPr>
        <w:t xml:space="preserve"> can </w:t>
      </w:r>
      <w:r w:rsidRPr="00276DC2">
        <w:rPr>
          <w:highlight w:val="green"/>
          <w:u w:val="single"/>
        </w:rPr>
        <w:t>lead to</w:t>
      </w:r>
      <w:r w:rsidRPr="00D55C5F">
        <w:rPr>
          <w:u w:val="single"/>
        </w:rPr>
        <w:t xml:space="preserve"> wider </w:t>
      </w:r>
      <w:r w:rsidRPr="00DC21D4">
        <w:rPr>
          <w:rStyle w:val="Emphasis"/>
          <w:highlight w:val="green"/>
        </w:rPr>
        <w:t>terrorism</w:t>
      </w:r>
      <w:r w:rsidRPr="00276DC2">
        <w:rPr>
          <w:highlight w:val="green"/>
          <w:u w:val="single"/>
        </w:rPr>
        <w:t xml:space="preserve"> and </w:t>
      </w:r>
      <w:r w:rsidRPr="00DC21D4">
        <w:rPr>
          <w:rStyle w:val="Emphasis"/>
          <w:highlight w:val="green"/>
        </w:rPr>
        <w:t>violence</w:t>
      </w:r>
      <w:r w:rsidRPr="00276DC2">
        <w:rPr>
          <w:sz w:val="14"/>
        </w:rPr>
        <w:t>.</w:t>
      </w:r>
    </w:p>
    <w:p w14:paraId="61EDC965" w14:textId="77777777" w:rsidR="00A66D4D" w:rsidRPr="00276DC2" w:rsidRDefault="00A66D4D" w:rsidP="00A66D4D">
      <w:pPr>
        <w:rPr>
          <w:sz w:val="14"/>
        </w:rPr>
      </w:pPr>
      <w:r w:rsidRPr="00276DC2">
        <w:rPr>
          <w:u w:val="single"/>
        </w:rPr>
        <w:t xml:space="preserve">The </w:t>
      </w:r>
      <w:r w:rsidRPr="00276DC2">
        <w:rPr>
          <w:highlight w:val="green"/>
          <w:u w:val="single"/>
        </w:rPr>
        <w:t>partnership</w:t>
      </w:r>
      <w:r w:rsidRPr="00276DC2">
        <w:rPr>
          <w:sz w:val="14"/>
        </w:rPr>
        <w:t xml:space="preserve"> — formed earlier this year by academics in Europe and the U.S. — aims to </w:t>
      </w:r>
      <w:r w:rsidRPr="00276DC2">
        <w:rPr>
          <w:highlight w:val="green"/>
          <w:u w:val="single"/>
        </w:rPr>
        <w:t>pinpoint</w:t>
      </w:r>
      <w:r w:rsidRPr="00276DC2">
        <w:rPr>
          <w:u w:val="single"/>
        </w:rPr>
        <w:t xml:space="preserve"> locations where </w:t>
      </w:r>
      <w:r w:rsidRPr="00276DC2">
        <w:rPr>
          <w:highlight w:val="green"/>
          <w:u w:val="single"/>
        </w:rPr>
        <w:t>water crises and</w:t>
      </w:r>
      <w:r w:rsidRPr="00276DC2">
        <w:rPr>
          <w:sz w:val="14"/>
        </w:rPr>
        <w:t xml:space="preserve"> other overlapping </w:t>
      </w:r>
      <w:r w:rsidRPr="00276DC2">
        <w:rPr>
          <w:highlight w:val="green"/>
          <w:u w:val="single"/>
        </w:rPr>
        <w:t>vulnerabilities</w:t>
      </w:r>
      <w:r w:rsidRPr="00276DC2">
        <w:rPr>
          <w:sz w:val="14"/>
        </w:rPr>
        <w:t xml:space="preserve"> could </w:t>
      </w:r>
      <w:r w:rsidRPr="00276DC2">
        <w:rPr>
          <w:u w:val="single"/>
        </w:rPr>
        <w:t>stir conflicts</w:t>
      </w:r>
      <w:r w:rsidRPr="00276DC2">
        <w:rPr>
          <w:sz w:val="14"/>
        </w:rPr>
        <w:t>.</w:t>
      </w:r>
    </w:p>
    <w:p w14:paraId="7A540367" w14:textId="77777777" w:rsidR="00A66D4D" w:rsidRPr="00276DC2" w:rsidRDefault="00A66D4D" w:rsidP="00A66D4D">
      <w:pPr>
        <w:rPr>
          <w:sz w:val="14"/>
        </w:rPr>
      </w:pPr>
      <w:r w:rsidRPr="00276DC2">
        <w:rPr>
          <w:sz w:val="14"/>
        </w:rPr>
        <w:t>"</w:t>
      </w:r>
      <w:r w:rsidRPr="00276DC2">
        <w:rPr>
          <w:u w:val="single"/>
        </w:rPr>
        <w:t xml:space="preserve">The idea is to </w:t>
      </w:r>
      <w:r w:rsidRPr="00276DC2">
        <w:rPr>
          <w:highlight w:val="green"/>
          <w:u w:val="single"/>
        </w:rPr>
        <w:t>identify hotspots</w:t>
      </w:r>
      <w:r w:rsidRPr="00276DC2">
        <w:rPr>
          <w:u w:val="single"/>
        </w:rPr>
        <w:t xml:space="preserve"> early</w:t>
      </w:r>
      <w:r w:rsidRPr="00276DC2">
        <w:rPr>
          <w:sz w:val="14"/>
        </w:rPr>
        <w:t xml:space="preserve"> enough </w:t>
      </w:r>
      <w:r w:rsidRPr="00276DC2">
        <w:rPr>
          <w:highlight w:val="green"/>
          <w:u w:val="single"/>
        </w:rPr>
        <w:t xml:space="preserve">so policy action can be </w:t>
      </w:r>
      <w:r w:rsidRPr="00DC21D4">
        <w:rPr>
          <w:rStyle w:val="Emphasis"/>
          <w:highlight w:val="green"/>
        </w:rPr>
        <w:t>taken</w:t>
      </w:r>
      <w:r w:rsidRPr="00276DC2">
        <w:rPr>
          <w:sz w:val="14"/>
        </w:rPr>
        <w:t xml:space="preserve"> before something escalates into violence," said Susanne </w:t>
      </w:r>
      <w:proofErr w:type="spellStart"/>
      <w:r w:rsidRPr="00276DC2">
        <w:rPr>
          <w:sz w:val="14"/>
        </w:rPr>
        <w:t>Schmeier</w:t>
      </w:r>
      <w:proofErr w:type="spellEnd"/>
      <w:r w:rsidRPr="00276DC2">
        <w:rPr>
          <w:sz w:val="14"/>
        </w:rPr>
        <w:t>, a lecturer in water law and diplomacy at IHE Delft and coordinator of the partnership.</w:t>
      </w:r>
    </w:p>
    <w:p w14:paraId="041383DA" w14:textId="77777777" w:rsidR="00A66D4D" w:rsidRPr="00276DC2" w:rsidRDefault="00A66D4D" w:rsidP="00A66D4D">
      <w:pPr>
        <w:rPr>
          <w:sz w:val="14"/>
        </w:rPr>
      </w:pPr>
      <w:proofErr w:type="spellStart"/>
      <w:r w:rsidRPr="00276DC2">
        <w:rPr>
          <w:sz w:val="14"/>
        </w:rPr>
        <w:t>Schmeier</w:t>
      </w:r>
      <w:proofErr w:type="spellEnd"/>
      <w:r w:rsidRPr="00276DC2">
        <w:rPr>
          <w:sz w:val="14"/>
        </w:rPr>
        <w:t xml:space="preserve"> cautioned against labeling events as "</w:t>
      </w:r>
      <w:r w:rsidRPr="00276DC2">
        <w:rPr>
          <w:highlight w:val="green"/>
          <w:u w:val="single"/>
        </w:rPr>
        <w:t>water wars</w:t>
      </w:r>
      <w:r w:rsidRPr="00276DC2">
        <w:rPr>
          <w:sz w:val="14"/>
        </w:rPr>
        <w:t xml:space="preserve">," explaining that there’s no evidence to suggest water scarcity directly triggers war. But it </w:t>
      </w:r>
      <w:r w:rsidRPr="00276DC2">
        <w:rPr>
          <w:u w:val="single"/>
        </w:rPr>
        <w:t xml:space="preserve">can </w:t>
      </w:r>
      <w:r w:rsidRPr="00276DC2">
        <w:rPr>
          <w:highlight w:val="green"/>
          <w:u w:val="single"/>
        </w:rPr>
        <w:t>compound tensions in regions</w:t>
      </w:r>
      <w:r w:rsidRPr="00276DC2">
        <w:rPr>
          <w:u w:val="single"/>
        </w:rPr>
        <w:t xml:space="preserve"> wracked </w:t>
      </w:r>
      <w:r w:rsidRPr="00276DC2">
        <w:rPr>
          <w:highlight w:val="green"/>
          <w:u w:val="single"/>
        </w:rPr>
        <w:t>with</w:t>
      </w:r>
      <w:r w:rsidRPr="00276DC2">
        <w:rPr>
          <w:u w:val="single"/>
        </w:rPr>
        <w:t xml:space="preserve"> </w:t>
      </w:r>
      <w:r w:rsidRPr="00DC21D4">
        <w:rPr>
          <w:rStyle w:val="Emphasis"/>
        </w:rPr>
        <w:t xml:space="preserve">political </w:t>
      </w:r>
      <w:r w:rsidRPr="00DC21D4">
        <w:rPr>
          <w:rStyle w:val="Emphasis"/>
          <w:highlight w:val="green"/>
        </w:rPr>
        <w:t>instability</w:t>
      </w:r>
      <w:r w:rsidRPr="00276DC2">
        <w:rPr>
          <w:highlight w:val="green"/>
          <w:u w:val="single"/>
        </w:rPr>
        <w:t xml:space="preserve"> or </w:t>
      </w:r>
      <w:r w:rsidRPr="00DC21D4">
        <w:rPr>
          <w:rStyle w:val="Emphasis"/>
          <w:highlight w:val="green"/>
        </w:rPr>
        <w:t>poverty</w:t>
      </w:r>
      <w:r w:rsidRPr="00276DC2">
        <w:rPr>
          <w:u w:val="single"/>
        </w:rPr>
        <w:t xml:space="preserve">. Water scarcity has been </w:t>
      </w:r>
      <w:r w:rsidRPr="00DC21D4">
        <w:rPr>
          <w:highlight w:val="green"/>
          <w:u w:val="single"/>
        </w:rPr>
        <w:t>attributed to</w:t>
      </w:r>
      <w:r w:rsidRPr="00276DC2">
        <w:rPr>
          <w:sz w:val="14"/>
        </w:rPr>
        <w:t xml:space="preserve"> playing a role in </w:t>
      </w:r>
      <w:r w:rsidRPr="00DC21D4">
        <w:rPr>
          <w:highlight w:val="green"/>
          <w:u w:val="single"/>
        </w:rPr>
        <w:t xml:space="preserve">Syria’s </w:t>
      </w:r>
      <w:r w:rsidRPr="00DC21D4">
        <w:rPr>
          <w:rStyle w:val="Emphasis"/>
          <w:highlight w:val="green"/>
        </w:rPr>
        <w:t>civil war</w:t>
      </w:r>
      <w:r w:rsidRPr="00DC21D4">
        <w:rPr>
          <w:highlight w:val="green"/>
          <w:u w:val="single"/>
        </w:rPr>
        <w:t xml:space="preserve"> and</w:t>
      </w:r>
      <w:r w:rsidRPr="00276DC2">
        <w:rPr>
          <w:sz w:val="14"/>
        </w:rPr>
        <w:t xml:space="preserve"> the </w:t>
      </w:r>
      <w:r w:rsidRPr="00276DC2">
        <w:rPr>
          <w:u w:val="single"/>
        </w:rPr>
        <w:t xml:space="preserve">spread of </w:t>
      </w:r>
      <w:r w:rsidRPr="00DC21D4">
        <w:rPr>
          <w:rStyle w:val="Emphasis"/>
          <w:highlight w:val="green"/>
        </w:rPr>
        <w:t>militant groups</w:t>
      </w:r>
      <w:r w:rsidRPr="00276DC2">
        <w:rPr>
          <w:u w:val="single"/>
        </w:rPr>
        <w:t xml:space="preserve"> such as </w:t>
      </w:r>
      <w:r w:rsidRPr="00DC21D4">
        <w:rPr>
          <w:rStyle w:val="Emphasis"/>
        </w:rPr>
        <w:t>Boko Haram</w:t>
      </w:r>
      <w:r w:rsidRPr="00276DC2">
        <w:rPr>
          <w:sz w:val="14"/>
        </w:rPr>
        <w:t xml:space="preserve"> in the Lake Chad basin.</w:t>
      </w:r>
    </w:p>
    <w:p w14:paraId="7BB5F85D" w14:textId="77777777" w:rsidR="00A66D4D" w:rsidRPr="00276DC2" w:rsidRDefault="00A66D4D" w:rsidP="00A66D4D">
      <w:pPr>
        <w:rPr>
          <w:sz w:val="14"/>
        </w:rPr>
      </w:pPr>
      <w:r w:rsidRPr="00276DC2">
        <w:rPr>
          <w:u w:val="single"/>
        </w:rPr>
        <w:t xml:space="preserve">The </w:t>
      </w:r>
      <w:r w:rsidRPr="00DC21D4">
        <w:rPr>
          <w:highlight w:val="green"/>
          <w:u w:val="single"/>
        </w:rPr>
        <w:t>warning system</w:t>
      </w:r>
      <w:r w:rsidRPr="00276DC2">
        <w:rPr>
          <w:sz w:val="14"/>
        </w:rPr>
        <w:t xml:space="preserve"> being </w:t>
      </w:r>
      <w:r w:rsidRPr="00276DC2">
        <w:rPr>
          <w:u w:val="single"/>
        </w:rPr>
        <w:t xml:space="preserve">developed </w:t>
      </w:r>
      <w:r w:rsidRPr="00DC21D4">
        <w:rPr>
          <w:highlight w:val="green"/>
          <w:u w:val="single"/>
        </w:rPr>
        <w:t>uses</w:t>
      </w:r>
      <w:r w:rsidRPr="00276DC2">
        <w:rPr>
          <w:u w:val="single"/>
        </w:rPr>
        <w:t xml:space="preserve"> a range of data including</w:t>
      </w:r>
      <w:r w:rsidRPr="00276DC2">
        <w:rPr>
          <w:sz w:val="14"/>
        </w:rPr>
        <w:t xml:space="preserve"> hydrological information and </w:t>
      </w:r>
      <w:r w:rsidRPr="00DC21D4">
        <w:rPr>
          <w:highlight w:val="green"/>
          <w:u w:val="single"/>
        </w:rPr>
        <w:t xml:space="preserve">satellite imaging to </w:t>
      </w:r>
      <w:r w:rsidRPr="00DC21D4">
        <w:rPr>
          <w:rStyle w:val="Emphasis"/>
          <w:highlight w:val="green"/>
        </w:rPr>
        <w:t>monitor</w:t>
      </w:r>
      <w:r w:rsidRPr="00DC21D4">
        <w:rPr>
          <w:rStyle w:val="Emphasis"/>
        </w:rPr>
        <w:t xml:space="preserve"> and calculate </w:t>
      </w:r>
      <w:r w:rsidRPr="00DC21D4">
        <w:rPr>
          <w:rStyle w:val="Emphasis"/>
          <w:highlight w:val="green"/>
        </w:rPr>
        <w:t>risks to water access</w:t>
      </w:r>
      <w:r w:rsidRPr="00276DC2">
        <w:rPr>
          <w:sz w:val="14"/>
        </w:rPr>
        <w:t xml:space="preserve"> around the globe. To determine the risk for conflicts, it tracks media reports in more than 100 languages by flagging a list of keywords in real time.</w:t>
      </w:r>
    </w:p>
    <w:p w14:paraId="0F061481" w14:textId="77777777" w:rsidR="00A66D4D" w:rsidRDefault="00A66D4D" w:rsidP="00A66D4D"/>
    <w:p w14:paraId="774D5122" w14:textId="77777777" w:rsidR="00A66D4D" w:rsidRDefault="00A66D4D" w:rsidP="00A66D4D">
      <w:pPr>
        <w:pStyle w:val="Heading4"/>
      </w:pPr>
      <w:r>
        <w:t xml:space="preserve">Water wars </w:t>
      </w:r>
      <w:r>
        <w:rPr>
          <w:u w:val="single"/>
        </w:rPr>
        <w:t>escalate</w:t>
      </w:r>
      <w:r>
        <w:t xml:space="preserve"> and cause </w:t>
      </w:r>
      <w:r w:rsidRPr="006E619D">
        <w:rPr>
          <w:u w:val="single"/>
        </w:rPr>
        <w:t>global nuclear conflict</w:t>
      </w:r>
      <w:r>
        <w:t>.</w:t>
      </w:r>
    </w:p>
    <w:p w14:paraId="6C2E6F00" w14:textId="77777777" w:rsidR="00A66D4D" w:rsidRPr="00DF52A4" w:rsidRDefault="00A66D4D" w:rsidP="00A66D4D">
      <w:r w:rsidRPr="00DF52A4">
        <w:rPr>
          <w:rStyle w:val="Style13ptBold"/>
        </w:rPr>
        <w:t>Jamail</w:t>
      </w:r>
      <w:r>
        <w:t xml:space="preserve"> 2/11/</w:t>
      </w:r>
      <w:r w:rsidRPr="00DF52A4">
        <w:rPr>
          <w:rStyle w:val="Style13ptBold"/>
        </w:rPr>
        <w:t>19</w:t>
      </w:r>
      <w:r>
        <w:t xml:space="preserve"> [</w:t>
      </w:r>
      <w:proofErr w:type="spellStart"/>
      <w:r w:rsidRPr="00DF52A4">
        <w:t>Dahr</w:t>
      </w:r>
      <w:proofErr w:type="spellEnd"/>
      <w:r w:rsidRPr="00DF52A4">
        <w:t xml:space="preserve"> Jamail, a Truthout contributing writer, Board of Advisers member and former staff reporter, is the author of The End of Ice: Bearing Witness and Finding Meaning in the Path of Climate Disruption (The New Press, 2019), The Will to Resist: Soldiers Who Refuse to Fight in Iraq and Afghanistan (Haymarket Books, 2009), and Beyond the Green Zone: Dispatches From an Unembedded Journalist in Occupied Iraq (Haymarket Books, 2007). Jamail reported from Iraq for more than a year, as well as from Lebanon, Syria, Jordan and Turkey over the last 10 years, and has won the Izzy Award and the Martha Gellhorn Award for Investigative Journalism, among other awards. His third book, The Mass Destruction of Iraq: Why It Is Happening, and Who Is Responsible, co-written with William Rivers Pitt, is available now on Amazon. He lives and works in Washington State.</w:t>
      </w:r>
      <w:r>
        <w:t xml:space="preserve"> “</w:t>
      </w:r>
      <w:r w:rsidRPr="00DF52A4">
        <w:t>The World Is on the Brink of Widespread Water Wars</w:t>
      </w:r>
      <w:r>
        <w:t xml:space="preserve">.” Truthout. </w:t>
      </w:r>
      <w:hyperlink r:id="rId17" w:history="1">
        <w:r w:rsidRPr="007777AB">
          <w:rPr>
            <w:rStyle w:val="Hyperlink"/>
          </w:rPr>
          <w:t>https://truthout.org/articles/the-world-is-on-the-brink-of-widespread-water-wars/</w:t>
        </w:r>
      </w:hyperlink>
      <w:r>
        <w:t>] Justin</w:t>
      </w:r>
    </w:p>
    <w:p w14:paraId="4C653156" w14:textId="77777777" w:rsidR="00A66D4D" w:rsidRPr="00BB73BC" w:rsidRDefault="00A66D4D" w:rsidP="00A66D4D">
      <w:pPr>
        <w:rPr>
          <w:sz w:val="14"/>
        </w:rPr>
      </w:pPr>
      <w:r w:rsidRPr="006E619D">
        <w:rPr>
          <w:u w:val="single"/>
        </w:rPr>
        <w:t>The most recent</w:t>
      </w:r>
      <w:r w:rsidRPr="00BB73BC">
        <w:rPr>
          <w:sz w:val="14"/>
        </w:rPr>
        <w:t xml:space="preserve"> United Nations </w:t>
      </w:r>
      <w:r w:rsidRPr="00BB73BC">
        <w:rPr>
          <w:highlight w:val="green"/>
          <w:u w:val="single"/>
        </w:rPr>
        <w:t>I</w:t>
      </w:r>
      <w:r w:rsidRPr="00BB73BC">
        <w:rPr>
          <w:sz w:val="14"/>
        </w:rPr>
        <w:t xml:space="preserve">ntergovernmental </w:t>
      </w:r>
      <w:r w:rsidRPr="00BB73BC">
        <w:rPr>
          <w:highlight w:val="green"/>
          <w:u w:val="single"/>
        </w:rPr>
        <w:t>P</w:t>
      </w:r>
      <w:r w:rsidRPr="00BB73BC">
        <w:rPr>
          <w:sz w:val="14"/>
        </w:rPr>
        <w:t xml:space="preserve">anel on </w:t>
      </w:r>
      <w:r w:rsidRPr="00BB73BC">
        <w:rPr>
          <w:highlight w:val="green"/>
          <w:u w:val="single"/>
        </w:rPr>
        <w:t>C</w:t>
      </w:r>
      <w:r w:rsidRPr="00BB73BC">
        <w:rPr>
          <w:sz w:val="14"/>
          <w:highlight w:val="green"/>
        </w:rPr>
        <w:t>l</w:t>
      </w:r>
      <w:r w:rsidRPr="00BB73BC">
        <w:rPr>
          <w:sz w:val="14"/>
        </w:rPr>
        <w:t xml:space="preserve">imate </w:t>
      </w:r>
      <w:r w:rsidRPr="00BB73BC">
        <w:rPr>
          <w:highlight w:val="green"/>
          <w:u w:val="single"/>
        </w:rPr>
        <w:t>C</w:t>
      </w:r>
      <w:r w:rsidRPr="00BB73BC">
        <w:rPr>
          <w:sz w:val="14"/>
        </w:rPr>
        <w:t xml:space="preserve">hange </w:t>
      </w:r>
      <w:r w:rsidRPr="006E619D">
        <w:rPr>
          <w:u w:val="single"/>
        </w:rPr>
        <w:t xml:space="preserve">report </w:t>
      </w:r>
      <w:r w:rsidRPr="00BB73BC">
        <w:rPr>
          <w:highlight w:val="green"/>
          <w:u w:val="single"/>
        </w:rPr>
        <w:t>warned of</w:t>
      </w:r>
      <w:r w:rsidRPr="006E619D">
        <w:rPr>
          <w:u w:val="single"/>
        </w:rPr>
        <w:t xml:space="preserve"> increasingly </w:t>
      </w:r>
      <w:r w:rsidRPr="00DF52A4">
        <w:rPr>
          <w:rStyle w:val="Emphasis"/>
        </w:rPr>
        <w:t xml:space="preserve">intense </w:t>
      </w:r>
      <w:r w:rsidRPr="00DF52A4">
        <w:rPr>
          <w:rStyle w:val="Emphasis"/>
          <w:highlight w:val="green"/>
        </w:rPr>
        <w:t>droughts</w:t>
      </w:r>
      <w:r w:rsidRPr="00BB73BC">
        <w:rPr>
          <w:highlight w:val="green"/>
          <w:u w:val="single"/>
        </w:rPr>
        <w:t xml:space="preserve"> and</w:t>
      </w:r>
      <w:r w:rsidRPr="006E619D">
        <w:rPr>
          <w:u w:val="single"/>
        </w:rPr>
        <w:t xml:space="preserve"> </w:t>
      </w:r>
      <w:r w:rsidRPr="00DF52A4">
        <w:rPr>
          <w:rStyle w:val="Emphasis"/>
        </w:rPr>
        <w:t xml:space="preserve">mass </w:t>
      </w:r>
      <w:r w:rsidRPr="00DF52A4">
        <w:rPr>
          <w:rStyle w:val="Emphasis"/>
          <w:highlight w:val="green"/>
        </w:rPr>
        <w:t>water shortages</w:t>
      </w:r>
      <w:r w:rsidRPr="00BB73BC">
        <w:rPr>
          <w:sz w:val="14"/>
        </w:rPr>
        <w:t xml:space="preserve"> around large swaths of the globe.</w:t>
      </w:r>
    </w:p>
    <w:p w14:paraId="61227E17" w14:textId="77777777" w:rsidR="00A66D4D" w:rsidRPr="00BB73BC" w:rsidRDefault="00A66D4D" w:rsidP="00A66D4D">
      <w:pPr>
        <w:rPr>
          <w:sz w:val="14"/>
        </w:rPr>
      </w:pPr>
      <w:r w:rsidRPr="00BB73BC">
        <w:rPr>
          <w:sz w:val="14"/>
        </w:rPr>
        <w:t>But even more conservative organizations have been sounding the alarm. “</w:t>
      </w:r>
      <w:r w:rsidRPr="006E619D">
        <w:rPr>
          <w:u w:val="single"/>
        </w:rPr>
        <w:t xml:space="preserve">Water insecurity could </w:t>
      </w:r>
      <w:r w:rsidRPr="00BB73BC">
        <w:rPr>
          <w:highlight w:val="green"/>
          <w:u w:val="single"/>
        </w:rPr>
        <w:t>multiply</w:t>
      </w:r>
      <w:r w:rsidRPr="006E619D">
        <w:rPr>
          <w:u w:val="single"/>
        </w:rPr>
        <w:t xml:space="preserve"> the risk of </w:t>
      </w:r>
      <w:r w:rsidRPr="00BB73BC">
        <w:rPr>
          <w:highlight w:val="green"/>
          <w:u w:val="single"/>
        </w:rPr>
        <w:t>conflict</w:t>
      </w:r>
      <w:r w:rsidRPr="00BB73BC">
        <w:rPr>
          <w:sz w:val="14"/>
        </w:rPr>
        <w:t>,” warns one of the World Bank’s reports on the issue. “</w:t>
      </w:r>
      <w:r w:rsidRPr="00BB73BC">
        <w:rPr>
          <w:highlight w:val="green"/>
          <w:u w:val="single"/>
        </w:rPr>
        <w:t>Food price spikes</w:t>
      </w:r>
      <w:r w:rsidRPr="00BB73BC">
        <w:rPr>
          <w:sz w:val="14"/>
        </w:rPr>
        <w:t xml:space="preserve"> caused by droughts </w:t>
      </w:r>
      <w:r w:rsidRPr="006E619D">
        <w:rPr>
          <w:u w:val="single"/>
        </w:rPr>
        <w:t xml:space="preserve">can </w:t>
      </w:r>
      <w:r w:rsidRPr="00BB73BC">
        <w:rPr>
          <w:highlight w:val="green"/>
          <w:u w:val="single"/>
        </w:rPr>
        <w:t xml:space="preserve">inflame </w:t>
      </w:r>
      <w:r w:rsidRPr="00DF52A4">
        <w:rPr>
          <w:rStyle w:val="Emphasis"/>
          <w:highlight w:val="green"/>
        </w:rPr>
        <w:t>latent conflicts</w:t>
      </w:r>
      <w:r w:rsidRPr="006E619D">
        <w:rPr>
          <w:u w:val="single"/>
        </w:rPr>
        <w:t xml:space="preserve"> and </w:t>
      </w:r>
      <w:r w:rsidRPr="00BB73BC">
        <w:rPr>
          <w:highlight w:val="green"/>
          <w:u w:val="single"/>
        </w:rPr>
        <w:t>drive migration</w:t>
      </w:r>
      <w:r w:rsidRPr="006E619D">
        <w:rPr>
          <w:u w:val="single"/>
        </w:rPr>
        <w:t xml:space="preserve">. Where </w:t>
      </w:r>
      <w:r w:rsidRPr="00BB73BC">
        <w:rPr>
          <w:highlight w:val="green"/>
          <w:u w:val="single"/>
        </w:rPr>
        <w:t xml:space="preserve">economic growth is </w:t>
      </w:r>
      <w:r w:rsidRPr="00DF52A4">
        <w:rPr>
          <w:rStyle w:val="Emphasis"/>
          <w:highlight w:val="green"/>
        </w:rPr>
        <w:t>impacted</w:t>
      </w:r>
      <w:r w:rsidRPr="00BB73BC">
        <w:rPr>
          <w:sz w:val="14"/>
        </w:rPr>
        <w:t xml:space="preserve"> by rainfall, episodes of </w:t>
      </w:r>
      <w:r w:rsidRPr="006E619D">
        <w:rPr>
          <w:u w:val="single"/>
        </w:rPr>
        <w:t>droughts and floods have generated waves of migration and spikes in violence</w:t>
      </w:r>
      <w:r w:rsidRPr="00BB73BC">
        <w:rPr>
          <w:sz w:val="14"/>
        </w:rPr>
        <w:t xml:space="preserve"> within countries.”</w:t>
      </w:r>
    </w:p>
    <w:p w14:paraId="034C2DFF" w14:textId="77777777" w:rsidR="00A66D4D" w:rsidRPr="00BB73BC" w:rsidRDefault="00A66D4D" w:rsidP="00A66D4D">
      <w:pPr>
        <w:rPr>
          <w:sz w:val="14"/>
        </w:rPr>
      </w:pPr>
      <w:r w:rsidRPr="00BB73BC">
        <w:rPr>
          <w:sz w:val="14"/>
        </w:rPr>
        <w:t xml:space="preserve">In some places </w:t>
      </w:r>
      <w:r w:rsidRPr="006E619D">
        <w:rPr>
          <w:u w:val="single"/>
        </w:rPr>
        <w:t>conflict is practically guaranteed</w:t>
      </w:r>
      <w:r w:rsidRPr="00BB73BC">
        <w:rPr>
          <w:sz w:val="14"/>
        </w:rPr>
        <w:t>.</w:t>
      </w:r>
    </w:p>
    <w:p w14:paraId="1C8D49DC" w14:textId="77777777" w:rsidR="00A66D4D" w:rsidRPr="00BB73BC" w:rsidRDefault="00A66D4D" w:rsidP="00A66D4D">
      <w:pPr>
        <w:rPr>
          <w:sz w:val="14"/>
        </w:rPr>
      </w:pPr>
      <w:r w:rsidRPr="00BB73BC">
        <w:rPr>
          <w:sz w:val="14"/>
        </w:rPr>
        <w:t>Meanwhile, a study published in the journal Global Environmental Change, looked at how “</w:t>
      </w:r>
      <w:r w:rsidRPr="00BB73BC">
        <w:rPr>
          <w:highlight w:val="green"/>
          <w:u w:val="single"/>
        </w:rPr>
        <w:t>hydro-political issues</w:t>
      </w:r>
      <w:r w:rsidRPr="00BB73BC">
        <w:rPr>
          <w:sz w:val="14"/>
        </w:rPr>
        <w:t xml:space="preserve">” — including tensions and potential conflicts — could </w:t>
      </w:r>
      <w:r w:rsidRPr="00BB73BC">
        <w:rPr>
          <w:highlight w:val="green"/>
          <w:u w:val="single"/>
        </w:rPr>
        <w:t>play out in countries</w:t>
      </w:r>
      <w:r w:rsidRPr="00BB73BC">
        <w:rPr>
          <w:u w:val="single"/>
        </w:rPr>
        <w:t xml:space="preserve"> expected to experience water shortages</w:t>
      </w:r>
      <w:r w:rsidRPr="00BB73BC">
        <w:rPr>
          <w:sz w:val="14"/>
        </w:rPr>
        <w:t xml:space="preserve"> coupled </w:t>
      </w:r>
      <w:r w:rsidRPr="00BB73BC">
        <w:rPr>
          <w:highlight w:val="green"/>
          <w:u w:val="single"/>
        </w:rPr>
        <w:t>with high populations and pre-existing</w:t>
      </w:r>
      <w:r w:rsidRPr="00BB73BC">
        <w:rPr>
          <w:u w:val="single"/>
        </w:rPr>
        <w:t xml:space="preserve"> geopolitical </w:t>
      </w:r>
      <w:r w:rsidRPr="00BB73BC">
        <w:rPr>
          <w:highlight w:val="green"/>
          <w:u w:val="single"/>
        </w:rPr>
        <w:t>tensions</w:t>
      </w:r>
      <w:r w:rsidRPr="00BB73BC">
        <w:rPr>
          <w:sz w:val="14"/>
        </w:rPr>
        <w:t>.</w:t>
      </w:r>
    </w:p>
    <w:p w14:paraId="73573591" w14:textId="77777777" w:rsidR="00A66D4D" w:rsidRPr="00DF52A4" w:rsidRDefault="00A66D4D" w:rsidP="00A66D4D">
      <w:pPr>
        <w:rPr>
          <w:rStyle w:val="Emphasis"/>
        </w:rPr>
      </w:pPr>
      <w:r w:rsidRPr="00BB73BC">
        <w:rPr>
          <w:sz w:val="14"/>
        </w:rPr>
        <w:t xml:space="preserve">The study warned that these factors could </w:t>
      </w:r>
      <w:r w:rsidRPr="00BB73BC">
        <w:rPr>
          <w:u w:val="single"/>
        </w:rPr>
        <w:t>combine to increase the likelihood of water-related tensions</w:t>
      </w:r>
      <w:r w:rsidRPr="00BB73BC">
        <w:rPr>
          <w:sz w:val="14"/>
        </w:rPr>
        <w:t xml:space="preserve"> — potentially </w:t>
      </w:r>
      <w:r w:rsidRPr="00DF52A4">
        <w:rPr>
          <w:highlight w:val="green"/>
          <w:u w:val="single"/>
        </w:rPr>
        <w:t>escalating</w:t>
      </w:r>
      <w:r w:rsidRPr="00BB73BC">
        <w:rPr>
          <w:u w:val="single"/>
        </w:rPr>
        <w:t xml:space="preserve"> into armed conflict in cross-boundary </w:t>
      </w:r>
      <w:r w:rsidRPr="00DF52A4">
        <w:rPr>
          <w:highlight w:val="green"/>
          <w:u w:val="single"/>
        </w:rPr>
        <w:t>river basins</w:t>
      </w:r>
      <w:r w:rsidRPr="00BB73BC">
        <w:rPr>
          <w:sz w:val="14"/>
        </w:rPr>
        <w:t xml:space="preserve"> in places around the world </w:t>
      </w:r>
      <w:r w:rsidRPr="00DF52A4">
        <w:rPr>
          <w:highlight w:val="green"/>
          <w:u w:val="single"/>
        </w:rPr>
        <w:t>by</w:t>
      </w:r>
      <w:r w:rsidRPr="00BB73BC">
        <w:rPr>
          <w:sz w:val="14"/>
        </w:rPr>
        <w:t xml:space="preserve"> 74.9 to </w:t>
      </w:r>
      <w:r w:rsidRPr="00DF52A4">
        <w:rPr>
          <w:rStyle w:val="Emphasis"/>
          <w:highlight w:val="green"/>
        </w:rPr>
        <w:t>95</w:t>
      </w:r>
      <w:r w:rsidRPr="00DF52A4">
        <w:rPr>
          <w:highlight w:val="green"/>
          <w:u w:val="single"/>
        </w:rPr>
        <w:t xml:space="preserve"> percent</w:t>
      </w:r>
      <w:r w:rsidRPr="00BB73BC">
        <w:rPr>
          <w:sz w:val="14"/>
        </w:rPr>
        <w:t xml:space="preserve">. This means that in some places </w:t>
      </w:r>
      <w:r w:rsidRPr="00DF52A4">
        <w:rPr>
          <w:highlight w:val="green"/>
          <w:u w:val="single"/>
        </w:rPr>
        <w:t xml:space="preserve">conflict is </w:t>
      </w:r>
      <w:r w:rsidRPr="00DF52A4">
        <w:rPr>
          <w:rStyle w:val="Emphasis"/>
        </w:rPr>
        <w:t xml:space="preserve">practically </w:t>
      </w:r>
      <w:r w:rsidRPr="00DF52A4">
        <w:rPr>
          <w:rStyle w:val="Emphasis"/>
          <w:highlight w:val="green"/>
        </w:rPr>
        <w:t>guaranteed</w:t>
      </w:r>
      <w:r w:rsidRPr="00DF52A4">
        <w:rPr>
          <w:rStyle w:val="Emphasis"/>
        </w:rPr>
        <w:t>.</w:t>
      </w:r>
    </w:p>
    <w:p w14:paraId="73AEF8CE" w14:textId="77777777" w:rsidR="00A66D4D" w:rsidRPr="00BB73BC" w:rsidRDefault="00A66D4D" w:rsidP="00A66D4D">
      <w:pPr>
        <w:rPr>
          <w:sz w:val="14"/>
        </w:rPr>
      </w:pPr>
      <w:r w:rsidRPr="00BB73BC">
        <w:rPr>
          <w:u w:val="single"/>
        </w:rPr>
        <w:t>These areas include regions</w:t>
      </w:r>
      <w:r w:rsidRPr="00BB73BC">
        <w:rPr>
          <w:sz w:val="14"/>
        </w:rPr>
        <w:t xml:space="preserve"> situated </w:t>
      </w:r>
      <w:r w:rsidRPr="00BB73BC">
        <w:rPr>
          <w:u w:val="single"/>
        </w:rPr>
        <w:t>around</w:t>
      </w:r>
      <w:r w:rsidRPr="00BB73BC">
        <w:rPr>
          <w:sz w:val="14"/>
        </w:rPr>
        <w:t xml:space="preserve"> primary rivers in </w:t>
      </w:r>
      <w:r w:rsidRPr="00DF52A4">
        <w:rPr>
          <w:highlight w:val="green"/>
          <w:u w:val="single"/>
        </w:rPr>
        <w:t>Asia and North Africa</w:t>
      </w:r>
      <w:r w:rsidRPr="00BB73BC">
        <w:rPr>
          <w:sz w:val="14"/>
        </w:rPr>
        <w:t xml:space="preserve">. Noted rivers include </w:t>
      </w:r>
      <w:r w:rsidRPr="00BB73BC">
        <w:rPr>
          <w:u w:val="single"/>
        </w:rPr>
        <w:t>the Tigris and Euphrates</w:t>
      </w:r>
      <w:r w:rsidRPr="00BB73BC">
        <w:rPr>
          <w:sz w:val="14"/>
        </w:rPr>
        <w:t xml:space="preserve">, </w:t>
      </w:r>
      <w:r w:rsidRPr="00BB73BC">
        <w:rPr>
          <w:u w:val="single"/>
        </w:rPr>
        <w:t>the Indus</w:t>
      </w:r>
      <w:r w:rsidRPr="00BB73BC">
        <w:rPr>
          <w:sz w:val="14"/>
        </w:rPr>
        <w:t xml:space="preserve">, </w:t>
      </w:r>
      <w:r w:rsidRPr="00BB73BC">
        <w:rPr>
          <w:u w:val="single"/>
        </w:rPr>
        <w:t>the Nile</w:t>
      </w:r>
      <w:r w:rsidRPr="00BB73BC">
        <w:rPr>
          <w:sz w:val="14"/>
        </w:rPr>
        <w:t xml:space="preserve">, </w:t>
      </w:r>
      <w:r w:rsidRPr="00BB73BC">
        <w:rPr>
          <w:u w:val="single"/>
        </w:rPr>
        <w:t>and the Ganges-Brahmaputra</w:t>
      </w:r>
      <w:r w:rsidRPr="00BB73BC">
        <w:rPr>
          <w:sz w:val="14"/>
        </w:rPr>
        <w:t>.</w:t>
      </w:r>
    </w:p>
    <w:p w14:paraId="1A8BDDDD" w14:textId="77777777" w:rsidR="00A66D4D" w:rsidRPr="00BB73BC" w:rsidRDefault="00A66D4D" w:rsidP="00A66D4D">
      <w:pPr>
        <w:rPr>
          <w:sz w:val="14"/>
        </w:rPr>
      </w:pPr>
      <w:r w:rsidRPr="00BB73BC">
        <w:rPr>
          <w:sz w:val="14"/>
        </w:rPr>
        <w:t xml:space="preserve">Consider the fact that </w:t>
      </w:r>
      <w:r w:rsidRPr="00BB73BC">
        <w:rPr>
          <w:u w:val="single"/>
        </w:rPr>
        <w:t>11 countries share the Nile River basin</w:t>
      </w:r>
      <w:r w:rsidRPr="00BB73BC">
        <w:rPr>
          <w:sz w:val="14"/>
        </w:rPr>
        <w:t xml:space="preserve">: Egypt, Burundi, Kenya, Eritrea, Ethiopia, Uganda, Rwanda, Sudan, South Sudan, Tanzania and the Democratic Republic of Congo. All told, </w:t>
      </w:r>
      <w:r w:rsidRPr="00BB73BC">
        <w:rPr>
          <w:u w:val="single"/>
        </w:rPr>
        <w:t>more than 300 million people already live in these countries</w:t>
      </w:r>
      <w:r w:rsidRPr="00BB73BC">
        <w:rPr>
          <w:sz w:val="14"/>
        </w:rPr>
        <w:t xml:space="preserve">, — a number that is projected to double in the coming decades, while the amount of </w:t>
      </w:r>
      <w:r w:rsidRPr="00BB73BC">
        <w:rPr>
          <w:u w:val="single"/>
        </w:rPr>
        <w:t xml:space="preserve">available water will </w:t>
      </w:r>
      <w:r w:rsidRPr="00DF52A4">
        <w:rPr>
          <w:rStyle w:val="Emphasis"/>
        </w:rPr>
        <w:t>continue to shrink</w:t>
      </w:r>
      <w:r w:rsidRPr="00BB73BC">
        <w:rPr>
          <w:sz w:val="14"/>
        </w:rPr>
        <w:t xml:space="preserve"> due to climate change.</w:t>
      </w:r>
    </w:p>
    <w:p w14:paraId="02CB37D6" w14:textId="77777777" w:rsidR="00A66D4D" w:rsidRPr="00BB73BC" w:rsidRDefault="00A66D4D" w:rsidP="00A66D4D">
      <w:pPr>
        <w:rPr>
          <w:sz w:val="14"/>
        </w:rPr>
      </w:pPr>
      <w:r w:rsidRPr="00BB73BC">
        <w:rPr>
          <w:sz w:val="14"/>
        </w:rPr>
        <w:t xml:space="preserve">For those in the US thinking these potential conflicts will only occur in distant lands — think again. The study also warned of a </w:t>
      </w:r>
      <w:r w:rsidRPr="00BB73BC">
        <w:rPr>
          <w:u w:val="single"/>
        </w:rPr>
        <w:t>very high chance of these</w:t>
      </w:r>
      <w:r w:rsidRPr="00BB73BC">
        <w:rPr>
          <w:sz w:val="14"/>
        </w:rPr>
        <w:t xml:space="preserve"> “</w:t>
      </w:r>
      <w:r w:rsidRPr="00BB73BC">
        <w:rPr>
          <w:u w:val="single"/>
        </w:rPr>
        <w:t>hydro-political interactions</w:t>
      </w:r>
      <w:r w:rsidRPr="00BB73BC">
        <w:rPr>
          <w:sz w:val="14"/>
        </w:rPr>
        <w:t xml:space="preserve">” </w:t>
      </w:r>
      <w:r w:rsidRPr="00BB73BC">
        <w:rPr>
          <w:u w:val="single"/>
        </w:rPr>
        <w:t xml:space="preserve">in portions of the </w:t>
      </w:r>
      <w:r w:rsidRPr="00DF52A4">
        <w:rPr>
          <w:rStyle w:val="Emphasis"/>
          <w:highlight w:val="green"/>
        </w:rPr>
        <w:t>southwestern US</w:t>
      </w:r>
      <w:r w:rsidRPr="00DF52A4">
        <w:rPr>
          <w:rStyle w:val="Emphasis"/>
        </w:rPr>
        <w:t xml:space="preserve"> a</w:t>
      </w:r>
      <w:r w:rsidRPr="00BB73BC">
        <w:rPr>
          <w:u w:val="single"/>
        </w:rPr>
        <w:t xml:space="preserve">nd </w:t>
      </w:r>
      <w:r w:rsidRPr="00DF52A4">
        <w:rPr>
          <w:rStyle w:val="Emphasis"/>
          <w:highlight w:val="green"/>
        </w:rPr>
        <w:t>northern Mexico</w:t>
      </w:r>
      <w:r w:rsidRPr="00BB73BC">
        <w:rPr>
          <w:sz w:val="14"/>
        </w:rPr>
        <w:t>, around the Colorado River.</w:t>
      </w:r>
    </w:p>
    <w:p w14:paraId="4929CA55" w14:textId="77777777" w:rsidR="00A66D4D" w:rsidRPr="00BB73BC" w:rsidRDefault="00A66D4D" w:rsidP="00A66D4D">
      <w:pPr>
        <w:rPr>
          <w:sz w:val="14"/>
        </w:rPr>
      </w:pPr>
      <w:r w:rsidRPr="00BB73BC">
        <w:rPr>
          <w:sz w:val="14"/>
        </w:rPr>
        <w:t>India and Pakistan</w:t>
      </w:r>
    </w:p>
    <w:p w14:paraId="6344048F" w14:textId="77777777" w:rsidR="00A66D4D" w:rsidRPr="00BB73BC" w:rsidRDefault="00A66D4D" w:rsidP="00A66D4D">
      <w:pPr>
        <w:rPr>
          <w:sz w:val="14"/>
        </w:rPr>
      </w:pPr>
      <w:r w:rsidRPr="00BB73BC">
        <w:rPr>
          <w:u w:val="single"/>
        </w:rPr>
        <w:t>Potential tensions are</w:t>
      </w:r>
      <w:r w:rsidRPr="00BB73BC">
        <w:rPr>
          <w:sz w:val="14"/>
        </w:rPr>
        <w:t xml:space="preserve"> particularly </w:t>
      </w:r>
      <w:r w:rsidRPr="00BB73BC">
        <w:rPr>
          <w:u w:val="single"/>
        </w:rPr>
        <w:t xml:space="preserve">worrisome in </w:t>
      </w:r>
      <w:r w:rsidRPr="00DF52A4">
        <w:rPr>
          <w:highlight w:val="green"/>
          <w:u w:val="single"/>
        </w:rPr>
        <w:t>India and Pakistan</w:t>
      </w:r>
      <w:r w:rsidRPr="00BB73BC">
        <w:rPr>
          <w:sz w:val="14"/>
        </w:rPr>
        <w:t xml:space="preserve">, which are already rivals when it comes to water resources. For now, these two countries have an </w:t>
      </w:r>
      <w:r w:rsidRPr="00BB73BC">
        <w:rPr>
          <w:u w:val="single"/>
        </w:rPr>
        <w:t>agreement</w:t>
      </w:r>
      <w:r w:rsidRPr="00BB73BC">
        <w:rPr>
          <w:sz w:val="14"/>
        </w:rPr>
        <w:t xml:space="preserve">, albeit a </w:t>
      </w:r>
      <w:r w:rsidRPr="00BB73BC">
        <w:rPr>
          <w:u w:val="single"/>
        </w:rPr>
        <w:t>strained</w:t>
      </w:r>
      <w:r w:rsidRPr="00BB73BC">
        <w:rPr>
          <w:sz w:val="14"/>
        </w:rPr>
        <w:t xml:space="preserve"> one, over the Indus River and the sharing of its water, by way of the 1960 Indus Water Treaty.</w:t>
      </w:r>
    </w:p>
    <w:p w14:paraId="436FBF16" w14:textId="77777777" w:rsidR="00A66D4D" w:rsidRPr="00BB73BC" w:rsidRDefault="00A66D4D" w:rsidP="00A66D4D">
      <w:pPr>
        <w:rPr>
          <w:sz w:val="14"/>
        </w:rPr>
      </w:pPr>
      <w:r w:rsidRPr="00BB73BC">
        <w:rPr>
          <w:sz w:val="14"/>
        </w:rPr>
        <w:t xml:space="preserve">However, </w:t>
      </w:r>
      <w:r w:rsidRPr="00DF52A4">
        <w:rPr>
          <w:highlight w:val="green"/>
          <w:u w:val="single"/>
        </w:rPr>
        <w:t>water claims</w:t>
      </w:r>
      <w:r w:rsidRPr="00BB73BC">
        <w:rPr>
          <w:u w:val="single"/>
        </w:rPr>
        <w:t xml:space="preserve"> have been central to their</w:t>
      </w:r>
      <w:r w:rsidRPr="00BB73BC">
        <w:rPr>
          <w:sz w:val="14"/>
        </w:rPr>
        <w:t xml:space="preserve"> ongoing, burning </w:t>
      </w:r>
      <w:r w:rsidRPr="00DF52A4">
        <w:rPr>
          <w:highlight w:val="green"/>
          <w:u w:val="single"/>
        </w:rPr>
        <w:t>dispute over</w:t>
      </w:r>
      <w:r w:rsidRPr="00BB73BC">
        <w:rPr>
          <w:sz w:val="14"/>
        </w:rPr>
        <w:t xml:space="preserve"> the </w:t>
      </w:r>
      <w:r w:rsidRPr="00DF52A4">
        <w:rPr>
          <w:highlight w:val="green"/>
          <w:u w:val="single"/>
        </w:rPr>
        <w:t>Kashmir</w:t>
      </w:r>
      <w:r w:rsidRPr="00BB73BC">
        <w:rPr>
          <w:sz w:val="14"/>
        </w:rPr>
        <w:t xml:space="preserve"> region, a flashpoint area there for more than 60 years and counting.</w:t>
      </w:r>
    </w:p>
    <w:p w14:paraId="3102805E" w14:textId="77777777" w:rsidR="00A66D4D" w:rsidRPr="00BB73BC" w:rsidRDefault="00A66D4D" w:rsidP="00A66D4D">
      <w:pPr>
        <w:rPr>
          <w:sz w:val="14"/>
        </w:rPr>
      </w:pPr>
      <w:r w:rsidRPr="00BB73BC">
        <w:rPr>
          <w:u w:val="single"/>
        </w:rPr>
        <w:t>The</w:t>
      </w:r>
      <w:r w:rsidRPr="00BB73BC">
        <w:rPr>
          <w:sz w:val="14"/>
        </w:rPr>
        <w:t xml:space="preserve"> aforementioned </w:t>
      </w:r>
      <w:r w:rsidRPr="00DF52A4">
        <w:rPr>
          <w:highlight w:val="green"/>
          <w:u w:val="single"/>
        </w:rPr>
        <w:t>treaty is</w:t>
      </w:r>
      <w:r w:rsidRPr="00BB73BC">
        <w:rPr>
          <w:u w:val="single"/>
        </w:rPr>
        <w:t xml:space="preserve"> now </w:t>
      </w:r>
      <w:r w:rsidRPr="00DF52A4">
        <w:rPr>
          <w:rStyle w:val="Emphasis"/>
        </w:rPr>
        <w:t xml:space="preserve">more </w:t>
      </w:r>
      <w:r w:rsidRPr="00DF52A4">
        <w:rPr>
          <w:rStyle w:val="Emphasis"/>
          <w:highlight w:val="green"/>
        </w:rPr>
        <w:t>strained</w:t>
      </w:r>
      <w:r w:rsidRPr="00DF52A4">
        <w:rPr>
          <w:rStyle w:val="Emphasis"/>
        </w:rPr>
        <w:t xml:space="preserve"> than ever</w:t>
      </w:r>
      <w:r w:rsidRPr="00BB73BC">
        <w:rPr>
          <w:sz w:val="14"/>
        </w:rPr>
        <w:t xml:space="preserve">, </w:t>
      </w:r>
      <w:r w:rsidRPr="00BB73BC">
        <w:rPr>
          <w:u w:val="single"/>
        </w:rPr>
        <w:t>as Pakistan accuses India of limiting its water supply and violating the treaty</w:t>
      </w:r>
      <w:r w:rsidRPr="00BB73BC">
        <w:rPr>
          <w:sz w:val="14"/>
        </w:rPr>
        <w:t xml:space="preserve"> by placing dams over various rivers that flow from Kashmir into Pakistan.</w:t>
      </w:r>
    </w:p>
    <w:p w14:paraId="480353AA" w14:textId="77777777" w:rsidR="00A66D4D" w:rsidRPr="00BB73BC" w:rsidRDefault="00A66D4D" w:rsidP="00A66D4D">
      <w:pPr>
        <w:rPr>
          <w:sz w:val="14"/>
        </w:rPr>
      </w:pPr>
      <w:r w:rsidRPr="00BB73BC">
        <w:rPr>
          <w:sz w:val="14"/>
        </w:rPr>
        <w:t>In fact, a 2018 report from the International Monetary Fund ranked Pakistan third among countries facing severe water shortages, This is largely due to the rapid melting of glaciers in the Himalaya that are the source of much of the water for the Indus.</w:t>
      </w:r>
    </w:p>
    <w:p w14:paraId="42AD7F78" w14:textId="77777777" w:rsidR="00A66D4D" w:rsidRPr="00BB73BC" w:rsidRDefault="00A66D4D" w:rsidP="00A66D4D">
      <w:pPr>
        <w:rPr>
          <w:sz w:val="14"/>
        </w:rPr>
      </w:pPr>
      <w:r w:rsidRPr="00BB73BC">
        <w:rPr>
          <w:sz w:val="14"/>
        </w:rPr>
        <w:t>For those in the US thinking these potential conflicts will only occur in distant lands — think again.</w:t>
      </w:r>
    </w:p>
    <w:p w14:paraId="14FFE8DA" w14:textId="77777777" w:rsidR="00A66D4D" w:rsidRPr="00BB73BC" w:rsidRDefault="00A66D4D" w:rsidP="00A66D4D">
      <w:pPr>
        <w:rPr>
          <w:sz w:val="14"/>
        </w:rPr>
      </w:pPr>
      <w:r w:rsidRPr="00BB73BC">
        <w:rPr>
          <w:sz w:val="14"/>
        </w:rPr>
        <w:t>To provide an idea of how quickly water resources are diminishing in both countries, statistics from Pakistan’s Islamabad Chamber of Commerce and Industry from 2018 show that water availability (per capita in cubic meters per year) shrank from 5,260 in 1951, to 940 in 2015, and are projected to shrink to 860 by just 2025.</w:t>
      </w:r>
    </w:p>
    <w:p w14:paraId="3894A6E6" w14:textId="77777777" w:rsidR="00A66D4D" w:rsidRPr="00BB73BC" w:rsidRDefault="00A66D4D" w:rsidP="00A66D4D">
      <w:pPr>
        <w:rPr>
          <w:sz w:val="14"/>
        </w:rPr>
      </w:pPr>
      <w:r w:rsidRPr="00BB73BC">
        <w:rPr>
          <w:sz w:val="14"/>
        </w:rPr>
        <w:t>In India, the crisis is hardly better. According to that country’s Ministry of Statistics (2016) and the Indian Ministry of Water Resources (2010), the per capita available water in cubic meters per year was 5,177 in 1951, and 1,474 in 2015, and is projected to shrink to 1,341 in 2025.</w:t>
      </w:r>
    </w:p>
    <w:p w14:paraId="39D385C5" w14:textId="77777777" w:rsidR="00A66D4D" w:rsidRPr="00BB73BC" w:rsidRDefault="00A66D4D" w:rsidP="00A66D4D">
      <w:pPr>
        <w:rPr>
          <w:sz w:val="14"/>
        </w:rPr>
      </w:pPr>
      <w:r w:rsidRPr="00BB73BC">
        <w:rPr>
          <w:u w:val="single"/>
        </w:rPr>
        <w:t xml:space="preserve">Both of these </w:t>
      </w:r>
      <w:r w:rsidRPr="00DF52A4">
        <w:rPr>
          <w:highlight w:val="green"/>
          <w:u w:val="single"/>
        </w:rPr>
        <w:t>countries are nuclear powers</w:t>
      </w:r>
      <w:r w:rsidRPr="00BB73BC">
        <w:rPr>
          <w:sz w:val="14"/>
        </w:rPr>
        <w:t xml:space="preserve">. </w:t>
      </w:r>
      <w:r w:rsidRPr="00DF52A4">
        <w:rPr>
          <w:highlight w:val="green"/>
          <w:u w:val="single"/>
        </w:rPr>
        <w:t>Given</w:t>
      </w:r>
      <w:r w:rsidRPr="00BB73BC">
        <w:rPr>
          <w:u w:val="single"/>
        </w:rPr>
        <w:t xml:space="preserve"> the </w:t>
      </w:r>
      <w:r w:rsidRPr="00DF52A4">
        <w:rPr>
          <w:highlight w:val="green"/>
          <w:u w:val="single"/>
        </w:rPr>
        <w:t>dire</w:t>
      </w:r>
      <w:r w:rsidRPr="00BB73BC">
        <w:rPr>
          <w:u w:val="single"/>
        </w:rPr>
        <w:t xml:space="preserve"> </w:t>
      </w:r>
      <w:r w:rsidRPr="00DF52A4">
        <w:rPr>
          <w:rStyle w:val="Emphasis"/>
        </w:rPr>
        <w:t xml:space="preserve">projections of </w:t>
      </w:r>
      <w:r w:rsidRPr="00DF52A4">
        <w:rPr>
          <w:rStyle w:val="Emphasis"/>
          <w:highlight w:val="green"/>
        </w:rPr>
        <w:t>water availability</w:t>
      </w:r>
      <w:r w:rsidRPr="00BB73BC">
        <w:rPr>
          <w:sz w:val="14"/>
        </w:rPr>
        <w:t xml:space="preserve"> as climate change progresses, </w:t>
      </w:r>
      <w:r w:rsidRPr="00BB73BC">
        <w:rPr>
          <w:u w:val="single"/>
        </w:rPr>
        <w:t xml:space="preserve">nightmare scenarios of </w:t>
      </w:r>
      <w:r w:rsidRPr="00DF52A4">
        <w:rPr>
          <w:highlight w:val="green"/>
          <w:u w:val="single"/>
        </w:rPr>
        <w:t>water wars</w:t>
      </w:r>
      <w:r w:rsidRPr="00BB73BC">
        <w:rPr>
          <w:u w:val="single"/>
        </w:rPr>
        <w:t xml:space="preserve"> that could </w:t>
      </w:r>
      <w:r w:rsidRPr="00DF52A4">
        <w:rPr>
          <w:highlight w:val="green"/>
          <w:u w:val="single"/>
        </w:rPr>
        <w:t xml:space="preserve">spark </w:t>
      </w:r>
      <w:r w:rsidRPr="00DF52A4">
        <w:rPr>
          <w:rStyle w:val="Emphasis"/>
          <w:highlight w:val="green"/>
        </w:rPr>
        <w:t>nuclear exchanges</w:t>
      </w:r>
      <w:r w:rsidRPr="00BB73BC">
        <w:rPr>
          <w:u w:val="single"/>
        </w:rPr>
        <w:t xml:space="preserve"> are now</w:t>
      </w:r>
      <w:r w:rsidRPr="00BB73BC">
        <w:rPr>
          <w:sz w:val="14"/>
        </w:rPr>
        <w:t xml:space="preserve"> becoming </w:t>
      </w:r>
      <w:r w:rsidRPr="00BB73BC">
        <w:rPr>
          <w:u w:val="single"/>
        </w:rPr>
        <w:t>possible</w:t>
      </w:r>
      <w:r w:rsidRPr="00BB73BC">
        <w:rPr>
          <w:sz w:val="14"/>
        </w:rPr>
        <w:t>.</w:t>
      </w:r>
    </w:p>
    <w:p w14:paraId="02BFA399" w14:textId="77777777" w:rsidR="00A66D4D" w:rsidRDefault="00A66D4D" w:rsidP="00A66D4D">
      <w:pPr>
        <w:rPr>
          <w:sz w:val="14"/>
        </w:rPr>
      </w:pPr>
      <w:r w:rsidRPr="00BB73BC">
        <w:rPr>
          <w:sz w:val="14"/>
        </w:rPr>
        <w:t xml:space="preserve">As if to underscore all of this, even </w:t>
      </w:r>
      <w:r w:rsidRPr="00BB73BC">
        <w:rPr>
          <w:u w:val="single"/>
        </w:rPr>
        <w:t>the US military</w:t>
      </w:r>
      <w:r w:rsidRPr="00BB73BC">
        <w:rPr>
          <w:sz w:val="14"/>
        </w:rPr>
        <w:t xml:space="preserve"> recently </w:t>
      </w:r>
      <w:r w:rsidRPr="00BB73BC">
        <w:rPr>
          <w:u w:val="single"/>
        </w:rPr>
        <w:t>warned</w:t>
      </w:r>
      <w:r w:rsidRPr="00BB73BC">
        <w:rPr>
          <w:sz w:val="14"/>
        </w:rPr>
        <w:t xml:space="preserve"> that </w:t>
      </w:r>
      <w:r w:rsidRPr="00BB73BC">
        <w:rPr>
          <w:u w:val="single"/>
        </w:rPr>
        <w:t>climate change is a worldwide threat</w:t>
      </w:r>
      <w:r w:rsidRPr="00BB73BC">
        <w:rPr>
          <w:sz w:val="14"/>
        </w:rPr>
        <w:t>. The military’s Worldwide Threat Assessment report warned that climate change and other types of environmental degradation threatened global stability because they are “</w:t>
      </w:r>
      <w:r w:rsidRPr="00BB73BC">
        <w:rPr>
          <w:u w:val="single"/>
        </w:rPr>
        <w:t xml:space="preserve">likely to </w:t>
      </w:r>
      <w:r w:rsidRPr="00DF52A4">
        <w:rPr>
          <w:highlight w:val="green"/>
          <w:u w:val="single"/>
        </w:rPr>
        <w:t xml:space="preserve">fuel </w:t>
      </w:r>
      <w:r w:rsidRPr="00DF52A4">
        <w:rPr>
          <w:rStyle w:val="Emphasis"/>
          <w:highlight w:val="green"/>
        </w:rPr>
        <w:t>competition</w:t>
      </w:r>
      <w:r w:rsidRPr="00BB73BC">
        <w:rPr>
          <w:u w:val="single"/>
        </w:rPr>
        <w:t xml:space="preserve"> for resources</w:t>
      </w:r>
      <w:r w:rsidRPr="00BB73BC">
        <w:rPr>
          <w:sz w:val="14"/>
        </w:rPr>
        <w:t xml:space="preserve">, </w:t>
      </w:r>
      <w:r w:rsidRPr="00DF52A4">
        <w:rPr>
          <w:highlight w:val="green"/>
          <w:u w:val="single"/>
        </w:rPr>
        <w:t xml:space="preserve">economic </w:t>
      </w:r>
      <w:r w:rsidRPr="00DF52A4">
        <w:rPr>
          <w:rStyle w:val="Emphasis"/>
          <w:highlight w:val="green"/>
        </w:rPr>
        <w:t>distress</w:t>
      </w:r>
      <w:r w:rsidRPr="00DF52A4">
        <w:rPr>
          <w:sz w:val="14"/>
        </w:rPr>
        <w:t>,</w:t>
      </w:r>
      <w:r w:rsidRPr="00BB73BC">
        <w:rPr>
          <w:sz w:val="14"/>
        </w:rPr>
        <w:t xml:space="preserve"> </w:t>
      </w:r>
      <w:r w:rsidRPr="00BB73BC">
        <w:rPr>
          <w:u w:val="single"/>
        </w:rPr>
        <w:t xml:space="preserve">and social </w:t>
      </w:r>
      <w:r w:rsidRPr="00DF52A4">
        <w:rPr>
          <w:rStyle w:val="Emphasis"/>
        </w:rPr>
        <w:t>discontent</w:t>
      </w:r>
      <w:r w:rsidRPr="00BB73BC">
        <w:rPr>
          <w:u w:val="single"/>
        </w:rPr>
        <w:t xml:space="preserve"> through 2019 and beyond</w:t>
      </w:r>
      <w:r w:rsidRPr="00BB73BC">
        <w:rPr>
          <w:sz w:val="14"/>
        </w:rPr>
        <w:t>.”</w:t>
      </w:r>
    </w:p>
    <w:p w14:paraId="0CF3CD92" w14:textId="77777777" w:rsidR="00A66D4D" w:rsidRDefault="00A66D4D" w:rsidP="00A66D4D">
      <w:pPr>
        <w:rPr>
          <w:sz w:val="14"/>
        </w:rPr>
      </w:pPr>
    </w:p>
    <w:p w14:paraId="00221B3C" w14:textId="77777777" w:rsidR="00A66D4D" w:rsidRDefault="00A66D4D" w:rsidP="00A66D4D">
      <w:pPr>
        <w:pStyle w:val="Heading4"/>
      </w:pPr>
      <w:r>
        <w:t xml:space="preserve">Debris cascades triggers </w:t>
      </w:r>
      <w:r w:rsidRPr="003335D2">
        <w:rPr>
          <w:u w:val="single"/>
        </w:rPr>
        <w:t>global grid shutdown</w:t>
      </w:r>
      <w:r>
        <w:t xml:space="preserve">---generator dispersion is </w:t>
      </w:r>
      <w:r w:rsidRPr="00695E35">
        <w:rPr>
          <w:u w:val="single"/>
        </w:rPr>
        <w:t>dependent</w:t>
      </w:r>
      <w:r>
        <w:t xml:space="preserve"> on satellites.</w:t>
      </w:r>
    </w:p>
    <w:p w14:paraId="377B71F4" w14:textId="77777777" w:rsidR="00A66D4D" w:rsidRPr="00695E35" w:rsidRDefault="00A66D4D" w:rsidP="00A66D4D">
      <w:proofErr w:type="spellStart"/>
      <w:r w:rsidRPr="00EB7207">
        <w:rPr>
          <w:rStyle w:val="Style13ptBold"/>
        </w:rPr>
        <w:t>Silberg</w:t>
      </w:r>
      <w:proofErr w:type="spellEnd"/>
      <w:r>
        <w:t xml:space="preserve"> 1/26/</w:t>
      </w:r>
      <w:r w:rsidRPr="00EB7207">
        <w:rPr>
          <w:rStyle w:val="Style13ptBold"/>
        </w:rPr>
        <w:t>14</w:t>
      </w:r>
      <w:r>
        <w:t xml:space="preserve"> [Bob </w:t>
      </w:r>
      <w:proofErr w:type="spellStart"/>
      <w:r>
        <w:t>Silberg</w:t>
      </w:r>
      <w:proofErr w:type="spellEnd"/>
      <w:r>
        <w:t xml:space="preserve">, </w:t>
      </w:r>
      <w:r w:rsidRPr="00EB7207">
        <w:t>NASA’s Jet Propulsion Laboratory</w:t>
      </w:r>
      <w:r>
        <w:t>. “</w:t>
      </w:r>
      <w:r w:rsidRPr="00EB7207">
        <w:t>Satellites help power grid keep its balance</w:t>
      </w:r>
      <w:r>
        <w:t xml:space="preserve">.” Climate.NASA.Gov. </w:t>
      </w:r>
      <w:hyperlink r:id="rId18" w:history="1">
        <w:r w:rsidRPr="001F028B">
          <w:rPr>
            <w:rStyle w:val="Hyperlink"/>
          </w:rPr>
          <w:t>https://climate.nasa.gov/news/1027/satellites-help-power-grid-keep-its-balance/</w:t>
        </w:r>
      </w:hyperlink>
      <w:r>
        <w:t>] Justin</w:t>
      </w:r>
    </w:p>
    <w:p w14:paraId="15CF6BD3" w14:textId="77777777" w:rsidR="00A66D4D" w:rsidRPr="00EB7207" w:rsidRDefault="00A66D4D" w:rsidP="00A66D4D">
      <w:pPr>
        <w:rPr>
          <w:rStyle w:val="Emphasis"/>
        </w:rPr>
      </w:pPr>
      <w:r w:rsidRPr="00695E35">
        <w:rPr>
          <w:highlight w:val="green"/>
          <w:u w:val="single"/>
        </w:rPr>
        <w:t>Imagine</w:t>
      </w:r>
      <w:r w:rsidRPr="00695E35">
        <w:rPr>
          <w:sz w:val="14"/>
        </w:rPr>
        <w:t xml:space="preserve"> a </w:t>
      </w:r>
      <w:r w:rsidRPr="00695E35">
        <w:rPr>
          <w:highlight w:val="green"/>
          <w:u w:val="single"/>
        </w:rPr>
        <w:t>generator pumping</w:t>
      </w:r>
      <w:r w:rsidRPr="003335D2">
        <w:rPr>
          <w:u w:val="single"/>
        </w:rPr>
        <w:t xml:space="preserve"> more </w:t>
      </w:r>
      <w:r w:rsidRPr="00695E35">
        <w:rPr>
          <w:highlight w:val="green"/>
          <w:u w:val="single"/>
        </w:rPr>
        <w:t>electricity</w:t>
      </w:r>
      <w:r w:rsidRPr="003335D2">
        <w:rPr>
          <w:u w:val="single"/>
        </w:rPr>
        <w:t xml:space="preserve"> than a nuclear power plant into the grid</w:t>
      </w:r>
      <w:r w:rsidRPr="00695E35">
        <w:rPr>
          <w:sz w:val="14"/>
        </w:rPr>
        <w:t xml:space="preserve">, </w:t>
      </w:r>
      <w:r w:rsidRPr="003335D2">
        <w:rPr>
          <w:u w:val="single"/>
        </w:rPr>
        <w:t xml:space="preserve">but </w:t>
      </w:r>
      <w:r w:rsidRPr="00695E35">
        <w:rPr>
          <w:highlight w:val="green"/>
          <w:u w:val="single"/>
        </w:rPr>
        <w:t>inconsistently</w:t>
      </w:r>
      <w:r w:rsidRPr="003335D2">
        <w:rPr>
          <w:u w:val="single"/>
        </w:rPr>
        <w:t xml:space="preserve"> and </w:t>
      </w:r>
      <w:r w:rsidRPr="00695E35">
        <w:rPr>
          <w:highlight w:val="green"/>
          <w:u w:val="single"/>
        </w:rPr>
        <w:t>without</w:t>
      </w:r>
      <w:r w:rsidRPr="00695E35">
        <w:rPr>
          <w:sz w:val="14"/>
        </w:rPr>
        <w:t xml:space="preserve"> the </w:t>
      </w:r>
      <w:r w:rsidRPr="003335D2">
        <w:rPr>
          <w:u w:val="single"/>
        </w:rPr>
        <w:t xml:space="preserve">grid’s </w:t>
      </w:r>
      <w:r w:rsidRPr="00695E35">
        <w:rPr>
          <w:highlight w:val="green"/>
          <w:u w:val="single"/>
        </w:rPr>
        <w:t>caretakers</w:t>
      </w:r>
      <w:r w:rsidRPr="00695E35">
        <w:rPr>
          <w:sz w:val="14"/>
        </w:rPr>
        <w:t xml:space="preserve"> being able to see what it was doing. </w:t>
      </w:r>
      <w:r w:rsidRPr="00695E35">
        <w:rPr>
          <w:highlight w:val="green"/>
          <w:u w:val="single"/>
        </w:rPr>
        <w:t xml:space="preserve">How could they </w:t>
      </w:r>
      <w:r w:rsidRPr="00EB7207">
        <w:rPr>
          <w:rStyle w:val="Emphasis"/>
          <w:highlight w:val="green"/>
        </w:rPr>
        <w:t>maintain</w:t>
      </w:r>
      <w:r w:rsidRPr="00695E35">
        <w:rPr>
          <w:sz w:val="14"/>
        </w:rPr>
        <w:t xml:space="preserve"> the </w:t>
      </w:r>
      <w:r w:rsidRPr="003335D2">
        <w:rPr>
          <w:u w:val="single"/>
        </w:rPr>
        <w:t xml:space="preserve">critical </w:t>
      </w:r>
      <w:r w:rsidRPr="00695E35">
        <w:rPr>
          <w:highlight w:val="green"/>
          <w:u w:val="single"/>
        </w:rPr>
        <w:t>balance</w:t>
      </w:r>
      <w:r w:rsidRPr="003335D2">
        <w:rPr>
          <w:u w:val="single"/>
        </w:rPr>
        <w:t xml:space="preserve"> between generation and consumption</w:t>
      </w:r>
      <w:r w:rsidRPr="00695E35">
        <w:rPr>
          <w:sz w:val="14"/>
        </w:rPr>
        <w:t xml:space="preserve"> that the grid requires? A key to </w:t>
      </w:r>
      <w:r w:rsidRPr="00695E35">
        <w:rPr>
          <w:highlight w:val="green"/>
          <w:u w:val="single"/>
        </w:rPr>
        <w:t>the answer hovers</w:t>
      </w:r>
      <w:r w:rsidRPr="00695E35">
        <w:rPr>
          <w:sz w:val="14"/>
        </w:rPr>
        <w:t xml:space="preserve"> some </w:t>
      </w:r>
      <w:r w:rsidRPr="00EB7207">
        <w:rPr>
          <w:rStyle w:val="Emphasis"/>
          <w:highlight w:val="green"/>
        </w:rPr>
        <w:t>22,000 miles overhead</w:t>
      </w:r>
      <w:r w:rsidRPr="00EB7207">
        <w:rPr>
          <w:rStyle w:val="Emphasis"/>
        </w:rPr>
        <w:t>.</w:t>
      </w:r>
    </w:p>
    <w:p w14:paraId="516831E0" w14:textId="77777777" w:rsidR="00A66D4D" w:rsidRPr="00695E35" w:rsidRDefault="00A66D4D" w:rsidP="00A66D4D">
      <w:pPr>
        <w:rPr>
          <w:sz w:val="14"/>
        </w:rPr>
      </w:pPr>
      <w:r w:rsidRPr="00695E35">
        <w:rPr>
          <w:sz w:val="14"/>
        </w:rPr>
        <w:t xml:space="preserve">The amount of </w:t>
      </w:r>
      <w:r w:rsidRPr="00695E35">
        <w:rPr>
          <w:highlight w:val="green"/>
          <w:u w:val="single"/>
        </w:rPr>
        <w:t>electricity</w:t>
      </w:r>
      <w:r w:rsidRPr="003335D2">
        <w:rPr>
          <w:u w:val="single"/>
        </w:rPr>
        <w:t xml:space="preserve"> fed </w:t>
      </w:r>
      <w:r w:rsidRPr="00695E35">
        <w:rPr>
          <w:highlight w:val="green"/>
          <w:u w:val="single"/>
        </w:rPr>
        <w:t>in</w:t>
      </w:r>
      <w:r w:rsidRPr="003335D2">
        <w:rPr>
          <w:u w:val="single"/>
        </w:rPr>
        <w:t xml:space="preserve">to </w:t>
      </w:r>
      <w:r w:rsidRPr="00695E35">
        <w:rPr>
          <w:highlight w:val="green"/>
          <w:u w:val="single"/>
        </w:rPr>
        <w:t>a</w:t>
      </w:r>
      <w:r w:rsidRPr="00695E35">
        <w:rPr>
          <w:sz w:val="14"/>
        </w:rPr>
        <w:t xml:space="preserve">n electrical </w:t>
      </w:r>
      <w:r w:rsidRPr="00695E35">
        <w:rPr>
          <w:highlight w:val="green"/>
          <w:u w:val="single"/>
        </w:rPr>
        <w:t>grid</w:t>
      </w:r>
      <w:r w:rsidRPr="00695E35">
        <w:rPr>
          <w:sz w:val="14"/>
        </w:rPr>
        <w:t xml:space="preserve"> at any given moment </w:t>
      </w:r>
      <w:r w:rsidRPr="00695E35">
        <w:rPr>
          <w:highlight w:val="green"/>
          <w:u w:val="single"/>
        </w:rPr>
        <w:t>must equal</w:t>
      </w:r>
      <w:r w:rsidRPr="003335D2">
        <w:rPr>
          <w:u w:val="single"/>
        </w:rPr>
        <w:t xml:space="preserve"> the </w:t>
      </w:r>
      <w:r w:rsidRPr="00695E35">
        <w:rPr>
          <w:highlight w:val="green"/>
          <w:u w:val="single"/>
        </w:rPr>
        <w:t>amount</w:t>
      </w:r>
      <w:r w:rsidRPr="003335D2">
        <w:rPr>
          <w:u w:val="single"/>
        </w:rPr>
        <w:t xml:space="preserve"> that is being </w:t>
      </w:r>
      <w:r w:rsidRPr="00695E35">
        <w:rPr>
          <w:highlight w:val="green"/>
          <w:u w:val="single"/>
        </w:rPr>
        <w:t>used</w:t>
      </w:r>
      <w:r w:rsidRPr="003335D2">
        <w:rPr>
          <w:u w:val="single"/>
        </w:rPr>
        <w:t xml:space="preserve"> at that moment. </w:t>
      </w:r>
      <w:r w:rsidRPr="00695E35">
        <w:rPr>
          <w:highlight w:val="green"/>
          <w:u w:val="single"/>
        </w:rPr>
        <w:t>Too much or</w:t>
      </w:r>
      <w:r w:rsidRPr="003335D2">
        <w:rPr>
          <w:u w:val="single"/>
        </w:rPr>
        <w:t xml:space="preserve"> too </w:t>
      </w:r>
      <w:r w:rsidRPr="00695E35">
        <w:rPr>
          <w:highlight w:val="green"/>
          <w:u w:val="single"/>
        </w:rPr>
        <w:t>little</w:t>
      </w:r>
      <w:r w:rsidRPr="00695E35">
        <w:rPr>
          <w:sz w:val="14"/>
        </w:rPr>
        <w:t xml:space="preserve"> could </w:t>
      </w:r>
      <w:r w:rsidRPr="00695E35">
        <w:rPr>
          <w:u w:val="single"/>
        </w:rPr>
        <w:t>damage</w:t>
      </w:r>
      <w:r w:rsidRPr="003335D2">
        <w:rPr>
          <w:u w:val="single"/>
        </w:rPr>
        <w:t xml:space="preserve"> the millions of </w:t>
      </w:r>
      <w:r w:rsidRPr="00695E35">
        <w:rPr>
          <w:u w:val="single"/>
        </w:rPr>
        <w:t>electrical devices</w:t>
      </w:r>
      <w:r w:rsidRPr="00695E35">
        <w:rPr>
          <w:sz w:val="14"/>
        </w:rPr>
        <w:t xml:space="preserve"> connected to the grid </w:t>
      </w:r>
      <w:r w:rsidRPr="003335D2">
        <w:rPr>
          <w:u w:val="single"/>
        </w:rPr>
        <w:t>or</w:t>
      </w:r>
      <w:r w:rsidRPr="00695E35">
        <w:rPr>
          <w:sz w:val="14"/>
        </w:rPr>
        <w:t xml:space="preserve"> even </w:t>
      </w:r>
      <w:r w:rsidRPr="00695E35">
        <w:rPr>
          <w:highlight w:val="green"/>
          <w:u w:val="single"/>
        </w:rPr>
        <w:t>trigger</w:t>
      </w:r>
      <w:r w:rsidRPr="003335D2">
        <w:rPr>
          <w:u w:val="single"/>
        </w:rPr>
        <w:t xml:space="preserve"> a power </w:t>
      </w:r>
      <w:r w:rsidRPr="00695E35">
        <w:rPr>
          <w:highlight w:val="green"/>
          <w:u w:val="single"/>
        </w:rPr>
        <w:t>outage</w:t>
      </w:r>
      <w:r w:rsidRPr="00695E35">
        <w:rPr>
          <w:sz w:val="14"/>
        </w:rPr>
        <w:t>. Nine of North America’s largest grids have special independent organizations charged with maintaining that balance.</w:t>
      </w:r>
    </w:p>
    <w:p w14:paraId="254E4F5E" w14:textId="77777777" w:rsidR="00A66D4D" w:rsidRPr="00695E35" w:rsidRDefault="00A66D4D" w:rsidP="00A66D4D">
      <w:pPr>
        <w:rPr>
          <w:sz w:val="14"/>
        </w:rPr>
      </w:pPr>
      <w:r w:rsidRPr="00695E35">
        <w:rPr>
          <w:sz w:val="14"/>
        </w:rPr>
        <w:t xml:space="preserve">California </w:t>
      </w:r>
      <w:r w:rsidRPr="003335D2">
        <w:rPr>
          <w:u w:val="single"/>
        </w:rPr>
        <w:t>Independent Service Operator</w:t>
      </w:r>
      <w:r w:rsidRPr="00695E35">
        <w:rPr>
          <w:sz w:val="14"/>
        </w:rPr>
        <w:t xml:space="preserve"> (ISO) </w:t>
      </w:r>
      <w:r w:rsidRPr="003335D2">
        <w:rPr>
          <w:u w:val="single"/>
        </w:rPr>
        <w:t>manages the grid that serves</w:t>
      </w:r>
      <w:r w:rsidRPr="00695E35">
        <w:rPr>
          <w:sz w:val="14"/>
        </w:rPr>
        <w:t xml:space="preserve"> most of </w:t>
      </w:r>
      <w:r w:rsidRPr="003335D2">
        <w:rPr>
          <w:u w:val="single"/>
        </w:rPr>
        <w:t>California</w:t>
      </w:r>
      <w:r w:rsidRPr="00695E35">
        <w:rPr>
          <w:sz w:val="14"/>
        </w:rPr>
        <w:t xml:space="preserve"> and a chunk of Nevada. </w:t>
      </w:r>
      <w:r w:rsidRPr="003335D2">
        <w:rPr>
          <w:u w:val="single"/>
        </w:rPr>
        <w:t xml:space="preserve">They </w:t>
      </w:r>
      <w:r w:rsidRPr="00EB7207">
        <w:rPr>
          <w:rStyle w:val="Emphasis"/>
          <w:highlight w:val="green"/>
        </w:rPr>
        <w:t>rebalance</w:t>
      </w:r>
      <w:r w:rsidRPr="003335D2">
        <w:rPr>
          <w:u w:val="single"/>
        </w:rPr>
        <w:t xml:space="preserve"> the </w:t>
      </w:r>
      <w:r w:rsidRPr="00695E35">
        <w:rPr>
          <w:highlight w:val="green"/>
          <w:u w:val="single"/>
        </w:rPr>
        <w:t>grid’s intake and output</w:t>
      </w:r>
      <w:r w:rsidRPr="003335D2">
        <w:rPr>
          <w:u w:val="single"/>
        </w:rPr>
        <w:t xml:space="preserve"> every four seconds</w:t>
      </w:r>
      <w:r w:rsidRPr="00695E35">
        <w:rPr>
          <w:sz w:val="14"/>
        </w:rPr>
        <w:t xml:space="preserve">, </w:t>
      </w:r>
      <w:r w:rsidRPr="00695E35">
        <w:rPr>
          <w:highlight w:val="green"/>
          <w:u w:val="single"/>
        </w:rPr>
        <w:t>using</w:t>
      </w:r>
      <w:r w:rsidRPr="003335D2">
        <w:rPr>
          <w:u w:val="single"/>
        </w:rPr>
        <w:t xml:space="preserve"> </w:t>
      </w:r>
      <w:r w:rsidRPr="00EB7207">
        <w:rPr>
          <w:rStyle w:val="Emphasis"/>
        </w:rPr>
        <w:t xml:space="preserve">sophisticated </w:t>
      </w:r>
      <w:r w:rsidRPr="00EB7207">
        <w:rPr>
          <w:rStyle w:val="Emphasis"/>
          <w:highlight w:val="green"/>
        </w:rPr>
        <w:t>algorithms</w:t>
      </w:r>
      <w:r w:rsidRPr="00695E35">
        <w:rPr>
          <w:highlight w:val="green"/>
          <w:u w:val="single"/>
        </w:rPr>
        <w:t xml:space="preserve"> to </w:t>
      </w:r>
      <w:r w:rsidRPr="00EB7207">
        <w:rPr>
          <w:rStyle w:val="Emphasis"/>
          <w:highlight w:val="green"/>
        </w:rPr>
        <w:t>forecast</w:t>
      </w:r>
      <w:r w:rsidRPr="00EB7207">
        <w:rPr>
          <w:rStyle w:val="Emphasis"/>
        </w:rPr>
        <w:t xml:space="preserve"> demand</w:t>
      </w:r>
      <w:r w:rsidRPr="003335D2">
        <w:rPr>
          <w:u w:val="single"/>
        </w:rPr>
        <w:t xml:space="preserve"> </w:t>
      </w:r>
      <w:r w:rsidRPr="00695E35">
        <w:rPr>
          <w:highlight w:val="green"/>
          <w:u w:val="single"/>
        </w:rPr>
        <w:t>and</w:t>
      </w:r>
      <w:r w:rsidRPr="00695E35">
        <w:rPr>
          <w:sz w:val="14"/>
        </w:rPr>
        <w:t xml:space="preserve"> a variety of ways to </w:t>
      </w:r>
      <w:r w:rsidRPr="00695E35">
        <w:rPr>
          <w:highlight w:val="green"/>
          <w:u w:val="single"/>
        </w:rPr>
        <w:t>adjust</w:t>
      </w:r>
      <w:r w:rsidRPr="003335D2">
        <w:rPr>
          <w:u w:val="single"/>
        </w:rPr>
        <w:t xml:space="preserve"> the wattage they introduce</w:t>
      </w:r>
      <w:r w:rsidRPr="00695E35">
        <w:rPr>
          <w:sz w:val="14"/>
        </w:rPr>
        <w:t xml:space="preserve"> into the system throughout the day. But they can only manage what they can see: the big power plants that produce the bulk of the system’s electricity. “We can’t see the solar panels on the rooftop of your house,” said Jim Blatchford, the ISO’s short-term forecasting manager. “We don’t know how much they are reducing your demand or feeding back into the grid.” And that’s a significant challenge.</w:t>
      </w:r>
    </w:p>
    <w:p w14:paraId="48479FB1" w14:textId="77777777" w:rsidR="00A66D4D" w:rsidRPr="00695E35" w:rsidRDefault="00A66D4D" w:rsidP="00A66D4D">
      <w:pPr>
        <w:rPr>
          <w:sz w:val="14"/>
        </w:rPr>
      </w:pPr>
      <w:r w:rsidRPr="00695E35">
        <w:rPr>
          <w:sz w:val="14"/>
        </w:rPr>
        <w:t>More electricity than a power plant</w:t>
      </w:r>
    </w:p>
    <w:p w14:paraId="7EC61B45" w14:textId="77777777" w:rsidR="00A66D4D" w:rsidRPr="00695E35" w:rsidRDefault="00A66D4D" w:rsidP="00A66D4D">
      <w:pPr>
        <w:rPr>
          <w:sz w:val="14"/>
        </w:rPr>
      </w:pPr>
      <w:r w:rsidRPr="00695E35">
        <w:rPr>
          <w:sz w:val="14"/>
        </w:rPr>
        <w:t>The nearly 200,000 solar installations on private homes and businesses in California, taken together, generate more electricity than any power plant in the state. Clearly, grid managers need to take them into account to calculate accurately how much electricity the grid should carry.</w:t>
      </w:r>
    </w:p>
    <w:p w14:paraId="11111B55" w14:textId="77777777" w:rsidR="00A66D4D" w:rsidRPr="00695E35" w:rsidRDefault="00A66D4D" w:rsidP="00A66D4D">
      <w:pPr>
        <w:rPr>
          <w:sz w:val="14"/>
        </w:rPr>
      </w:pPr>
      <w:r w:rsidRPr="00695E35">
        <w:rPr>
          <w:sz w:val="14"/>
        </w:rPr>
        <w:t>But this multitude of small solar setups is scattered over a vast area with a wide range of highly variable weather conditions that affect how much sunlight each one receives—and therefore how much electricity it produces—at any given moment. The sun may shine brightly on a rooftop in Bakersfield while a bungalow in Santa Monica is shrouded in fog. When the fog lifts and those panels begin to produce, a morning shower may dampen productivity in San Francisco while a giant cloud bank plays peekaboo with the sun over Sacramento.</w:t>
      </w:r>
    </w:p>
    <w:p w14:paraId="585249B2" w14:textId="77777777" w:rsidR="00A66D4D" w:rsidRPr="00695E35" w:rsidRDefault="00A66D4D" w:rsidP="00A66D4D">
      <w:pPr>
        <w:rPr>
          <w:sz w:val="14"/>
        </w:rPr>
      </w:pPr>
      <w:r w:rsidRPr="00695E35">
        <w:rPr>
          <w:sz w:val="14"/>
        </w:rPr>
        <w:t>Tracking all those solar panels and their ever-changing environments may seem like herding cats, but a company called Clean Power Research (CPR) has developed a solution that the California ISO is currently testing. CPR accumulated information about the state’s small solar installations by playing a role in registering them for rebates. So they know where the solar panels are and the size, angle and shading characteristics of each group.</w:t>
      </w:r>
    </w:p>
    <w:p w14:paraId="67E205E2" w14:textId="77777777" w:rsidR="00A66D4D" w:rsidRPr="00695E35" w:rsidRDefault="00A66D4D" w:rsidP="00A66D4D">
      <w:pPr>
        <w:rPr>
          <w:sz w:val="14"/>
        </w:rPr>
      </w:pPr>
      <w:r w:rsidRPr="00695E35">
        <w:rPr>
          <w:sz w:val="14"/>
        </w:rPr>
        <w:t>What remains is to determine how much sunlight reaches each set of solar panels at any given time, and that’s where the Geostationary Operational Environmental Satellite (GOES) system comes in.</w:t>
      </w:r>
    </w:p>
    <w:p w14:paraId="65088F3C" w14:textId="77777777" w:rsidR="00A66D4D" w:rsidRPr="00695E35" w:rsidRDefault="00A66D4D" w:rsidP="00A66D4D">
      <w:pPr>
        <w:rPr>
          <w:sz w:val="14"/>
        </w:rPr>
      </w:pPr>
      <w:r w:rsidRPr="00695E35">
        <w:rPr>
          <w:sz w:val="14"/>
        </w:rPr>
        <w:t xml:space="preserve">CPR uses a stream of data from GOES in real time to characterize how much sunlight each relevant square kilometer of California is receiving and to forecast how the picture is going to change over the course of a week. “If you look at a series of those GOES images, you can track the motion of the clouds,” said Adam </w:t>
      </w:r>
      <w:proofErr w:type="spellStart"/>
      <w:r w:rsidRPr="00695E35">
        <w:rPr>
          <w:sz w:val="14"/>
        </w:rPr>
        <w:t>Kankiewicz</w:t>
      </w:r>
      <w:proofErr w:type="spellEnd"/>
      <w:r w:rsidRPr="00695E35">
        <w:rPr>
          <w:sz w:val="14"/>
        </w:rPr>
        <w:t>, Solar Research Specialist at CPR. “You can say if it’s gone from here to here in the last hour, we predict that it’s going to go, say, 10 kilometers in that direction in two hours. For short-term forecasting, that's the most accurate method out there.”</w:t>
      </w:r>
    </w:p>
    <w:p w14:paraId="146BCC5D" w14:textId="77777777" w:rsidR="00A66D4D" w:rsidRPr="00695E35" w:rsidRDefault="00A66D4D" w:rsidP="00A66D4D">
      <w:pPr>
        <w:rPr>
          <w:sz w:val="14"/>
        </w:rPr>
      </w:pPr>
      <w:r w:rsidRPr="00695E35">
        <w:rPr>
          <w:sz w:val="14"/>
        </w:rPr>
        <w:t>Hour by hour</w:t>
      </w:r>
    </w:p>
    <w:p w14:paraId="068BBDEB" w14:textId="77777777" w:rsidR="00A66D4D" w:rsidRPr="00695E35" w:rsidRDefault="00A66D4D" w:rsidP="00A66D4D">
      <w:pPr>
        <w:rPr>
          <w:sz w:val="14"/>
        </w:rPr>
      </w:pPr>
      <w:r w:rsidRPr="00695E35">
        <w:rPr>
          <w:sz w:val="14"/>
        </w:rPr>
        <w:t>“</w:t>
      </w:r>
      <w:r w:rsidRPr="00AB399B">
        <w:rPr>
          <w:u w:val="single"/>
        </w:rPr>
        <w:t xml:space="preserve">We </w:t>
      </w:r>
      <w:r w:rsidRPr="00695E35">
        <w:rPr>
          <w:highlight w:val="green"/>
          <w:u w:val="single"/>
        </w:rPr>
        <w:t>model</w:t>
      </w:r>
      <w:r w:rsidRPr="00AB399B">
        <w:rPr>
          <w:u w:val="single"/>
        </w:rPr>
        <w:t xml:space="preserve"> each</w:t>
      </w:r>
      <w:r w:rsidRPr="00695E35">
        <w:rPr>
          <w:sz w:val="14"/>
        </w:rPr>
        <w:t xml:space="preserve"> of those nearly </w:t>
      </w:r>
      <w:r w:rsidRPr="00695E35">
        <w:rPr>
          <w:highlight w:val="green"/>
          <w:u w:val="single"/>
        </w:rPr>
        <w:t>200,000 systems individually</w:t>
      </w:r>
      <w:r w:rsidRPr="00AB399B">
        <w:rPr>
          <w:u w:val="single"/>
        </w:rPr>
        <w:t>,”</w:t>
      </w:r>
      <w:r w:rsidRPr="00695E35">
        <w:rPr>
          <w:sz w:val="14"/>
        </w:rPr>
        <w:t xml:space="preserve"> said Mark </w:t>
      </w:r>
      <w:proofErr w:type="spellStart"/>
      <w:r w:rsidRPr="00695E35">
        <w:rPr>
          <w:sz w:val="14"/>
        </w:rPr>
        <w:t>Liffmann</w:t>
      </w:r>
      <w:proofErr w:type="spellEnd"/>
      <w:r w:rsidRPr="00695E35">
        <w:rPr>
          <w:sz w:val="14"/>
        </w:rPr>
        <w:t>, who is Vice President of Business Development, Sales and Marketing at CPR. “</w:t>
      </w:r>
      <w:r w:rsidRPr="00AB399B">
        <w:rPr>
          <w:u w:val="single"/>
        </w:rPr>
        <w:t>We use the irradiance</w:t>
      </w:r>
      <w:r w:rsidRPr="00695E35">
        <w:rPr>
          <w:sz w:val="14"/>
        </w:rPr>
        <w:t xml:space="preserve"> (the measurement of sunlight intensity) </w:t>
      </w:r>
      <w:r w:rsidRPr="00AB399B">
        <w:rPr>
          <w:u w:val="single"/>
        </w:rPr>
        <w:t>to determine how much electricity each system is likely to produce each hour</w:t>
      </w:r>
      <w:r w:rsidRPr="00695E35">
        <w:rPr>
          <w:sz w:val="14"/>
        </w:rPr>
        <w:t xml:space="preserve"> for the next seven days, </w:t>
      </w:r>
      <w:r w:rsidRPr="00AB399B">
        <w:rPr>
          <w:u w:val="single"/>
        </w:rPr>
        <w:t>and then we aggregate those forecasts</w:t>
      </w:r>
      <w:r w:rsidRPr="00695E35">
        <w:rPr>
          <w:sz w:val="14"/>
        </w:rPr>
        <w:t xml:space="preserve"> and feed that into the ISO’s software so they can determine how much generation they’ll need to meet the net load.”</w:t>
      </w:r>
    </w:p>
    <w:p w14:paraId="3A018157" w14:textId="77777777" w:rsidR="00A66D4D" w:rsidRPr="00695E35" w:rsidRDefault="00A66D4D" w:rsidP="00A66D4D">
      <w:pPr>
        <w:rPr>
          <w:sz w:val="14"/>
        </w:rPr>
      </w:pPr>
      <w:r w:rsidRPr="00695E35">
        <w:rPr>
          <w:sz w:val="14"/>
        </w:rPr>
        <w:t xml:space="preserve">CPR’s </w:t>
      </w:r>
      <w:r w:rsidRPr="00EB7207">
        <w:rPr>
          <w:highlight w:val="green"/>
          <w:u w:val="single"/>
        </w:rPr>
        <w:t>software</w:t>
      </w:r>
      <w:r w:rsidRPr="00695E35">
        <w:rPr>
          <w:sz w:val="14"/>
        </w:rPr>
        <w:t xml:space="preserve"> and the ISO’s software engage in an ongoing dialogue to keep the balancing authority up to date. “It </w:t>
      </w:r>
      <w:r w:rsidRPr="00AB399B">
        <w:rPr>
          <w:u w:val="single"/>
        </w:rPr>
        <w:t xml:space="preserve">needs to </w:t>
      </w:r>
      <w:r w:rsidRPr="00EB7207">
        <w:rPr>
          <w:highlight w:val="green"/>
          <w:u w:val="single"/>
        </w:rPr>
        <w:t>happen</w:t>
      </w:r>
      <w:r w:rsidRPr="00AB399B">
        <w:rPr>
          <w:u w:val="single"/>
        </w:rPr>
        <w:t xml:space="preserve"> </w:t>
      </w:r>
      <w:r w:rsidRPr="00EB7207">
        <w:rPr>
          <w:rStyle w:val="Emphasis"/>
        </w:rPr>
        <w:t xml:space="preserve">quickly </w:t>
      </w:r>
      <w:r w:rsidRPr="00EB7207">
        <w:rPr>
          <w:rStyle w:val="Emphasis"/>
          <w:highlight w:val="green"/>
        </w:rPr>
        <w:t>in real time</w:t>
      </w:r>
      <w:r w:rsidRPr="00695E35">
        <w:rPr>
          <w:sz w:val="14"/>
        </w:rPr>
        <w:t xml:space="preserve">,” </w:t>
      </w:r>
      <w:proofErr w:type="spellStart"/>
      <w:r w:rsidRPr="00695E35">
        <w:rPr>
          <w:sz w:val="14"/>
        </w:rPr>
        <w:t>Liffmann</w:t>
      </w:r>
      <w:proofErr w:type="spellEnd"/>
      <w:r w:rsidRPr="00695E35">
        <w:rPr>
          <w:sz w:val="14"/>
        </w:rPr>
        <w:t xml:space="preserve"> said. “You need the ongoing forecast continuously to be able to accurately calculate what solar panels are going to provide and therefore what traditional resources you are going to need to turn on and off.”</w:t>
      </w:r>
    </w:p>
    <w:p w14:paraId="66CBBD72" w14:textId="77777777" w:rsidR="00A66D4D" w:rsidRPr="00695E35" w:rsidRDefault="00A66D4D" w:rsidP="00A66D4D">
      <w:pPr>
        <w:rPr>
          <w:sz w:val="14"/>
        </w:rPr>
      </w:pPr>
      <w:r w:rsidRPr="00695E35">
        <w:rPr>
          <w:sz w:val="14"/>
        </w:rPr>
        <w:t xml:space="preserve">California ISO’s Blatchford points out that the </w:t>
      </w:r>
      <w:r w:rsidRPr="00EB7207">
        <w:rPr>
          <w:highlight w:val="green"/>
          <w:u w:val="single"/>
        </w:rPr>
        <w:t>monitoring and forecasting</w:t>
      </w:r>
      <w:r w:rsidRPr="00AB399B">
        <w:rPr>
          <w:u w:val="single"/>
        </w:rPr>
        <w:t xml:space="preserve"> that GOES </w:t>
      </w:r>
      <w:r w:rsidRPr="00EB7207">
        <w:rPr>
          <w:highlight w:val="green"/>
          <w:u w:val="single"/>
        </w:rPr>
        <w:t>enables</w:t>
      </w:r>
      <w:r w:rsidRPr="00695E35">
        <w:rPr>
          <w:sz w:val="14"/>
        </w:rPr>
        <w:t xml:space="preserve"> can also </w:t>
      </w:r>
      <w:r w:rsidRPr="00AB399B">
        <w:rPr>
          <w:u w:val="single"/>
        </w:rPr>
        <w:t xml:space="preserve">help his </w:t>
      </w:r>
      <w:r w:rsidRPr="00EB7207">
        <w:rPr>
          <w:u w:val="single"/>
        </w:rPr>
        <w:t>organization</w:t>
      </w:r>
      <w:r w:rsidRPr="00AB399B">
        <w:rPr>
          <w:u w:val="single"/>
        </w:rPr>
        <w:t xml:space="preserve"> determine what to expect</w:t>
      </w:r>
      <w:r w:rsidRPr="00695E35">
        <w:rPr>
          <w:sz w:val="14"/>
        </w:rPr>
        <w:t xml:space="preserve"> from the large, commercial solar stations in its system. Their output is just as dependent on weather conditions as a small rooftop system.</w:t>
      </w:r>
    </w:p>
    <w:p w14:paraId="312FAC43" w14:textId="77777777" w:rsidR="00A66D4D" w:rsidRPr="00695E35" w:rsidRDefault="00A66D4D" w:rsidP="00A66D4D">
      <w:pPr>
        <w:rPr>
          <w:sz w:val="14"/>
        </w:rPr>
      </w:pPr>
      <w:r w:rsidRPr="00695E35">
        <w:rPr>
          <w:sz w:val="14"/>
        </w:rPr>
        <w:t>“The sun angle plays a big part in it, too,” he said. “A cloud 10 miles away from the plant could be in between the plant and the sun.”</w:t>
      </w:r>
    </w:p>
    <w:p w14:paraId="0CF044C2" w14:textId="77777777" w:rsidR="00A66D4D" w:rsidRPr="00695E35" w:rsidRDefault="00A66D4D" w:rsidP="00A66D4D">
      <w:pPr>
        <w:rPr>
          <w:sz w:val="14"/>
        </w:rPr>
      </w:pPr>
      <w:r w:rsidRPr="00695E35">
        <w:rPr>
          <w:sz w:val="14"/>
        </w:rPr>
        <w:t xml:space="preserve">Despite the challenges they present, having California’s single largest </w:t>
      </w:r>
      <w:r w:rsidRPr="00EB7207">
        <w:rPr>
          <w:highlight w:val="green"/>
          <w:u w:val="single"/>
        </w:rPr>
        <w:t>generator in the form of</w:t>
      </w:r>
      <w:r w:rsidRPr="00695E35">
        <w:rPr>
          <w:sz w:val="14"/>
        </w:rPr>
        <w:t xml:space="preserve"> 200,000 </w:t>
      </w:r>
      <w:r w:rsidRPr="00EB7207">
        <w:rPr>
          <w:highlight w:val="green"/>
          <w:u w:val="single"/>
        </w:rPr>
        <w:t>widely dispersed</w:t>
      </w:r>
      <w:r w:rsidRPr="00695E35">
        <w:rPr>
          <w:sz w:val="14"/>
        </w:rPr>
        <w:t xml:space="preserve"> solar-panel </w:t>
      </w:r>
      <w:r w:rsidRPr="00695E35">
        <w:rPr>
          <w:u w:val="single"/>
        </w:rPr>
        <w:t xml:space="preserve">setups </w:t>
      </w:r>
      <w:r w:rsidRPr="00EB7207">
        <w:rPr>
          <w:u w:val="single"/>
        </w:rPr>
        <w:t>has a big</w:t>
      </w:r>
      <w:r w:rsidRPr="00695E35">
        <w:rPr>
          <w:u w:val="single"/>
        </w:rPr>
        <w:t xml:space="preserve"> potential upside</w:t>
      </w:r>
      <w:r w:rsidRPr="00695E35">
        <w:rPr>
          <w:sz w:val="14"/>
        </w:rPr>
        <w:t xml:space="preserve">. “It gives you two advantages,” </w:t>
      </w:r>
      <w:proofErr w:type="spellStart"/>
      <w:r w:rsidRPr="00695E35">
        <w:rPr>
          <w:sz w:val="14"/>
        </w:rPr>
        <w:t>Liffmann</w:t>
      </w:r>
      <w:proofErr w:type="spellEnd"/>
      <w:r w:rsidRPr="00695E35">
        <w:rPr>
          <w:sz w:val="14"/>
        </w:rPr>
        <w:t xml:space="preserve"> said. “One, you don’t have a single point of failure. </w:t>
      </w:r>
      <w:r w:rsidRPr="00EB7207">
        <w:rPr>
          <w:highlight w:val="green"/>
          <w:u w:val="single"/>
        </w:rPr>
        <w:t>If one system goes down</w:t>
      </w:r>
      <w:r w:rsidRPr="00695E35">
        <w:rPr>
          <w:sz w:val="14"/>
        </w:rPr>
        <w:t xml:space="preserve">, </w:t>
      </w:r>
      <w:r w:rsidRPr="00EB7207">
        <w:rPr>
          <w:highlight w:val="green"/>
          <w:u w:val="single"/>
        </w:rPr>
        <w:t>it’s a small percentage of</w:t>
      </w:r>
      <w:r w:rsidRPr="00695E35">
        <w:rPr>
          <w:u w:val="single"/>
        </w:rPr>
        <w:t xml:space="preserve"> the </w:t>
      </w:r>
      <w:r w:rsidRPr="00EB7207">
        <w:rPr>
          <w:highlight w:val="green"/>
          <w:u w:val="single"/>
        </w:rPr>
        <w:t>total generation</w:t>
      </w:r>
      <w:r w:rsidRPr="00695E35">
        <w:rPr>
          <w:sz w:val="14"/>
        </w:rPr>
        <w:t>. The other is that it smooths out a lot of the weather variation. As long as you can forecast it well, it’s a great benefit.”</w:t>
      </w:r>
    </w:p>
    <w:p w14:paraId="788A85B7" w14:textId="77777777" w:rsidR="00A66D4D" w:rsidRDefault="00A66D4D" w:rsidP="00A66D4D">
      <w:pPr>
        <w:rPr>
          <w:sz w:val="14"/>
        </w:rPr>
      </w:pPr>
      <w:r w:rsidRPr="00695E35">
        <w:rPr>
          <w:sz w:val="14"/>
        </w:rPr>
        <w:t xml:space="preserve">And </w:t>
      </w:r>
      <w:r w:rsidRPr="00695E35">
        <w:rPr>
          <w:u w:val="single"/>
        </w:rPr>
        <w:t xml:space="preserve">the view from 22,000 miles up is </w:t>
      </w:r>
      <w:proofErr w:type="spellStart"/>
      <w:r w:rsidRPr="00695E35">
        <w:rPr>
          <w:u w:val="single"/>
        </w:rPr>
        <w:t>indispensible</w:t>
      </w:r>
      <w:proofErr w:type="spellEnd"/>
      <w:r w:rsidRPr="00695E35">
        <w:rPr>
          <w:u w:val="single"/>
        </w:rPr>
        <w:t xml:space="preserve"> to making those forecasts</w:t>
      </w:r>
      <w:r w:rsidRPr="00695E35">
        <w:rPr>
          <w:sz w:val="14"/>
        </w:rPr>
        <w:t xml:space="preserve">. “GOES </w:t>
      </w:r>
      <w:r w:rsidRPr="00EB7207">
        <w:rPr>
          <w:highlight w:val="green"/>
          <w:u w:val="single"/>
        </w:rPr>
        <w:t xml:space="preserve">satellites are the </w:t>
      </w:r>
      <w:r w:rsidRPr="00EB7207">
        <w:rPr>
          <w:rStyle w:val="Emphasis"/>
          <w:sz w:val="24"/>
          <w:szCs w:val="24"/>
          <w:highlight w:val="green"/>
        </w:rPr>
        <w:t>only</w:t>
      </w:r>
      <w:r w:rsidRPr="00EB7207">
        <w:rPr>
          <w:rStyle w:val="Emphasis"/>
          <w:sz w:val="24"/>
          <w:szCs w:val="24"/>
        </w:rPr>
        <w:t xml:space="preserve"> available </w:t>
      </w:r>
      <w:r w:rsidRPr="00EB7207">
        <w:rPr>
          <w:rStyle w:val="Emphasis"/>
          <w:sz w:val="24"/>
          <w:szCs w:val="24"/>
          <w:highlight w:val="green"/>
        </w:rPr>
        <w:t>source</w:t>
      </w:r>
      <w:r w:rsidRPr="00EB7207">
        <w:rPr>
          <w:sz w:val="16"/>
          <w:szCs w:val="24"/>
        </w:rPr>
        <w:t xml:space="preserve"> </w:t>
      </w:r>
      <w:r w:rsidRPr="00695E35">
        <w:rPr>
          <w:sz w:val="14"/>
        </w:rPr>
        <w:t xml:space="preserve">for the images we need over North America,” </w:t>
      </w:r>
      <w:proofErr w:type="spellStart"/>
      <w:r w:rsidRPr="00695E35">
        <w:rPr>
          <w:sz w:val="14"/>
        </w:rPr>
        <w:t>Kankiewicz</w:t>
      </w:r>
      <w:proofErr w:type="spellEnd"/>
      <w:r w:rsidRPr="00695E35">
        <w:rPr>
          <w:sz w:val="14"/>
        </w:rPr>
        <w:t xml:space="preserve"> said.</w:t>
      </w:r>
    </w:p>
    <w:p w14:paraId="7538A301" w14:textId="77777777" w:rsidR="00A66D4D" w:rsidRDefault="00A66D4D" w:rsidP="00A66D4D">
      <w:pPr>
        <w:rPr>
          <w:sz w:val="14"/>
        </w:rPr>
      </w:pPr>
    </w:p>
    <w:p w14:paraId="18D2625D" w14:textId="77777777" w:rsidR="00A66D4D" w:rsidRPr="00137DC2" w:rsidRDefault="00A66D4D" w:rsidP="00A66D4D">
      <w:pPr>
        <w:pStyle w:val="Heading4"/>
      </w:pPr>
      <w:r>
        <w:t xml:space="preserve">Grid security is an </w:t>
      </w:r>
      <w:r>
        <w:rPr>
          <w:u w:val="single"/>
        </w:rPr>
        <w:t>impact filter</w:t>
      </w:r>
      <w:r>
        <w:t>.</w:t>
      </w:r>
    </w:p>
    <w:p w14:paraId="5A144D25" w14:textId="77777777" w:rsidR="00A66D4D" w:rsidRPr="0041280F" w:rsidRDefault="00A66D4D" w:rsidP="00A66D4D">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57E06998" w14:textId="77777777" w:rsidR="00A66D4D" w:rsidRPr="00663035" w:rsidRDefault="00A66D4D" w:rsidP="00A66D4D">
      <w:pPr>
        <w:rPr>
          <w:sz w:val="14"/>
        </w:rPr>
      </w:pPr>
      <w:r w:rsidRPr="00663035">
        <w:rPr>
          <w:highlight w:val="green"/>
          <w:u w:val="single"/>
        </w:rPr>
        <w:t>Civilization relies on</w:t>
      </w:r>
      <w:r w:rsidRPr="00663035">
        <w:rPr>
          <w:sz w:val="14"/>
        </w:rPr>
        <w:t xml:space="preserve"> a network of highly interdependent </w:t>
      </w:r>
      <w:r w:rsidRPr="00E03E26">
        <w:rPr>
          <w:u w:val="single"/>
        </w:rPr>
        <w:t xml:space="preserve">critical </w:t>
      </w:r>
      <w:r w:rsidRPr="00663035">
        <w:rPr>
          <w:highlight w:val="green"/>
          <w:u w:val="single"/>
        </w:rPr>
        <w:t>infrastructure</w:t>
      </w:r>
      <w:r w:rsidRPr="00663035">
        <w:rPr>
          <w:sz w:val="14"/>
        </w:rPr>
        <w:t xml:space="preserve"> (CI) </w:t>
      </w:r>
      <w:r w:rsidRPr="00663035">
        <w:rPr>
          <w:highlight w:val="green"/>
          <w:u w:val="single"/>
        </w:rPr>
        <w:t>to provide</w:t>
      </w:r>
      <w:r w:rsidRPr="00E03E26">
        <w:rPr>
          <w:u w:val="single"/>
        </w:rPr>
        <w:t xml:space="preserve"> basic </w:t>
      </w:r>
      <w:r w:rsidRPr="00663035">
        <w:rPr>
          <w:highlight w:val="green"/>
          <w:u w:val="single"/>
        </w:rPr>
        <w:t>necessities</w:t>
      </w:r>
      <w:r w:rsidRPr="00663035">
        <w:rPr>
          <w:sz w:val="14"/>
        </w:rPr>
        <w:t xml:space="preserve"> (</w:t>
      </w:r>
      <w:r w:rsidRPr="00663035">
        <w:rPr>
          <w:highlight w:val="green"/>
          <w:u w:val="single"/>
        </w:rPr>
        <w:t>water</w:t>
      </w:r>
      <w:r w:rsidRPr="00663035">
        <w:rPr>
          <w:sz w:val="14"/>
        </w:rPr>
        <w:t xml:space="preserve">, </w:t>
      </w:r>
      <w:r w:rsidRPr="00663035">
        <w:rPr>
          <w:highlight w:val="green"/>
          <w:u w:val="single"/>
        </w:rPr>
        <w:t>food</w:t>
      </w:r>
      <w:r w:rsidRPr="00663035">
        <w:rPr>
          <w:sz w:val="14"/>
        </w:rPr>
        <w:t xml:space="preserve">, shelter, basic goods), as well as complex items (computers, cars, space shuttles) and services (the internet, cloud computing, global supply chains), henceforth referred to as industry. Electricity and the electrical </w:t>
      </w:r>
      <w:r w:rsidRPr="00663035">
        <w:rPr>
          <w:u w:val="single"/>
        </w:rPr>
        <w:t>infrastructure</w:t>
      </w:r>
      <w:r w:rsidRPr="00663035">
        <w:rPr>
          <w:sz w:val="14"/>
        </w:rPr>
        <w:t xml:space="preserve"> that distributes it </w:t>
      </w:r>
      <w:r w:rsidRPr="00E03E26">
        <w:rPr>
          <w:u w:val="single"/>
        </w:rPr>
        <w:t>plays an important role within industry</w:t>
      </w:r>
      <w:r w:rsidRPr="00663035">
        <w:rPr>
          <w:sz w:val="14"/>
        </w:rPr>
        <w:t xml:space="preserve">, providing a convenient means to distribute energy able to be converted into various forms of useful work. Electricity is one component of industry albeit a critical one. </w:t>
      </w:r>
      <w:r w:rsidRPr="00663035">
        <w:rPr>
          <w:highlight w:val="green"/>
          <w:u w:val="single"/>
        </w:rPr>
        <w:t>Industry</w:t>
      </w:r>
      <w:r w:rsidRPr="00663035">
        <w:rPr>
          <w:u w:val="single"/>
        </w:rPr>
        <w:t xml:space="preserve"> provides the means to </w:t>
      </w:r>
      <w:r w:rsidRPr="00663035">
        <w:rPr>
          <w:highlight w:val="green"/>
          <w:u w:val="single"/>
        </w:rPr>
        <w:t>sustain advanced civilization</w:t>
      </w:r>
      <w:r w:rsidRPr="00663035">
        <w:rPr>
          <w:u w:val="single"/>
        </w:rPr>
        <w:t xml:space="preserve"> structures</w:t>
      </w:r>
      <w:r w:rsidRPr="00663035">
        <w:rPr>
          <w:sz w:val="14"/>
        </w:rPr>
        <w:t xml:space="preserve"> and the citizens that inhabit them. </w:t>
      </w:r>
      <w:r w:rsidRPr="00663035">
        <w:rPr>
          <w:u w:val="single"/>
        </w:rPr>
        <w:t>These structures play a</w:t>
      </w:r>
      <w:r w:rsidRPr="00663035">
        <w:rPr>
          <w:sz w:val="14"/>
        </w:rPr>
        <w:t xml:space="preserve"> critical </w:t>
      </w:r>
      <w:r w:rsidRPr="00663035">
        <w:rPr>
          <w:highlight w:val="green"/>
          <w:u w:val="single"/>
        </w:rPr>
        <w:t>role in</w:t>
      </w:r>
      <w:r w:rsidRPr="00663035">
        <w:rPr>
          <w:u w:val="single"/>
        </w:rPr>
        <w:t xml:space="preserve"> realizing</w:t>
      </w:r>
      <w:r w:rsidRPr="00663035">
        <w:rPr>
          <w:sz w:val="14"/>
        </w:rPr>
        <w:t xml:space="preserve"> various futures by allowing humanity to </w:t>
      </w:r>
      <w:r w:rsidRPr="00663035">
        <w:rPr>
          <w:highlight w:val="green"/>
          <w:u w:val="single"/>
        </w:rPr>
        <w:t>discover and utilize</w:t>
      </w:r>
      <w:r w:rsidRPr="00663035">
        <w:rPr>
          <w:u w:val="single"/>
        </w:rPr>
        <w:t xml:space="preserve"> new </w:t>
      </w:r>
      <w:r w:rsidRPr="00663035">
        <w:rPr>
          <w:highlight w:val="green"/>
          <w:u w:val="single"/>
        </w:rPr>
        <w:t>resources</w:t>
      </w:r>
      <w:r w:rsidRPr="00663035">
        <w:rPr>
          <w:sz w:val="14"/>
        </w:rPr>
        <w:t xml:space="preserve">, </w:t>
      </w:r>
      <w:r w:rsidRPr="00663035">
        <w:rPr>
          <w:u w:val="single"/>
        </w:rPr>
        <w:t>adapt to various environments</w:t>
      </w:r>
      <w:r w:rsidRPr="00663035">
        <w:rPr>
          <w:sz w:val="14"/>
        </w:rPr>
        <w:t>, and resist natural stressors.</w:t>
      </w:r>
    </w:p>
    <w:p w14:paraId="573FCE4C" w14:textId="77777777" w:rsidR="00A66D4D" w:rsidRPr="00663035" w:rsidRDefault="00A66D4D" w:rsidP="00A66D4D">
      <w:pPr>
        <w:rPr>
          <w:sz w:val="14"/>
        </w:rPr>
      </w:pPr>
      <w:r w:rsidRPr="00663035">
        <w:rPr>
          <w:sz w:val="14"/>
        </w:rPr>
        <w:t xml:space="preserve">Though industry is capable of resisting small stressors, </w:t>
      </w:r>
      <w:r w:rsidRPr="00663035">
        <w:rPr>
          <w:u w:val="single"/>
        </w:rPr>
        <w:t>a</w:t>
      </w:r>
      <w:r w:rsidRPr="00663035">
        <w:rPr>
          <w:sz w:val="14"/>
        </w:rPr>
        <w:t xml:space="preserve"> sufficiently </w:t>
      </w:r>
      <w:r w:rsidRPr="00663035">
        <w:rPr>
          <w:highlight w:val="green"/>
          <w:u w:val="single"/>
        </w:rPr>
        <w:t>large event</w:t>
      </w:r>
      <w:r w:rsidRPr="00663035">
        <w:rPr>
          <w:u w:val="single"/>
        </w:rPr>
        <w:t xml:space="preserve"> can </w:t>
      </w:r>
      <w:r w:rsidRPr="00663035">
        <w:rPr>
          <w:highlight w:val="green"/>
          <w:u w:val="single"/>
        </w:rPr>
        <w:t>precipitate cascading failure</w:t>
      </w:r>
      <w:r w:rsidRPr="00663035">
        <w:rPr>
          <w:sz w:val="14"/>
        </w:rPr>
        <w:t xml:space="preserve"> of CI systems, resulting in a collapse of industry.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Reducing the prevalence of existential risks factors; events, systemic structures, or biases which increase the likelihood of extinction but do not cause extinction by themselves is also highly valuable. Complete collapse or </w:t>
      </w:r>
      <w:r w:rsidRPr="00663035">
        <w:rPr>
          <w:highlight w:val="green"/>
          <w:u w:val="single"/>
        </w:rPr>
        <w:t>degraded</w:t>
      </w:r>
      <w:r w:rsidRPr="00663035">
        <w:rPr>
          <w:u w:val="single"/>
        </w:rPr>
        <w:t xml:space="preserve"> function of </w:t>
      </w:r>
      <w:r w:rsidRPr="00663035">
        <w:rPr>
          <w:highlight w:val="green"/>
          <w:u w:val="single"/>
        </w:rPr>
        <w:t>industry</w:t>
      </w:r>
      <w:r w:rsidRPr="00663035">
        <w:rPr>
          <w:sz w:val="14"/>
        </w:rPr>
        <w:t xml:space="preserve"> would drastically </w:t>
      </w:r>
      <w:r w:rsidRPr="00663035">
        <w:rPr>
          <w:highlight w:val="green"/>
          <w:u w:val="single"/>
        </w:rPr>
        <w:t>reduce</w:t>
      </w:r>
      <w:r w:rsidRPr="00663035">
        <w:rPr>
          <w:u w:val="single"/>
        </w:rPr>
        <w:t xml:space="preserve"> humanity’s </w:t>
      </w:r>
      <w:r w:rsidRPr="00663035">
        <w:rPr>
          <w:highlight w:val="green"/>
          <w:u w:val="single"/>
        </w:rPr>
        <w:t>capacity to coordinate</w:t>
      </w:r>
      <w:r w:rsidRPr="00663035">
        <w:rPr>
          <w:u w:val="single"/>
        </w:rPr>
        <w:t xml:space="preserve"> and deploy technology </w:t>
      </w:r>
      <w:r w:rsidRPr="00663035">
        <w:rPr>
          <w:highlight w:val="green"/>
          <w:u w:val="single"/>
        </w:rPr>
        <w:t>to prevent existential risks</w:t>
      </w:r>
      <w:r w:rsidRPr="00663035">
        <w:rPr>
          <w:sz w:val="14"/>
        </w:rPr>
        <w:t>, representing an existential risk factor. Consequently, interventions preventing loss of industry, reducing the magnitude of impacts, or increasing speed of recovery could be extremely valuable.</w:t>
      </w:r>
    </w:p>
    <w:p w14:paraId="45DA30E5" w14:textId="77777777" w:rsidR="00A66D4D" w:rsidRPr="00663035" w:rsidRDefault="00A66D4D" w:rsidP="00A66D4D">
      <w:pPr>
        <w:rPr>
          <w:sz w:val="14"/>
        </w:rPr>
      </w:pPr>
      <w:r w:rsidRPr="00663035">
        <w:rPr>
          <w:sz w:val="14"/>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663035">
        <w:rPr>
          <w:sz w:val="14"/>
        </w:rPr>
        <w:t>value add</w:t>
      </w:r>
      <w:proofErr w:type="gramEnd"/>
      <w:r w:rsidRPr="00663035">
        <w:rPr>
          <w:sz w:val="14"/>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a number of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663035">
        <w:rPr>
          <w:sz w:val="14"/>
        </w:rPr>
        <w:t>cyber attacks</w:t>
      </w:r>
      <w:proofErr w:type="spellEnd"/>
      <w:r w:rsidRPr="00663035">
        <w:rPr>
          <w:sz w:val="14"/>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Thus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w:t>
      </w:r>
      <w:r w:rsidRPr="00663035">
        <w:rPr>
          <w:highlight w:val="green"/>
          <w:u w:val="single"/>
        </w:rPr>
        <w:t>If</w:t>
      </w:r>
      <w:r w:rsidRPr="00E03E26">
        <w:rPr>
          <w:u w:val="single"/>
        </w:rPr>
        <w:t xml:space="preserve"> the </w:t>
      </w:r>
      <w:r w:rsidRPr="00663035">
        <w:rPr>
          <w:highlight w:val="green"/>
          <w:u w:val="single"/>
        </w:rPr>
        <w:t>region</w:t>
      </w:r>
      <w:r w:rsidRPr="00663035">
        <w:rPr>
          <w:sz w:val="14"/>
        </w:rPr>
        <w:t xml:space="preserve"> over </w:t>
      </w:r>
      <w:r w:rsidRPr="00663035">
        <w:rPr>
          <w:u w:val="single"/>
        </w:rPr>
        <w:t xml:space="preserve">which </w:t>
      </w:r>
      <w:r w:rsidRPr="00663035">
        <w:rPr>
          <w:highlight w:val="green"/>
          <w:u w:val="single"/>
        </w:rPr>
        <w:t>electricity is disrupted had</w:t>
      </w:r>
      <w:r w:rsidRPr="00E03E26">
        <w:rPr>
          <w:u w:val="single"/>
        </w:rPr>
        <w:t xml:space="preserve"> significant </w:t>
      </w:r>
      <w:r w:rsidRPr="00663035">
        <w:rPr>
          <w:highlight w:val="green"/>
          <w:u w:val="single"/>
        </w:rPr>
        <w:t>agricultural production</w:t>
      </w:r>
      <w:r w:rsidRPr="00663035">
        <w:rPr>
          <w:sz w:val="14"/>
        </w:rPr>
        <w:t xml:space="preserve">, the </w:t>
      </w:r>
      <w:r w:rsidRPr="00663035">
        <w:rPr>
          <w:highlight w:val="green"/>
          <w:u w:val="single"/>
        </w:rPr>
        <w:t>catastrophe</w:t>
      </w:r>
      <w:r w:rsidRPr="00E03E26">
        <w:rPr>
          <w:u w:val="single"/>
        </w:rPr>
        <w:t xml:space="preserve"> could be </w:t>
      </w:r>
      <w:r w:rsidRPr="00663035">
        <w:rPr>
          <w:highlight w:val="green"/>
          <w:u w:val="single"/>
        </w:rPr>
        <w:t>accompanied by</w:t>
      </w:r>
      <w:r w:rsidRPr="00663035">
        <w:rPr>
          <w:sz w:val="14"/>
        </w:rPr>
        <w:t xml:space="preserve"> a ~ 10% </w:t>
      </w:r>
      <w:r w:rsidRPr="00663035">
        <w:rPr>
          <w:highlight w:val="green"/>
          <w:u w:val="single"/>
        </w:rPr>
        <w:t>food</w:t>
      </w:r>
      <w:r w:rsidRPr="00E03E26">
        <w:rPr>
          <w:u w:val="single"/>
        </w:rPr>
        <w:t xml:space="preserve"> production </w:t>
      </w:r>
      <w:r w:rsidRPr="00663035">
        <w:rPr>
          <w:highlight w:val="green"/>
          <w:u w:val="single"/>
        </w:rPr>
        <w:t>shortfall</w:t>
      </w:r>
      <w:r w:rsidRPr="00663035">
        <w:rPr>
          <w:sz w:val="14"/>
        </w:rPr>
        <w:t xml:space="preserve"> as well. It is uncertain whether countries outside the </w:t>
      </w:r>
      <w:r w:rsidRPr="00663035">
        <w:rPr>
          <w:highlight w:val="green"/>
          <w:u w:val="single"/>
        </w:rPr>
        <w:t>affected region</w:t>
      </w:r>
      <w:r w:rsidRPr="00E03E26">
        <w:rPr>
          <w:u w:val="single"/>
        </w:rPr>
        <w:t xml:space="preserve"> would</w:t>
      </w:r>
      <w:r w:rsidRPr="00663035">
        <w:rPr>
          <w:sz w:val="14"/>
        </w:rPr>
        <w:t xml:space="preserve"> help the affected countries, </w:t>
      </w:r>
      <w:r w:rsidRPr="00E03E26">
        <w:rPr>
          <w:u w:val="single"/>
        </w:rPr>
        <w:t>do nothing</w:t>
      </w:r>
      <w:r w:rsidRPr="00663035">
        <w:rPr>
          <w:sz w:val="14"/>
        </w:rPr>
        <w:t xml:space="preserve">, or </w:t>
      </w:r>
      <w:r w:rsidRPr="00663035">
        <w:rPr>
          <w:highlight w:val="green"/>
          <w:u w:val="single"/>
        </w:rPr>
        <w:t>conquer the affected countries</w:t>
      </w:r>
      <w:r w:rsidRPr="00663035">
        <w:rPr>
          <w:sz w:val="14"/>
        </w:rPr>
        <w:t xml:space="preserve">. Larger versions of these catastrophes could disrupt electricity/industry globally. For instance, it is possible that multiple HEMPs could be detonated around the world, due to a world nuclear war [105] or due to </w:t>
      </w:r>
      <w:r w:rsidRPr="00663035">
        <w:rPr>
          <w:highlight w:val="green"/>
          <w:u w:val="single"/>
        </w:rPr>
        <w:t>terrorists gaining</w:t>
      </w:r>
      <w:r w:rsidRPr="00E03E26">
        <w:rPr>
          <w:u w:val="single"/>
        </w:rPr>
        <w:t xml:space="preserve"> control of </w:t>
      </w:r>
      <w:r w:rsidRPr="00663035">
        <w:rPr>
          <w:highlight w:val="green"/>
          <w:u w:val="single"/>
        </w:rPr>
        <w:t>nuclear weapons</w:t>
      </w:r>
      <w:r w:rsidRPr="00663035">
        <w:rPr>
          <w:sz w:val="14"/>
        </w:rPr>
        <w:t>.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5E92A19F" w14:textId="77777777" w:rsidR="00A66D4D" w:rsidRPr="00663035" w:rsidRDefault="00A66D4D" w:rsidP="00A66D4D">
      <w:pPr>
        <w:rPr>
          <w:sz w:val="14"/>
        </w:rPr>
      </w:pPr>
      <w:r w:rsidRPr="00E03E26">
        <w:rPr>
          <w:u w:val="single"/>
        </w:rPr>
        <w:t>Repairing these systems</w:t>
      </w:r>
      <w:r w:rsidRPr="00663035">
        <w:rPr>
          <w:sz w:val="14"/>
        </w:rPr>
        <w:t xml:space="preserve"> and re-establishing electrical infrastructure </w:t>
      </w:r>
      <w:r w:rsidRPr="00E03E26">
        <w:rPr>
          <w:u w:val="single"/>
        </w:rPr>
        <w:t>would be a goal of the long term</w:t>
      </w:r>
      <w:r w:rsidRPr="00663035">
        <w:rPr>
          <w:sz w:val="14"/>
        </w:rPr>
        <w:t xml:space="preserve"> and work should ideally start on it immediately after a catastrophe. However, </w:t>
      </w:r>
      <w:r w:rsidRPr="00663035">
        <w:rPr>
          <w:highlight w:val="green"/>
          <w:u w:val="single"/>
        </w:rPr>
        <w:t>human needs</w:t>
      </w:r>
      <w:r w:rsidRPr="00E03E26">
        <w:rPr>
          <w:u w:val="single"/>
        </w:rPr>
        <w:t xml:space="preserve"> would </w:t>
      </w:r>
      <w:r w:rsidRPr="00663035">
        <w:rPr>
          <w:highlight w:val="green"/>
          <w:u w:val="single"/>
        </w:rPr>
        <w:t>need</w:t>
      </w:r>
      <w:r w:rsidRPr="00E03E26">
        <w:rPr>
          <w:u w:val="single"/>
        </w:rPr>
        <w:t xml:space="preserve"> to be met </w:t>
      </w:r>
      <w:r w:rsidRPr="00663035">
        <w:rPr>
          <w:highlight w:val="green"/>
          <w:u w:val="single"/>
        </w:rPr>
        <w:t>immediately</w:t>
      </w:r>
      <w:r w:rsidRPr="00663035">
        <w:rPr>
          <w:sz w:val="14"/>
        </w:rPr>
        <w:t xml:space="preserve"> (and continually) </w:t>
      </w:r>
      <w:r w:rsidRPr="00E03E26">
        <w:rPr>
          <w:u w:val="single"/>
        </w:rPr>
        <w:t xml:space="preserve">and since </w:t>
      </w:r>
      <w:r w:rsidRPr="00663035">
        <w:rPr>
          <w:highlight w:val="green"/>
          <w:u w:val="single"/>
        </w:rPr>
        <w:t>there is only a few months of</w:t>
      </w:r>
      <w:r w:rsidRPr="00E03E26">
        <w:rPr>
          <w:u w:val="single"/>
        </w:rPr>
        <w:t xml:space="preserve"> stored </w:t>
      </w:r>
      <w:r w:rsidRPr="00663035">
        <w:rPr>
          <w:highlight w:val="green"/>
          <w:u w:val="single"/>
        </w:rPr>
        <w:t>food</w:t>
      </w:r>
      <w:r w:rsidRPr="00663035">
        <w:rPr>
          <w:sz w:val="14"/>
        </w:rPr>
        <w:t xml:space="preserve">, </w:t>
      </w:r>
      <w:r w:rsidRPr="00663035">
        <w:rPr>
          <w:highlight w:val="green"/>
          <w:u w:val="single"/>
        </w:rPr>
        <w:t>it would</w:t>
      </w:r>
      <w:r w:rsidRPr="00E03E26">
        <w:rPr>
          <w:u w:val="single"/>
        </w:rPr>
        <w:t xml:space="preserve"> likely </w:t>
      </w:r>
      <w:r w:rsidRPr="00663035">
        <w:rPr>
          <w:highlight w:val="green"/>
          <w:u w:val="single"/>
        </w:rPr>
        <w:t>run out</w:t>
      </w:r>
      <w:r w:rsidRPr="00663035">
        <w:rPr>
          <w:sz w:val="14"/>
        </w:rPr>
        <w:t xml:space="preserve"> before industry is restored with the current state of preparedness.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3A4F4833" w14:textId="77777777" w:rsidR="00A66D4D" w:rsidRDefault="00A66D4D" w:rsidP="00A66D4D">
      <w:pPr>
        <w:rPr>
          <w:sz w:val="14"/>
        </w:rPr>
      </w:pPr>
    </w:p>
    <w:p w14:paraId="0E919489" w14:textId="77777777" w:rsidR="00A66D4D" w:rsidRDefault="00A66D4D" w:rsidP="00A66D4D">
      <w:pPr>
        <w:pStyle w:val="Heading4"/>
      </w:pPr>
      <w:r>
        <w:t xml:space="preserve">Debris triggers </w:t>
      </w:r>
      <w:r w:rsidRPr="006A63EE">
        <w:rPr>
          <w:u w:val="single"/>
        </w:rPr>
        <w:t>miscalculated war</w:t>
      </w:r>
      <w:r>
        <w:t>.</w:t>
      </w:r>
    </w:p>
    <w:p w14:paraId="01FC149B" w14:textId="77777777" w:rsidR="00A66D4D" w:rsidRPr="00A70361" w:rsidRDefault="00A66D4D" w:rsidP="00A66D4D">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Does A Space War Mean A Nuclear War?</w:t>
      </w:r>
      <w:r>
        <w:t xml:space="preserve">,” </w:t>
      </w:r>
      <w:hyperlink r:id="rId19" w:history="1">
        <w:r w:rsidRPr="00BE0E32">
          <w:rPr>
            <w:rStyle w:val="Hyperlink"/>
          </w:rPr>
          <w:t>https://www.19fortyfive.com/2022/01/does-a-space-war-mean-a-nuclear-war/</w:t>
        </w:r>
      </w:hyperlink>
      <w:r>
        <w:t>] Justin</w:t>
      </w:r>
    </w:p>
    <w:p w14:paraId="3EAF20B3" w14:textId="77777777" w:rsidR="00A66D4D" w:rsidRPr="00A70361" w:rsidRDefault="00A66D4D" w:rsidP="00A66D4D">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5F865B2E" w14:textId="77777777" w:rsidR="00A66D4D" w:rsidRPr="00A70361" w:rsidRDefault="00A66D4D" w:rsidP="00A66D4D">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4064D09F" w14:textId="77777777" w:rsidR="00A66D4D" w:rsidRPr="00A70361" w:rsidRDefault="00A66D4D" w:rsidP="00A66D4D">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76A44697" w14:textId="77777777" w:rsidR="00A66D4D" w:rsidRDefault="00A66D4D" w:rsidP="00A66D4D">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1734FF1A" w14:textId="77777777" w:rsidR="00A66D4D" w:rsidRPr="00831EB4" w:rsidRDefault="00A66D4D" w:rsidP="00A66D4D">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672B3FD1" w14:textId="77777777" w:rsidR="00A66D4D" w:rsidRPr="00581846" w:rsidRDefault="00A66D4D" w:rsidP="00A66D4D">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20" w:history="1">
        <w:r w:rsidRPr="008E3734">
          <w:rPr>
            <w:rStyle w:val="Hyperlink"/>
          </w:rPr>
          <w:t>https://nsiteam.com/social/wp-content/uploads/2018/08/SMA-White-Paper_Chinese-Persepectives-on-Space_-Aug-2018.pdf</w:t>
        </w:r>
      </w:hyperlink>
      <w:r>
        <w:t>, accessed 7-14</w:t>
      </w:r>
      <w:r w:rsidRPr="004B3D48">
        <w:t>-2019) bm</w:t>
      </w:r>
    </w:p>
    <w:p w14:paraId="013C17AF" w14:textId="77777777" w:rsidR="00A66D4D" w:rsidRPr="00B70BA9" w:rsidRDefault="00A66D4D" w:rsidP="00A66D4D">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B844AE">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7965577B" w14:textId="77777777" w:rsidR="00A66D4D" w:rsidRDefault="00A66D4D" w:rsidP="00A66D4D">
      <w:pPr>
        <w:pStyle w:val="Heading4"/>
      </w:pPr>
      <w:r>
        <w:t xml:space="preserve">No limited nuclear wars – </w:t>
      </w:r>
      <w:r w:rsidRPr="00784AC4">
        <w:rPr>
          <w:u w:val="single"/>
        </w:rPr>
        <w:t>extinction</w:t>
      </w:r>
      <w:r>
        <w:t xml:space="preserve">. </w:t>
      </w:r>
    </w:p>
    <w:p w14:paraId="3FDA11C1" w14:textId="77777777" w:rsidR="00A66D4D" w:rsidRPr="00F35F0D" w:rsidRDefault="00A66D4D" w:rsidP="00A66D4D">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1" w:history="1">
        <w:r w:rsidRPr="0024235A">
          <w:rPr>
            <w:rStyle w:val="Hyperlink"/>
          </w:rPr>
          <w:t>https://metro.co.uk/2019/05/18/we-will-all-end-up-killing-each-other-and-one-nuclear-blast-could-do-it-9370115/</w:t>
        </w:r>
      </w:hyperlink>
      <w:r w:rsidRPr="00F35F0D">
        <w:t>]</w:t>
      </w:r>
      <w:r>
        <w:t xml:space="preserve"> Recut Justin</w:t>
      </w:r>
    </w:p>
    <w:p w14:paraId="2BE7F919" w14:textId="77777777" w:rsidR="00A66D4D" w:rsidRPr="00177BE1" w:rsidRDefault="00A66D4D" w:rsidP="00A66D4D">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7D4C01B4" w14:textId="77777777" w:rsidR="00A66D4D" w:rsidRPr="00177BE1" w:rsidRDefault="00A66D4D" w:rsidP="00A66D4D">
      <w:pPr>
        <w:rPr>
          <w:sz w:val="14"/>
        </w:rPr>
      </w:pPr>
      <w:r w:rsidRPr="00177BE1">
        <w:rPr>
          <w:sz w:val="14"/>
        </w:rPr>
        <w:t>Most (93%) have been built by Russia and in the US, 3,100 of them are ready to fire within hours.</w:t>
      </w:r>
    </w:p>
    <w:p w14:paraId="67EA5D7C" w14:textId="77777777" w:rsidR="00A66D4D" w:rsidRPr="00177BE1" w:rsidRDefault="00A66D4D" w:rsidP="00A66D4D">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25114B12" w14:textId="77777777" w:rsidR="00A66D4D" w:rsidRPr="00177BE1" w:rsidRDefault="00A66D4D" w:rsidP="00A66D4D">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2379B008" w14:textId="77777777" w:rsidR="00A66D4D" w:rsidRPr="00177BE1" w:rsidRDefault="00A66D4D" w:rsidP="00A66D4D">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0E62E91E" w14:textId="77777777" w:rsidR="00A66D4D" w:rsidRPr="00177BE1" w:rsidRDefault="00A66D4D" w:rsidP="00A66D4D">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0395DEF2" w14:textId="77777777" w:rsidR="00A66D4D" w:rsidRPr="00177BE1" w:rsidRDefault="00A66D4D" w:rsidP="00A66D4D">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2796A27D" w14:textId="77777777" w:rsidR="00A66D4D" w:rsidRPr="00177BE1" w:rsidRDefault="00A66D4D" w:rsidP="00A66D4D">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58E44E34" w14:textId="77777777" w:rsidR="00A66D4D" w:rsidRPr="00177BE1" w:rsidRDefault="00A66D4D" w:rsidP="00A66D4D">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499914F4" w14:textId="77777777" w:rsidR="00A66D4D" w:rsidRPr="00177BE1" w:rsidRDefault="00A66D4D" w:rsidP="00A66D4D">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10C5BC58" w14:textId="77777777" w:rsidR="00A66D4D" w:rsidRPr="00177BE1" w:rsidRDefault="00A66D4D" w:rsidP="00A66D4D">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0CD73E6F" w14:textId="77777777" w:rsidR="00A66D4D" w:rsidRPr="00177BE1" w:rsidRDefault="00A66D4D" w:rsidP="00A66D4D">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3882E039" w14:textId="77777777" w:rsidR="00A66D4D" w:rsidRPr="00177BE1" w:rsidRDefault="00A66D4D" w:rsidP="00A66D4D">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0FE0B184" w14:textId="77777777" w:rsidR="00A66D4D" w:rsidRPr="00177BE1" w:rsidRDefault="00A66D4D" w:rsidP="00A66D4D">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3A06E161" w14:textId="77777777" w:rsidR="00A66D4D" w:rsidRPr="00177BE1" w:rsidRDefault="00A66D4D" w:rsidP="00A66D4D">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35012A91" w14:textId="77777777" w:rsidR="00A66D4D" w:rsidRPr="00177BE1" w:rsidRDefault="00A66D4D" w:rsidP="00A66D4D">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08CADED6" w14:textId="77777777" w:rsidR="00A66D4D" w:rsidRPr="0094096E" w:rsidRDefault="00A66D4D" w:rsidP="00A66D4D">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69D36944" w14:textId="77777777" w:rsidR="00A66D4D" w:rsidRPr="0077694C" w:rsidRDefault="00A66D4D" w:rsidP="00A66D4D">
      <w:pPr>
        <w:rPr>
          <w:sz w:val="14"/>
        </w:rPr>
      </w:pPr>
    </w:p>
    <w:p w14:paraId="6E7A5860" w14:textId="6B120970" w:rsidR="00A95652" w:rsidRDefault="00A66D4D" w:rsidP="00A66D4D">
      <w:pPr>
        <w:pStyle w:val="Heading3"/>
      </w:pPr>
      <w:r>
        <w:t>1AC – Framework</w:t>
      </w:r>
    </w:p>
    <w:p w14:paraId="21D6B64A" w14:textId="1A796FF7" w:rsidR="00A66D4D" w:rsidRPr="00A66D4D" w:rsidRDefault="00A66D4D" w:rsidP="00A66D4D">
      <w:pPr>
        <w:pStyle w:val="Heading4"/>
        <w:rPr>
          <w:rFonts w:cs="Calibri"/>
        </w:rPr>
      </w:pPr>
      <w:r w:rsidRPr="00361031">
        <w:t xml:space="preserve">The standard is maximizing expected well-being – to clarify, </w:t>
      </w:r>
      <w:r w:rsidRPr="00361031">
        <w:rPr>
          <w:u w:val="single"/>
        </w:rPr>
        <w:t>saving lives</w:t>
      </w:r>
      <w:r>
        <w:rPr>
          <w:rFonts w:cs="Calibri"/>
        </w:rPr>
        <w:t xml:space="preserve">. </w:t>
      </w:r>
      <w:r>
        <w:t>Extinction m</w:t>
      </w:r>
      <w:r w:rsidRPr="00E972A3">
        <w:t xml:space="preserve">athematically </w:t>
      </w:r>
      <w:r w:rsidRPr="00E972A3">
        <w:rPr>
          <w:u w:val="single"/>
        </w:rPr>
        <w:t>outweighs</w:t>
      </w:r>
      <w:r w:rsidRPr="00E972A3">
        <w:t>.</w:t>
      </w:r>
    </w:p>
    <w:p w14:paraId="451BEF41" w14:textId="77777777" w:rsidR="00A66D4D" w:rsidRDefault="00A66D4D" w:rsidP="00A66D4D">
      <w:r>
        <w:rPr>
          <w:rStyle w:val="Heading4Char"/>
        </w:rPr>
        <w:t>MacAskill 14</w:t>
      </w:r>
      <w:r>
        <w:t xml:space="preserve"> [William, Oxford Philosopher and youngest tenured philosopher in the world, Normative Uncertainty, 2014]</w:t>
      </w:r>
    </w:p>
    <w:p w14:paraId="5BB65732" w14:textId="77777777" w:rsidR="00A66D4D" w:rsidRDefault="00A66D4D" w:rsidP="00A66D4D">
      <w:pPr>
        <w:rPr>
          <w:sz w:val="12"/>
        </w:rPr>
      </w:pPr>
      <w:r>
        <w:rPr>
          <w:rStyle w:val="StyleUnderline"/>
        </w:rPr>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r>
        <w:rPr>
          <w:sz w:val="12"/>
        </w:rPr>
        <w:t>The</w:t>
      </w:r>
      <w:proofErr w:type="spell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(.8-.2)×(2×10^14)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7D1F8C61" w14:textId="3E594EAA" w:rsidR="00A66D4D" w:rsidRPr="002D44DC" w:rsidRDefault="00A66D4D" w:rsidP="00A66D4D">
      <w:pPr>
        <w:pStyle w:val="Heading4"/>
        <w:rPr>
          <w:rFonts w:cs="Calibri"/>
        </w:rPr>
      </w:pPr>
      <w:r w:rsidRPr="002D44DC">
        <w:rPr>
          <w:rFonts w:cs="Calibri"/>
        </w:rPr>
        <w:t xml:space="preserve">Only consequentialism explains degrees of wrongness—if I break a promise to meet for lunch, that is not as bad as breaking a promise to not kill. Only consequences explain why which is intuitive. Outweighs—a) </w:t>
      </w:r>
      <w:r w:rsidRPr="002D44DC">
        <w:rPr>
          <w:rFonts w:cs="Calibri"/>
          <w:u w:val="single"/>
        </w:rPr>
        <w:t>parsimony</w:t>
      </w:r>
      <w:r w:rsidRPr="002D44DC">
        <w:rPr>
          <w:rFonts w:cs="Calibri"/>
        </w:rPr>
        <w:t xml:space="preserve">—metaphysics relies on long chains of questionable claims that make conclusions less likely b) </w:t>
      </w:r>
      <w:r w:rsidRPr="002D44DC">
        <w:rPr>
          <w:rFonts w:cs="Calibri"/>
          <w:u w:val="single"/>
        </w:rPr>
        <w:t>hijacks</w:t>
      </w:r>
      <w:r w:rsidRPr="002D44DC">
        <w:rPr>
          <w:rFonts w:cs="Calibri"/>
        </w:rPr>
        <w:t xml:space="preserve">—intuitions are inevitable since every framework must take some starting point. </w:t>
      </w:r>
    </w:p>
    <w:p w14:paraId="4D9F7ED9" w14:textId="032B991E" w:rsidR="00A66D4D" w:rsidRDefault="00A66D4D" w:rsidP="00A66D4D"/>
    <w:p w14:paraId="3A9DC0B5" w14:textId="0EB66750" w:rsidR="00A66D4D" w:rsidRDefault="00A66D4D" w:rsidP="00A66D4D">
      <w:pPr>
        <w:pStyle w:val="Heading3"/>
      </w:pPr>
      <w:r>
        <w:t>1AC – Underview</w:t>
      </w:r>
    </w:p>
    <w:p w14:paraId="2EE85E62" w14:textId="77777777" w:rsidR="00A66D4D" w:rsidRPr="00FB72FC" w:rsidRDefault="00A66D4D" w:rsidP="00A66D4D">
      <w:pPr>
        <w:pStyle w:val="Heading4"/>
        <w:rPr>
          <w:bCs/>
        </w:rPr>
      </w:pPr>
      <w:r>
        <w:rPr>
          <w:bCs/>
        </w:rPr>
        <w:t xml:space="preserve">1] </w:t>
      </w:r>
      <w:r w:rsidRPr="00FB72FC">
        <w:rPr>
          <w:bCs/>
        </w:rPr>
        <w:t xml:space="preserve">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r>
        <w:rPr>
          <w:bCs/>
        </w:rPr>
        <w:t xml:space="preserve"> Fairness is a gateway issue to the ballot and education is the reason schools fund debate.</w:t>
      </w:r>
    </w:p>
    <w:p w14:paraId="23799657" w14:textId="77777777" w:rsidR="00A66D4D" w:rsidRDefault="00A66D4D" w:rsidP="00A66D4D">
      <w:pPr>
        <w:pStyle w:val="Heading4"/>
      </w:pPr>
      <w:r>
        <w:t>2] Reasonability on 1NC theory with the brightline of link and impact turn ground – there are infinite bidirectional interps that I can never meet – the four-minute 1AR doesn’t have enough time to line by line every argument, make offense, and go for substance.</w:t>
      </w:r>
    </w:p>
    <w:p w14:paraId="0F9F707C" w14:textId="77777777" w:rsidR="00FC0EBF" w:rsidRPr="000A2492" w:rsidRDefault="00FC0EBF" w:rsidP="00FC0EBF">
      <w:pPr>
        <w:keepNext/>
        <w:keepLines/>
        <w:spacing w:before="40" w:after="0"/>
        <w:outlineLvl w:val="3"/>
        <w:rPr>
          <w:rFonts w:eastAsia="MS Gothic" w:cs="Times New Roman"/>
          <w:b/>
          <w:iCs/>
          <w:sz w:val="26"/>
        </w:rPr>
      </w:pPr>
      <w:r w:rsidRPr="000A2492">
        <w:rPr>
          <w:rFonts w:eastAsia="MS Gothic" w:cs="Times New Roman"/>
          <w:b/>
          <w:iCs/>
          <w:sz w:val="26"/>
        </w:rPr>
        <w:t xml:space="preserve">Nuanced debates about the </w:t>
      </w:r>
      <w:r w:rsidRPr="000A2492">
        <w:rPr>
          <w:rFonts w:eastAsia="MS Gothic" w:cs="Times New Roman"/>
          <w:b/>
          <w:iCs/>
          <w:sz w:val="26"/>
          <w:u w:val="single"/>
        </w:rPr>
        <w:t>intricacies</w:t>
      </w:r>
      <w:r w:rsidRPr="000A2492">
        <w:rPr>
          <w:rFonts w:eastAsia="MS Gothic" w:cs="Times New Roman"/>
          <w:b/>
          <w:iCs/>
          <w:sz w:val="26"/>
        </w:rPr>
        <w:t xml:space="preserve"> of space policy are key to preventing militarization – </w:t>
      </w:r>
      <w:r w:rsidRPr="000A2492">
        <w:rPr>
          <w:rFonts w:eastAsia="MS Gothic" w:cs="Times New Roman"/>
          <w:b/>
          <w:iCs/>
          <w:sz w:val="26"/>
          <w:u w:val="single"/>
        </w:rPr>
        <w:t>narrowing</w:t>
      </w:r>
      <w:r w:rsidRPr="000A2492">
        <w:rPr>
          <w:rFonts w:eastAsia="MS Gothic" w:cs="Times New Roman"/>
          <w:b/>
          <w:iCs/>
          <w:sz w:val="26"/>
        </w:rPr>
        <w:t xml:space="preserve"> debates </w:t>
      </w:r>
      <w:r w:rsidRPr="000A2492">
        <w:rPr>
          <w:rFonts w:eastAsia="MS Gothic" w:cs="Times New Roman"/>
          <w:b/>
          <w:iCs/>
          <w:sz w:val="26"/>
          <w:u w:val="single"/>
        </w:rPr>
        <w:t>intellectual aperture</w:t>
      </w:r>
      <w:r w:rsidRPr="000A2492">
        <w:rPr>
          <w:rFonts w:eastAsia="MS Gothic" w:cs="Times New Roman"/>
          <w:b/>
          <w:iCs/>
          <w:sz w:val="26"/>
        </w:rPr>
        <w:t xml:space="preserve"> to </w:t>
      </w:r>
      <w:r w:rsidRPr="000A2492">
        <w:rPr>
          <w:rFonts w:eastAsia="MS Gothic" w:cs="Times New Roman"/>
          <w:b/>
          <w:iCs/>
          <w:sz w:val="26"/>
          <w:u w:val="single"/>
        </w:rPr>
        <w:t>meta-theories</w:t>
      </w:r>
      <w:r w:rsidRPr="000A2492">
        <w:rPr>
          <w:rFonts w:eastAsia="MS Gothic" w:cs="Times New Roman"/>
          <w:b/>
          <w:iCs/>
          <w:sz w:val="26"/>
        </w:rPr>
        <w:t xml:space="preserve"> for governmental behavior makes </w:t>
      </w:r>
      <w:r w:rsidRPr="000A2492">
        <w:rPr>
          <w:rFonts w:eastAsia="MS Gothic" w:cs="Times New Roman"/>
          <w:b/>
          <w:iCs/>
          <w:sz w:val="26"/>
          <w:u w:val="single"/>
        </w:rPr>
        <w:t>constructive</w:t>
      </w:r>
      <w:r w:rsidRPr="000A2492">
        <w:rPr>
          <w:rFonts w:eastAsia="MS Gothic" w:cs="Times New Roman"/>
          <w:b/>
          <w:iCs/>
          <w:sz w:val="26"/>
        </w:rPr>
        <w:t xml:space="preserve"> advocacy </w:t>
      </w:r>
      <w:r w:rsidRPr="000A2492">
        <w:rPr>
          <w:rFonts w:eastAsia="MS Gothic" w:cs="Times New Roman"/>
          <w:b/>
          <w:iCs/>
          <w:sz w:val="26"/>
          <w:u w:val="single"/>
        </w:rPr>
        <w:t>impossible</w:t>
      </w:r>
      <w:r w:rsidRPr="000A2492">
        <w:rPr>
          <w:rFonts w:eastAsia="MS Gothic" w:cs="Times New Roman"/>
          <w:b/>
          <w:iCs/>
          <w:sz w:val="26"/>
        </w:rPr>
        <w:t xml:space="preserve"> </w:t>
      </w:r>
    </w:p>
    <w:p w14:paraId="72AAF7C5" w14:textId="77777777" w:rsidR="00FC0EBF" w:rsidRPr="000A2492" w:rsidRDefault="00FC0EBF" w:rsidP="00FC0EBF">
      <w:pPr>
        <w:rPr>
          <w:rFonts w:eastAsia="Cambria" w:cs="Times New Roman"/>
        </w:rPr>
      </w:pPr>
      <w:r w:rsidRPr="000A2492">
        <w:rPr>
          <w:rFonts w:eastAsia="Cambria" w:cs="Times New Roman"/>
          <w:b/>
          <w:bCs/>
          <w:sz w:val="26"/>
        </w:rPr>
        <w:t>Weeden 15</w:t>
      </w:r>
      <w:r w:rsidRPr="000A2492">
        <w:rPr>
          <w:rFonts w:eastAsia="Cambria" w:cs="Times New Roman"/>
        </w:rPr>
        <w:t xml:space="preserve"> [Brian Weeden is a former U.S. Air Force space and missile operations officer and currently technical adviser for Secure World Foundation, a non-profit organization dedicated to the long-term sustainable use of outer space for benefits on Earth. He is also a doctoral candidate in public policy and public administration at George Washington University. 1/7. "The End of Sanctuary in Space." https://medium.com/war-is-boring/the-end-of-sanctuary-in-space-2d58fba741a]</w:t>
      </w:r>
    </w:p>
    <w:p w14:paraId="23F03FA6" w14:textId="77777777" w:rsidR="00FC0EBF" w:rsidRPr="00F364D3" w:rsidRDefault="00FC0EBF" w:rsidP="00FC0EBF">
      <w:pPr>
        <w:rPr>
          <w:rFonts w:eastAsia="Cambria" w:cs="Times New Roman"/>
          <w:u w:val="single"/>
        </w:rPr>
      </w:pPr>
      <w:r w:rsidRPr="00465296">
        <w:rPr>
          <w:rFonts w:eastAsia="Cambria" w:cs="Times New Roman"/>
          <w:sz w:val="16"/>
        </w:rPr>
        <w:t xml:space="preserve">Plus, </w:t>
      </w:r>
      <w:r w:rsidRPr="00FD78C4">
        <w:rPr>
          <w:rFonts w:eastAsia="Cambria" w:cs="Times New Roman"/>
          <w:u w:val="single"/>
        </w:rPr>
        <w:t>there’s the</w:t>
      </w:r>
      <w:r w:rsidRPr="00FD78C4">
        <w:rPr>
          <w:rFonts w:eastAsia="Cambria" w:cs="Times New Roman"/>
          <w:sz w:val="16"/>
        </w:rPr>
        <w:t xml:space="preserve"> </w:t>
      </w:r>
      <w:r w:rsidRPr="00FD78C4">
        <w:rPr>
          <w:rFonts w:eastAsia="Cambria" w:cs="Times New Roman"/>
          <w:b/>
          <w:iCs/>
          <w:u w:val="single"/>
        </w:rPr>
        <w:t>larger question</w:t>
      </w:r>
      <w:r w:rsidRPr="00FD78C4">
        <w:rPr>
          <w:rFonts w:eastAsia="Cambria" w:cs="Times New Roman"/>
          <w:sz w:val="16"/>
        </w:rPr>
        <w:t xml:space="preserve"> of </w:t>
      </w:r>
      <w:r w:rsidRPr="00FD78C4">
        <w:rPr>
          <w:rFonts w:eastAsia="Cambria" w:cs="Times New Roman"/>
          <w:u w:val="single"/>
        </w:rPr>
        <w:t xml:space="preserve">whether a more </w:t>
      </w:r>
      <w:r w:rsidRPr="00FD78C4">
        <w:rPr>
          <w:rFonts w:eastAsia="Cambria" w:cs="Times New Roman"/>
          <w:b/>
          <w:iCs/>
          <w:u w:val="single"/>
        </w:rPr>
        <w:t>aggressive approach</w:t>
      </w:r>
      <w:r w:rsidRPr="00FD78C4">
        <w:rPr>
          <w:rFonts w:eastAsia="Cambria" w:cs="Times New Roman"/>
          <w:sz w:val="16"/>
        </w:rPr>
        <w:t xml:space="preserve"> </w:t>
      </w:r>
      <w:r w:rsidRPr="00FD78C4">
        <w:rPr>
          <w:rFonts w:eastAsia="Cambria" w:cs="Times New Roman"/>
          <w:u w:val="single"/>
        </w:rPr>
        <w:t>is in the best interest of all of America’s space organizations, including the</w:t>
      </w:r>
      <w:r w:rsidRPr="000A2492">
        <w:rPr>
          <w:rFonts w:eastAsia="Cambria" w:cs="Times New Roman"/>
          <w:u w:val="single"/>
        </w:rPr>
        <w:t xml:space="preserve"> burgeoning </w:t>
      </w:r>
      <w:r w:rsidRPr="000A2492">
        <w:rPr>
          <w:rFonts w:eastAsia="Cambria" w:cs="Times New Roman"/>
          <w:b/>
          <w:iCs/>
          <w:u w:val="single"/>
        </w:rPr>
        <w:t>commercial space sector.</w:t>
      </w:r>
      <w:r>
        <w:rPr>
          <w:rFonts w:eastAsia="Cambria" w:cs="Times New Roman"/>
          <w:b/>
          <w:iCs/>
          <w:u w:val="single"/>
        </w:rPr>
        <w:t xml:space="preserve"> </w:t>
      </w:r>
      <w:r w:rsidRPr="000A2492">
        <w:rPr>
          <w:rFonts w:eastAsia="Cambria" w:cs="Times New Roman"/>
          <w:highlight w:val="cyan"/>
          <w:u w:val="single"/>
        </w:rPr>
        <w:t xml:space="preserve">We live in an age of </w:t>
      </w:r>
      <w:r w:rsidRPr="00F364D3">
        <w:rPr>
          <w:rFonts w:eastAsia="Cambria" w:cs="Times New Roman"/>
          <w:b/>
          <w:iCs/>
          <w:u w:val="single"/>
        </w:rPr>
        <w:t xml:space="preserve">proliferating </w:t>
      </w:r>
      <w:r w:rsidRPr="000A2492">
        <w:rPr>
          <w:rFonts w:eastAsia="Cambria" w:cs="Times New Roman"/>
          <w:b/>
          <w:iCs/>
          <w:highlight w:val="cyan"/>
          <w:u w:val="single"/>
        </w:rPr>
        <w:t>a</w:t>
      </w:r>
      <w:r w:rsidRPr="00F364D3">
        <w:rPr>
          <w:rFonts w:eastAsia="Cambria" w:cs="Times New Roman"/>
          <w:b/>
          <w:iCs/>
          <w:u w:val="single"/>
        </w:rPr>
        <w:t>nti-</w:t>
      </w:r>
      <w:r w:rsidRPr="000A2492">
        <w:rPr>
          <w:rFonts w:eastAsia="Cambria" w:cs="Times New Roman"/>
          <w:b/>
          <w:iCs/>
          <w:highlight w:val="cyan"/>
          <w:u w:val="single"/>
        </w:rPr>
        <w:t>sat</w:t>
      </w:r>
      <w:r w:rsidRPr="00F364D3">
        <w:rPr>
          <w:rFonts w:eastAsia="Cambria" w:cs="Times New Roman"/>
          <w:b/>
          <w:iCs/>
          <w:u w:val="single"/>
        </w:rPr>
        <w:t>ellite capabilities.</w:t>
      </w:r>
      <w:r w:rsidRPr="00F364D3">
        <w:rPr>
          <w:rFonts w:eastAsia="Cambria" w:cs="Times New Roman"/>
          <w:sz w:val="16"/>
        </w:rPr>
        <w:t xml:space="preserve"> T</w:t>
      </w:r>
      <w:r w:rsidRPr="00465296">
        <w:rPr>
          <w:rFonts w:eastAsia="Cambria" w:cs="Times New Roman"/>
          <w:sz w:val="16"/>
        </w:rPr>
        <w:t xml:space="preserve">here is a growing body of </w:t>
      </w:r>
      <w:r w:rsidRPr="00FD78C4">
        <w:rPr>
          <w:rFonts w:eastAsia="Cambria" w:cs="Times New Roman"/>
          <w:sz w:val="16"/>
        </w:rPr>
        <w:t xml:space="preserve">evidence that </w:t>
      </w:r>
      <w:r w:rsidRPr="00FD78C4">
        <w:rPr>
          <w:rFonts w:eastAsia="Cambria" w:cs="Times New Roman"/>
          <w:u w:val="single"/>
        </w:rPr>
        <w:t xml:space="preserve">China is actively developing at least two hit-to-kill </w:t>
      </w:r>
      <w:r w:rsidRPr="00FD78C4">
        <w:rPr>
          <w:rFonts w:eastAsia="Cambria" w:cs="Times New Roman"/>
          <w:b/>
          <w:iCs/>
          <w:u w:val="single"/>
        </w:rPr>
        <w:t>ASAT</w:t>
      </w:r>
      <w:r w:rsidRPr="00FD78C4">
        <w:rPr>
          <w:rFonts w:eastAsia="Cambria" w:cs="Times New Roman"/>
          <w:sz w:val="16"/>
        </w:rPr>
        <w:t xml:space="preserve"> weapon systems</w:t>
      </w:r>
      <w:r w:rsidRPr="00FD78C4">
        <w:rPr>
          <w:rFonts w:eastAsia="Cambria" w:cs="Times New Roman"/>
          <w:u w:val="single"/>
        </w:rPr>
        <w:t xml:space="preserve">. The development process has included at least </w:t>
      </w:r>
      <w:r w:rsidRPr="00FD78C4">
        <w:rPr>
          <w:rFonts w:eastAsia="Cambria" w:cs="Times New Roman"/>
          <w:b/>
          <w:iCs/>
          <w:u w:val="single"/>
        </w:rPr>
        <w:t>five tests</w:t>
      </w:r>
      <w:r w:rsidRPr="00FD78C4">
        <w:rPr>
          <w:rFonts w:eastAsia="Cambria" w:cs="Times New Roman"/>
          <w:sz w:val="16"/>
        </w:rPr>
        <w:t xml:space="preserve"> of these systems, </w:t>
      </w:r>
      <w:r w:rsidRPr="00FD78C4">
        <w:rPr>
          <w:rFonts w:eastAsia="Cambria" w:cs="Times New Roman"/>
          <w:u w:val="single"/>
        </w:rPr>
        <w:t xml:space="preserve">including one that created thousands of pieces of space </w:t>
      </w:r>
      <w:r w:rsidRPr="00FD78C4">
        <w:rPr>
          <w:rFonts w:eastAsia="Cambria" w:cs="Times New Roman"/>
          <w:b/>
          <w:iCs/>
          <w:u w:val="single"/>
        </w:rPr>
        <w:t>debris</w:t>
      </w:r>
      <w:r w:rsidRPr="00FD78C4">
        <w:rPr>
          <w:rFonts w:eastAsia="Cambria" w:cs="Times New Roman"/>
          <w:sz w:val="16"/>
        </w:rPr>
        <w:t xml:space="preserve">. </w:t>
      </w:r>
      <w:r w:rsidRPr="00FD78C4">
        <w:rPr>
          <w:rFonts w:eastAsia="Cambria" w:cs="Times New Roman"/>
          <w:u w:val="single"/>
        </w:rPr>
        <w:t xml:space="preserve">Russia has fielded operational ASAT capabilities in the past, and Russian officials have recently stated that development work has started again on an </w:t>
      </w:r>
      <w:r w:rsidRPr="00FD78C4">
        <w:rPr>
          <w:rFonts w:eastAsia="Cambria" w:cs="Times New Roman"/>
          <w:b/>
          <w:iCs/>
          <w:u w:val="single"/>
        </w:rPr>
        <w:t>air-based ASAT</w:t>
      </w:r>
      <w:r w:rsidRPr="00FD78C4">
        <w:rPr>
          <w:rFonts w:eastAsia="Cambria" w:cs="Times New Roman"/>
          <w:sz w:val="16"/>
        </w:rPr>
        <w:t xml:space="preserve"> system. Not to be outdone, </w:t>
      </w:r>
      <w:r w:rsidRPr="00FD78C4">
        <w:rPr>
          <w:rFonts w:eastAsia="Cambria" w:cs="Times New Roman"/>
          <w:u w:val="single"/>
        </w:rPr>
        <w:t xml:space="preserve">elements of the Indian government have also </w:t>
      </w:r>
      <w:r w:rsidRPr="00FD78C4">
        <w:rPr>
          <w:rFonts w:eastAsia="Cambria" w:cs="Times New Roman"/>
          <w:b/>
          <w:iCs/>
          <w:u w:val="single"/>
        </w:rPr>
        <w:t>signaled</w:t>
      </w:r>
      <w:r w:rsidRPr="00FD78C4">
        <w:rPr>
          <w:rFonts w:eastAsia="Cambria" w:cs="Times New Roman"/>
          <w:u w:val="single"/>
        </w:rPr>
        <w:t xml:space="preserve"> interest in developing both missile defense and ASAT </w:t>
      </w:r>
      <w:r w:rsidRPr="00FD78C4">
        <w:rPr>
          <w:rFonts w:eastAsia="Cambria" w:cs="Times New Roman"/>
          <w:b/>
          <w:iCs/>
          <w:u w:val="single"/>
        </w:rPr>
        <w:t>capabilities</w:t>
      </w:r>
      <w:r w:rsidRPr="00FD78C4">
        <w:rPr>
          <w:rFonts w:eastAsia="Cambria" w:cs="Times New Roman"/>
          <w:sz w:val="16"/>
        </w:rPr>
        <w:t xml:space="preserve"> themselves. </w:t>
      </w:r>
      <w:r w:rsidRPr="00FD78C4">
        <w:rPr>
          <w:rFonts w:eastAsia="Cambria" w:cs="Times New Roman"/>
          <w:sz w:val="16"/>
          <w:szCs w:val="16"/>
        </w:rPr>
        <w:t>The United States and many of its allies in Europe and Asia are fielding missile defense capabilities that have significant ASAT capabilities, as demonstrated by the United States’ use of the same missile defense system to destroy a non-functioning satellite in 2008. The number of other countries that already possess ballistic missile and space launch technology—and could thus develop their own crude ASAT capabilities—is growing. The U.S. national</w:t>
      </w:r>
      <w:r w:rsidRPr="00465296">
        <w:rPr>
          <w:rFonts w:eastAsia="Cambria" w:cs="Times New Roman"/>
          <w:sz w:val="16"/>
          <w:szCs w:val="16"/>
        </w:rPr>
        <w:t xml:space="preserve"> security space community sees this shift towards a more “contested” space environment </w:t>
      </w:r>
      <w:r w:rsidRPr="00FD78C4">
        <w:rPr>
          <w:rFonts w:eastAsia="Cambria" w:cs="Times New Roman"/>
          <w:sz w:val="16"/>
          <w:szCs w:val="16"/>
        </w:rPr>
        <w:t xml:space="preserve">as a very worrisome trend. There are currently more than 150 U.S. military and intelligence satellites in orbit, providing important national security capabilities such as precision navigation and timing, global communications, missile warning, and intelligence, surveillance and reconnaissance. </w:t>
      </w:r>
      <w:r w:rsidRPr="00FD78C4">
        <w:rPr>
          <w:rFonts w:eastAsia="Cambria" w:cs="Times New Roman"/>
          <w:u w:val="single"/>
        </w:rPr>
        <w:t xml:space="preserve">The proliferation of ASAT capabilities and the </w:t>
      </w:r>
      <w:r w:rsidRPr="00FD78C4">
        <w:rPr>
          <w:rFonts w:eastAsia="Cambria" w:cs="Times New Roman"/>
          <w:b/>
          <w:iCs/>
          <w:u w:val="single"/>
        </w:rPr>
        <w:t>threat</w:t>
      </w:r>
      <w:r w:rsidRPr="00FD78C4">
        <w:rPr>
          <w:rFonts w:eastAsia="Cambria" w:cs="Times New Roman"/>
          <w:u w:val="single"/>
        </w:rPr>
        <w:t xml:space="preserve"> they are thought to pose to these space systems presents a </w:t>
      </w:r>
      <w:r w:rsidRPr="00FD78C4">
        <w:rPr>
          <w:rFonts w:eastAsia="Cambria" w:cs="Times New Roman"/>
          <w:b/>
          <w:iCs/>
          <w:u w:val="single"/>
        </w:rPr>
        <w:t>serious challenge</w:t>
      </w:r>
      <w:r w:rsidRPr="00FD78C4">
        <w:rPr>
          <w:rFonts w:eastAsia="Cambria" w:cs="Times New Roman"/>
          <w:sz w:val="16"/>
        </w:rPr>
        <w:t xml:space="preserve"> </w:t>
      </w:r>
      <w:r w:rsidRPr="00FD78C4">
        <w:rPr>
          <w:rFonts w:eastAsia="Cambria" w:cs="Times New Roman"/>
          <w:u w:val="single"/>
        </w:rPr>
        <w:t>to the</w:t>
      </w:r>
      <w:r w:rsidRPr="00FD78C4">
        <w:rPr>
          <w:rFonts w:eastAsia="Cambria" w:cs="Times New Roman"/>
          <w:sz w:val="16"/>
        </w:rPr>
        <w:t xml:space="preserve"> </w:t>
      </w:r>
      <w:r w:rsidRPr="00FD78C4">
        <w:rPr>
          <w:rFonts w:eastAsia="Cambria" w:cs="Times New Roman"/>
          <w:b/>
          <w:iCs/>
          <w:u w:val="single"/>
        </w:rPr>
        <w:t>U</w:t>
      </w:r>
      <w:r w:rsidRPr="00FD78C4">
        <w:rPr>
          <w:rFonts w:eastAsia="Cambria" w:cs="Times New Roman"/>
          <w:sz w:val="16"/>
        </w:rPr>
        <w:t xml:space="preserve">nited </w:t>
      </w:r>
      <w:r w:rsidRPr="00FD78C4">
        <w:rPr>
          <w:rFonts w:eastAsia="Cambria" w:cs="Times New Roman"/>
          <w:b/>
          <w:iCs/>
          <w:u w:val="single"/>
        </w:rPr>
        <w:t>S</w:t>
      </w:r>
      <w:r w:rsidRPr="00FD78C4">
        <w:rPr>
          <w:rFonts w:eastAsia="Cambria" w:cs="Times New Roman"/>
          <w:sz w:val="16"/>
        </w:rPr>
        <w:t xml:space="preserve">tates’ </w:t>
      </w:r>
      <w:r w:rsidRPr="00FD78C4">
        <w:rPr>
          <w:rFonts w:eastAsia="Cambria" w:cs="Times New Roman"/>
          <w:u w:val="single"/>
        </w:rPr>
        <w:t xml:space="preserve">military and intelligence capabilities. The concern extends not only to the ability </w:t>
      </w:r>
      <w:r w:rsidRPr="00FD78C4">
        <w:rPr>
          <w:rFonts w:eastAsia="Cambria" w:cs="Times New Roman"/>
          <w:sz w:val="16"/>
        </w:rPr>
        <w:t xml:space="preserve">of the United States </w:t>
      </w:r>
      <w:r w:rsidRPr="00FD78C4">
        <w:rPr>
          <w:rFonts w:eastAsia="Cambria" w:cs="Times New Roman"/>
          <w:u w:val="single"/>
        </w:rPr>
        <w:t xml:space="preserve">to defend its own national security interests, but also to its ability to continue to contribute to the defense of its </w:t>
      </w:r>
      <w:r w:rsidRPr="00FD78C4">
        <w:rPr>
          <w:rFonts w:eastAsia="Cambria" w:cs="Times New Roman"/>
          <w:b/>
          <w:iCs/>
          <w:u w:val="single"/>
        </w:rPr>
        <w:t>allies</w:t>
      </w:r>
      <w:r w:rsidRPr="00FD78C4">
        <w:rPr>
          <w:rFonts w:eastAsia="Cambria" w:cs="Times New Roman"/>
          <w:u w:val="single"/>
        </w:rPr>
        <w:t xml:space="preserve">. </w:t>
      </w:r>
      <w:r w:rsidRPr="00FD78C4">
        <w:rPr>
          <w:rFonts w:eastAsia="Cambria" w:cs="Times New Roman"/>
          <w:sz w:val="16"/>
          <w:szCs w:val="16"/>
        </w:rPr>
        <w:t>The United States announced a new National Security Space Strategy in early 2011 that detailed five strategic approaches for dealing with a more “congested, competitive and contested space environment.” The strategy includes a strong push for developing and promoting responsible norms of behavior in space, increased partnership and cooperation with allies and commercial firms and a shift toward making U.S. national security space capabilities more resilient to attacks. The strategy also includes preventing and deterring aggression on U.S. national security space systems, and, should deterrence fail, defeating attacks on said systems. Since the release of the strategy, the U.S. government has been relatively public about how it will implement the first three approaches, but less so about the last two. That has now changed. Congress has included language in the National Defense Authorization Act for the 2015 fiscal year, the primary piece of legislation that authorizes and directs the activities of the U.S. military, calling on the U.S. national security space community to report to Congress how it plans to deter and defeat adversary attacks on U.S. space systems. The NDAA</w:t>
      </w:r>
      <w:r w:rsidRPr="00465296">
        <w:rPr>
          <w:rFonts w:eastAsia="Cambria" w:cs="Times New Roman"/>
          <w:sz w:val="16"/>
          <w:szCs w:val="16"/>
        </w:rPr>
        <w:t xml:space="preserve"> language requires the Secretary of Defense and the Director of National Intelligence to produce a study on the role of offensive space operations, and specifies that the majority of the $32.3 million that Congress gave to the Space Security and Defense Program in 2015 must be used for “the development of offensive space control and active defensive strategies and capabilities.” The NDAA language does not stipulate what is meant by offensive or active defensive capabilities, but when combined with recent academic writings from within the U.S. military, it suggests that America’s strategy for protecting its satellites is taking a more aggressive turn. This essay discusses the evolution of U.S. national security space community’s approach to using space and protecting space assets over the last several decades, and explains why some in the community are now contemplating a more aggressive approach. It frames the discussion through four established schools of thought on the military uses of space: sanctuary, space control, high ground and survivability. These schools were first developed as potential space power doctrines by David Lupton in an article for Strategic Review in 1983, and more fully fleshed out in his 1988 book On Space Warfare: A Space Power Doctrine. They were re-conceptualized as schools of thought, rather than doctrine, by Peter Hays in his 1994 doctoral dissertation. In Hays’ view, the four schools of thought are less codified and have more overlap between them than a strict doctrinal definition. </w:t>
      </w:r>
      <w:r w:rsidRPr="000A2492">
        <w:rPr>
          <w:rFonts w:eastAsia="Cambria" w:cs="Times New Roman"/>
          <w:u w:val="single"/>
        </w:rPr>
        <w:t xml:space="preserve">U.S. policy on national security space is a </w:t>
      </w:r>
      <w:r w:rsidRPr="000A2492">
        <w:rPr>
          <w:rFonts w:eastAsia="Cambria" w:cs="Times New Roman"/>
          <w:b/>
          <w:iCs/>
          <w:u w:val="single"/>
        </w:rPr>
        <w:t>conglomeration</w:t>
      </w:r>
      <w:r w:rsidRPr="00465296">
        <w:rPr>
          <w:rFonts w:eastAsia="Cambria" w:cs="Times New Roman"/>
          <w:sz w:val="16"/>
        </w:rPr>
        <w:t xml:space="preserve"> </w:t>
      </w:r>
      <w:r w:rsidRPr="000A2492">
        <w:rPr>
          <w:rFonts w:eastAsia="Cambria" w:cs="Times New Roman"/>
          <w:u w:val="single"/>
        </w:rPr>
        <w:t>of the</w:t>
      </w:r>
      <w:r w:rsidRPr="00465296">
        <w:rPr>
          <w:rFonts w:eastAsia="Cambria" w:cs="Times New Roman"/>
          <w:sz w:val="16"/>
        </w:rPr>
        <w:t xml:space="preserve"> </w:t>
      </w:r>
      <w:r w:rsidRPr="000A2492">
        <w:rPr>
          <w:rFonts w:eastAsia="Cambria" w:cs="Times New Roman"/>
          <w:b/>
          <w:iCs/>
          <w:u w:val="single"/>
        </w:rPr>
        <w:t>four schools of thought</w:t>
      </w:r>
      <w:r w:rsidRPr="00465296">
        <w:rPr>
          <w:rFonts w:eastAsia="Cambria" w:cs="Times New Roman"/>
          <w:sz w:val="16"/>
        </w:rPr>
        <w:t xml:space="preserve">, with one school of thought usually prioritized over the others. </w:t>
      </w:r>
      <w:r w:rsidRPr="000A2492">
        <w:rPr>
          <w:rFonts w:eastAsia="Cambria" w:cs="Times New Roman"/>
          <w:u w:val="single"/>
        </w:rPr>
        <w:t>This conglomeration is a result of the interagency process for creating policy on national security issues, and the bargaining that takes place between the different agencies involved in the decision.</w:t>
      </w:r>
      <w:r>
        <w:rPr>
          <w:rFonts w:eastAsia="Cambria" w:cs="Times New Roman"/>
          <w:u w:val="single"/>
        </w:rPr>
        <w:t xml:space="preserve"> </w:t>
      </w:r>
      <w:r w:rsidRPr="000A2492">
        <w:rPr>
          <w:rFonts w:eastAsia="Cambria" w:cs="Times New Roman"/>
          <w:highlight w:val="cyan"/>
          <w:u w:val="single"/>
        </w:rPr>
        <w:t>The</w:t>
      </w:r>
      <w:r w:rsidRPr="000A2492">
        <w:rPr>
          <w:rFonts w:eastAsia="Cambria" w:cs="Times New Roman"/>
          <w:u w:val="single"/>
        </w:rPr>
        <w:t xml:space="preserve"> U.S. </w:t>
      </w:r>
      <w:r w:rsidRPr="000A2492">
        <w:rPr>
          <w:rFonts w:eastAsia="Cambria" w:cs="Times New Roman"/>
          <w:highlight w:val="cyan"/>
          <w:u w:val="single"/>
        </w:rPr>
        <w:t xml:space="preserve">government is </w:t>
      </w:r>
      <w:r w:rsidRPr="00F364D3">
        <w:rPr>
          <w:rFonts w:eastAsia="Cambria" w:cs="Times New Roman"/>
          <w:highlight w:val="cyan"/>
          <w:u w:val="single"/>
        </w:rPr>
        <w:t xml:space="preserve">not a </w:t>
      </w:r>
      <w:r w:rsidRPr="00F364D3">
        <w:rPr>
          <w:rFonts w:eastAsia="Cambria" w:cs="Times New Roman"/>
          <w:b/>
          <w:iCs/>
          <w:highlight w:val="cyan"/>
          <w:u w:val="single"/>
        </w:rPr>
        <w:t>unitary actor</w:t>
      </w:r>
      <w:r w:rsidRPr="00465296">
        <w:rPr>
          <w:rFonts w:eastAsia="Cambria" w:cs="Times New Roman"/>
          <w:sz w:val="16"/>
        </w:rPr>
        <w:t xml:space="preserve">, </w:t>
      </w:r>
      <w:r w:rsidRPr="000A2492">
        <w:rPr>
          <w:rFonts w:eastAsia="Cambria" w:cs="Times New Roman"/>
          <w:u w:val="single"/>
        </w:rPr>
        <w:t xml:space="preserve">and </w:t>
      </w:r>
      <w:r w:rsidRPr="00F364D3">
        <w:rPr>
          <w:rFonts w:eastAsia="Cambria" w:cs="Times New Roman"/>
          <w:u w:val="single"/>
        </w:rPr>
        <w:t>the perspective of</w:t>
      </w:r>
      <w:r w:rsidRPr="000A2492">
        <w:rPr>
          <w:rFonts w:eastAsia="Cambria" w:cs="Times New Roman"/>
          <w:u w:val="single"/>
        </w:rPr>
        <w:t xml:space="preserve"> each of the </w:t>
      </w:r>
      <w:r w:rsidRPr="00F364D3">
        <w:rPr>
          <w:rFonts w:eastAsia="Cambria" w:cs="Times New Roman"/>
          <w:b/>
          <w:iCs/>
          <w:u w:val="single"/>
        </w:rPr>
        <w:t>many agencies</w:t>
      </w:r>
      <w:r w:rsidRPr="00465296">
        <w:rPr>
          <w:rFonts w:eastAsia="Cambria" w:cs="Times New Roman"/>
          <w:sz w:val="16"/>
        </w:rPr>
        <w:t xml:space="preserve"> </w:t>
      </w:r>
      <w:r w:rsidRPr="000A2492">
        <w:rPr>
          <w:rFonts w:eastAsia="Cambria" w:cs="Times New Roman"/>
          <w:u w:val="single"/>
        </w:rPr>
        <w:t xml:space="preserve">within the </w:t>
      </w:r>
      <w:r w:rsidRPr="000A2492">
        <w:rPr>
          <w:rFonts w:eastAsia="Cambria" w:cs="Times New Roman"/>
          <w:b/>
          <w:iCs/>
          <w:u w:val="single"/>
        </w:rPr>
        <w:t>interagency decision-making process</w:t>
      </w:r>
      <w:r w:rsidRPr="00465296">
        <w:rPr>
          <w:rFonts w:eastAsia="Cambria" w:cs="Times New Roman"/>
          <w:sz w:val="16"/>
        </w:rPr>
        <w:t xml:space="preserve"> </w:t>
      </w:r>
      <w:r w:rsidRPr="000A2492">
        <w:rPr>
          <w:rFonts w:eastAsia="Cambria" w:cs="Times New Roman"/>
          <w:u w:val="single"/>
        </w:rPr>
        <w:t xml:space="preserve">usually </w:t>
      </w:r>
      <w:r w:rsidRPr="00F364D3">
        <w:rPr>
          <w:rFonts w:eastAsia="Cambria" w:cs="Times New Roman"/>
          <w:u w:val="single"/>
        </w:rPr>
        <w:t xml:space="preserve">reflects a preference </w:t>
      </w:r>
      <w:r w:rsidRPr="00FD78C4">
        <w:rPr>
          <w:rFonts w:eastAsia="Cambria" w:cs="Times New Roman"/>
          <w:u w:val="single"/>
        </w:rPr>
        <w:t xml:space="preserve">for one of these </w:t>
      </w:r>
      <w:r w:rsidRPr="00FD78C4">
        <w:rPr>
          <w:rFonts w:eastAsia="Cambria" w:cs="Times New Roman"/>
          <w:b/>
          <w:iCs/>
          <w:u w:val="single"/>
        </w:rPr>
        <w:t>schools</w:t>
      </w:r>
      <w:r w:rsidRPr="00FD78C4">
        <w:rPr>
          <w:rFonts w:eastAsia="Cambria" w:cs="Times New Roman"/>
          <w:u w:val="single"/>
        </w:rPr>
        <w:t xml:space="preserve"> over the other</w:t>
      </w:r>
      <w:r w:rsidRPr="00FD78C4">
        <w:rPr>
          <w:rFonts w:eastAsia="Cambria" w:cs="Times New Roman"/>
          <w:sz w:val="16"/>
        </w:rPr>
        <w:t xml:space="preserve">. </w:t>
      </w:r>
      <w:r w:rsidRPr="00FD78C4">
        <w:rPr>
          <w:rFonts w:eastAsia="Cambria" w:cs="Times New Roman"/>
          <w:u w:val="single"/>
        </w:rPr>
        <w:t xml:space="preserve">As </w:t>
      </w:r>
      <w:r w:rsidRPr="00F364D3">
        <w:rPr>
          <w:rFonts w:eastAsia="Cambria" w:cs="Times New Roman"/>
          <w:u w:val="single"/>
        </w:rPr>
        <w:t xml:space="preserve">a result, </w:t>
      </w:r>
      <w:r w:rsidRPr="000A2492">
        <w:rPr>
          <w:rFonts w:eastAsia="Cambria" w:cs="Times New Roman"/>
          <w:b/>
          <w:iCs/>
          <w:highlight w:val="cyan"/>
          <w:u w:val="single"/>
        </w:rPr>
        <w:t>decisions</w:t>
      </w:r>
      <w:r w:rsidRPr="000A2492">
        <w:rPr>
          <w:rFonts w:eastAsia="Cambria" w:cs="Times New Roman"/>
          <w:u w:val="single"/>
        </w:rPr>
        <w:t xml:space="preserve"> made by the U.S. government on national security space policy often </w:t>
      </w:r>
      <w:r w:rsidRPr="00F364D3">
        <w:rPr>
          <w:rFonts w:eastAsia="Cambria" w:cs="Times New Roman"/>
          <w:u w:val="single"/>
        </w:rPr>
        <w:t xml:space="preserve">reflect </w:t>
      </w:r>
      <w:r w:rsidRPr="000A2492">
        <w:rPr>
          <w:rFonts w:eastAsia="Cambria" w:cs="Times New Roman"/>
          <w:highlight w:val="cyan"/>
          <w:u w:val="single"/>
        </w:rPr>
        <w:t xml:space="preserve">a </w:t>
      </w:r>
      <w:r w:rsidRPr="000A2492">
        <w:rPr>
          <w:rFonts w:eastAsia="Cambria" w:cs="Times New Roman"/>
          <w:b/>
          <w:iCs/>
          <w:highlight w:val="cyan"/>
          <w:u w:val="single"/>
        </w:rPr>
        <w:t>compromise</w:t>
      </w:r>
      <w:r w:rsidRPr="000A2492">
        <w:rPr>
          <w:rFonts w:eastAsia="Cambria" w:cs="Times New Roman"/>
          <w:highlight w:val="cyan"/>
          <w:u w:val="single"/>
        </w:rPr>
        <w:t xml:space="preserve"> between</w:t>
      </w:r>
      <w:r w:rsidRPr="00465296">
        <w:rPr>
          <w:rFonts w:eastAsia="Cambria" w:cs="Times New Roman"/>
          <w:sz w:val="16"/>
        </w:rPr>
        <w:t xml:space="preserve"> </w:t>
      </w:r>
      <w:r w:rsidRPr="000A2492">
        <w:rPr>
          <w:rFonts w:eastAsia="Cambria" w:cs="Times New Roman"/>
          <w:b/>
          <w:iCs/>
          <w:u w:val="single"/>
        </w:rPr>
        <w:t xml:space="preserve">multiple </w:t>
      </w:r>
      <w:r w:rsidRPr="000A2492">
        <w:rPr>
          <w:rFonts w:eastAsia="Cambria" w:cs="Times New Roman"/>
          <w:b/>
          <w:iCs/>
          <w:highlight w:val="cyan"/>
          <w:u w:val="single"/>
        </w:rPr>
        <w:t>schools of thought</w:t>
      </w:r>
      <w:r w:rsidRPr="00FD78C4">
        <w:rPr>
          <w:rFonts w:eastAsia="Cambria" w:cs="Times New Roman"/>
          <w:sz w:val="16"/>
        </w:rPr>
        <w:t xml:space="preserve">, </w:t>
      </w:r>
      <w:r w:rsidRPr="00FD78C4">
        <w:rPr>
          <w:rFonts w:eastAsia="Cambria" w:cs="Times New Roman"/>
          <w:u w:val="single"/>
        </w:rPr>
        <w:t xml:space="preserve">rather than a </w:t>
      </w:r>
      <w:r w:rsidRPr="00FD78C4">
        <w:rPr>
          <w:rFonts w:eastAsia="Cambria" w:cs="Times New Roman"/>
          <w:b/>
          <w:iCs/>
          <w:u w:val="single"/>
        </w:rPr>
        <w:t>strict adherence</w:t>
      </w:r>
      <w:r w:rsidRPr="00FD78C4">
        <w:rPr>
          <w:rFonts w:eastAsia="Cambria" w:cs="Times New Roman"/>
          <w:u w:val="single"/>
        </w:rPr>
        <w:t xml:space="preserve"> to one </w:t>
      </w:r>
      <w:r w:rsidRPr="00FD78C4">
        <w:rPr>
          <w:rFonts w:eastAsia="Cambria" w:cs="Times New Roman"/>
          <w:b/>
          <w:iCs/>
          <w:u w:val="single"/>
        </w:rPr>
        <w:t>over all the others</w:t>
      </w:r>
      <w:r w:rsidRPr="00FD78C4">
        <w:rPr>
          <w:rFonts w:eastAsia="Cambria" w:cs="Times New Roman"/>
          <w:sz w:val="16"/>
        </w:rPr>
        <w:t>.</w:t>
      </w:r>
      <w:r w:rsidRPr="00465296">
        <w:rPr>
          <w:rFonts w:eastAsia="Cambria" w:cs="Times New Roman"/>
          <w:sz w:val="16"/>
        </w:rPr>
        <w:t xml:space="preserve"> </w:t>
      </w:r>
      <w:r w:rsidRPr="00FD78C4">
        <w:rPr>
          <w:rFonts w:eastAsia="Cambria" w:cs="Times New Roman"/>
          <w:u w:val="single"/>
        </w:rPr>
        <w:t xml:space="preserve">Why choose to contextualize this issue from the </w:t>
      </w:r>
      <w:r w:rsidRPr="00FD78C4">
        <w:rPr>
          <w:rFonts w:eastAsia="Cambria" w:cs="Times New Roman"/>
          <w:b/>
          <w:iCs/>
          <w:u w:val="single"/>
        </w:rPr>
        <w:t>perspective of the military</w:t>
      </w:r>
      <w:r w:rsidRPr="00FD78C4">
        <w:rPr>
          <w:rFonts w:eastAsia="Cambria" w:cs="Times New Roman"/>
          <w:u w:val="single"/>
        </w:rPr>
        <w:t xml:space="preserve"> </w:t>
      </w:r>
      <w:r w:rsidRPr="00FD78C4">
        <w:rPr>
          <w:rFonts w:eastAsia="Cambria" w:cs="Times New Roman"/>
          <w:sz w:val="16"/>
        </w:rPr>
        <w:t xml:space="preserve">when space activities encompass much more than just the military? </w:t>
      </w:r>
      <w:r w:rsidRPr="00FD78C4">
        <w:rPr>
          <w:rFonts w:eastAsia="Cambria" w:cs="Times New Roman"/>
          <w:u w:val="single"/>
        </w:rPr>
        <w:t>The</w:t>
      </w:r>
      <w:r w:rsidRPr="00FD78C4">
        <w:rPr>
          <w:rFonts w:eastAsia="Cambria" w:cs="Times New Roman"/>
          <w:sz w:val="16"/>
        </w:rPr>
        <w:t xml:space="preserve"> </w:t>
      </w:r>
      <w:r w:rsidRPr="00FD78C4">
        <w:rPr>
          <w:rFonts w:eastAsia="Cambria" w:cs="Times New Roman"/>
          <w:b/>
          <w:iCs/>
          <w:u w:val="single"/>
        </w:rPr>
        <w:t>reason</w:t>
      </w:r>
      <w:r w:rsidRPr="00FD78C4">
        <w:rPr>
          <w:rFonts w:eastAsia="Cambria" w:cs="Times New Roman"/>
          <w:sz w:val="16"/>
        </w:rPr>
        <w:t xml:space="preserve"> </w:t>
      </w:r>
      <w:r w:rsidRPr="00FD78C4">
        <w:rPr>
          <w:rFonts w:eastAsia="Cambria" w:cs="Times New Roman"/>
          <w:u w:val="single"/>
        </w:rPr>
        <w:t>is that in the realm of policy, and</w:t>
      </w:r>
      <w:r w:rsidRPr="000A2492">
        <w:rPr>
          <w:rFonts w:eastAsia="Cambria" w:cs="Times New Roman"/>
          <w:u w:val="single"/>
        </w:rPr>
        <w:t xml:space="preserve"> space policy in particular, </w:t>
      </w:r>
      <w:r w:rsidRPr="000A2492">
        <w:rPr>
          <w:rFonts w:eastAsia="Cambria" w:cs="Times New Roman"/>
          <w:b/>
          <w:iCs/>
          <w:highlight w:val="cyan"/>
          <w:u w:val="single"/>
        </w:rPr>
        <w:t>national security</w:t>
      </w:r>
      <w:r w:rsidRPr="00465296">
        <w:rPr>
          <w:rFonts w:eastAsia="Cambria" w:cs="Times New Roman"/>
          <w:sz w:val="16"/>
          <w:highlight w:val="cyan"/>
        </w:rPr>
        <w:t xml:space="preserve"> </w:t>
      </w:r>
      <w:r w:rsidRPr="00FD78C4">
        <w:rPr>
          <w:rFonts w:eastAsia="Cambria" w:cs="Times New Roman"/>
          <w:u w:val="single"/>
        </w:rPr>
        <w:t>has</w:t>
      </w:r>
      <w:r w:rsidRPr="00FD78C4">
        <w:rPr>
          <w:rFonts w:eastAsia="Cambria" w:cs="Times New Roman"/>
          <w:sz w:val="16"/>
        </w:rPr>
        <w:t xml:space="preserve"> </w:t>
      </w:r>
      <w:r w:rsidRPr="000A2492">
        <w:rPr>
          <w:rFonts w:eastAsia="Cambria" w:cs="Times New Roman"/>
          <w:b/>
          <w:iCs/>
          <w:highlight w:val="cyan"/>
          <w:u w:val="single"/>
        </w:rPr>
        <w:t>dominated decision making</w:t>
      </w:r>
      <w:r w:rsidRPr="00465296">
        <w:rPr>
          <w:rFonts w:eastAsia="Cambria" w:cs="Times New Roman"/>
          <w:sz w:val="16"/>
        </w:rPr>
        <w:t xml:space="preserve"> </w:t>
      </w:r>
      <w:r w:rsidRPr="000A2492">
        <w:rPr>
          <w:rFonts w:eastAsia="Cambria" w:cs="Times New Roman"/>
          <w:u w:val="single"/>
        </w:rPr>
        <w:t xml:space="preserve">since the very beginning of the Space Age, </w:t>
      </w:r>
      <w:r w:rsidRPr="000A2492">
        <w:rPr>
          <w:rFonts w:eastAsia="Cambria" w:cs="Times New Roman"/>
          <w:highlight w:val="cyan"/>
          <w:u w:val="single"/>
        </w:rPr>
        <w:t>and</w:t>
      </w:r>
      <w:r w:rsidRPr="000A2492">
        <w:rPr>
          <w:rFonts w:eastAsia="Cambria" w:cs="Times New Roman"/>
          <w:u w:val="single"/>
        </w:rPr>
        <w:t xml:space="preserve"> still </w:t>
      </w:r>
      <w:r w:rsidRPr="000A2492">
        <w:rPr>
          <w:rFonts w:eastAsia="Cambria" w:cs="Times New Roman"/>
          <w:highlight w:val="cyan"/>
          <w:u w:val="single"/>
        </w:rPr>
        <w:t xml:space="preserve">holds a </w:t>
      </w:r>
      <w:r w:rsidRPr="000A2492">
        <w:rPr>
          <w:rFonts w:eastAsia="Cambria" w:cs="Times New Roman"/>
          <w:b/>
          <w:iCs/>
          <w:highlight w:val="cyan"/>
          <w:u w:val="single"/>
        </w:rPr>
        <w:t>privileged position</w:t>
      </w:r>
      <w:r w:rsidRPr="000A2492">
        <w:rPr>
          <w:rFonts w:eastAsia="Cambria" w:cs="Times New Roman"/>
          <w:highlight w:val="cyan"/>
          <w:u w:val="single"/>
        </w:rPr>
        <w:t xml:space="preserve"> in</w:t>
      </w:r>
      <w:r w:rsidRPr="000A2492">
        <w:rPr>
          <w:rFonts w:eastAsia="Cambria" w:cs="Times New Roman"/>
          <w:u w:val="single"/>
        </w:rPr>
        <w:t xml:space="preserve"> space </w:t>
      </w:r>
      <w:r w:rsidRPr="00FD78C4">
        <w:rPr>
          <w:rFonts w:eastAsia="Cambria" w:cs="Times New Roman"/>
          <w:b/>
          <w:iCs/>
          <w:u w:val="single"/>
        </w:rPr>
        <w:t xml:space="preserve">policy </w:t>
      </w:r>
      <w:r w:rsidRPr="000A2492">
        <w:rPr>
          <w:rFonts w:eastAsia="Cambria" w:cs="Times New Roman"/>
          <w:b/>
          <w:iCs/>
          <w:highlight w:val="cyan"/>
          <w:u w:val="single"/>
        </w:rPr>
        <w:t>debates</w:t>
      </w:r>
      <w:r w:rsidRPr="000A2492">
        <w:rPr>
          <w:rFonts w:eastAsia="Cambria" w:cs="Times New Roman"/>
          <w:u w:val="single"/>
        </w:rPr>
        <w:t>.</w:t>
      </w:r>
      <w:r>
        <w:rPr>
          <w:rFonts w:eastAsia="Cambria" w:cs="Times New Roman"/>
          <w:u w:val="single"/>
        </w:rPr>
        <w:t xml:space="preserve"> </w:t>
      </w:r>
      <w:r w:rsidRPr="000A2492">
        <w:rPr>
          <w:rFonts w:eastAsia="Cambria" w:cs="Times New Roman"/>
          <w:u w:val="single"/>
        </w:rPr>
        <w:t>This dominance is seen in the size of the U.S. national security space budget</w:t>
      </w:r>
      <w:r w:rsidRPr="00465296">
        <w:rPr>
          <w:rFonts w:eastAsia="Cambria" w:cs="Times New Roman"/>
          <w:sz w:val="16"/>
        </w:rPr>
        <w:t>—nearly $27.5 billion compared to NASA’s $17.8 billion in 2012—</w:t>
      </w:r>
      <w:r w:rsidRPr="000A2492">
        <w:rPr>
          <w:rFonts w:eastAsia="Cambria" w:cs="Times New Roman"/>
          <w:u w:val="single"/>
        </w:rPr>
        <w:t>but also in the use of the National Security Council process to make many space policy decisions.</w:t>
      </w:r>
      <w:r>
        <w:rPr>
          <w:rFonts w:eastAsia="Cambria" w:cs="Times New Roman"/>
          <w:u w:val="single"/>
        </w:rPr>
        <w:t xml:space="preserve"> </w:t>
      </w:r>
      <w:r w:rsidRPr="00465296">
        <w:rPr>
          <w:rFonts w:eastAsia="Cambria" w:cs="Times New Roman"/>
          <w:sz w:val="16"/>
        </w:rPr>
        <w:t xml:space="preserve">Finally, </w:t>
      </w:r>
      <w:r w:rsidRPr="000A2492">
        <w:rPr>
          <w:rFonts w:eastAsia="Cambria" w:cs="Times New Roman"/>
          <w:u w:val="single"/>
        </w:rPr>
        <w:t xml:space="preserve">it is important to understand why the </w:t>
      </w:r>
      <w:r w:rsidRPr="000A2492">
        <w:rPr>
          <w:rFonts w:eastAsia="Cambria" w:cs="Times New Roman"/>
          <w:b/>
          <w:iCs/>
          <w:u w:val="single"/>
        </w:rPr>
        <w:t>focus</w:t>
      </w:r>
      <w:r w:rsidRPr="00465296">
        <w:rPr>
          <w:rFonts w:eastAsia="Cambria" w:cs="Times New Roman"/>
          <w:sz w:val="16"/>
        </w:rPr>
        <w:t xml:space="preserve"> of this essay </w:t>
      </w:r>
      <w:r w:rsidRPr="000A2492">
        <w:rPr>
          <w:rFonts w:eastAsia="Cambria" w:cs="Times New Roman"/>
          <w:u w:val="single"/>
        </w:rPr>
        <w:t>is on the policies and activities of the</w:t>
      </w:r>
      <w:r w:rsidRPr="00465296">
        <w:rPr>
          <w:rFonts w:eastAsia="Cambria" w:cs="Times New Roman"/>
          <w:sz w:val="16"/>
        </w:rPr>
        <w:t xml:space="preserv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 xml:space="preserve">tates </w:t>
      </w:r>
      <w:r w:rsidRPr="000A2492">
        <w:rPr>
          <w:rFonts w:eastAsia="Cambria" w:cs="Times New Roman"/>
          <w:u w:val="single"/>
        </w:rPr>
        <w:t xml:space="preserve">and not on the </w:t>
      </w:r>
      <w:r w:rsidRPr="000A2492">
        <w:rPr>
          <w:rFonts w:eastAsia="Cambria" w:cs="Times New Roman"/>
          <w:b/>
          <w:iCs/>
          <w:u w:val="single"/>
        </w:rPr>
        <w:t>other countries</w:t>
      </w:r>
      <w:r w:rsidRPr="00465296">
        <w:rPr>
          <w:rFonts w:eastAsia="Cambria" w:cs="Times New Roman"/>
          <w:sz w:val="16"/>
        </w:rPr>
        <w:t xml:space="preserve"> involved. </w:t>
      </w:r>
      <w:r w:rsidRPr="000A2492">
        <w:rPr>
          <w:rFonts w:eastAsia="Cambria" w:cs="Times New Roman"/>
          <w:u w:val="single"/>
        </w:rPr>
        <w:t xml:space="preserve">The intent is not to place </w:t>
      </w:r>
      <w:r w:rsidRPr="000A2492">
        <w:rPr>
          <w:rFonts w:eastAsia="Cambria" w:cs="Times New Roman"/>
          <w:b/>
          <w:iCs/>
          <w:u w:val="single"/>
        </w:rPr>
        <w:t>blame</w:t>
      </w:r>
      <w:r w:rsidRPr="000A2492">
        <w:rPr>
          <w:rFonts w:eastAsia="Cambria" w:cs="Times New Roman"/>
          <w:u w:val="single"/>
        </w:rPr>
        <w:t xml:space="preserve"> for the current strategic instability in space solely on the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tates.</w:t>
      </w:r>
      <w:r>
        <w:rPr>
          <w:rFonts w:eastAsia="Cambria" w:cs="Times New Roman"/>
          <w:u w:val="single"/>
        </w:rPr>
        <w:t xml:space="preserve"> </w:t>
      </w:r>
      <w:r w:rsidRPr="00FD78C4">
        <w:rPr>
          <w:rFonts w:eastAsia="Cambria" w:cs="Times New Roman"/>
          <w:u w:val="single"/>
        </w:rPr>
        <w:t xml:space="preserve">The situation is </w:t>
      </w:r>
      <w:r w:rsidRPr="000A2492">
        <w:rPr>
          <w:rFonts w:eastAsia="Cambria" w:cs="Times New Roman"/>
          <w:highlight w:val="cyan"/>
          <w:u w:val="single"/>
        </w:rPr>
        <w:t>the result of</w:t>
      </w:r>
      <w:r w:rsidRPr="000A2492">
        <w:rPr>
          <w:rFonts w:eastAsia="Cambria" w:cs="Times New Roman"/>
          <w:u w:val="single"/>
        </w:rPr>
        <w:t xml:space="preserve"> the actions </w:t>
      </w:r>
      <w:r w:rsidRPr="00FD78C4">
        <w:rPr>
          <w:rFonts w:eastAsia="Cambria" w:cs="Times New Roman"/>
          <w:u w:val="single"/>
        </w:rPr>
        <w:t xml:space="preserve">of </w:t>
      </w:r>
      <w:r w:rsidRPr="00FD78C4">
        <w:rPr>
          <w:rFonts w:eastAsia="Cambria" w:cs="Times New Roman"/>
          <w:b/>
          <w:iCs/>
          <w:u w:val="single"/>
        </w:rPr>
        <w:t>several</w:t>
      </w:r>
      <w:r w:rsidRPr="00FD78C4">
        <w:rPr>
          <w:rFonts w:eastAsia="Cambria" w:cs="Times New Roman"/>
          <w:u w:val="single"/>
        </w:rPr>
        <w:t xml:space="preserve"> different </w:t>
      </w:r>
      <w:r w:rsidRPr="00FD78C4">
        <w:rPr>
          <w:rFonts w:eastAsia="Cambria" w:cs="Times New Roman"/>
          <w:b/>
          <w:iCs/>
          <w:u w:val="single"/>
        </w:rPr>
        <w:t>countries</w:t>
      </w:r>
      <w:r w:rsidRPr="00FD78C4">
        <w:rPr>
          <w:rFonts w:eastAsia="Cambria" w:cs="Times New Roman"/>
          <w:u w:val="single"/>
        </w:rPr>
        <w:t>,</w:t>
      </w:r>
      <w:r w:rsidRPr="00FD78C4">
        <w:rPr>
          <w:rFonts w:eastAsia="Cambria" w:cs="Times New Roman"/>
          <w:sz w:val="16"/>
        </w:rPr>
        <w:t xml:space="preserve"> </w:t>
      </w:r>
      <w:r w:rsidRPr="00FD78C4">
        <w:rPr>
          <w:rFonts w:eastAsia="Cambria" w:cs="Times New Roman"/>
          <w:u w:val="single"/>
        </w:rPr>
        <w:t>as well as the overarching</w:t>
      </w:r>
      <w:r w:rsidRPr="000A2492">
        <w:rPr>
          <w:rFonts w:eastAsia="Cambria" w:cs="Times New Roman"/>
          <w:u w:val="single"/>
        </w:rPr>
        <w:t xml:space="preserve"> </w:t>
      </w:r>
      <w:r w:rsidRPr="000A2492">
        <w:rPr>
          <w:rFonts w:eastAsia="Cambria" w:cs="Times New Roman"/>
          <w:b/>
          <w:iCs/>
          <w:highlight w:val="cyan"/>
          <w:u w:val="single"/>
        </w:rPr>
        <w:t xml:space="preserve">geopolitical </w:t>
      </w:r>
      <w:r w:rsidRPr="00F364D3">
        <w:rPr>
          <w:rFonts w:eastAsia="Cambria" w:cs="Times New Roman"/>
          <w:b/>
          <w:iCs/>
          <w:u w:val="single"/>
        </w:rPr>
        <w:t>dynamics</w:t>
      </w:r>
      <w:r w:rsidRPr="000A2492">
        <w:rPr>
          <w:rFonts w:eastAsia="Cambria" w:cs="Times New Roman"/>
          <w:u w:val="single"/>
        </w:rPr>
        <w:t xml:space="preserve"> present in </w:t>
      </w:r>
      <w:r w:rsidRPr="00FD78C4">
        <w:rPr>
          <w:rFonts w:eastAsia="Cambria" w:cs="Times New Roman"/>
          <w:u w:val="single"/>
        </w:rPr>
        <w:t xml:space="preserve">the world today. As a result of America’s </w:t>
      </w:r>
      <w:r w:rsidRPr="00FD78C4">
        <w:rPr>
          <w:rFonts w:eastAsia="Cambria" w:cs="Times New Roman"/>
          <w:b/>
          <w:iCs/>
          <w:u w:val="single"/>
        </w:rPr>
        <w:t>democratic</w:t>
      </w:r>
      <w:r w:rsidRPr="00FD78C4">
        <w:rPr>
          <w:rFonts w:eastAsia="Cambria" w:cs="Times New Roman"/>
          <w:u w:val="single"/>
        </w:rPr>
        <w:t xml:space="preserve"> and </w:t>
      </w:r>
      <w:r w:rsidRPr="00FD78C4">
        <w:rPr>
          <w:rFonts w:eastAsia="Cambria" w:cs="Times New Roman"/>
          <w:b/>
          <w:iCs/>
          <w:u w:val="single"/>
        </w:rPr>
        <w:t>pluralistic nature</w:t>
      </w:r>
      <w:r w:rsidRPr="00FD78C4">
        <w:rPr>
          <w:rFonts w:eastAsia="Cambria" w:cs="Times New Roman"/>
          <w:u w:val="single"/>
        </w:rPr>
        <w:t>, its</w:t>
      </w:r>
      <w:r w:rsidRPr="000A2492">
        <w:rPr>
          <w:rFonts w:eastAsia="Cambria" w:cs="Times New Roman"/>
          <w:highlight w:val="cyan"/>
          <w:u w:val="single"/>
        </w:rPr>
        <w:t xml:space="preserve"> policies</w:t>
      </w:r>
      <w:r w:rsidRPr="000A2492">
        <w:rPr>
          <w:rFonts w:eastAsia="Cambria" w:cs="Times New Roman"/>
          <w:u w:val="single"/>
        </w:rPr>
        <w:t xml:space="preserve"> and actions </w:t>
      </w:r>
      <w:r w:rsidRPr="000A2492">
        <w:rPr>
          <w:rFonts w:eastAsia="Cambria" w:cs="Times New Roman"/>
          <w:highlight w:val="cyan"/>
          <w:u w:val="single"/>
        </w:rPr>
        <w:t xml:space="preserve">are </w:t>
      </w:r>
      <w:r w:rsidRPr="000A2492">
        <w:rPr>
          <w:rFonts w:eastAsia="Cambria" w:cs="Times New Roman"/>
          <w:b/>
          <w:iCs/>
          <w:highlight w:val="cyan"/>
          <w:u w:val="single"/>
        </w:rPr>
        <w:t>subject</w:t>
      </w:r>
      <w:r w:rsidRPr="000A2492">
        <w:rPr>
          <w:rFonts w:eastAsia="Cambria" w:cs="Times New Roman"/>
          <w:highlight w:val="cyan"/>
          <w:u w:val="single"/>
        </w:rPr>
        <w:t xml:space="preserve"> to </w:t>
      </w:r>
      <w:r w:rsidRPr="00FD78C4">
        <w:rPr>
          <w:rFonts w:eastAsia="Cambria" w:cs="Times New Roman"/>
          <w:u w:val="single"/>
        </w:rPr>
        <w:t xml:space="preserve">more </w:t>
      </w:r>
      <w:r w:rsidRPr="00FD78C4">
        <w:rPr>
          <w:rFonts w:eastAsia="Cambria" w:cs="Times New Roman"/>
          <w:b/>
          <w:iCs/>
          <w:u w:val="single"/>
        </w:rPr>
        <w:t>scrutiny</w:t>
      </w:r>
      <w:r w:rsidRPr="00FD78C4">
        <w:rPr>
          <w:rFonts w:eastAsia="Cambria" w:cs="Times New Roman"/>
          <w:u w:val="single"/>
        </w:rPr>
        <w:t xml:space="preserve"> and </w:t>
      </w:r>
      <w:r w:rsidRPr="000A2492">
        <w:rPr>
          <w:rFonts w:eastAsia="Cambria" w:cs="Times New Roman"/>
          <w:b/>
          <w:iCs/>
          <w:highlight w:val="cyan"/>
          <w:u w:val="single"/>
        </w:rPr>
        <w:t>debate</w:t>
      </w:r>
      <w:r w:rsidRPr="000A2492">
        <w:rPr>
          <w:rFonts w:eastAsia="Cambria" w:cs="Times New Roman"/>
          <w:b/>
          <w:iCs/>
          <w:u w:val="single"/>
        </w:rPr>
        <w:t xml:space="preserve"> than others</w:t>
      </w:r>
      <w:r w:rsidRPr="000A2492">
        <w:rPr>
          <w:rFonts w:eastAsia="Cambria" w:cs="Times New Roman"/>
          <w:u w:val="single"/>
        </w:rPr>
        <w:t>.</w:t>
      </w:r>
      <w:r>
        <w:rPr>
          <w:rFonts w:eastAsia="Cambria" w:cs="Times New Roman"/>
          <w:u w:val="single"/>
        </w:rPr>
        <w:t xml:space="preserve"> </w:t>
      </w:r>
      <w:r w:rsidRPr="000A2492">
        <w:rPr>
          <w:rFonts w:eastAsia="Cambria" w:cs="Times New Roman"/>
          <w:highlight w:val="cyan"/>
          <w:u w:val="single"/>
        </w:rPr>
        <w:t xml:space="preserve">That should be </w:t>
      </w:r>
      <w:r w:rsidRPr="00FD78C4">
        <w:rPr>
          <w:rFonts w:eastAsia="Cambria" w:cs="Times New Roman"/>
          <w:u w:val="single"/>
        </w:rPr>
        <w:t xml:space="preserve">seen as </w:t>
      </w:r>
      <w:r w:rsidRPr="000A2492">
        <w:rPr>
          <w:rFonts w:eastAsia="Cambria" w:cs="Times New Roman"/>
          <w:highlight w:val="cyan"/>
          <w:u w:val="single"/>
        </w:rPr>
        <w:t xml:space="preserve">a </w:t>
      </w:r>
      <w:r w:rsidRPr="000A2492">
        <w:rPr>
          <w:rFonts w:eastAsia="Cambria" w:cs="Times New Roman"/>
          <w:b/>
          <w:iCs/>
          <w:highlight w:val="cyan"/>
          <w:u w:val="single"/>
        </w:rPr>
        <w:t>virtue</w:t>
      </w:r>
      <w:r w:rsidRPr="000A2492">
        <w:rPr>
          <w:rFonts w:eastAsia="Cambria" w:cs="Times New Roman"/>
          <w:b/>
          <w:iCs/>
          <w:u w:val="single"/>
        </w:rPr>
        <w:t xml:space="preserve"> and not a defect</w:t>
      </w:r>
      <w:r w:rsidRPr="00465296">
        <w:rPr>
          <w:rFonts w:eastAsia="Cambria" w:cs="Times New Roman"/>
          <w:sz w:val="16"/>
        </w:rPr>
        <w:t xml:space="preserve">. The United States is still the world leader in space, </w:t>
      </w:r>
      <w:r w:rsidRPr="00F364D3">
        <w:rPr>
          <w:rFonts w:eastAsia="Cambria" w:cs="Times New Roman"/>
          <w:sz w:val="16"/>
        </w:rPr>
        <w:t xml:space="preserve">in terms of both soft and hard power. </w:t>
      </w:r>
      <w:r w:rsidRPr="00F364D3">
        <w:rPr>
          <w:rFonts w:eastAsia="Cambria" w:cs="Times New Roman"/>
          <w:u w:val="single"/>
        </w:rPr>
        <w:t xml:space="preserve">The intent of this essay is to encourage </w:t>
      </w:r>
      <w:r w:rsidRPr="00F364D3">
        <w:rPr>
          <w:rFonts w:eastAsia="Cambria" w:cs="Times New Roman"/>
          <w:b/>
          <w:iCs/>
          <w:u w:val="single"/>
        </w:rPr>
        <w:t>c</w:t>
      </w:r>
      <w:r w:rsidRPr="000A2492">
        <w:rPr>
          <w:rFonts w:eastAsia="Cambria" w:cs="Times New Roman"/>
          <w:b/>
          <w:iCs/>
          <w:u w:val="single"/>
        </w:rPr>
        <w:t xml:space="preserve">onstructive </w:t>
      </w:r>
      <w:r w:rsidRPr="000A2492">
        <w:rPr>
          <w:rFonts w:eastAsia="Cambria" w:cs="Times New Roman"/>
          <w:b/>
          <w:iCs/>
          <w:highlight w:val="cyan"/>
          <w:u w:val="single"/>
        </w:rPr>
        <w:t>debate</w:t>
      </w:r>
      <w:r w:rsidRPr="000A2492">
        <w:rPr>
          <w:rFonts w:eastAsia="Cambria" w:cs="Times New Roman"/>
          <w:u w:val="single"/>
        </w:rPr>
        <w:t xml:space="preserve"> on this </w:t>
      </w:r>
      <w:r w:rsidRPr="000A2492">
        <w:rPr>
          <w:rFonts w:eastAsia="Cambria" w:cs="Times New Roman"/>
          <w:b/>
          <w:iCs/>
          <w:u w:val="single"/>
        </w:rPr>
        <w:t xml:space="preserve">important </w:t>
      </w:r>
      <w:r w:rsidRPr="00FD78C4">
        <w:rPr>
          <w:rFonts w:eastAsia="Cambria" w:cs="Times New Roman"/>
          <w:b/>
          <w:iCs/>
          <w:u w:val="single"/>
        </w:rPr>
        <w:t>issue</w:t>
      </w:r>
      <w:r w:rsidRPr="00FD78C4">
        <w:rPr>
          <w:rFonts w:eastAsia="Cambria" w:cs="Times New Roman"/>
          <w:u w:val="single"/>
        </w:rPr>
        <w:t xml:space="preserve"> in the hope that it </w:t>
      </w:r>
      <w:r w:rsidRPr="00F364D3">
        <w:rPr>
          <w:rFonts w:eastAsia="Cambria" w:cs="Times New Roman"/>
          <w:highlight w:val="cyan"/>
          <w:u w:val="single"/>
        </w:rPr>
        <w:t xml:space="preserve">leads to </w:t>
      </w:r>
      <w:r w:rsidRPr="00F364D3">
        <w:rPr>
          <w:rFonts w:eastAsia="Cambria" w:cs="Times New Roman"/>
          <w:b/>
          <w:iCs/>
          <w:highlight w:val="cyan"/>
          <w:u w:val="single"/>
        </w:rPr>
        <w:t>policies</w:t>
      </w:r>
      <w:r w:rsidRPr="00F364D3">
        <w:rPr>
          <w:rFonts w:eastAsia="Cambria" w:cs="Times New Roman"/>
          <w:highlight w:val="cyan"/>
          <w:u w:val="single"/>
        </w:rPr>
        <w:t xml:space="preserve"> </w:t>
      </w:r>
      <w:r w:rsidRPr="00FD78C4">
        <w:rPr>
          <w:rFonts w:eastAsia="Cambria" w:cs="Times New Roman"/>
          <w:u w:val="single"/>
        </w:rPr>
        <w:t xml:space="preserve">and </w:t>
      </w:r>
      <w:r w:rsidRPr="00FD78C4">
        <w:rPr>
          <w:rFonts w:eastAsia="Cambria" w:cs="Times New Roman"/>
          <w:b/>
          <w:iCs/>
          <w:u w:val="single"/>
        </w:rPr>
        <w:t>actions</w:t>
      </w:r>
      <w:r w:rsidRPr="00FD78C4">
        <w:rPr>
          <w:rFonts w:eastAsia="Cambria" w:cs="Times New Roman"/>
          <w:u w:val="single"/>
        </w:rPr>
        <w:t xml:space="preserve"> that continue</w:t>
      </w:r>
      <w:r w:rsidRPr="000A2492">
        <w:rPr>
          <w:rFonts w:eastAsia="Cambria" w:cs="Times New Roman"/>
          <w:u w:val="single"/>
        </w:rPr>
        <w:t xml:space="preserve"> to </w:t>
      </w:r>
      <w:r w:rsidRPr="000A2492">
        <w:rPr>
          <w:rFonts w:eastAsia="Cambria" w:cs="Times New Roman"/>
          <w:highlight w:val="cyan"/>
          <w:u w:val="single"/>
        </w:rPr>
        <w:t>enable the</w:t>
      </w:r>
      <w:r w:rsidRPr="000A2492">
        <w:rPr>
          <w:rFonts w:eastAsia="Cambria" w:cs="Times New Roman"/>
          <w:u w:val="single"/>
        </w:rPr>
        <w:t xml:space="preserve"> </w:t>
      </w:r>
      <w:r w:rsidRPr="000A2492">
        <w:rPr>
          <w:rFonts w:eastAsia="Cambria" w:cs="Times New Roman"/>
          <w:b/>
          <w:iCs/>
          <w:highlight w:val="cyan"/>
          <w:u w:val="single"/>
        </w:rPr>
        <w:t>U</w:t>
      </w:r>
      <w:r w:rsidRPr="00465296">
        <w:rPr>
          <w:rFonts w:eastAsia="Cambria" w:cs="Times New Roman"/>
          <w:sz w:val="16"/>
        </w:rPr>
        <w:t xml:space="preserve">nited </w:t>
      </w:r>
      <w:r w:rsidRPr="000A2492">
        <w:rPr>
          <w:rFonts w:eastAsia="Cambria" w:cs="Times New Roman"/>
          <w:b/>
          <w:iCs/>
          <w:highlight w:val="cyan"/>
          <w:u w:val="single"/>
        </w:rPr>
        <w:t>S</w:t>
      </w:r>
      <w:r w:rsidRPr="00465296">
        <w:rPr>
          <w:rFonts w:eastAsia="Cambria" w:cs="Times New Roman"/>
          <w:sz w:val="16"/>
        </w:rPr>
        <w:t>tates</w:t>
      </w:r>
      <w:r w:rsidRPr="000A2492">
        <w:rPr>
          <w:rFonts w:eastAsia="Cambria" w:cs="Times New Roman"/>
          <w:u w:val="single"/>
        </w:rPr>
        <w:t xml:space="preserve"> </w:t>
      </w:r>
      <w:r w:rsidRPr="000A2492">
        <w:rPr>
          <w:rFonts w:eastAsia="Cambria" w:cs="Times New Roman"/>
          <w:highlight w:val="cyan"/>
          <w:u w:val="single"/>
        </w:rPr>
        <w:t xml:space="preserve">to be a </w:t>
      </w:r>
      <w:r w:rsidRPr="000A2492">
        <w:rPr>
          <w:rFonts w:eastAsia="Cambria" w:cs="Times New Roman"/>
          <w:b/>
          <w:iCs/>
          <w:highlight w:val="cyan"/>
          <w:u w:val="single"/>
        </w:rPr>
        <w:t xml:space="preserve">force for good </w:t>
      </w:r>
      <w:r w:rsidRPr="00F364D3">
        <w:rPr>
          <w:rFonts w:eastAsia="Cambria" w:cs="Times New Roman"/>
          <w:u w:val="single"/>
        </w:rPr>
        <w:t>and a world leader for the</w:t>
      </w:r>
      <w:r w:rsidRPr="000A2492">
        <w:rPr>
          <w:rFonts w:eastAsia="Cambria" w:cs="Times New Roman"/>
          <w:u w:val="single"/>
        </w:rPr>
        <w:t xml:space="preserve"> foreseeable </w:t>
      </w:r>
      <w:r w:rsidRPr="00F364D3">
        <w:rPr>
          <w:rFonts w:eastAsia="Cambria" w:cs="Times New Roman"/>
          <w:b/>
          <w:iCs/>
          <w:u w:val="single"/>
        </w:rPr>
        <w:t>future</w:t>
      </w:r>
      <w:r w:rsidRPr="000A2492">
        <w:rPr>
          <w:rFonts w:eastAsia="Cambria" w:cs="Times New Roman"/>
          <w:u w:val="single"/>
        </w:rPr>
        <w:t>.</w:t>
      </w:r>
    </w:p>
    <w:p w14:paraId="52C6792D" w14:textId="77777777" w:rsidR="00FC0EBF" w:rsidRPr="008637CA" w:rsidRDefault="00FC0EBF" w:rsidP="00FC0EBF"/>
    <w:p w14:paraId="06A6250F" w14:textId="2323A431" w:rsidR="00A66D4D" w:rsidRPr="00A66D4D" w:rsidRDefault="00FC0EBF" w:rsidP="00A66D4D">
      <w:r>
        <w:tab/>
      </w:r>
    </w:p>
    <w:sectPr w:rsidR="00A66D4D" w:rsidRPr="00A66D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swiss"/>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Times New Roman"/>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392D32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3"/>
  </w:num>
  <w:num w:numId="13">
    <w:abstractNumId w:val="20"/>
  </w:num>
  <w:num w:numId="14">
    <w:abstractNumId w:val="0"/>
  </w:num>
  <w:num w:numId="15">
    <w:abstractNumId w:val="15"/>
  </w:num>
  <w:num w:numId="16">
    <w:abstractNumId w:val="17"/>
  </w:num>
  <w:num w:numId="17">
    <w:abstractNumId w:val="21"/>
  </w:num>
  <w:num w:numId="18">
    <w:abstractNumId w:val="16"/>
  </w:num>
  <w:num w:numId="19">
    <w:abstractNumId w:val="11"/>
  </w:num>
  <w:num w:numId="20">
    <w:abstractNumId w:val="19"/>
  </w:num>
  <w:num w:numId="21">
    <w:abstractNumId w:val="22"/>
  </w:num>
  <w:num w:numId="22">
    <w:abstractNumId w:val="13"/>
  </w:num>
  <w:num w:numId="23">
    <w:abstractNumId w:val="1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A66D4D"/>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630D4"/>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66D4D"/>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C0EB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A64CC"/>
  <w15:chartTrackingRefBased/>
  <w15:docId w15:val="{A29C428C-4782-4765-B821-A2AA6CAFA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6D4D"/>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A66D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A66D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A66D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66D4D"/>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qFormat/>
    <w:rsid w:val="00A66D4D"/>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A66D4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66D4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66D4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66D4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66D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6D4D"/>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A66D4D"/>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A66D4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A66D4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66D4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66D4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6D4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66D4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66D4D"/>
    <w:rPr>
      <w:color w:val="auto"/>
      <w:u w:val="none"/>
    </w:rPr>
  </w:style>
  <w:style w:type="character" w:styleId="FollowedHyperlink">
    <w:name w:val="FollowedHyperlink"/>
    <w:basedOn w:val="DefaultParagraphFont"/>
    <w:uiPriority w:val="99"/>
    <w:unhideWhenUsed/>
    <w:rsid w:val="00A66D4D"/>
    <w:rPr>
      <w:color w:val="auto"/>
      <w:u w:val="none"/>
    </w:rPr>
  </w:style>
  <w:style w:type="character" w:customStyle="1" w:styleId="Heading5Char">
    <w:name w:val="Heading 5 Char"/>
    <w:aliases w:val="Text Char"/>
    <w:basedOn w:val="DefaultParagraphFont"/>
    <w:link w:val="Heading5"/>
    <w:rsid w:val="00A66D4D"/>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A66D4D"/>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A66D4D"/>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A66D4D"/>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A66D4D"/>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A66D4D"/>
    <w:rPr>
      <w:color w:val="605E5C"/>
      <w:shd w:val="clear" w:color="auto" w:fill="E1DFDD"/>
    </w:rPr>
  </w:style>
  <w:style w:type="paragraph" w:styleId="ListParagraph">
    <w:name w:val="List Paragraph"/>
    <w:aliases w:val="6 font"/>
    <w:basedOn w:val="Normal"/>
    <w:uiPriority w:val="99"/>
    <w:unhideWhenUsed/>
    <w:qFormat/>
    <w:rsid w:val="00A66D4D"/>
    <w:pPr>
      <w:ind w:left="720"/>
      <w:contextualSpacing/>
    </w:pPr>
  </w:style>
  <w:style w:type="paragraph" w:customStyle="1" w:styleId="Emphasis1">
    <w:name w:val="Emphasis1"/>
    <w:basedOn w:val="Normal"/>
    <w:link w:val="Emphasis"/>
    <w:autoRedefine/>
    <w:uiPriority w:val="7"/>
    <w:qFormat/>
    <w:rsid w:val="00A66D4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A66D4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A66D4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A66D4D"/>
    <w:rPr>
      <w:u w:val="single"/>
    </w:rPr>
  </w:style>
  <w:style w:type="paragraph" w:styleId="Title">
    <w:name w:val="Title"/>
    <w:aliases w:val="Cites and Cards,UNDERLINE,Bold Underlined,title,Block Heading,Read This"/>
    <w:basedOn w:val="Normal"/>
    <w:next w:val="Normal"/>
    <w:link w:val="TitleChar"/>
    <w:uiPriority w:val="6"/>
    <w:qFormat/>
    <w:rsid w:val="00A66D4D"/>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66D4D"/>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A66D4D"/>
  </w:style>
  <w:style w:type="paragraph" w:styleId="DocumentMap">
    <w:name w:val="Document Map"/>
    <w:basedOn w:val="Normal"/>
    <w:link w:val="DocumentMapChar"/>
    <w:uiPriority w:val="99"/>
    <w:unhideWhenUsed/>
    <w:rsid w:val="00A66D4D"/>
    <w:rPr>
      <w:rFonts w:ascii="Lucida Grande" w:hAnsi="Lucida Grande" w:cs="Lucida Grande"/>
    </w:rPr>
  </w:style>
  <w:style w:type="character" w:customStyle="1" w:styleId="DocumentMapChar">
    <w:name w:val="Document Map Char"/>
    <w:basedOn w:val="DefaultParagraphFont"/>
    <w:link w:val="DocumentMap"/>
    <w:uiPriority w:val="99"/>
    <w:rsid w:val="00A66D4D"/>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A66D4D"/>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A66D4D"/>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A66D4D"/>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A66D4D"/>
    <w:rPr>
      <w:rFonts w:ascii="Tahoma" w:hAnsi="Tahoma" w:cs="Tahoma"/>
      <w:szCs w:val="16"/>
    </w:rPr>
  </w:style>
  <w:style w:type="character" w:customStyle="1" w:styleId="BalloonTextChar">
    <w:name w:val="Balloon Text Char"/>
    <w:basedOn w:val="DefaultParagraphFont"/>
    <w:link w:val="BalloonText"/>
    <w:uiPriority w:val="99"/>
    <w:rsid w:val="00A66D4D"/>
    <w:rPr>
      <w:rFonts w:ascii="Tahoma" w:hAnsi="Tahoma" w:cs="Tahoma"/>
      <w:szCs w:val="16"/>
    </w:rPr>
  </w:style>
  <w:style w:type="paragraph" w:styleId="Header">
    <w:name w:val="header"/>
    <w:basedOn w:val="Normal"/>
    <w:link w:val="HeaderChar"/>
    <w:uiPriority w:val="99"/>
    <w:unhideWhenUsed/>
    <w:qFormat/>
    <w:rsid w:val="00A66D4D"/>
    <w:pPr>
      <w:tabs>
        <w:tab w:val="center" w:pos="4680"/>
        <w:tab w:val="right" w:pos="9360"/>
      </w:tabs>
    </w:pPr>
  </w:style>
  <w:style w:type="character" w:customStyle="1" w:styleId="HeaderChar">
    <w:name w:val="Header Char"/>
    <w:basedOn w:val="DefaultParagraphFont"/>
    <w:link w:val="Header"/>
    <w:uiPriority w:val="99"/>
    <w:rsid w:val="00A66D4D"/>
    <w:rPr>
      <w:rFonts w:ascii="Calibri" w:hAnsi="Calibri" w:cs="Calibri"/>
    </w:rPr>
  </w:style>
  <w:style w:type="paragraph" w:styleId="Footer">
    <w:name w:val="footer"/>
    <w:basedOn w:val="Normal"/>
    <w:link w:val="FooterChar"/>
    <w:uiPriority w:val="99"/>
    <w:unhideWhenUsed/>
    <w:rsid w:val="00A66D4D"/>
    <w:pPr>
      <w:tabs>
        <w:tab w:val="center" w:pos="4680"/>
        <w:tab w:val="right" w:pos="9360"/>
      </w:tabs>
    </w:pPr>
  </w:style>
  <w:style w:type="character" w:customStyle="1" w:styleId="FooterChar">
    <w:name w:val="Footer Char"/>
    <w:basedOn w:val="DefaultParagraphFont"/>
    <w:link w:val="Footer"/>
    <w:uiPriority w:val="99"/>
    <w:rsid w:val="00A66D4D"/>
    <w:rPr>
      <w:rFonts w:ascii="Calibri" w:hAnsi="Calibri" w:cs="Calibri"/>
    </w:rPr>
  </w:style>
  <w:style w:type="character" w:customStyle="1" w:styleId="m4841727538114946087gmail-styleunderline">
    <w:name w:val="m_4841727538114946087gmail-styleunderline"/>
    <w:basedOn w:val="DefaultParagraphFont"/>
    <w:rsid w:val="00A66D4D"/>
  </w:style>
  <w:style w:type="paragraph" w:customStyle="1" w:styleId="Analytic">
    <w:name w:val="Analytic"/>
    <w:basedOn w:val="Normal"/>
    <w:link w:val="AnalyticChar"/>
    <w:autoRedefine/>
    <w:rsid w:val="00A66D4D"/>
    <w:rPr>
      <w:b/>
      <w:sz w:val="24"/>
    </w:rPr>
  </w:style>
  <w:style w:type="paragraph" w:customStyle="1" w:styleId="BreakTag">
    <w:name w:val="Break Tag"/>
    <w:basedOn w:val="Normal"/>
    <w:autoRedefine/>
    <w:uiPriority w:val="4"/>
    <w:qFormat/>
    <w:rsid w:val="00A66D4D"/>
    <w:pPr>
      <w:spacing w:before="240"/>
    </w:pPr>
    <w:rPr>
      <w:b/>
      <w:sz w:val="26"/>
    </w:rPr>
  </w:style>
  <w:style w:type="paragraph" w:customStyle="1" w:styleId="BreakBlock">
    <w:name w:val="Break Block"/>
    <w:basedOn w:val="Normal"/>
    <w:link w:val="BreakBlockChar"/>
    <w:autoRedefine/>
    <w:qFormat/>
    <w:rsid w:val="00A66D4D"/>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66D4D"/>
    <w:rPr>
      <w:rFonts w:ascii="Arial Bold" w:hAnsi="Arial Bold" w:cs="Calibri"/>
      <w:b/>
      <w:caps/>
      <w:sz w:val="32"/>
      <w:u w:val="single"/>
    </w:rPr>
  </w:style>
  <w:style w:type="character" w:customStyle="1" w:styleId="Mention1">
    <w:name w:val="Mention1"/>
    <w:basedOn w:val="DefaultParagraphFont"/>
    <w:uiPriority w:val="99"/>
    <w:semiHidden/>
    <w:unhideWhenUsed/>
    <w:rsid w:val="00A66D4D"/>
    <w:rPr>
      <w:color w:val="2B579A"/>
      <w:shd w:val="clear" w:color="auto" w:fill="E6E6E6"/>
    </w:rPr>
  </w:style>
  <w:style w:type="character" w:customStyle="1" w:styleId="UnresolvedMention1">
    <w:name w:val="Unresolved Mention1"/>
    <w:basedOn w:val="DefaultParagraphFont"/>
    <w:uiPriority w:val="99"/>
    <w:unhideWhenUsed/>
    <w:rsid w:val="00A66D4D"/>
    <w:rPr>
      <w:color w:val="808080"/>
      <w:shd w:val="clear" w:color="auto" w:fill="E6E6E6"/>
    </w:rPr>
  </w:style>
  <w:style w:type="paragraph" w:customStyle="1" w:styleId="evidencetext">
    <w:name w:val="evidence text"/>
    <w:basedOn w:val="Normal"/>
    <w:link w:val="evidencetextChar1"/>
    <w:qFormat/>
    <w:rsid w:val="00A66D4D"/>
    <w:pPr>
      <w:ind w:left="432" w:right="432"/>
    </w:pPr>
    <w:rPr>
      <w:color w:val="000000"/>
      <w:lang w:val="x-none" w:eastAsia="x-none"/>
    </w:rPr>
  </w:style>
  <w:style w:type="character" w:customStyle="1" w:styleId="evidencetextChar1">
    <w:name w:val="evidence text Char1"/>
    <w:link w:val="evidencetext"/>
    <w:rsid w:val="00A66D4D"/>
    <w:rPr>
      <w:rFonts w:ascii="Calibri" w:hAnsi="Calibri" w:cs="Calibri"/>
      <w:color w:val="000000"/>
      <w:lang w:val="x-none" w:eastAsia="x-none"/>
    </w:rPr>
  </w:style>
  <w:style w:type="character" w:customStyle="1" w:styleId="Author-Date">
    <w:name w:val="Author-Date"/>
    <w:qFormat/>
    <w:rsid w:val="00A66D4D"/>
    <w:rPr>
      <w:b/>
      <w:sz w:val="24"/>
    </w:rPr>
  </w:style>
  <w:style w:type="paragraph" w:customStyle="1" w:styleId="Nothing">
    <w:name w:val="Nothing"/>
    <w:link w:val="NothingChar"/>
    <w:qFormat/>
    <w:rsid w:val="00A66D4D"/>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A66D4D"/>
    <w:rPr>
      <w:rFonts w:eastAsia="Times New Roman"/>
      <w:u w:val="single"/>
    </w:rPr>
  </w:style>
  <w:style w:type="character" w:customStyle="1" w:styleId="Style4Char">
    <w:name w:val="Style4 Char"/>
    <w:link w:val="Style4"/>
    <w:rsid w:val="00A66D4D"/>
    <w:rPr>
      <w:rFonts w:ascii="Calibri" w:eastAsia="Times New Roman" w:hAnsi="Calibri" w:cs="Calibri"/>
      <w:u w:val="single"/>
    </w:rPr>
  </w:style>
  <w:style w:type="character" w:customStyle="1" w:styleId="cardChar">
    <w:name w:val="card Char"/>
    <w:aliases w:val="Bold Cite Char Char,Speed Cite Char"/>
    <w:basedOn w:val="DefaultParagraphFont"/>
    <w:rsid w:val="00A66D4D"/>
    <w:rPr>
      <w:rFonts w:ascii="Calibri" w:hAnsi="Calibri" w:cs="Calibri"/>
      <w:u w:val="single"/>
    </w:rPr>
  </w:style>
  <w:style w:type="character" w:customStyle="1" w:styleId="term">
    <w:name w:val="term"/>
    <w:basedOn w:val="DefaultParagraphFont"/>
    <w:rsid w:val="00A66D4D"/>
  </w:style>
  <w:style w:type="character" w:customStyle="1" w:styleId="Style1Char">
    <w:name w:val="Style1 Char"/>
    <w:rsid w:val="00A66D4D"/>
    <w:rPr>
      <w:rFonts w:ascii="Times New Roman" w:eastAsia="SimSun" w:hAnsi="Times New Roman" w:cs="Times New Roman"/>
      <w:sz w:val="20"/>
      <w:szCs w:val="24"/>
      <w:u w:val="single"/>
      <w:lang w:eastAsia="zh-CN"/>
    </w:rPr>
  </w:style>
  <w:style w:type="character" w:customStyle="1" w:styleId="Styleunderline11pt">
    <w:name w:val="Style underline + 11 pt"/>
    <w:rsid w:val="00A66D4D"/>
    <w:rPr>
      <w:rFonts w:ascii="Times New Roman" w:hAnsi="Times New Roman"/>
      <w:sz w:val="20"/>
      <w:u w:val="single"/>
    </w:rPr>
  </w:style>
  <w:style w:type="paragraph" w:customStyle="1" w:styleId="Stylecard11pt">
    <w:name w:val="Style card + 11 pt"/>
    <w:basedOn w:val="Normal"/>
    <w:link w:val="Stylecard11ptChar"/>
    <w:qFormat/>
    <w:rsid w:val="00A66D4D"/>
    <w:pPr>
      <w:ind w:left="288" w:right="288"/>
    </w:pPr>
    <w:rPr>
      <w:rFonts w:eastAsia="SimSun"/>
      <w:lang w:eastAsia="zh-CN"/>
    </w:rPr>
  </w:style>
  <w:style w:type="character" w:customStyle="1" w:styleId="Stylecard11ptChar">
    <w:name w:val="Style card + 11 pt Char"/>
    <w:link w:val="Stylecard11pt"/>
    <w:rsid w:val="00A66D4D"/>
    <w:rPr>
      <w:rFonts w:ascii="Calibri" w:eastAsia="SimSun" w:hAnsi="Calibri" w:cs="Calibri"/>
      <w:lang w:eastAsia="zh-CN"/>
    </w:rPr>
  </w:style>
  <w:style w:type="paragraph" w:customStyle="1" w:styleId="Minimize">
    <w:name w:val="Minimize"/>
    <w:basedOn w:val="Normal"/>
    <w:next w:val="Normal"/>
    <w:link w:val="MinimizeChar"/>
    <w:qFormat/>
    <w:rsid w:val="00A66D4D"/>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A66D4D"/>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A66D4D"/>
    <w:pPr>
      <w:spacing w:after="0" w:line="240" w:lineRule="auto"/>
    </w:pPr>
    <w:rPr>
      <w:rFonts w:ascii="Arial" w:hAnsi="Arial" w:cs="Arial"/>
      <w:u w:val="single"/>
    </w:rPr>
  </w:style>
  <w:style w:type="paragraph" w:customStyle="1" w:styleId="cardtext">
    <w:name w:val="card text"/>
    <w:basedOn w:val="Normal"/>
    <w:link w:val="cardtextChar"/>
    <w:qFormat/>
    <w:rsid w:val="00A66D4D"/>
    <w:pPr>
      <w:ind w:left="288" w:right="288"/>
    </w:pPr>
  </w:style>
  <w:style w:type="character" w:customStyle="1" w:styleId="cardtextChar">
    <w:name w:val="card text Char"/>
    <w:basedOn w:val="DefaultParagraphFont"/>
    <w:link w:val="cardtext"/>
    <w:rsid w:val="00A66D4D"/>
    <w:rPr>
      <w:rFonts w:ascii="Calibri" w:hAnsi="Calibri" w:cs="Calibri"/>
    </w:rPr>
  </w:style>
  <w:style w:type="character" w:customStyle="1" w:styleId="byline">
    <w:name w:val="byline"/>
    <w:basedOn w:val="DefaultParagraphFont"/>
    <w:rsid w:val="00A66D4D"/>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A66D4D"/>
    <w:rPr>
      <w:rFonts w:ascii="Arial" w:hAnsi="Arial"/>
      <w:b/>
      <w:sz w:val="24"/>
      <w:szCs w:val="22"/>
      <w:u w:val="single"/>
    </w:rPr>
  </w:style>
  <w:style w:type="paragraph" w:customStyle="1" w:styleId="StyleStyle411pt">
    <w:name w:val="Style Style4 + 11 pt"/>
    <w:basedOn w:val="Normal"/>
    <w:link w:val="StyleStyle411ptChar"/>
    <w:qFormat/>
    <w:rsid w:val="00A66D4D"/>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A66D4D"/>
    <w:rPr>
      <w:rFonts w:ascii="Calibri" w:eastAsia="Times New Roman" w:hAnsi="Calibri" w:cs="Calibri"/>
      <w:u w:val="single"/>
    </w:rPr>
  </w:style>
  <w:style w:type="character" w:customStyle="1" w:styleId="Style11ptUnderline">
    <w:name w:val="Style 11 pt Underline"/>
    <w:rsid w:val="00A66D4D"/>
    <w:rPr>
      <w:sz w:val="20"/>
      <w:u w:val="single"/>
    </w:rPr>
  </w:style>
  <w:style w:type="character" w:customStyle="1" w:styleId="Style11ptBoldUnderline">
    <w:name w:val="Style 11 pt Bold Underline"/>
    <w:rsid w:val="00A66D4D"/>
    <w:rPr>
      <w:b/>
      <w:bCs/>
      <w:sz w:val="20"/>
      <w:u w:val="single"/>
    </w:rPr>
  </w:style>
  <w:style w:type="character" w:customStyle="1" w:styleId="Style11pt">
    <w:name w:val="Style 11 pt"/>
    <w:rsid w:val="00A66D4D"/>
    <w:rPr>
      <w:sz w:val="20"/>
    </w:rPr>
  </w:style>
  <w:style w:type="paragraph" w:customStyle="1" w:styleId="StyleStyle411ptBold">
    <w:name w:val="Style Style4 + 11 pt Bold"/>
    <w:basedOn w:val="Normal"/>
    <w:link w:val="StyleStyle411ptBoldChar"/>
    <w:qFormat/>
    <w:rsid w:val="00A66D4D"/>
    <w:rPr>
      <w:rFonts w:eastAsia="Times New Roman"/>
      <w:b/>
      <w:bCs/>
      <w:u w:val="single"/>
    </w:rPr>
  </w:style>
  <w:style w:type="character" w:customStyle="1" w:styleId="StyleStyle411ptBoldChar">
    <w:name w:val="Style Style4 + 11 pt Bold Char"/>
    <w:basedOn w:val="DefaultParagraphFont"/>
    <w:link w:val="StyleStyle411ptBold"/>
    <w:rsid w:val="00A66D4D"/>
    <w:rPr>
      <w:rFonts w:ascii="Calibri" w:eastAsia="Times New Roman" w:hAnsi="Calibri" w:cs="Calibri"/>
      <w:b/>
      <w:bCs/>
      <w:u w:val="single"/>
    </w:rPr>
  </w:style>
  <w:style w:type="paragraph" w:customStyle="1" w:styleId="BlockTitle">
    <w:name w:val="Block Title"/>
    <w:basedOn w:val="Normal"/>
    <w:next w:val="Normal"/>
    <w:qFormat/>
    <w:rsid w:val="00A66D4D"/>
    <w:pPr>
      <w:spacing w:after="120"/>
      <w:jc w:val="center"/>
      <w:outlineLvl w:val="0"/>
    </w:pPr>
    <w:rPr>
      <w:rFonts w:eastAsia="Times New Roman"/>
      <w:b/>
      <w:sz w:val="32"/>
      <w:szCs w:val="20"/>
      <w:u w:val="single"/>
    </w:rPr>
  </w:style>
  <w:style w:type="character" w:customStyle="1" w:styleId="Emphasis2">
    <w:name w:val="Emphasis2"/>
    <w:basedOn w:val="DefaultParagraphFont"/>
    <w:rsid w:val="00A66D4D"/>
    <w:rPr>
      <w:rFonts w:ascii="Franklin Gothic Heavy" w:hAnsi="Franklin Gothic Heavy"/>
      <w:iCs/>
      <w:u w:val="single"/>
    </w:rPr>
  </w:style>
  <w:style w:type="paragraph" w:customStyle="1" w:styleId="Cards">
    <w:name w:val="Cards"/>
    <w:basedOn w:val="Normal"/>
    <w:link w:val="CardsChar1"/>
    <w:qFormat/>
    <w:rsid w:val="00A66D4D"/>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A66D4D"/>
    <w:rPr>
      <w:rFonts w:ascii="Times New Roman" w:eastAsia="Times New Roman" w:hAnsi="Times New Roman" w:cs="Times New Roman"/>
      <w:sz w:val="20"/>
      <w:szCs w:val="24"/>
    </w:rPr>
  </w:style>
  <w:style w:type="character" w:customStyle="1" w:styleId="pmterms1">
    <w:name w:val="pmterms1"/>
    <w:basedOn w:val="DefaultParagraphFont"/>
    <w:rsid w:val="00A66D4D"/>
  </w:style>
  <w:style w:type="character" w:customStyle="1" w:styleId="hilite1">
    <w:name w:val="hilite1"/>
    <w:basedOn w:val="DefaultParagraphFont"/>
    <w:rsid w:val="00A66D4D"/>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66D4D"/>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A66D4D"/>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A66D4D"/>
    <w:rPr>
      <w:rFonts w:eastAsia="Times New Roman"/>
      <w:b/>
      <w:szCs w:val="20"/>
    </w:rPr>
  </w:style>
  <w:style w:type="character" w:customStyle="1" w:styleId="NormaltagChar">
    <w:name w:val="Normal tag Char"/>
    <w:basedOn w:val="DefaultParagraphFont"/>
    <w:link w:val="Normaltag"/>
    <w:uiPriority w:val="99"/>
    <w:locked/>
    <w:rsid w:val="00A66D4D"/>
    <w:rPr>
      <w:rFonts w:ascii="Calibri" w:eastAsia="Times New Roman" w:hAnsi="Calibri" w:cs="Calibri"/>
      <w:b/>
      <w:szCs w:val="20"/>
    </w:rPr>
  </w:style>
  <w:style w:type="character" w:customStyle="1" w:styleId="DebateUnderline">
    <w:name w:val="Debate Underline"/>
    <w:qFormat/>
    <w:rsid w:val="00A66D4D"/>
    <w:rPr>
      <w:rFonts w:ascii="Times New Roman" w:hAnsi="Times New Roman"/>
      <w:sz w:val="20"/>
      <w:szCs w:val="24"/>
      <w:u w:val="thick"/>
    </w:rPr>
  </w:style>
  <w:style w:type="character" w:customStyle="1" w:styleId="blue">
    <w:name w:val="blue"/>
    <w:basedOn w:val="DefaultParagraphFont"/>
    <w:rsid w:val="00A66D4D"/>
    <w:rPr>
      <w:rFonts w:cs="Times New Roman"/>
    </w:rPr>
  </w:style>
  <w:style w:type="paragraph" w:customStyle="1" w:styleId="cites">
    <w:name w:val="cites"/>
    <w:link w:val="Heading1Char3"/>
    <w:autoRedefine/>
    <w:qFormat/>
    <w:rsid w:val="00A66D4D"/>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A66D4D"/>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A66D4D"/>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A66D4D"/>
    <w:rPr>
      <w:rFonts w:ascii="Times New Roman" w:eastAsia="Malgun Gothic" w:hAnsi="Times New Roman" w:cs="Times New Roman"/>
      <w:sz w:val="12"/>
      <w:szCs w:val="24"/>
    </w:rPr>
  </w:style>
  <w:style w:type="character" w:customStyle="1" w:styleId="CitesChar2">
    <w:name w:val="Cites Char2"/>
    <w:link w:val="Cites0"/>
    <w:rsid w:val="00A66D4D"/>
    <w:rPr>
      <w:rFonts w:eastAsia="Times New Roman" w:cs="Times New Roman"/>
      <w:b/>
      <w:bCs/>
      <w:sz w:val="20"/>
      <w:szCs w:val="20"/>
    </w:rPr>
  </w:style>
  <w:style w:type="paragraph" w:customStyle="1" w:styleId="BlockTitle2">
    <w:name w:val="Block Title2"/>
    <w:basedOn w:val="Normal"/>
    <w:next w:val="Normal"/>
    <w:qFormat/>
    <w:rsid w:val="00A66D4D"/>
    <w:pPr>
      <w:spacing w:after="240"/>
      <w:jc w:val="center"/>
    </w:pPr>
    <w:rPr>
      <w:rFonts w:eastAsia="Times New Roman"/>
      <w:b/>
      <w:sz w:val="32"/>
      <w:u w:val="single"/>
      <w:lang w:bidi="en-US"/>
    </w:rPr>
  </w:style>
  <w:style w:type="paragraph" w:styleId="TOC1">
    <w:name w:val="toc 1"/>
    <w:basedOn w:val="Normal"/>
    <w:next w:val="Normal"/>
    <w:autoRedefine/>
    <w:uiPriority w:val="39"/>
    <w:rsid w:val="00A66D4D"/>
    <w:pPr>
      <w:spacing w:before="120" w:after="120"/>
    </w:pPr>
    <w:rPr>
      <w:rFonts w:eastAsia="Times New Roman"/>
      <w:b/>
      <w:u w:val="single"/>
      <w:lang w:bidi="en-US"/>
    </w:rPr>
  </w:style>
  <w:style w:type="paragraph" w:styleId="TOC9">
    <w:name w:val="toc 9"/>
    <w:basedOn w:val="Normal"/>
    <w:next w:val="Normal"/>
    <w:autoRedefine/>
    <w:rsid w:val="00A66D4D"/>
    <w:pPr>
      <w:ind w:left="1600"/>
    </w:pPr>
    <w:rPr>
      <w:rFonts w:eastAsia="Times New Roman"/>
      <w:sz w:val="20"/>
      <w:lang w:bidi="en-US"/>
    </w:rPr>
  </w:style>
  <w:style w:type="paragraph" w:customStyle="1" w:styleId="TxBrp1">
    <w:name w:val="TxBr_p1"/>
    <w:basedOn w:val="Normal"/>
    <w:qFormat/>
    <w:rsid w:val="00A66D4D"/>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A66D4D"/>
    <w:pPr>
      <w:spacing w:before="100" w:beforeAutospacing="1" w:after="100" w:afterAutospacing="1"/>
    </w:pPr>
    <w:rPr>
      <w:rFonts w:eastAsia="Times New Roman"/>
      <w:lang w:bidi="en-US"/>
    </w:rPr>
  </w:style>
  <w:style w:type="paragraph" w:customStyle="1" w:styleId="fullstory">
    <w:name w:val="fullstory"/>
    <w:basedOn w:val="Normal"/>
    <w:qFormat/>
    <w:rsid w:val="00A66D4D"/>
    <w:pPr>
      <w:spacing w:before="100" w:beforeAutospacing="1" w:after="100" w:afterAutospacing="1"/>
    </w:pPr>
    <w:rPr>
      <w:rFonts w:eastAsia="Times New Roman"/>
      <w:lang w:bidi="en-US"/>
    </w:rPr>
  </w:style>
  <w:style w:type="character" w:customStyle="1" w:styleId="standardcontent">
    <w:name w:val="standardcontent"/>
    <w:basedOn w:val="DefaultParagraphFont"/>
    <w:rsid w:val="00A66D4D"/>
  </w:style>
  <w:style w:type="paragraph" w:customStyle="1" w:styleId="hat">
    <w:name w:val="hat"/>
    <w:basedOn w:val="Normal"/>
    <w:next w:val="Normal"/>
    <w:link w:val="hatChar"/>
    <w:qFormat/>
    <w:rsid w:val="00A66D4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66D4D"/>
  </w:style>
  <w:style w:type="paragraph" w:customStyle="1" w:styleId="HotRouteChar">
    <w:name w:val="Hot Route! Char"/>
    <w:basedOn w:val="Normal"/>
    <w:qFormat/>
    <w:rsid w:val="00A66D4D"/>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A66D4D"/>
    <w:rPr>
      <w:rFonts w:cs="Times New Roman"/>
      <w:b/>
      <w:bCs/>
    </w:rPr>
  </w:style>
  <w:style w:type="paragraph" w:customStyle="1" w:styleId="Default">
    <w:name w:val="Default"/>
    <w:qFormat/>
    <w:rsid w:val="00A66D4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A66D4D"/>
    <w:rPr>
      <w:rFonts w:ascii="Cambria" w:hAnsi="Cambria" w:cs="Times New Roman"/>
      <w:b/>
      <w:bCs/>
      <w:sz w:val="26"/>
      <w:szCs w:val="26"/>
    </w:rPr>
  </w:style>
  <w:style w:type="character" w:customStyle="1" w:styleId="UnderliningChar">
    <w:name w:val="Underlining Char"/>
    <w:basedOn w:val="DefaultParagraphFont"/>
    <w:link w:val="Underlining"/>
    <w:rsid w:val="00A66D4D"/>
    <w:rPr>
      <w:rFonts w:ascii="Arial Narrow" w:hAnsi="Arial Narrow" w:cs="Times New Roman"/>
      <w:u w:val="single"/>
    </w:rPr>
  </w:style>
  <w:style w:type="character" w:customStyle="1" w:styleId="CardCharChar1">
    <w:name w:val="Card Char Char1"/>
    <w:basedOn w:val="DefaultParagraphFont"/>
    <w:rsid w:val="00A66D4D"/>
    <w:rPr>
      <w:rFonts w:cs="Times New Roman"/>
      <w:b/>
      <w:bCs/>
      <w:sz w:val="28"/>
      <w:szCs w:val="28"/>
    </w:rPr>
  </w:style>
  <w:style w:type="paragraph" w:customStyle="1" w:styleId="Cites0">
    <w:name w:val="Cites"/>
    <w:basedOn w:val="Normal"/>
    <w:link w:val="CitesChar2"/>
    <w:qFormat/>
    <w:rsid w:val="00A66D4D"/>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A66D4D"/>
    <w:rPr>
      <w:rFonts w:ascii="Times New Roman" w:eastAsia="Calibri" w:hAnsi="Times New Roman" w:cs="Times New Roman"/>
      <w:sz w:val="24"/>
      <w:szCs w:val="24"/>
    </w:rPr>
  </w:style>
  <w:style w:type="character" w:customStyle="1" w:styleId="apple-converted-space">
    <w:name w:val="apple-converted-space"/>
    <w:basedOn w:val="DefaultParagraphFont"/>
    <w:rsid w:val="00A66D4D"/>
  </w:style>
  <w:style w:type="character" w:customStyle="1" w:styleId="hit">
    <w:name w:val="hit"/>
    <w:basedOn w:val="DefaultParagraphFont"/>
    <w:rsid w:val="00A66D4D"/>
    <w:rPr>
      <w:rFonts w:cs="Times New Roman"/>
    </w:rPr>
  </w:style>
  <w:style w:type="paragraph" w:customStyle="1" w:styleId="SmallFont">
    <w:name w:val="Small Font"/>
    <w:basedOn w:val="Normal"/>
    <w:link w:val="SmallFontChar"/>
    <w:qFormat/>
    <w:rsid w:val="00A66D4D"/>
    <w:pPr>
      <w:spacing w:after="200"/>
      <w:jc w:val="both"/>
    </w:pPr>
    <w:rPr>
      <w:rFonts w:eastAsia="Calibri"/>
      <w:szCs w:val="18"/>
    </w:rPr>
  </w:style>
  <w:style w:type="character" w:customStyle="1" w:styleId="SmallFontChar">
    <w:name w:val="Small Font Char"/>
    <w:basedOn w:val="DefaultParagraphFont"/>
    <w:link w:val="SmallFont"/>
    <w:locked/>
    <w:rsid w:val="00A66D4D"/>
    <w:rPr>
      <w:rFonts w:ascii="Calibri" w:eastAsia="Calibri" w:hAnsi="Calibri" w:cs="Calibri"/>
      <w:szCs w:val="18"/>
    </w:rPr>
  </w:style>
  <w:style w:type="character" w:customStyle="1" w:styleId="CircleChar1">
    <w:name w:val="Circle Char1"/>
    <w:basedOn w:val="DefaultParagraphFont"/>
    <w:rsid w:val="00A66D4D"/>
    <w:rPr>
      <w:rFonts w:cs="Times New Roman"/>
      <w:b/>
      <w:i/>
      <w:sz w:val="18"/>
      <w:szCs w:val="18"/>
      <w:u w:val="single"/>
      <w:lang w:val="en-US" w:eastAsia="en-US" w:bidi="ar-SA"/>
    </w:rPr>
  </w:style>
  <w:style w:type="paragraph" w:styleId="BodyText">
    <w:name w:val="Body Text"/>
    <w:basedOn w:val="Normal"/>
    <w:link w:val="BodyTextChar"/>
    <w:uiPriority w:val="99"/>
    <w:unhideWhenUsed/>
    <w:rsid w:val="00A66D4D"/>
    <w:pPr>
      <w:spacing w:after="120"/>
    </w:pPr>
  </w:style>
  <w:style w:type="character" w:customStyle="1" w:styleId="BodyTextChar">
    <w:name w:val="Body Text Char"/>
    <w:basedOn w:val="DefaultParagraphFont"/>
    <w:link w:val="BodyText"/>
    <w:uiPriority w:val="99"/>
    <w:rsid w:val="00A66D4D"/>
    <w:rPr>
      <w:rFonts w:ascii="Calibri" w:hAnsi="Calibri" w:cs="Calibri"/>
    </w:rPr>
  </w:style>
  <w:style w:type="character" w:customStyle="1" w:styleId="verdana">
    <w:name w:val="verdana"/>
    <w:basedOn w:val="DefaultParagraphFont"/>
    <w:rsid w:val="00A66D4D"/>
  </w:style>
  <w:style w:type="character" w:customStyle="1" w:styleId="CardsChar1">
    <w:name w:val="Cards Char1"/>
    <w:link w:val="Cards"/>
    <w:rsid w:val="00A66D4D"/>
    <w:rPr>
      <w:rFonts w:ascii="Calibri" w:eastAsia="Times New Roman" w:hAnsi="Calibri" w:cs="Times New Roman"/>
      <w:sz w:val="20"/>
      <w:szCs w:val="20"/>
    </w:rPr>
  </w:style>
  <w:style w:type="paragraph" w:customStyle="1" w:styleId="BlockHeadings">
    <w:name w:val="Block Headings"/>
    <w:basedOn w:val="Normal"/>
    <w:link w:val="BlockHeadingsChar"/>
    <w:qFormat/>
    <w:rsid w:val="00A66D4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66D4D"/>
    <w:rPr>
      <w:rFonts w:ascii="Calibri" w:eastAsia="Times New Roman" w:hAnsi="Calibri" w:cs="Times New Roman"/>
      <w:b/>
      <w:sz w:val="20"/>
      <w:szCs w:val="20"/>
    </w:rPr>
  </w:style>
  <w:style w:type="paragraph" w:customStyle="1" w:styleId="loose">
    <w:name w:val="loose"/>
    <w:basedOn w:val="Normal"/>
    <w:qFormat/>
    <w:rsid w:val="00A66D4D"/>
    <w:pPr>
      <w:spacing w:before="210"/>
    </w:pPr>
    <w:rPr>
      <w:rFonts w:eastAsia="Times New Roman"/>
      <w:lang w:eastAsia="zh-CN" w:bidi="he-IL"/>
    </w:rPr>
  </w:style>
  <w:style w:type="character" w:customStyle="1" w:styleId="hit1">
    <w:name w:val="hit1"/>
    <w:basedOn w:val="DefaultParagraphFont"/>
    <w:rsid w:val="00A66D4D"/>
    <w:rPr>
      <w:b/>
      <w:bCs/>
      <w:color w:val="CC0033"/>
    </w:rPr>
  </w:style>
  <w:style w:type="character" w:customStyle="1" w:styleId="upper">
    <w:name w:val="upper"/>
    <w:basedOn w:val="DefaultParagraphFont"/>
    <w:rsid w:val="00A66D4D"/>
  </w:style>
  <w:style w:type="character" w:customStyle="1" w:styleId="Author">
    <w:name w:val="Author"/>
    <w:aliases w:val="Style Date"/>
    <w:basedOn w:val="DefaultParagraphFont"/>
    <w:qFormat/>
    <w:rsid w:val="00A66D4D"/>
    <w:rPr>
      <w:b/>
      <w:sz w:val="24"/>
    </w:rPr>
  </w:style>
  <w:style w:type="character" w:customStyle="1" w:styleId="SmallFont7pt">
    <w:name w:val="Small Font (7 pt)"/>
    <w:basedOn w:val="DefaultParagraphFont"/>
    <w:rsid w:val="00A66D4D"/>
    <w:rPr>
      <w:sz w:val="14"/>
    </w:rPr>
  </w:style>
  <w:style w:type="paragraph" w:customStyle="1" w:styleId="UnderlinedText">
    <w:name w:val="Underlined Text"/>
    <w:basedOn w:val="Normal"/>
    <w:qFormat/>
    <w:rsid w:val="00A66D4D"/>
    <w:rPr>
      <w:rFonts w:eastAsia="Times New Roman"/>
      <w:b/>
      <w:szCs w:val="20"/>
    </w:rPr>
  </w:style>
  <w:style w:type="character" w:customStyle="1" w:styleId="SmallText-New">
    <w:name w:val="Small Text - New"/>
    <w:basedOn w:val="DefaultParagraphFont"/>
    <w:rsid w:val="00A66D4D"/>
    <w:rPr>
      <w:rFonts w:ascii="Arial Narrow" w:hAnsi="Arial Narrow"/>
      <w:sz w:val="14"/>
    </w:rPr>
  </w:style>
  <w:style w:type="paragraph" w:customStyle="1" w:styleId="Smalltext">
    <w:name w:val="Small text"/>
    <w:aliases w:val="Quote1,Quote11"/>
    <w:basedOn w:val="Normal"/>
    <w:link w:val="SmalltextChar"/>
    <w:qFormat/>
    <w:rsid w:val="00A66D4D"/>
    <w:rPr>
      <w:rFonts w:ascii="Arial Narrow" w:eastAsia="Times New Roman" w:hAnsi="Arial Narrow"/>
    </w:rPr>
  </w:style>
  <w:style w:type="character" w:customStyle="1" w:styleId="Underlined-New">
    <w:name w:val="Underlined - New"/>
    <w:basedOn w:val="DefaultParagraphFont"/>
    <w:rsid w:val="00A66D4D"/>
    <w:rPr>
      <w:rFonts w:ascii="Arial Narrow" w:hAnsi="Arial Narrow"/>
      <w:sz w:val="16"/>
      <w:u w:val="single"/>
    </w:rPr>
  </w:style>
  <w:style w:type="paragraph" w:styleId="TOC2">
    <w:name w:val="toc 2"/>
    <w:basedOn w:val="Normal"/>
    <w:next w:val="Normal"/>
    <w:autoRedefine/>
    <w:uiPriority w:val="39"/>
    <w:rsid w:val="00A66D4D"/>
    <w:pPr>
      <w:ind w:left="200"/>
    </w:pPr>
    <w:rPr>
      <w:rFonts w:eastAsia="Times New Roman"/>
      <w:sz w:val="20"/>
      <w:lang w:bidi="en-US"/>
    </w:rPr>
  </w:style>
  <w:style w:type="paragraph" w:styleId="Caption">
    <w:name w:val="caption"/>
    <w:basedOn w:val="Normal"/>
    <w:next w:val="Normal"/>
    <w:qFormat/>
    <w:rsid w:val="00A66D4D"/>
    <w:rPr>
      <w:rFonts w:eastAsia="Times New Roman"/>
      <w:b/>
      <w:bCs/>
      <w:sz w:val="18"/>
      <w:szCs w:val="18"/>
      <w:lang w:bidi="en-US"/>
    </w:rPr>
  </w:style>
  <w:style w:type="paragraph" w:styleId="TOCHeading">
    <w:name w:val="TOC Heading"/>
    <w:basedOn w:val="Heading1"/>
    <w:next w:val="Normal"/>
    <w:uiPriority w:val="39"/>
    <w:qFormat/>
    <w:rsid w:val="00A66D4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66D4D"/>
    <w:rPr>
      <w:rFonts w:ascii="Arial Narrow" w:hAnsi="Arial Narrow"/>
      <w:dstrike w:val="0"/>
      <w:sz w:val="20"/>
      <w:bdr w:val="single" w:sz="2" w:space="0" w:color="auto"/>
      <w:vertAlign w:val="baseline"/>
    </w:rPr>
  </w:style>
  <w:style w:type="character" w:customStyle="1" w:styleId="style65">
    <w:name w:val="style65"/>
    <w:basedOn w:val="DefaultParagraphFont"/>
    <w:rsid w:val="00A66D4D"/>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66D4D"/>
    <w:rPr>
      <w:rFonts w:cs="Arial"/>
      <w:bCs/>
      <w:szCs w:val="26"/>
      <w:u w:val="single"/>
      <w:lang w:val="en-US" w:eastAsia="en-US" w:bidi="ar-SA"/>
    </w:rPr>
  </w:style>
  <w:style w:type="character" w:customStyle="1" w:styleId="qlabel">
    <w:name w:val="q_label"/>
    <w:basedOn w:val="DefaultParagraphFont"/>
    <w:rsid w:val="00A66D4D"/>
  </w:style>
  <w:style w:type="character" w:customStyle="1" w:styleId="alabel">
    <w:name w:val="a_label"/>
    <w:basedOn w:val="DefaultParagraphFont"/>
    <w:rsid w:val="00A66D4D"/>
  </w:style>
  <w:style w:type="character" w:customStyle="1" w:styleId="Style1Char1">
    <w:name w:val="Style1 Char1"/>
    <w:basedOn w:val="DefaultParagraphFont"/>
    <w:rsid w:val="00A66D4D"/>
    <w:rPr>
      <w:rFonts w:eastAsia="SimSun"/>
      <w:sz w:val="20"/>
      <w:szCs w:val="24"/>
      <w:u w:val="single"/>
      <w:lang w:val="en-US" w:eastAsia="zh-CN" w:bidi="ar-SA"/>
    </w:rPr>
  </w:style>
  <w:style w:type="character" w:customStyle="1" w:styleId="UnderlineCharChar">
    <w:name w:val="Underline Char Char"/>
    <w:basedOn w:val="DefaultParagraphFont"/>
    <w:rsid w:val="00A66D4D"/>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66D4D"/>
    <w:rPr>
      <w:rFonts w:eastAsia="MS Mincho"/>
      <w:b/>
      <w:u w:val="single"/>
      <w:lang w:val="en-US" w:eastAsia="en-US" w:bidi="ar-SA"/>
    </w:rPr>
  </w:style>
  <w:style w:type="character" w:customStyle="1" w:styleId="CardTextChar0">
    <w:name w:val="Card Text Char"/>
    <w:basedOn w:val="DefaultParagraphFont"/>
    <w:rsid w:val="00A66D4D"/>
    <w:rPr>
      <w:rFonts w:ascii="Times New Roman" w:eastAsia="Times New Roman" w:hAnsi="Times New Roman" w:cs="Times New Roman"/>
      <w:szCs w:val="24"/>
    </w:rPr>
  </w:style>
  <w:style w:type="character" w:customStyle="1" w:styleId="reduce2">
    <w:name w:val="reduce2"/>
    <w:basedOn w:val="DefaultParagraphFont"/>
    <w:rsid w:val="00A66D4D"/>
    <w:rPr>
      <w:rFonts w:ascii="Arial" w:hAnsi="Arial" w:cs="Arial"/>
      <w:color w:val="000000"/>
      <w:sz w:val="10"/>
      <w:szCs w:val="22"/>
    </w:rPr>
  </w:style>
  <w:style w:type="paragraph" w:customStyle="1" w:styleId="BoldUnderline">
    <w:name w:val="BoldUnderline"/>
    <w:link w:val="BoldUnderlineChar"/>
    <w:uiPriority w:val="99"/>
    <w:qFormat/>
    <w:rsid w:val="00A66D4D"/>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A66D4D"/>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A66D4D"/>
    <w:rPr>
      <w:rFonts w:cs="Arial"/>
      <w:bCs/>
      <w:szCs w:val="26"/>
      <w:u w:val="single"/>
      <w:lang w:val="en-US" w:eastAsia="en-US" w:bidi="ar-SA"/>
    </w:rPr>
  </w:style>
  <w:style w:type="paragraph" w:customStyle="1" w:styleId="evidencetextChar">
    <w:name w:val="evidence text Char"/>
    <w:basedOn w:val="Normal"/>
    <w:qFormat/>
    <w:rsid w:val="00A66D4D"/>
    <w:pPr>
      <w:ind w:left="1728" w:right="1008"/>
    </w:pPr>
    <w:rPr>
      <w:rFonts w:eastAsia="Times New Roman"/>
      <w:color w:val="000000"/>
      <w:sz w:val="18"/>
    </w:rPr>
  </w:style>
  <w:style w:type="character" w:customStyle="1" w:styleId="underline2">
    <w:name w:val="underline2"/>
    <w:basedOn w:val="DefaultParagraphFont"/>
    <w:rsid w:val="00A66D4D"/>
    <w:rPr>
      <w:u w:val="single"/>
    </w:rPr>
  </w:style>
  <w:style w:type="character" w:customStyle="1" w:styleId="Style11ptUnderlineBorderSinglesolidlineAuto05pt">
    <w:name w:val="Style 11 pt Underline Border: : (Single solid line Auto  0.5 pt..."/>
    <w:rsid w:val="00A66D4D"/>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66D4D"/>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66D4D"/>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A66D4D"/>
    <w:rPr>
      <w:u w:val="single"/>
    </w:rPr>
  </w:style>
  <w:style w:type="paragraph" w:customStyle="1" w:styleId="UnderlineChar4">
    <w:name w:val="Underline Char4"/>
    <w:basedOn w:val="Normal"/>
    <w:link w:val="UnderlineChar4Char"/>
    <w:qFormat/>
    <w:rsid w:val="00A66D4D"/>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A66D4D"/>
    <w:rPr>
      <w:b/>
      <w:u w:val="single"/>
    </w:rPr>
  </w:style>
  <w:style w:type="paragraph" w:customStyle="1" w:styleId="BoldandUnderlineChar3">
    <w:name w:val="Bold and Underline Char3"/>
    <w:basedOn w:val="Normal"/>
    <w:link w:val="BoldandUnderlineChar3Char2"/>
    <w:qFormat/>
    <w:rsid w:val="00A66D4D"/>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A66D4D"/>
    <w:rPr>
      <w:rFonts w:eastAsia="Times New Roman"/>
      <w:u w:val="single"/>
    </w:rPr>
  </w:style>
  <w:style w:type="character" w:customStyle="1" w:styleId="StyleUnderlineChar11ptChar">
    <w:name w:val="Style Underline Char + 11 pt Char"/>
    <w:basedOn w:val="DefaultParagraphFont"/>
    <w:link w:val="StyleUnderlineChar11pt"/>
    <w:rsid w:val="00A66D4D"/>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A66D4D"/>
    <w:rPr>
      <w:rFonts w:eastAsia="Times New Roman"/>
      <w:b/>
      <w:bCs/>
      <w:u w:val="single"/>
    </w:rPr>
  </w:style>
  <w:style w:type="character" w:customStyle="1" w:styleId="StyleUnderlineChar11ptBoldChar">
    <w:name w:val="Style Underline Char + 11 pt Bold Char"/>
    <w:basedOn w:val="DefaultParagraphFont"/>
    <w:link w:val="StyleUnderlineChar11ptBold"/>
    <w:rsid w:val="00A66D4D"/>
    <w:rPr>
      <w:rFonts w:ascii="Calibri" w:eastAsia="Times New Roman" w:hAnsi="Calibri" w:cs="Calibri"/>
      <w:b/>
      <w:bCs/>
      <w:u w:val="single"/>
    </w:rPr>
  </w:style>
  <w:style w:type="character" w:customStyle="1" w:styleId="inside-head">
    <w:name w:val="inside-head"/>
    <w:basedOn w:val="DefaultParagraphFont"/>
    <w:rsid w:val="00A66D4D"/>
  </w:style>
  <w:style w:type="paragraph" w:customStyle="1" w:styleId="Style3">
    <w:name w:val="Style3"/>
    <w:basedOn w:val="Normal"/>
    <w:link w:val="Style3Char"/>
    <w:qFormat/>
    <w:rsid w:val="00A66D4D"/>
    <w:rPr>
      <w:rFonts w:ascii="Arial Narrow" w:eastAsia="Times New Roman" w:hAnsi="Arial Narrow"/>
      <w:b/>
    </w:rPr>
  </w:style>
  <w:style w:type="character" w:customStyle="1" w:styleId="Style3Char">
    <w:name w:val="Style3 Char"/>
    <w:basedOn w:val="DefaultParagraphFont"/>
    <w:link w:val="Style3"/>
    <w:rsid w:val="00A66D4D"/>
    <w:rPr>
      <w:rFonts w:ascii="Arial Narrow" w:eastAsia="Times New Roman" w:hAnsi="Arial Narrow" w:cs="Calibri"/>
      <w:b/>
    </w:rPr>
  </w:style>
  <w:style w:type="character" w:customStyle="1" w:styleId="7TimesNewRoman">
    <w:name w:val="7 Times New Roman"/>
    <w:rsid w:val="00A66D4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66D4D"/>
  </w:style>
  <w:style w:type="character" w:customStyle="1" w:styleId="officialsbureau">
    <w:name w:val="official_s_bureau"/>
    <w:basedOn w:val="DefaultParagraphFont"/>
    <w:rsid w:val="00A66D4D"/>
  </w:style>
  <w:style w:type="paragraph" w:customStyle="1" w:styleId="Stylecard11ptUnderline">
    <w:name w:val="Style card + 11 pt Underline"/>
    <w:basedOn w:val="Normal"/>
    <w:link w:val="Stylecard11ptUnderlineChar"/>
    <w:qFormat/>
    <w:rsid w:val="00A66D4D"/>
    <w:pPr>
      <w:ind w:left="288" w:right="288"/>
    </w:pPr>
    <w:rPr>
      <w:rFonts w:eastAsia="SimSun"/>
      <w:u w:val="single"/>
      <w:lang w:eastAsia="zh-CN"/>
    </w:rPr>
  </w:style>
  <w:style w:type="character" w:customStyle="1" w:styleId="Stylecard11ptUnderlineChar">
    <w:name w:val="Style card + 11 pt Underline Char"/>
    <w:link w:val="Stylecard11ptUnderline"/>
    <w:rsid w:val="00A66D4D"/>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A66D4D"/>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A66D4D"/>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A66D4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66D4D"/>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A66D4D"/>
    <w:rPr>
      <w:rFonts w:ascii="Calibri" w:eastAsia="SimSun" w:hAnsi="Calibri" w:cs="Calibri"/>
      <w:u w:val="single"/>
      <w:lang w:eastAsia="zh-CN"/>
    </w:rPr>
  </w:style>
  <w:style w:type="paragraph" w:styleId="HTMLPreformatted">
    <w:name w:val="HTML Preformatted"/>
    <w:basedOn w:val="Normal"/>
    <w:link w:val="HTMLPreformattedChar"/>
    <w:rsid w:val="00A66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66D4D"/>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A66D4D"/>
    <w:rPr>
      <w:u w:val="single"/>
    </w:rPr>
  </w:style>
  <w:style w:type="character" w:customStyle="1" w:styleId="StyleUnderlining11ptChar">
    <w:name w:val="Style Underlining + 11 pt Char"/>
    <w:basedOn w:val="DefaultParagraphFont"/>
    <w:link w:val="StyleUnderlining11pt"/>
    <w:rsid w:val="00A66D4D"/>
    <w:rPr>
      <w:rFonts w:ascii="Calibri" w:hAnsi="Calibri" w:cs="Calibri"/>
      <w:u w:val="single"/>
    </w:rPr>
  </w:style>
  <w:style w:type="paragraph" w:customStyle="1" w:styleId="StyleCardText9pt">
    <w:name w:val="Style Card Text + 9 pt"/>
    <w:basedOn w:val="Normal"/>
    <w:link w:val="StyleCardText9ptChar"/>
    <w:qFormat/>
    <w:rsid w:val="00A66D4D"/>
    <w:pPr>
      <w:spacing w:after="200"/>
      <w:contextualSpacing/>
    </w:pPr>
    <w:rPr>
      <w:rFonts w:eastAsia="Calibri"/>
    </w:rPr>
  </w:style>
  <w:style w:type="character" w:customStyle="1" w:styleId="StyleCardText9ptChar">
    <w:name w:val="Style Card Text + 9 pt Char"/>
    <w:basedOn w:val="DefaultParagraphFont"/>
    <w:link w:val="StyleCardText9pt"/>
    <w:rsid w:val="00A66D4D"/>
    <w:rPr>
      <w:rFonts w:ascii="Calibri" w:eastAsia="Calibri" w:hAnsi="Calibri" w:cs="Calibri"/>
    </w:rPr>
  </w:style>
  <w:style w:type="paragraph" w:styleId="Quote">
    <w:name w:val="Quote"/>
    <w:basedOn w:val="Normal"/>
    <w:next w:val="Normal"/>
    <w:link w:val="QuoteChar"/>
    <w:uiPriority w:val="29"/>
    <w:qFormat/>
    <w:rsid w:val="00A66D4D"/>
    <w:pPr>
      <w:widowControl w:val="0"/>
    </w:pPr>
    <w:rPr>
      <w:rFonts w:eastAsia="Times New Roman"/>
      <w:iCs/>
      <w:color w:val="000000"/>
      <w:lang w:bidi="en-US"/>
    </w:rPr>
  </w:style>
  <w:style w:type="character" w:customStyle="1" w:styleId="QuoteChar">
    <w:name w:val="Quote Char"/>
    <w:basedOn w:val="DefaultParagraphFont"/>
    <w:link w:val="Quote"/>
    <w:uiPriority w:val="29"/>
    <w:rsid w:val="00A66D4D"/>
    <w:rPr>
      <w:rFonts w:ascii="Calibri" w:eastAsia="Times New Roman" w:hAnsi="Calibri" w:cs="Calibri"/>
      <w:iCs/>
      <w:color w:val="000000"/>
      <w:lang w:bidi="en-US"/>
    </w:rPr>
  </w:style>
  <w:style w:type="paragraph" w:customStyle="1" w:styleId="Underlining">
    <w:name w:val="Underlining"/>
    <w:basedOn w:val="Normal"/>
    <w:link w:val="UnderliningChar"/>
    <w:qFormat/>
    <w:rsid w:val="00A66D4D"/>
    <w:rPr>
      <w:rFonts w:ascii="Arial Narrow" w:hAnsi="Arial Narrow" w:cs="Times New Roman"/>
      <w:u w:val="single"/>
    </w:rPr>
  </w:style>
  <w:style w:type="character" w:customStyle="1" w:styleId="ital-inline">
    <w:name w:val="ital-inline"/>
    <w:basedOn w:val="DefaultParagraphFont"/>
    <w:rsid w:val="00A66D4D"/>
  </w:style>
  <w:style w:type="character" w:customStyle="1" w:styleId="underlineChar">
    <w:name w:val="underline Char"/>
    <w:basedOn w:val="DefaultParagraphFont"/>
    <w:rsid w:val="00A66D4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66D4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66D4D"/>
    <w:rPr>
      <w:sz w:val="20"/>
      <w:u w:val="single"/>
    </w:rPr>
  </w:style>
  <w:style w:type="paragraph" w:styleId="BodyTextIndent2">
    <w:name w:val="Body Text Indent 2"/>
    <w:basedOn w:val="Normal"/>
    <w:link w:val="BodyTextIndent2Char"/>
    <w:unhideWhenUsed/>
    <w:rsid w:val="00A66D4D"/>
    <w:pPr>
      <w:spacing w:after="120" w:line="480" w:lineRule="auto"/>
      <w:ind w:left="360"/>
    </w:pPr>
  </w:style>
  <w:style w:type="character" w:customStyle="1" w:styleId="BodyTextIndent2Char">
    <w:name w:val="Body Text Indent 2 Char"/>
    <w:basedOn w:val="DefaultParagraphFont"/>
    <w:link w:val="BodyTextIndent2"/>
    <w:rsid w:val="00A66D4D"/>
    <w:rPr>
      <w:rFonts w:ascii="Calibri" w:hAnsi="Calibri" w:cs="Calibri"/>
    </w:rPr>
  </w:style>
  <w:style w:type="paragraph" w:styleId="BodyTextIndent3">
    <w:name w:val="Body Text Indent 3"/>
    <w:basedOn w:val="Normal"/>
    <w:link w:val="BodyTextIndent3Char"/>
    <w:uiPriority w:val="99"/>
    <w:semiHidden/>
    <w:unhideWhenUsed/>
    <w:rsid w:val="00A66D4D"/>
    <w:pPr>
      <w:spacing w:after="120"/>
      <w:ind w:left="360"/>
    </w:pPr>
    <w:rPr>
      <w:szCs w:val="16"/>
    </w:rPr>
  </w:style>
  <w:style w:type="character" w:customStyle="1" w:styleId="BodyTextIndent3Char">
    <w:name w:val="Body Text Indent 3 Char"/>
    <w:basedOn w:val="DefaultParagraphFont"/>
    <w:link w:val="BodyTextIndent3"/>
    <w:uiPriority w:val="99"/>
    <w:semiHidden/>
    <w:rsid w:val="00A66D4D"/>
    <w:rPr>
      <w:rFonts w:ascii="Calibri" w:hAnsi="Calibri" w:cs="Calibri"/>
      <w:szCs w:val="16"/>
    </w:rPr>
  </w:style>
  <w:style w:type="paragraph" w:styleId="BodyText2">
    <w:name w:val="Body Text 2"/>
    <w:basedOn w:val="Normal"/>
    <w:link w:val="BodyText2Char"/>
    <w:unhideWhenUsed/>
    <w:rsid w:val="00A66D4D"/>
    <w:pPr>
      <w:spacing w:after="120" w:line="480" w:lineRule="auto"/>
    </w:pPr>
  </w:style>
  <w:style w:type="character" w:customStyle="1" w:styleId="BodyText2Char">
    <w:name w:val="Body Text 2 Char"/>
    <w:basedOn w:val="DefaultParagraphFont"/>
    <w:link w:val="BodyText2"/>
    <w:rsid w:val="00A66D4D"/>
    <w:rPr>
      <w:rFonts w:ascii="Calibri" w:hAnsi="Calibri" w:cs="Calibri"/>
    </w:rPr>
  </w:style>
  <w:style w:type="paragraph" w:styleId="BodyTextIndent">
    <w:name w:val="Body Text Indent"/>
    <w:basedOn w:val="Normal"/>
    <w:link w:val="BodyTextIndentChar"/>
    <w:uiPriority w:val="99"/>
    <w:unhideWhenUsed/>
    <w:rsid w:val="00A66D4D"/>
    <w:pPr>
      <w:spacing w:after="120"/>
      <w:ind w:left="360"/>
    </w:pPr>
  </w:style>
  <w:style w:type="character" w:customStyle="1" w:styleId="BodyTextIndentChar">
    <w:name w:val="Body Text Indent Char"/>
    <w:basedOn w:val="DefaultParagraphFont"/>
    <w:link w:val="BodyTextIndent"/>
    <w:uiPriority w:val="99"/>
    <w:rsid w:val="00A66D4D"/>
    <w:rPr>
      <w:rFonts w:ascii="Calibri" w:hAnsi="Calibri" w:cs="Calibri"/>
    </w:rPr>
  </w:style>
  <w:style w:type="paragraph" w:styleId="BodyText3">
    <w:name w:val="Body Text 3"/>
    <w:basedOn w:val="Normal"/>
    <w:link w:val="BodyText3Char"/>
    <w:unhideWhenUsed/>
    <w:rsid w:val="00A66D4D"/>
    <w:pPr>
      <w:spacing w:after="120"/>
    </w:pPr>
    <w:rPr>
      <w:szCs w:val="16"/>
    </w:rPr>
  </w:style>
  <w:style w:type="character" w:customStyle="1" w:styleId="BodyText3Char">
    <w:name w:val="Body Text 3 Char"/>
    <w:basedOn w:val="DefaultParagraphFont"/>
    <w:link w:val="BodyText3"/>
    <w:rsid w:val="00A66D4D"/>
    <w:rPr>
      <w:rFonts w:ascii="Calibri" w:hAnsi="Calibri" w:cs="Calibri"/>
      <w:szCs w:val="16"/>
    </w:rPr>
  </w:style>
  <w:style w:type="character" w:customStyle="1" w:styleId="StyleBold">
    <w:name w:val="Style Bold"/>
    <w:basedOn w:val="DefaultParagraphFont"/>
    <w:uiPriority w:val="9"/>
    <w:semiHidden/>
    <w:rsid w:val="00A66D4D"/>
    <w:rPr>
      <w:b/>
      <w:bCs/>
    </w:rPr>
  </w:style>
  <w:style w:type="character" w:customStyle="1" w:styleId="body-text">
    <w:name w:val="body-text"/>
    <w:basedOn w:val="DefaultParagraphFont"/>
    <w:rsid w:val="00A66D4D"/>
  </w:style>
  <w:style w:type="paragraph" w:customStyle="1" w:styleId="StyleStyle411ptBoldBorderSinglesolidlineAuto0">
    <w:name w:val="Style Style4 + 11 pt Bold Border: : (Single solid line Auto  0...."/>
    <w:basedOn w:val="Normal"/>
    <w:link w:val="StyleStyle411ptBoldBorderSinglesolidlineAuto0Char"/>
    <w:qFormat/>
    <w:rsid w:val="00A66D4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66D4D"/>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A66D4D"/>
    <w:rPr>
      <w:rFonts w:ascii="Tahoma" w:hAnsi="Tahoma" w:cs="Tahoma"/>
      <w:sz w:val="16"/>
      <w:szCs w:val="16"/>
    </w:rPr>
  </w:style>
  <w:style w:type="character" w:customStyle="1" w:styleId="globalcontentbody">
    <w:name w:val="globalcontentbody"/>
    <w:basedOn w:val="DefaultParagraphFont"/>
    <w:rsid w:val="00A66D4D"/>
  </w:style>
  <w:style w:type="paragraph" w:customStyle="1" w:styleId="StyleStyle112pt">
    <w:name w:val="Style Style1 + 12 pt"/>
    <w:basedOn w:val="Normal"/>
    <w:link w:val="StyleStyle112ptChar"/>
    <w:qFormat/>
    <w:rsid w:val="00A66D4D"/>
    <w:rPr>
      <w:rFonts w:eastAsia="SimSun"/>
      <w:u w:val="single"/>
      <w:lang w:eastAsia="zh-CN"/>
    </w:rPr>
  </w:style>
  <w:style w:type="character" w:customStyle="1" w:styleId="StyleStyle112ptChar">
    <w:name w:val="Style Style1 + 12 pt Char"/>
    <w:basedOn w:val="DefaultParagraphFont"/>
    <w:link w:val="StyleStyle112pt"/>
    <w:rsid w:val="00A66D4D"/>
    <w:rPr>
      <w:rFonts w:ascii="Calibri" w:eastAsia="SimSun" w:hAnsi="Calibri" w:cs="Calibri"/>
      <w:u w:val="single"/>
      <w:lang w:eastAsia="zh-CN"/>
    </w:rPr>
  </w:style>
  <w:style w:type="paragraph" w:customStyle="1" w:styleId="MinimizedText">
    <w:name w:val="Minimized Text"/>
    <w:basedOn w:val="Normal"/>
    <w:link w:val="MinimizedTextChar"/>
    <w:qFormat/>
    <w:rsid w:val="00A66D4D"/>
    <w:rPr>
      <w:rFonts w:eastAsia="Times New Roman"/>
    </w:rPr>
  </w:style>
  <w:style w:type="character" w:customStyle="1" w:styleId="MinimizedTextChar">
    <w:name w:val="Minimized Text Char"/>
    <w:basedOn w:val="DefaultParagraphFont"/>
    <w:link w:val="MinimizedText"/>
    <w:rsid w:val="00A66D4D"/>
    <w:rPr>
      <w:rFonts w:ascii="Calibri" w:eastAsia="Times New Roman" w:hAnsi="Calibri" w:cs="Calibri"/>
    </w:rPr>
  </w:style>
  <w:style w:type="character" w:customStyle="1" w:styleId="term1">
    <w:name w:val="term1"/>
    <w:basedOn w:val="DefaultParagraphFont"/>
    <w:rsid w:val="00A66D4D"/>
    <w:rPr>
      <w:b/>
      <w:bCs/>
    </w:rPr>
  </w:style>
  <w:style w:type="character" w:customStyle="1" w:styleId="Styleterm111ptUnderline">
    <w:name w:val="Style term1 + 11 pt Underline"/>
    <w:basedOn w:val="term1"/>
    <w:rsid w:val="00A66D4D"/>
    <w:rPr>
      <w:b/>
      <w:bCs/>
      <w:sz w:val="20"/>
      <w:u w:val="single"/>
    </w:rPr>
  </w:style>
  <w:style w:type="paragraph" w:customStyle="1" w:styleId="StyleMinimizedTextArialNarrow10pt">
    <w:name w:val="Style Minimized Text + Arial Narrow 10 pt"/>
    <w:basedOn w:val="MinimizedText"/>
    <w:link w:val="StyleMinimizedTextArialNarrow10ptChar"/>
    <w:qFormat/>
    <w:rsid w:val="00A66D4D"/>
    <w:rPr>
      <w:sz w:val="20"/>
    </w:rPr>
  </w:style>
  <w:style w:type="character" w:customStyle="1" w:styleId="StyleMinimizedTextArialNarrow10ptChar">
    <w:name w:val="Style Minimized Text + Arial Narrow 10 pt Char"/>
    <w:basedOn w:val="MinimizedTextChar"/>
    <w:link w:val="StyleMinimizedTextArialNarrow10pt"/>
    <w:rsid w:val="00A66D4D"/>
    <w:rPr>
      <w:rFonts w:ascii="Calibri" w:eastAsia="Times New Roman" w:hAnsi="Calibri" w:cs="Calibri"/>
      <w:sz w:val="20"/>
    </w:rPr>
  </w:style>
  <w:style w:type="character" w:customStyle="1" w:styleId="Styleunderline11ptBold">
    <w:name w:val="Style underline + 11 pt Bold"/>
    <w:basedOn w:val="underline"/>
    <w:rsid w:val="00A66D4D"/>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66D4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66D4D"/>
    <w:rPr>
      <w:rFonts w:ascii="Calibri" w:eastAsia="Times New Roman" w:hAnsi="Calibri" w:cs="Calibri"/>
      <w:u w:val="single"/>
      <w:bdr w:val="single" w:sz="4" w:space="0" w:color="auto"/>
    </w:rPr>
  </w:style>
  <w:style w:type="character" w:customStyle="1" w:styleId="Style9pt">
    <w:name w:val="Style 9 pt"/>
    <w:basedOn w:val="DefaultParagraphFont"/>
    <w:rsid w:val="00A66D4D"/>
    <w:rPr>
      <w:rFonts w:ascii="Times New Roman" w:hAnsi="Times New Roman"/>
      <w:sz w:val="20"/>
    </w:rPr>
  </w:style>
  <w:style w:type="paragraph" w:customStyle="1" w:styleId="StyleStyle49pt3">
    <w:name w:val="Style Style4 + 9 pt3"/>
    <w:basedOn w:val="Style4"/>
    <w:link w:val="StyleStyle49pt3Char"/>
    <w:qFormat/>
    <w:rsid w:val="00A66D4D"/>
    <w:rPr>
      <w:rFonts w:cs="Times New Roman"/>
    </w:rPr>
  </w:style>
  <w:style w:type="character" w:customStyle="1" w:styleId="StyleStyle49pt3Char">
    <w:name w:val="Style Style4 + 9 pt3 Char"/>
    <w:basedOn w:val="Style4Char"/>
    <w:link w:val="StyleStyle49pt3"/>
    <w:rsid w:val="00A66D4D"/>
    <w:rPr>
      <w:rFonts w:ascii="Calibri" w:eastAsia="Times New Roman" w:hAnsi="Calibri" w:cs="Times New Roman"/>
      <w:u w:val="single"/>
    </w:rPr>
  </w:style>
  <w:style w:type="paragraph" w:customStyle="1" w:styleId="StyleStyle4Bold">
    <w:name w:val="Style Style4 + Bold"/>
    <w:basedOn w:val="Style4"/>
    <w:link w:val="StyleStyle4BoldChar"/>
    <w:qFormat/>
    <w:rsid w:val="00A66D4D"/>
    <w:rPr>
      <w:rFonts w:cs="Times New Roman"/>
      <w:b/>
      <w:bCs/>
    </w:rPr>
  </w:style>
  <w:style w:type="character" w:customStyle="1" w:styleId="StyleStyle4BoldChar">
    <w:name w:val="Style Style4 + Bold Char"/>
    <w:basedOn w:val="Style4Char"/>
    <w:link w:val="StyleStyle4Bold"/>
    <w:rsid w:val="00A66D4D"/>
    <w:rPr>
      <w:rFonts w:ascii="Calibri" w:eastAsia="Times New Roman" w:hAnsi="Calibri" w:cs="Times New Roman"/>
      <w:b/>
      <w:bCs/>
      <w:u w:val="single"/>
    </w:rPr>
  </w:style>
  <w:style w:type="character" w:customStyle="1" w:styleId="CharChar11">
    <w:name w:val="Char Char11"/>
    <w:basedOn w:val="DefaultParagraphFont"/>
    <w:rsid w:val="00A66D4D"/>
    <w:rPr>
      <w:rFonts w:cs="Arial"/>
      <w:bCs/>
      <w:szCs w:val="26"/>
      <w:u w:val="single"/>
      <w:lang w:val="en-US" w:eastAsia="en-US" w:bidi="ar-SA"/>
    </w:rPr>
  </w:style>
  <w:style w:type="character" w:customStyle="1" w:styleId="authorbio">
    <w:name w:val="authorbio"/>
    <w:basedOn w:val="DefaultParagraphFont"/>
    <w:rsid w:val="00A66D4D"/>
  </w:style>
  <w:style w:type="character" w:customStyle="1" w:styleId="a">
    <w:name w:val="a"/>
    <w:basedOn w:val="DefaultParagraphFont"/>
    <w:rsid w:val="00A66D4D"/>
  </w:style>
  <w:style w:type="character" w:customStyle="1" w:styleId="StyleStyleUnderline411pt">
    <w:name w:val="Style Style Underline4 + 11 pt"/>
    <w:basedOn w:val="DefaultParagraphFont"/>
    <w:rsid w:val="00A66D4D"/>
    <w:rPr>
      <w:sz w:val="20"/>
      <w:u w:val="single"/>
    </w:rPr>
  </w:style>
  <w:style w:type="character" w:customStyle="1" w:styleId="StyleStyleUnderline411ptBold">
    <w:name w:val="Style Style Underline4 + 11 pt Bold"/>
    <w:basedOn w:val="DefaultParagraphFont"/>
    <w:rsid w:val="00A66D4D"/>
    <w:rPr>
      <w:b/>
      <w:bCs/>
      <w:sz w:val="20"/>
      <w:u w:val="single"/>
    </w:rPr>
  </w:style>
  <w:style w:type="character" w:customStyle="1" w:styleId="StyleStyleUnderline311pt">
    <w:name w:val="Style Style Underline3 + 11 pt"/>
    <w:basedOn w:val="DefaultParagraphFont"/>
    <w:rsid w:val="00A66D4D"/>
    <w:rPr>
      <w:sz w:val="20"/>
      <w:u w:val="single"/>
    </w:rPr>
  </w:style>
  <w:style w:type="character" w:customStyle="1" w:styleId="StyleStyleUnderline311ptBold">
    <w:name w:val="Style Style Underline3 + 11 pt Bold"/>
    <w:basedOn w:val="DefaultParagraphFont"/>
    <w:rsid w:val="00A66D4D"/>
    <w:rPr>
      <w:b/>
      <w:bCs/>
      <w:sz w:val="20"/>
      <w:u w:val="single"/>
    </w:rPr>
  </w:style>
  <w:style w:type="character" w:customStyle="1" w:styleId="StyleUnderline3">
    <w:name w:val="Style Underline3"/>
    <w:basedOn w:val="DefaultParagraphFont"/>
    <w:rsid w:val="00A66D4D"/>
    <w:rPr>
      <w:u w:val="single"/>
    </w:rPr>
  </w:style>
  <w:style w:type="paragraph" w:customStyle="1" w:styleId="StyleStyle111ptBorderSinglesolidlineAuto05ptL">
    <w:name w:val="Style Style1 + 11 pt Border: : (Single solid line Auto  0.5 pt L..."/>
    <w:link w:val="StyleStyle111ptBorderSinglesolidlineAuto05ptLChar"/>
    <w:qFormat/>
    <w:rsid w:val="00A66D4D"/>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66D4D"/>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66D4D"/>
    <w:rPr>
      <w:u w:val="single"/>
    </w:rPr>
  </w:style>
  <w:style w:type="character" w:customStyle="1" w:styleId="NothingChar">
    <w:name w:val="Nothing Char"/>
    <w:basedOn w:val="DefaultParagraphFont"/>
    <w:link w:val="Nothing"/>
    <w:rsid w:val="00A66D4D"/>
    <w:rPr>
      <w:rFonts w:ascii="Times New Roman" w:eastAsia="Times New Roman" w:hAnsi="Times New Roman" w:cs="Times New Roman"/>
      <w:sz w:val="20"/>
      <w:szCs w:val="24"/>
    </w:rPr>
  </w:style>
  <w:style w:type="character" w:customStyle="1" w:styleId="CardsFont12pt0">
    <w:name w:val="Cards + Font 12pt"/>
    <w:basedOn w:val="DefaultParagraphFont"/>
    <w:rsid w:val="00A66D4D"/>
    <w:rPr>
      <w:rFonts w:ascii="Times New Roman" w:eastAsia="Calibri" w:hAnsi="Times New Roman" w:cs="Times New Roman"/>
      <w:sz w:val="24"/>
      <w:szCs w:val="20"/>
      <w:u w:val="single"/>
    </w:rPr>
  </w:style>
  <w:style w:type="character" w:customStyle="1" w:styleId="SmallTextChar0">
    <w:name w:val="Small Text Char"/>
    <w:basedOn w:val="CardTextChar0"/>
    <w:rsid w:val="00A66D4D"/>
    <w:rPr>
      <w:rFonts w:ascii="Times New Roman" w:eastAsia="MS Mincho" w:hAnsi="Times New Roman" w:cs="Times New Roman"/>
      <w:sz w:val="15"/>
      <w:szCs w:val="24"/>
      <w:lang w:eastAsia="ja-JP"/>
    </w:rPr>
  </w:style>
  <w:style w:type="paragraph" w:customStyle="1" w:styleId="Circled">
    <w:name w:val="Circled"/>
    <w:link w:val="CircledChar"/>
    <w:qFormat/>
    <w:rsid w:val="00A66D4D"/>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A66D4D"/>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A66D4D"/>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66D4D"/>
  </w:style>
  <w:style w:type="character" w:customStyle="1" w:styleId="part-of-speech">
    <w:name w:val="part-of-speech"/>
    <w:basedOn w:val="DefaultParagraphFont"/>
    <w:rsid w:val="00A66D4D"/>
  </w:style>
  <w:style w:type="character" w:customStyle="1" w:styleId="sep">
    <w:name w:val="sep"/>
    <w:basedOn w:val="DefaultParagraphFont"/>
    <w:rsid w:val="00A66D4D"/>
  </w:style>
  <w:style w:type="character" w:customStyle="1" w:styleId="pron">
    <w:name w:val="pron"/>
    <w:basedOn w:val="DefaultParagraphFont"/>
    <w:rsid w:val="00A66D4D"/>
  </w:style>
  <w:style w:type="paragraph" w:customStyle="1" w:styleId="StyleStyle4LatinTimesNewRomanAsianSimSun">
    <w:name w:val="Style Style4 + (Latin) Times New Roman (Asian) SimSun"/>
    <w:basedOn w:val="Normal"/>
    <w:link w:val="StyleStyle4LatinTimesNewRomanAsianSimSunChar"/>
    <w:qFormat/>
    <w:rsid w:val="00A66D4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66D4D"/>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66D4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66D4D"/>
    <w:rPr>
      <w:rFonts w:ascii="Calibri" w:eastAsia="SimSun" w:hAnsi="Calibri" w:cs="Calibri"/>
      <w:b/>
      <w:bCs/>
      <w:u w:val="single"/>
    </w:rPr>
  </w:style>
  <w:style w:type="character" w:customStyle="1" w:styleId="CharChar3">
    <w:name w:val="Char Char3"/>
    <w:basedOn w:val="DefaultParagraphFont"/>
    <w:rsid w:val="00A66D4D"/>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A66D4D"/>
    <w:rPr>
      <w:bCs/>
      <w:szCs w:val="26"/>
      <w:u w:val="single"/>
    </w:rPr>
  </w:style>
  <w:style w:type="paragraph" w:styleId="Subtitle">
    <w:name w:val="Subtitle"/>
    <w:aliases w:val="Underlined card text"/>
    <w:basedOn w:val="Normal"/>
    <w:next w:val="Normal"/>
    <w:link w:val="SubtitleChar"/>
    <w:uiPriority w:val="99"/>
    <w:qFormat/>
    <w:rsid w:val="00A66D4D"/>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A66D4D"/>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A66D4D"/>
    <w:rPr>
      <w:rFonts w:cs="Times New Roman"/>
    </w:rPr>
  </w:style>
  <w:style w:type="character" w:customStyle="1" w:styleId="StyleStyle411pt1Char">
    <w:name w:val="Style Style4 + 11 pt1 Char"/>
    <w:basedOn w:val="Style4Char"/>
    <w:link w:val="StyleStyle411pt1"/>
    <w:rsid w:val="00A66D4D"/>
    <w:rPr>
      <w:rFonts w:ascii="Calibri" w:eastAsia="Times New Roman" w:hAnsi="Calibri" w:cs="Times New Roman"/>
      <w:u w:val="single"/>
    </w:rPr>
  </w:style>
  <w:style w:type="character" w:customStyle="1" w:styleId="BoldandUnderlineCharChar2">
    <w:name w:val="Bold and Underline Char Char2"/>
    <w:basedOn w:val="DefaultParagraphFont"/>
    <w:rsid w:val="00A66D4D"/>
    <w:rPr>
      <w:b/>
      <w:u w:val="single"/>
      <w:lang w:val="en-US" w:eastAsia="en-US" w:bidi="ar-SA"/>
    </w:rPr>
  </w:style>
  <w:style w:type="character" w:customStyle="1" w:styleId="StyleUnderlineCharChar111pt">
    <w:name w:val="Style Underline Char Char1 + 11 pt"/>
    <w:basedOn w:val="DefaultParagraphFont"/>
    <w:rsid w:val="00A66D4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66D4D"/>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A66D4D"/>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A66D4D"/>
    <w:rPr>
      <w:sz w:val="22"/>
      <w:u w:val="single"/>
    </w:rPr>
  </w:style>
  <w:style w:type="paragraph" w:customStyle="1" w:styleId="StyleMinimizedTextArialNarrow9pt">
    <w:name w:val="Style Minimized Text + Arial Narrow 9 pt"/>
    <w:basedOn w:val="Normal"/>
    <w:link w:val="StyleMinimizedTextArialNarrow9ptChar"/>
    <w:qFormat/>
    <w:rsid w:val="00A66D4D"/>
    <w:rPr>
      <w:rFonts w:eastAsia="Times New Roman"/>
    </w:rPr>
  </w:style>
  <w:style w:type="character" w:customStyle="1" w:styleId="StyleMinimizedTextArialNarrow9ptChar">
    <w:name w:val="Style Minimized Text + Arial Narrow 9 pt Char"/>
    <w:basedOn w:val="DefaultParagraphFont"/>
    <w:link w:val="StyleMinimizedTextArialNarrow9pt"/>
    <w:rsid w:val="00A66D4D"/>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A66D4D"/>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66D4D"/>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66D4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66D4D"/>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A66D4D"/>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66D4D"/>
    <w:rPr>
      <w:b w:val="0"/>
      <w:bCs/>
      <w:sz w:val="20"/>
      <w:u w:val="single"/>
      <w:lang w:val="en-US" w:eastAsia="en-US" w:bidi="ar-SA"/>
    </w:rPr>
  </w:style>
  <w:style w:type="character" w:customStyle="1" w:styleId="Styleunderline9pt">
    <w:name w:val="Style underline + 9 pt"/>
    <w:basedOn w:val="underline"/>
    <w:rsid w:val="00A66D4D"/>
    <w:rPr>
      <w:rFonts w:ascii="Times New Roman" w:hAnsi="Times New Roman" w:cs="Times New Roman"/>
      <w:b/>
      <w:sz w:val="20"/>
      <w:u w:val="single"/>
    </w:rPr>
  </w:style>
  <w:style w:type="character" w:customStyle="1" w:styleId="StyleTimesNewRoman9pt">
    <w:name w:val="Style Times New Roman 9 pt"/>
    <w:basedOn w:val="DefaultParagraphFont"/>
    <w:rsid w:val="00A66D4D"/>
    <w:rPr>
      <w:rFonts w:ascii="Times New Roman" w:hAnsi="Times New Roman"/>
      <w:sz w:val="20"/>
    </w:rPr>
  </w:style>
  <w:style w:type="character" w:customStyle="1" w:styleId="Styleunderline9pt1">
    <w:name w:val="Style underline + 9 pt1"/>
    <w:basedOn w:val="underline"/>
    <w:rsid w:val="00A66D4D"/>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66D4D"/>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66D4D"/>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66D4D"/>
    <w:rPr>
      <w:b/>
      <w:bCs/>
      <w:noProof w:val="0"/>
      <w:sz w:val="20"/>
      <w:u w:val="single"/>
      <w:lang w:val="en-US" w:eastAsia="en-US" w:bidi="ar-SA"/>
    </w:rPr>
  </w:style>
  <w:style w:type="character" w:customStyle="1" w:styleId="Hyperlink23">
    <w:name w:val="Hyperlink23"/>
    <w:basedOn w:val="DefaultParagraphFont"/>
    <w:rsid w:val="00A66D4D"/>
    <w:rPr>
      <w:color w:val="3300CC"/>
      <w:u w:val="single"/>
    </w:rPr>
  </w:style>
  <w:style w:type="paragraph" w:customStyle="1" w:styleId="cardCharChar">
    <w:name w:val="card Char Char"/>
    <w:basedOn w:val="Normal"/>
    <w:link w:val="cardCharCharChar"/>
    <w:qFormat/>
    <w:rsid w:val="00A66D4D"/>
    <w:pPr>
      <w:ind w:left="288" w:right="288"/>
    </w:pPr>
    <w:rPr>
      <w:rFonts w:eastAsia="Times New Roman"/>
      <w:szCs w:val="20"/>
    </w:rPr>
  </w:style>
  <w:style w:type="character" w:customStyle="1" w:styleId="cardCharCharChar">
    <w:name w:val="card Char Char Char"/>
    <w:basedOn w:val="DefaultParagraphFont"/>
    <w:link w:val="cardCharChar"/>
    <w:rsid w:val="00A66D4D"/>
    <w:rPr>
      <w:rFonts w:ascii="Calibri" w:eastAsia="Times New Roman" w:hAnsi="Calibri" w:cs="Calibri"/>
      <w:szCs w:val="20"/>
    </w:rPr>
  </w:style>
  <w:style w:type="character" w:customStyle="1" w:styleId="StyleunderlineArialNarrow9ptBold">
    <w:name w:val="Style underline + Arial Narrow 9 pt Bold"/>
    <w:basedOn w:val="underline"/>
    <w:rsid w:val="00A66D4D"/>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66D4D"/>
  </w:style>
  <w:style w:type="character" w:customStyle="1" w:styleId="StylecardCharCharArialNarrow9ptChar">
    <w:name w:val="Style card Char Char + Arial Narrow 9 pt Char"/>
    <w:basedOn w:val="cardCharCharChar"/>
    <w:link w:val="StylecardCharCharArialNarrow9pt"/>
    <w:rsid w:val="00A66D4D"/>
    <w:rPr>
      <w:rFonts w:ascii="Calibri" w:eastAsia="Times New Roman" w:hAnsi="Calibri" w:cs="Calibri"/>
      <w:szCs w:val="20"/>
    </w:rPr>
  </w:style>
  <w:style w:type="character" w:customStyle="1" w:styleId="UnderlineCharCharChar">
    <w:name w:val="Underline Char Char Char"/>
    <w:basedOn w:val="DefaultParagraphFont"/>
    <w:rsid w:val="00A66D4D"/>
    <w:rPr>
      <w:noProof w:val="0"/>
      <w:u w:val="single"/>
      <w:lang w:val="en-US" w:eastAsia="en-US" w:bidi="ar-SA"/>
    </w:rPr>
  </w:style>
  <w:style w:type="character" w:customStyle="1" w:styleId="CardTextChar1">
    <w:name w:val="Card Text Char1"/>
    <w:basedOn w:val="DefaultParagraphFont"/>
    <w:rsid w:val="00A66D4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66D4D"/>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A66D4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66D4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66D4D"/>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66D4D"/>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66D4D"/>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A66D4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66D4D"/>
    <w:rPr>
      <w:rFonts w:eastAsia="Times New Roman"/>
    </w:rPr>
  </w:style>
  <w:style w:type="character" w:customStyle="1" w:styleId="TextsmallChar">
    <w:name w:val="Textsmall Char"/>
    <w:basedOn w:val="DefaultParagraphFont"/>
    <w:link w:val="Textsmall"/>
    <w:rsid w:val="00A66D4D"/>
    <w:rPr>
      <w:rFonts w:ascii="Calibri" w:eastAsia="Times New Roman" w:hAnsi="Calibri" w:cs="Calibri"/>
    </w:rPr>
  </w:style>
  <w:style w:type="character" w:customStyle="1" w:styleId="CharChar111">
    <w:name w:val="Char Char111"/>
    <w:basedOn w:val="DefaultParagraphFont"/>
    <w:rsid w:val="00A66D4D"/>
    <w:rPr>
      <w:rFonts w:cs="Arial"/>
      <w:bCs/>
      <w:szCs w:val="26"/>
      <w:u w:val="single"/>
      <w:lang w:val="en-US" w:eastAsia="en-US" w:bidi="ar-SA"/>
    </w:rPr>
  </w:style>
  <w:style w:type="character" w:customStyle="1" w:styleId="UnderlineBold">
    <w:name w:val="Underline + Bold"/>
    <w:uiPriority w:val="1"/>
    <w:qFormat/>
    <w:rsid w:val="00A66D4D"/>
    <w:rPr>
      <w:b/>
      <w:sz w:val="20"/>
      <w:u w:val="single"/>
    </w:rPr>
  </w:style>
  <w:style w:type="paragraph" w:customStyle="1" w:styleId="cardtextsmall">
    <w:name w:val="card text small"/>
    <w:basedOn w:val="Normal"/>
    <w:qFormat/>
    <w:rsid w:val="00A66D4D"/>
    <w:rPr>
      <w:rFonts w:ascii="Arial Narrow" w:eastAsia="Times New Roman" w:hAnsi="Arial Narrow"/>
    </w:rPr>
  </w:style>
  <w:style w:type="character" w:customStyle="1" w:styleId="AUnterdline">
    <w:name w:val="AUnterdline"/>
    <w:rsid w:val="00A66D4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66D4D"/>
    <w:rPr>
      <w:rFonts w:ascii="Times New Roman" w:hAnsi="Times New Roman"/>
      <w:b/>
      <w:bCs/>
      <w:sz w:val="20"/>
      <w:u w:val="single"/>
      <w:bdr w:val="single" w:sz="4" w:space="0" w:color="auto"/>
    </w:rPr>
  </w:style>
  <w:style w:type="character" w:customStyle="1" w:styleId="highlightedsearchterm">
    <w:name w:val="highlightedsearchterm"/>
    <w:rsid w:val="00A66D4D"/>
  </w:style>
  <w:style w:type="character" w:customStyle="1" w:styleId="StyleUnderline1">
    <w:name w:val="Style Underline1"/>
    <w:basedOn w:val="DefaultParagraphFont"/>
    <w:rsid w:val="00A66D4D"/>
    <w:rPr>
      <w:rFonts w:ascii="Times New Roman" w:hAnsi="Times New Roman"/>
      <w:sz w:val="20"/>
      <w:u w:val="single"/>
    </w:rPr>
  </w:style>
  <w:style w:type="paragraph" w:customStyle="1" w:styleId="CardIndented">
    <w:name w:val="Card (Indented)"/>
    <w:basedOn w:val="Normal"/>
    <w:link w:val="CardIndentedChar"/>
    <w:qFormat/>
    <w:rsid w:val="00A66D4D"/>
    <w:pPr>
      <w:ind w:left="288"/>
    </w:pPr>
  </w:style>
  <w:style w:type="paragraph" w:customStyle="1" w:styleId="StyleStyle49pt10">
    <w:name w:val="Style Style4 + 9 pt10"/>
    <w:basedOn w:val="Style4"/>
    <w:link w:val="StyleStyle49pt10Char"/>
    <w:qFormat/>
    <w:rsid w:val="00A66D4D"/>
    <w:rPr>
      <w:rFonts w:cs="Times New Roman"/>
    </w:rPr>
  </w:style>
  <w:style w:type="character" w:customStyle="1" w:styleId="StyleStyle49pt10Char">
    <w:name w:val="Style Style4 + 9 pt10 Char"/>
    <w:basedOn w:val="Style4Char"/>
    <w:link w:val="StyleStyle49pt10"/>
    <w:rsid w:val="00A66D4D"/>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A66D4D"/>
    <w:rPr>
      <w:rFonts w:cs="Times New Roman"/>
      <w:b/>
      <w:bCs/>
    </w:rPr>
  </w:style>
  <w:style w:type="character" w:customStyle="1" w:styleId="StyleStyle49ptBold7Char">
    <w:name w:val="Style Style4 + 9 pt Bold7 Char"/>
    <w:link w:val="StyleStyle49ptBold7"/>
    <w:rsid w:val="00A66D4D"/>
    <w:rPr>
      <w:rFonts w:ascii="Calibri" w:eastAsia="Times New Roman" w:hAnsi="Calibri" w:cs="Times New Roman"/>
      <w:b/>
      <w:bCs/>
      <w:u w:val="single"/>
    </w:rPr>
  </w:style>
  <w:style w:type="paragraph" w:customStyle="1" w:styleId="NormalUnderline">
    <w:name w:val="Normal Underline"/>
    <w:basedOn w:val="Normal"/>
    <w:link w:val="NormalUnderlineChar"/>
    <w:qFormat/>
    <w:rsid w:val="00A66D4D"/>
    <w:pPr>
      <w:ind w:left="288"/>
    </w:pPr>
    <w:rPr>
      <w:rFonts w:eastAsia="Times New Roman"/>
      <w:u w:val="single"/>
    </w:rPr>
  </w:style>
  <w:style w:type="character" w:customStyle="1" w:styleId="NormalUnderlineChar">
    <w:name w:val="Normal Underline Char"/>
    <w:link w:val="NormalUnderline"/>
    <w:rsid w:val="00A66D4D"/>
    <w:rPr>
      <w:rFonts w:ascii="Calibri" w:eastAsia="Times New Roman" w:hAnsi="Calibri" w:cs="Calibri"/>
      <w:u w:val="single"/>
    </w:rPr>
  </w:style>
  <w:style w:type="character" w:customStyle="1" w:styleId="DontRead">
    <w:name w:val="Don't Read"/>
    <w:qFormat/>
    <w:rsid w:val="00A66D4D"/>
    <w:rPr>
      <w:rFonts w:ascii="Times New Roman" w:hAnsi="Times New Roman"/>
      <w:sz w:val="16"/>
    </w:rPr>
  </w:style>
  <w:style w:type="paragraph" w:customStyle="1" w:styleId="Underlinestyle">
    <w:name w:val="Underline style"/>
    <w:basedOn w:val="Normal"/>
    <w:qFormat/>
    <w:rsid w:val="00A66D4D"/>
    <w:rPr>
      <w:rFonts w:eastAsia="Times New Roman"/>
      <w:u w:val="single"/>
    </w:rPr>
  </w:style>
  <w:style w:type="character" w:customStyle="1" w:styleId="Style11ptUnderline3">
    <w:name w:val="Style 11 pt Underline3"/>
    <w:rsid w:val="00A66D4D"/>
    <w:rPr>
      <w:sz w:val="20"/>
      <w:u w:val="single"/>
    </w:rPr>
  </w:style>
  <w:style w:type="character" w:customStyle="1" w:styleId="27">
    <w:name w:val="27"/>
    <w:rsid w:val="00A66D4D"/>
    <w:rPr>
      <w:rFonts w:cs="Arial"/>
      <w:bCs/>
      <w:sz w:val="20"/>
      <w:u w:val="single"/>
      <w:lang w:val="en-US" w:eastAsia="en-US" w:bidi="ar-SA"/>
    </w:rPr>
  </w:style>
  <w:style w:type="character" w:customStyle="1" w:styleId="2">
    <w:name w:val="2"/>
    <w:rsid w:val="00A66D4D"/>
    <w:rPr>
      <w:rFonts w:cs="Arial"/>
      <w:bCs/>
      <w:sz w:val="20"/>
      <w:u w:val="single"/>
      <w:lang w:val="en-US" w:eastAsia="en-US" w:bidi="ar-SA"/>
    </w:rPr>
  </w:style>
  <w:style w:type="character" w:customStyle="1" w:styleId="Style9ptUnderline11">
    <w:name w:val="Style 9 pt Underline11"/>
    <w:basedOn w:val="DefaultParagraphFont"/>
    <w:rsid w:val="00A66D4D"/>
    <w:rPr>
      <w:sz w:val="20"/>
      <w:u w:val="single"/>
    </w:rPr>
  </w:style>
  <w:style w:type="character" w:customStyle="1" w:styleId="Style9ptBoldUnderline5">
    <w:name w:val="Style 9 pt Bold Underline5"/>
    <w:basedOn w:val="DefaultParagraphFont"/>
    <w:rsid w:val="00A66D4D"/>
    <w:rPr>
      <w:b/>
      <w:bCs/>
      <w:sz w:val="20"/>
      <w:u w:val="single"/>
    </w:rPr>
  </w:style>
  <w:style w:type="character" w:customStyle="1" w:styleId="CharChar114">
    <w:name w:val="Char Char114"/>
    <w:basedOn w:val="DefaultParagraphFont"/>
    <w:rsid w:val="00A66D4D"/>
    <w:rPr>
      <w:rFonts w:cs="Arial"/>
      <w:bCs/>
      <w:szCs w:val="26"/>
      <w:u w:val="single"/>
      <w:lang w:val="en-US" w:eastAsia="en-US" w:bidi="ar-SA"/>
    </w:rPr>
  </w:style>
  <w:style w:type="character" w:customStyle="1" w:styleId="CharChar113">
    <w:name w:val="Char Char113"/>
    <w:basedOn w:val="DefaultParagraphFont"/>
    <w:rsid w:val="00A66D4D"/>
    <w:rPr>
      <w:rFonts w:cs="Arial"/>
      <w:bCs/>
      <w:szCs w:val="26"/>
      <w:u w:val="single"/>
      <w:lang w:val="en-US" w:eastAsia="en-US" w:bidi="ar-SA"/>
    </w:rPr>
  </w:style>
  <w:style w:type="character" w:customStyle="1" w:styleId="CharChar112">
    <w:name w:val="Char Char112"/>
    <w:basedOn w:val="DefaultParagraphFont"/>
    <w:rsid w:val="00A66D4D"/>
    <w:rPr>
      <w:rFonts w:cs="Arial"/>
      <w:bCs/>
      <w:szCs w:val="26"/>
      <w:u w:val="single"/>
      <w:lang w:val="en-US" w:eastAsia="en-US" w:bidi="ar-SA"/>
    </w:rPr>
  </w:style>
  <w:style w:type="character" w:customStyle="1" w:styleId="ssl0">
    <w:name w:val="ss_l0"/>
    <w:basedOn w:val="DefaultParagraphFont"/>
    <w:rsid w:val="00A66D4D"/>
  </w:style>
  <w:style w:type="paragraph" w:styleId="CommentText">
    <w:name w:val="annotation text"/>
    <w:basedOn w:val="Normal"/>
    <w:link w:val="CommentTextChar"/>
    <w:uiPriority w:val="99"/>
    <w:rsid w:val="00A66D4D"/>
    <w:rPr>
      <w:szCs w:val="20"/>
    </w:rPr>
  </w:style>
  <w:style w:type="character" w:customStyle="1" w:styleId="CommentTextChar">
    <w:name w:val="Comment Text Char"/>
    <w:basedOn w:val="DefaultParagraphFont"/>
    <w:link w:val="CommentText"/>
    <w:uiPriority w:val="99"/>
    <w:rsid w:val="00A66D4D"/>
    <w:rPr>
      <w:rFonts w:ascii="Calibri" w:hAnsi="Calibri" w:cs="Calibri"/>
      <w:szCs w:val="20"/>
    </w:rPr>
  </w:style>
  <w:style w:type="character" w:customStyle="1" w:styleId="CommentSubjectChar">
    <w:name w:val="Comment Subject Char"/>
    <w:basedOn w:val="CommentTextChar"/>
    <w:link w:val="CommentSubject"/>
    <w:rsid w:val="00A66D4D"/>
    <w:rPr>
      <w:rFonts w:ascii="Times New Roman" w:hAnsi="Times New Roman" w:cs="Times New Roman"/>
      <w:b/>
      <w:bCs/>
      <w:szCs w:val="20"/>
    </w:rPr>
  </w:style>
  <w:style w:type="paragraph" w:styleId="CommentSubject">
    <w:name w:val="annotation subject"/>
    <w:basedOn w:val="CommentText"/>
    <w:next w:val="CommentText"/>
    <w:link w:val="CommentSubjectChar"/>
    <w:rsid w:val="00A66D4D"/>
    <w:rPr>
      <w:rFonts w:ascii="Times New Roman" w:hAnsi="Times New Roman" w:cs="Times New Roman"/>
      <w:b/>
      <w:bCs/>
    </w:rPr>
  </w:style>
  <w:style w:type="character" w:customStyle="1" w:styleId="CommentSubjectChar1">
    <w:name w:val="Comment Subject Char1"/>
    <w:basedOn w:val="CommentTextChar"/>
    <w:uiPriority w:val="99"/>
    <w:semiHidden/>
    <w:rsid w:val="00A66D4D"/>
    <w:rPr>
      <w:rFonts w:ascii="Calibri" w:hAnsi="Calibri" w:cs="Calibri"/>
      <w:b/>
      <w:bCs/>
      <w:szCs w:val="20"/>
    </w:rPr>
  </w:style>
  <w:style w:type="paragraph" w:customStyle="1" w:styleId="WW-Default1">
    <w:name w:val="WW-Default1"/>
    <w:basedOn w:val="Normal"/>
    <w:qFormat/>
    <w:rsid w:val="00A66D4D"/>
    <w:pPr>
      <w:suppressAutoHyphens/>
    </w:pPr>
    <w:rPr>
      <w:rFonts w:eastAsia="Times New Roman"/>
      <w:b/>
      <w:bCs/>
      <w:szCs w:val="20"/>
      <w:lang w:eastAsia="ar-SA"/>
    </w:rPr>
  </w:style>
  <w:style w:type="paragraph" w:customStyle="1" w:styleId="Normal1">
    <w:name w:val="Normal1"/>
    <w:basedOn w:val="BodyText"/>
    <w:qFormat/>
    <w:rsid w:val="00A66D4D"/>
  </w:style>
  <w:style w:type="character" w:customStyle="1" w:styleId="zoomme">
    <w:name w:val="zoomme"/>
    <w:basedOn w:val="DefaultParagraphFont"/>
    <w:rsid w:val="00A66D4D"/>
  </w:style>
  <w:style w:type="character" w:customStyle="1" w:styleId="Date1">
    <w:name w:val="Date1"/>
    <w:basedOn w:val="DefaultParagraphFont"/>
    <w:rsid w:val="00A66D4D"/>
  </w:style>
  <w:style w:type="character" w:customStyle="1" w:styleId="classauthor">
    <w:name w:val="class=&quot;author&quot;"/>
    <w:basedOn w:val="DefaultParagraphFont"/>
    <w:rsid w:val="00A66D4D"/>
  </w:style>
  <w:style w:type="paragraph" w:customStyle="1" w:styleId="CardStyle">
    <w:name w:val="Card Style"/>
    <w:basedOn w:val="Normal"/>
    <w:link w:val="CardStyleChar"/>
    <w:qFormat/>
    <w:rsid w:val="00A66D4D"/>
    <w:rPr>
      <w:rFonts w:eastAsia="Times New Roman"/>
    </w:rPr>
  </w:style>
  <w:style w:type="character" w:customStyle="1" w:styleId="CharCharChar">
    <w:name w:val="Char Char Char"/>
    <w:basedOn w:val="DefaultParagraphFont"/>
    <w:rsid w:val="00A66D4D"/>
    <w:rPr>
      <w:rFonts w:cs="Arial"/>
      <w:bCs/>
      <w:szCs w:val="26"/>
      <w:u w:val="single"/>
      <w:lang w:val="en-US" w:eastAsia="en-US" w:bidi="ar-SA"/>
    </w:rPr>
  </w:style>
  <w:style w:type="character" w:customStyle="1" w:styleId="BoldUnderlineChar0">
    <w:name w:val="Bold Underline Char"/>
    <w:rsid w:val="00A66D4D"/>
    <w:rPr>
      <w:rFonts w:ascii="Times New Roman" w:eastAsia="Times New Roman" w:hAnsi="Times New Roman"/>
      <w:b/>
      <w:bCs/>
      <w:szCs w:val="24"/>
      <w:u w:val="single"/>
    </w:rPr>
  </w:style>
  <w:style w:type="character" w:customStyle="1" w:styleId="texto1">
    <w:name w:val="texto1"/>
    <w:rsid w:val="00A66D4D"/>
  </w:style>
  <w:style w:type="character" w:customStyle="1" w:styleId="apple-style-span">
    <w:name w:val="apple-style-span"/>
    <w:rsid w:val="00A66D4D"/>
  </w:style>
  <w:style w:type="paragraph" w:customStyle="1" w:styleId="citenon-bold">
    <w:name w:val="cite non-bold"/>
    <w:basedOn w:val="Normal"/>
    <w:link w:val="citenon-boldChar"/>
    <w:qFormat/>
    <w:rsid w:val="00A66D4D"/>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66D4D"/>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66D4D"/>
    <w:rPr>
      <w:rFonts w:ascii="Calibri" w:eastAsia="Times New Roman" w:hAnsi="Calibri" w:cs="Arial"/>
      <w:b/>
      <w:bCs/>
      <w:sz w:val="24"/>
      <w:szCs w:val="28"/>
    </w:rPr>
  </w:style>
  <w:style w:type="paragraph" w:customStyle="1" w:styleId="Style23">
    <w:name w:val="Style23"/>
    <w:basedOn w:val="Normal"/>
    <w:uiPriority w:val="99"/>
    <w:qFormat/>
    <w:rsid w:val="00A66D4D"/>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66D4D"/>
    <w:rPr>
      <w:rFonts w:ascii="Calibri" w:eastAsia="Times New Roman" w:hAnsi="Calibri" w:cs="Calibri"/>
      <w:lang w:bidi="en-US"/>
    </w:rPr>
  </w:style>
  <w:style w:type="character" w:customStyle="1" w:styleId="gray">
    <w:name w:val="gray"/>
    <w:basedOn w:val="DefaultParagraphFont"/>
    <w:rsid w:val="00A66D4D"/>
  </w:style>
  <w:style w:type="paragraph" w:customStyle="1" w:styleId="Tagtemplate">
    <w:name w:val="Tagtemplate"/>
    <w:basedOn w:val="Normal"/>
    <w:link w:val="TagtemplateChar"/>
    <w:autoRedefine/>
    <w:qFormat/>
    <w:rsid w:val="00A66D4D"/>
    <w:pPr>
      <w:keepNext/>
      <w:keepLines/>
    </w:pPr>
    <w:rPr>
      <w:rFonts w:eastAsia="Calibri"/>
      <w:b/>
    </w:rPr>
  </w:style>
  <w:style w:type="character" w:customStyle="1" w:styleId="TagtemplateChar">
    <w:name w:val="Tagtemplate Char"/>
    <w:basedOn w:val="DefaultParagraphFont"/>
    <w:link w:val="Tagtemplate"/>
    <w:rsid w:val="00A66D4D"/>
    <w:rPr>
      <w:rFonts w:ascii="Calibri" w:eastAsia="Calibri" w:hAnsi="Calibri" w:cs="Calibri"/>
      <w:b/>
    </w:rPr>
  </w:style>
  <w:style w:type="character" w:customStyle="1" w:styleId="Styleunderline11ptBorderSinglesolidlineAuto05p">
    <w:name w:val="Style underline + 11 pt Border: : (Single solid line Auto  0.5 p..."/>
    <w:rsid w:val="00A66D4D"/>
    <w:rPr>
      <w:sz w:val="20"/>
      <w:u w:val="single"/>
      <w:bdr w:val="single" w:sz="4" w:space="0" w:color="auto"/>
    </w:rPr>
  </w:style>
  <w:style w:type="paragraph" w:customStyle="1" w:styleId="Citation-FirstLine">
    <w:name w:val="Citation - First Line"/>
    <w:basedOn w:val="Normal"/>
    <w:next w:val="Normal"/>
    <w:autoRedefine/>
    <w:qFormat/>
    <w:rsid w:val="00A66D4D"/>
    <w:pPr>
      <w:spacing w:line="240" w:lineRule="atLeast"/>
      <w:jc w:val="both"/>
    </w:pPr>
    <w:rPr>
      <w:rFonts w:ascii="Book Antiqua" w:eastAsia="Times New Roman" w:hAnsi="Book Antiqua"/>
    </w:rPr>
  </w:style>
  <w:style w:type="character" w:customStyle="1" w:styleId="CardText-Underlined">
    <w:name w:val="Card Text - Underlined"/>
    <w:rsid w:val="00A66D4D"/>
    <w:rPr>
      <w:b/>
      <w:sz w:val="20"/>
      <w:u w:val="single"/>
    </w:rPr>
  </w:style>
  <w:style w:type="paragraph" w:customStyle="1" w:styleId="Citation-Complete">
    <w:name w:val="Citation - Complete"/>
    <w:basedOn w:val="Normal"/>
    <w:next w:val="Normal"/>
    <w:link w:val="Citation-CompleteChar"/>
    <w:autoRedefine/>
    <w:qFormat/>
    <w:rsid w:val="00A66D4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66D4D"/>
    <w:rPr>
      <w:rFonts w:ascii="Book Antiqua" w:eastAsia="Times New Roman" w:hAnsi="Book Antiqua" w:cs="Calibri"/>
    </w:rPr>
  </w:style>
  <w:style w:type="character" w:customStyle="1" w:styleId="MicroTextChar">
    <w:name w:val="MicroText Char"/>
    <w:link w:val="MicroText"/>
    <w:rsid w:val="00A66D4D"/>
    <w:rPr>
      <w:rFonts w:ascii="Arial Narrow" w:hAnsi="Arial Narrow"/>
      <w:sz w:val="12"/>
    </w:rPr>
  </w:style>
  <w:style w:type="paragraph" w:customStyle="1" w:styleId="TagCite">
    <w:name w:val="Tag/Cite"/>
    <w:basedOn w:val="Normal"/>
    <w:qFormat/>
    <w:rsid w:val="00A66D4D"/>
    <w:rPr>
      <w:rFonts w:eastAsia="Times New Roman"/>
      <w:b/>
    </w:rPr>
  </w:style>
  <w:style w:type="character" w:customStyle="1" w:styleId="Style11ptItalicUnderline">
    <w:name w:val="Style 11 pt Italic Underline"/>
    <w:basedOn w:val="DefaultParagraphFont"/>
    <w:rsid w:val="00A66D4D"/>
    <w:rPr>
      <w:i/>
      <w:iCs/>
      <w:sz w:val="20"/>
      <w:u w:val="single"/>
    </w:rPr>
  </w:style>
  <w:style w:type="character" w:customStyle="1" w:styleId="Style11ptItalic">
    <w:name w:val="Style 11 pt Italic"/>
    <w:basedOn w:val="DefaultParagraphFont"/>
    <w:rsid w:val="00A66D4D"/>
    <w:rPr>
      <w:rFonts w:ascii="Times New Roman" w:hAnsi="Times New Roman"/>
      <w:i/>
      <w:iCs/>
      <w:sz w:val="20"/>
    </w:rPr>
  </w:style>
  <w:style w:type="character" w:customStyle="1" w:styleId="BoldandUnderlineChar">
    <w:name w:val="Bold and Underline Char"/>
    <w:basedOn w:val="DefaultParagraphFont"/>
    <w:link w:val="BoldandUnderline"/>
    <w:locked/>
    <w:rsid w:val="00A66D4D"/>
    <w:rPr>
      <w:b/>
      <w:u w:val="single"/>
    </w:rPr>
  </w:style>
  <w:style w:type="paragraph" w:customStyle="1" w:styleId="BoldandUnderline">
    <w:name w:val="Bold and Underline"/>
    <w:basedOn w:val="Normal"/>
    <w:link w:val="BoldandUnderlineChar"/>
    <w:qFormat/>
    <w:rsid w:val="00A66D4D"/>
    <w:rPr>
      <w:rFonts w:asciiTheme="minorHAnsi" w:hAnsiTheme="minorHAnsi" w:cstheme="minorBidi"/>
      <w:b/>
      <w:u w:val="single"/>
    </w:rPr>
  </w:style>
  <w:style w:type="character" w:customStyle="1" w:styleId="hdr">
    <w:name w:val="hdr"/>
    <w:basedOn w:val="DefaultParagraphFont"/>
    <w:rsid w:val="00A66D4D"/>
  </w:style>
  <w:style w:type="paragraph" w:customStyle="1" w:styleId="StyleStyle49ptBold3">
    <w:name w:val="Style Style4 + 9 pt Bold3"/>
    <w:basedOn w:val="Style4"/>
    <w:link w:val="StyleStyle49ptBold3Char"/>
    <w:qFormat/>
    <w:rsid w:val="00A66D4D"/>
    <w:rPr>
      <w:rFonts w:cs="Times New Roman"/>
      <w:b/>
      <w:bCs/>
    </w:rPr>
  </w:style>
  <w:style w:type="character" w:customStyle="1" w:styleId="StyleStyle49ptBold3Char">
    <w:name w:val="Style Style4 + 9 pt Bold3 Char"/>
    <w:basedOn w:val="Style4Char"/>
    <w:link w:val="StyleStyle49ptBold3"/>
    <w:rsid w:val="00A66D4D"/>
    <w:rPr>
      <w:rFonts w:ascii="Calibri" w:eastAsia="Times New Roman" w:hAnsi="Calibri" w:cs="Times New Roman"/>
      <w:b/>
      <w:bCs/>
      <w:u w:val="single"/>
    </w:rPr>
  </w:style>
  <w:style w:type="character" w:customStyle="1" w:styleId="Style9ptUnderline6">
    <w:name w:val="Style 9 pt Underline6"/>
    <w:basedOn w:val="DefaultParagraphFont"/>
    <w:rsid w:val="00A66D4D"/>
    <w:rPr>
      <w:sz w:val="20"/>
      <w:u w:val="single"/>
    </w:rPr>
  </w:style>
  <w:style w:type="character" w:customStyle="1" w:styleId="ct-with-fmlt">
    <w:name w:val="ct-with-fmlt"/>
    <w:basedOn w:val="DefaultParagraphFont"/>
    <w:rsid w:val="00A66D4D"/>
  </w:style>
  <w:style w:type="paragraph" w:customStyle="1" w:styleId="TagText">
    <w:name w:val="TagText"/>
    <w:basedOn w:val="Normal"/>
    <w:uiPriority w:val="99"/>
    <w:qFormat/>
    <w:rsid w:val="00A66D4D"/>
    <w:rPr>
      <w:b/>
    </w:rPr>
  </w:style>
  <w:style w:type="paragraph" w:customStyle="1" w:styleId="StyleStyle49pt">
    <w:name w:val="Style Style4 + 9 pt"/>
    <w:basedOn w:val="Normal"/>
    <w:link w:val="StyleStyle49ptChar"/>
    <w:qFormat/>
    <w:rsid w:val="00A66D4D"/>
    <w:rPr>
      <w:rFonts w:eastAsia="Times New Roman"/>
      <w:u w:val="single"/>
    </w:rPr>
  </w:style>
  <w:style w:type="character" w:customStyle="1" w:styleId="StyleStyle49ptChar">
    <w:name w:val="Style Style4 + 9 pt Char"/>
    <w:basedOn w:val="DefaultParagraphFont"/>
    <w:link w:val="StyleStyle49pt"/>
    <w:rsid w:val="00A66D4D"/>
    <w:rPr>
      <w:rFonts w:ascii="Calibri" w:eastAsia="Times New Roman" w:hAnsi="Calibri" w:cs="Calibri"/>
      <w:u w:val="single"/>
    </w:rPr>
  </w:style>
  <w:style w:type="paragraph" w:customStyle="1" w:styleId="StyleStyle49ptBold">
    <w:name w:val="Style Style4 + 9 pt Bold"/>
    <w:basedOn w:val="Normal"/>
    <w:link w:val="StyleStyle49ptBoldChar"/>
    <w:qFormat/>
    <w:rsid w:val="00A66D4D"/>
    <w:rPr>
      <w:rFonts w:eastAsia="Times New Roman"/>
      <w:b/>
      <w:bCs/>
      <w:u w:val="single"/>
    </w:rPr>
  </w:style>
  <w:style w:type="character" w:customStyle="1" w:styleId="StyleStyle49ptBoldChar">
    <w:name w:val="Style Style4 + 9 pt Bold Char"/>
    <w:basedOn w:val="DefaultParagraphFont"/>
    <w:link w:val="StyleStyle49ptBold"/>
    <w:rsid w:val="00A66D4D"/>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A66D4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66D4D"/>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A66D4D"/>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A66D4D"/>
    <w:rPr>
      <w:rFonts w:ascii="Arial" w:eastAsia="Times New Roman" w:hAnsi="Arial" w:cs="Arial"/>
      <w:b/>
      <w:bCs/>
      <w:szCs w:val="24"/>
      <w:u w:val="single"/>
    </w:rPr>
  </w:style>
  <w:style w:type="paragraph" w:customStyle="1" w:styleId="StyleUnderlined11pt">
    <w:name w:val="Style Underlined + 11 pt"/>
    <w:link w:val="StyleUnderlined11ptChar"/>
    <w:qFormat/>
    <w:rsid w:val="00A66D4D"/>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A66D4D"/>
    <w:rPr>
      <w:rFonts w:ascii="Arial" w:eastAsia="Times New Roman" w:hAnsi="Arial" w:cs="Arial"/>
      <w:szCs w:val="24"/>
      <w:u w:val="single"/>
    </w:rPr>
  </w:style>
  <w:style w:type="character" w:customStyle="1" w:styleId="newscontent">
    <w:name w:val="newscontent"/>
    <w:rsid w:val="00A66D4D"/>
  </w:style>
  <w:style w:type="character" w:customStyle="1" w:styleId="StyleUnderlinePatternClearYellow">
    <w:name w:val="Style Underline Pattern: Clear (Yellow)"/>
    <w:basedOn w:val="DefaultParagraphFont"/>
    <w:rsid w:val="00A66D4D"/>
    <w:rPr>
      <w:u w:val="single"/>
      <w:shd w:val="clear" w:color="auto" w:fill="00FF00"/>
    </w:rPr>
  </w:style>
  <w:style w:type="paragraph" w:customStyle="1" w:styleId="StyleUnderlineChar11pt3">
    <w:name w:val="Style Underline Char + 11 pt3"/>
    <w:link w:val="StyleUnderlineChar11pt3Char"/>
    <w:qFormat/>
    <w:rsid w:val="00A66D4D"/>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A66D4D"/>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A66D4D"/>
    <w:rPr>
      <w:b w:val="0"/>
      <w:bCs/>
      <w:u w:val="single"/>
    </w:rPr>
  </w:style>
  <w:style w:type="character" w:customStyle="1" w:styleId="date-display-single">
    <w:name w:val="date-display-single"/>
    <w:basedOn w:val="DefaultParagraphFont"/>
    <w:rsid w:val="00A66D4D"/>
  </w:style>
  <w:style w:type="character" w:customStyle="1" w:styleId="CommentTextChar1">
    <w:name w:val="Comment Text Char1"/>
    <w:basedOn w:val="DefaultParagraphFont"/>
    <w:uiPriority w:val="99"/>
    <w:rsid w:val="00A66D4D"/>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A66D4D"/>
    <w:rPr>
      <w:rFonts w:ascii="Times New Roman" w:hAnsi="Times New Roman" w:cs="Times New Roman"/>
      <w:sz w:val="20"/>
    </w:rPr>
  </w:style>
  <w:style w:type="paragraph" w:customStyle="1" w:styleId="Cite2">
    <w:name w:val="Cite 2"/>
    <w:basedOn w:val="Normal"/>
    <w:qFormat/>
    <w:rsid w:val="00A66D4D"/>
    <w:rPr>
      <w:rFonts w:eastAsia="MS Mincho"/>
      <w:b/>
      <w:u w:val="single"/>
    </w:rPr>
  </w:style>
  <w:style w:type="character" w:customStyle="1" w:styleId="StyleunderlineBold">
    <w:name w:val="Style underline + Bold"/>
    <w:basedOn w:val="underline"/>
    <w:rsid w:val="00A66D4D"/>
    <w:rPr>
      <w:rFonts w:ascii="Times New Roman" w:hAnsi="Times New Roman" w:cs="Times New Roman"/>
      <w:bCs/>
      <w:sz w:val="20"/>
      <w:u w:val="single"/>
    </w:rPr>
  </w:style>
  <w:style w:type="paragraph" w:customStyle="1" w:styleId="cards0">
    <w:name w:val="cards"/>
    <w:basedOn w:val="Cites0"/>
    <w:qFormat/>
    <w:rsid w:val="00A66D4D"/>
    <w:pPr>
      <w:widowControl/>
      <w:jc w:val="left"/>
    </w:pPr>
    <w:rPr>
      <w:szCs w:val="22"/>
    </w:rPr>
  </w:style>
  <w:style w:type="character" w:customStyle="1" w:styleId="Style10ptUnderline">
    <w:name w:val="Style 10 pt Underline"/>
    <w:basedOn w:val="DefaultParagraphFont"/>
    <w:rsid w:val="00A66D4D"/>
    <w:rPr>
      <w:sz w:val="20"/>
      <w:u w:val="single"/>
    </w:rPr>
  </w:style>
  <w:style w:type="character" w:styleId="HTMLCite">
    <w:name w:val="HTML Cite"/>
    <w:uiPriority w:val="99"/>
    <w:rsid w:val="00A66D4D"/>
    <w:rPr>
      <w:i/>
      <w:iCs/>
    </w:rPr>
  </w:style>
  <w:style w:type="character" w:customStyle="1" w:styleId="slug-pub-date">
    <w:name w:val="slug-pub-date"/>
    <w:basedOn w:val="DefaultParagraphFont"/>
    <w:rsid w:val="00A66D4D"/>
  </w:style>
  <w:style w:type="character" w:customStyle="1" w:styleId="slug-vol">
    <w:name w:val="slug-vol"/>
    <w:basedOn w:val="DefaultParagraphFont"/>
    <w:rsid w:val="00A66D4D"/>
  </w:style>
  <w:style w:type="character" w:customStyle="1" w:styleId="slug-issue">
    <w:name w:val="slug-issue"/>
    <w:basedOn w:val="DefaultParagraphFont"/>
    <w:rsid w:val="00A66D4D"/>
  </w:style>
  <w:style w:type="character" w:customStyle="1" w:styleId="slug-pages">
    <w:name w:val="slug-pages"/>
    <w:basedOn w:val="DefaultParagraphFont"/>
    <w:rsid w:val="00A66D4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66D4D"/>
    <w:rPr>
      <w:b/>
      <w:bCs/>
      <w:strike w:val="0"/>
      <w:dstrike w:val="0"/>
      <w:sz w:val="24"/>
      <w:u w:val="none"/>
      <w:effect w:val="none"/>
    </w:rPr>
  </w:style>
  <w:style w:type="paragraph" w:customStyle="1" w:styleId="Tag2">
    <w:name w:val="Tag2"/>
    <w:basedOn w:val="Normal"/>
    <w:autoRedefine/>
    <w:qFormat/>
    <w:rsid w:val="00A66D4D"/>
    <w:pPr>
      <w:spacing w:before="120"/>
    </w:pPr>
    <w:rPr>
      <w:b/>
      <w:sz w:val="26"/>
    </w:rPr>
  </w:style>
  <w:style w:type="character" w:customStyle="1" w:styleId="tagchar">
    <w:name w:val="tagchar"/>
    <w:basedOn w:val="DefaultParagraphFont"/>
    <w:rsid w:val="00A66D4D"/>
  </w:style>
  <w:style w:type="paragraph" w:customStyle="1" w:styleId="NormalText">
    <w:name w:val="Normal Text"/>
    <w:basedOn w:val="Normal"/>
    <w:link w:val="NormalTextChar"/>
    <w:autoRedefine/>
    <w:qFormat/>
    <w:rsid w:val="00A66D4D"/>
    <w:pPr>
      <w:jc w:val="both"/>
    </w:pPr>
    <w:rPr>
      <w:rFonts w:eastAsia="Times New Roman"/>
      <w:szCs w:val="26"/>
    </w:rPr>
  </w:style>
  <w:style w:type="character" w:customStyle="1" w:styleId="pmterms11">
    <w:name w:val="pmterms11"/>
    <w:basedOn w:val="DefaultParagraphFont"/>
    <w:rsid w:val="00A66D4D"/>
    <w:rPr>
      <w:b/>
      <w:bCs/>
      <w:i w:val="0"/>
      <w:iCs w:val="0"/>
      <w:color w:val="000000"/>
    </w:rPr>
  </w:style>
  <w:style w:type="character" w:customStyle="1" w:styleId="StyleUnderlineChar9ptBold">
    <w:name w:val="Style Underline Char + 9 pt Bold"/>
    <w:basedOn w:val="DefaultParagraphFont"/>
    <w:rsid w:val="00A66D4D"/>
    <w:rPr>
      <w:rFonts w:ascii="Times New Roman" w:hAnsi="Times New Roman"/>
      <w:b/>
      <w:bCs/>
      <w:sz w:val="20"/>
      <w:u w:val="single"/>
      <w:lang w:val="en-US" w:eastAsia="en-US" w:bidi="ar-SA"/>
    </w:rPr>
  </w:style>
  <w:style w:type="character" w:customStyle="1" w:styleId="Style8pt">
    <w:name w:val="Style 8 pt"/>
    <w:basedOn w:val="DefaultParagraphFont"/>
    <w:rsid w:val="00A66D4D"/>
    <w:rPr>
      <w:sz w:val="20"/>
    </w:rPr>
  </w:style>
  <w:style w:type="character" w:customStyle="1" w:styleId="UnderlineChar5Char">
    <w:name w:val="Underline Char5 Char"/>
    <w:basedOn w:val="DefaultParagraphFont"/>
    <w:rsid w:val="00A66D4D"/>
    <w:rPr>
      <w:szCs w:val="24"/>
      <w:u w:val="single"/>
      <w:lang w:val="en-US" w:eastAsia="en-US" w:bidi="ar-SA"/>
    </w:rPr>
  </w:style>
  <w:style w:type="character" w:customStyle="1" w:styleId="BoldandUnderlineChar2Char1">
    <w:name w:val="Bold and Underline Char2 Char1"/>
    <w:basedOn w:val="DefaultParagraphFont"/>
    <w:rsid w:val="00A66D4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66D4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66D4D"/>
    <w:rPr>
      <w:szCs w:val="24"/>
      <w:u w:val="single"/>
      <w:lang w:val="en-US" w:eastAsia="en-US" w:bidi="ar-SA"/>
    </w:rPr>
  </w:style>
  <w:style w:type="paragraph" w:customStyle="1" w:styleId="Language">
    <w:name w:val="Language"/>
    <w:basedOn w:val="Normal"/>
    <w:link w:val="LanguageChar"/>
    <w:qFormat/>
    <w:rsid w:val="00A66D4D"/>
    <w:rPr>
      <w:rFonts w:eastAsia="Times New Roman"/>
      <w:strike/>
      <w:szCs w:val="20"/>
    </w:rPr>
  </w:style>
  <w:style w:type="character" w:customStyle="1" w:styleId="LanguageChar">
    <w:name w:val="Language Char"/>
    <w:basedOn w:val="DefaultParagraphFont"/>
    <w:link w:val="Language"/>
    <w:rsid w:val="00A66D4D"/>
    <w:rPr>
      <w:rFonts w:ascii="Calibri" w:eastAsia="Times New Roman" w:hAnsi="Calibri" w:cs="Calibri"/>
      <w:strike/>
      <w:szCs w:val="20"/>
    </w:rPr>
  </w:style>
  <w:style w:type="paragraph" w:customStyle="1" w:styleId="UnderlineChar3">
    <w:name w:val="Underline Char3"/>
    <w:basedOn w:val="Normal"/>
    <w:link w:val="UnderlineChar3Char"/>
    <w:qFormat/>
    <w:rsid w:val="00A66D4D"/>
    <w:rPr>
      <w:rFonts w:eastAsia="Times New Roman"/>
      <w:u w:val="single"/>
    </w:rPr>
  </w:style>
  <w:style w:type="character" w:customStyle="1" w:styleId="UnderlineChar3Char">
    <w:name w:val="Underline Char3 Char"/>
    <w:basedOn w:val="DefaultParagraphFont"/>
    <w:link w:val="UnderlineChar3"/>
    <w:rsid w:val="00A66D4D"/>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A66D4D"/>
    <w:rPr>
      <w:rFonts w:eastAsia="Times New Roman"/>
      <w:b/>
      <w:u w:val="single"/>
    </w:rPr>
  </w:style>
  <w:style w:type="character" w:customStyle="1" w:styleId="BoldandUnderlineChar3CharChar">
    <w:name w:val="Bold and Underline Char3 Char Char"/>
    <w:basedOn w:val="DefaultParagraphFont"/>
    <w:link w:val="BoldandUnderlineChar3Char"/>
    <w:rsid w:val="00A66D4D"/>
    <w:rPr>
      <w:rFonts w:ascii="Calibri" w:eastAsia="Times New Roman" w:hAnsi="Calibri" w:cs="Calibri"/>
      <w:b/>
      <w:u w:val="single"/>
    </w:rPr>
  </w:style>
  <w:style w:type="character" w:customStyle="1" w:styleId="UnderlineChar1">
    <w:name w:val="Underline Char1"/>
    <w:basedOn w:val="DefaultParagraphFont"/>
    <w:rsid w:val="00A66D4D"/>
    <w:rPr>
      <w:szCs w:val="24"/>
      <w:u w:val="single"/>
      <w:lang w:val="en-US" w:eastAsia="en-US" w:bidi="ar-SA"/>
    </w:rPr>
  </w:style>
  <w:style w:type="character" w:customStyle="1" w:styleId="BoldandUnderlineChar1Char2Char">
    <w:name w:val="Bold and Underline Char1 Char2 Char"/>
    <w:basedOn w:val="DefaultParagraphFont"/>
    <w:rsid w:val="00A66D4D"/>
    <w:rPr>
      <w:b/>
      <w:szCs w:val="24"/>
      <w:u w:val="single"/>
      <w:lang w:val="en-US" w:eastAsia="en-US" w:bidi="ar-SA"/>
    </w:rPr>
  </w:style>
  <w:style w:type="character" w:customStyle="1" w:styleId="SmalltextChar">
    <w:name w:val="Small text Char"/>
    <w:aliases w:val="Quote1 Char1"/>
    <w:link w:val="Smalltext"/>
    <w:rsid w:val="00A66D4D"/>
    <w:rPr>
      <w:rFonts w:ascii="Arial Narrow" w:eastAsia="Times New Roman" w:hAnsi="Arial Narrow" w:cs="Calibri"/>
    </w:rPr>
  </w:style>
  <w:style w:type="paragraph" w:customStyle="1" w:styleId="HotRoute">
    <w:name w:val="Hot Route"/>
    <w:basedOn w:val="Normal"/>
    <w:link w:val="HotRouteChar0"/>
    <w:qFormat/>
    <w:rsid w:val="00A66D4D"/>
    <w:pPr>
      <w:ind w:left="144"/>
    </w:pPr>
    <w:rPr>
      <w:rFonts w:eastAsia="Times New Roman"/>
    </w:rPr>
  </w:style>
  <w:style w:type="paragraph" w:customStyle="1" w:styleId="Cardstyle0">
    <w:name w:val="Cardstyle"/>
    <w:basedOn w:val="Normal"/>
    <w:next w:val="Normal"/>
    <w:qFormat/>
    <w:rsid w:val="00A66D4D"/>
    <w:rPr>
      <w:rFonts w:eastAsia="Times New Roman"/>
    </w:rPr>
  </w:style>
  <w:style w:type="character" w:customStyle="1" w:styleId="Style12ptBoldUnderline1">
    <w:name w:val="Style 12 pt Bold Underline1"/>
    <w:basedOn w:val="DefaultParagraphFont"/>
    <w:rsid w:val="00A66D4D"/>
    <w:rPr>
      <w:b/>
      <w:bCs/>
      <w:sz w:val="24"/>
      <w:u w:val="single"/>
    </w:rPr>
  </w:style>
  <w:style w:type="character" w:customStyle="1" w:styleId="StyleEmphasisArial12ptBoldNotItalic">
    <w:name w:val="Style Emphasis + Arial 12 pt Bold Not Italic"/>
    <w:basedOn w:val="Emphasis"/>
    <w:rsid w:val="00A66D4D"/>
    <w:rPr>
      <w:rFonts w:ascii="Arial" w:hAnsi="Arial" w:cs="Times New Roman"/>
      <w:b w:val="0"/>
      <w:bCs/>
      <w:i/>
      <w:iCs/>
      <w:sz w:val="24"/>
      <w:u w:val="single"/>
      <w:bdr w:val="single" w:sz="8" w:space="0" w:color="auto"/>
    </w:rPr>
  </w:style>
  <w:style w:type="character" w:customStyle="1" w:styleId="DebateHighlighted">
    <w:name w:val="Debate Highlighted"/>
    <w:qFormat/>
    <w:rsid w:val="00A66D4D"/>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66D4D"/>
    <w:rPr>
      <w:rFonts w:ascii="SimSun" w:eastAsia="SimSun" w:hAnsi="SimSun"/>
      <w:sz w:val="15"/>
      <w:lang w:eastAsia="zh-CN"/>
    </w:rPr>
  </w:style>
  <w:style w:type="paragraph" w:customStyle="1" w:styleId="UnreadText">
    <w:name w:val="Unread Text"/>
    <w:basedOn w:val="Normal"/>
    <w:next w:val="Normal"/>
    <w:link w:val="UnreadTextChar"/>
    <w:autoRedefine/>
    <w:qFormat/>
    <w:rsid w:val="00A66D4D"/>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A66D4D"/>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A66D4D"/>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A66D4D"/>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A66D4D"/>
    <w:rPr>
      <w:rFonts w:ascii="Times New Roman" w:hAnsi="Times New Roman"/>
      <w:sz w:val="20"/>
      <w:u w:val="single"/>
      <w:bdr w:val="none" w:sz="0" w:space="0" w:color="auto"/>
      <w:shd w:val="clear" w:color="auto" w:fill="C0C0C0"/>
    </w:rPr>
  </w:style>
  <w:style w:type="character" w:customStyle="1" w:styleId="smallChar">
    <w:name w:val="small Char"/>
    <w:rsid w:val="00A66D4D"/>
    <w:rPr>
      <w:rFonts w:ascii="Calibri" w:eastAsia="Calibri" w:hAnsi="Calibri" w:cs="Calibri"/>
      <w:sz w:val="16"/>
      <w:szCs w:val="20"/>
      <w:lang w:val="x-none" w:eastAsia="x-none"/>
    </w:rPr>
  </w:style>
  <w:style w:type="paragraph" w:customStyle="1" w:styleId="HotRoute0">
    <w:name w:val="Hot Route!"/>
    <w:basedOn w:val="Normal"/>
    <w:qFormat/>
    <w:rsid w:val="00A66D4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66D4D"/>
    <w:rPr>
      <w:rFonts w:ascii="Times New Roman" w:hAnsi="Times New Roman" w:cs="Times New Roman"/>
      <w:sz w:val="16"/>
      <w:szCs w:val="16"/>
    </w:rPr>
  </w:style>
  <w:style w:type="character" w:customStyle="1" w:styleId="BodyText2Char1">
    <w:name w:val="Body Text 2 Char1"/>
    <w:basedOn w:val="DefaultParagraphFont"/>
    <w:semiHidden/>
    <w:rsid w:val="00A66D4D"/>
    <w:rPr>
      <w:rFonts w:ascii="Times New Roman" w:hAnsi="Times New Roman" w:cs="Times New Roman"/>
      <w:sz w:val="20"/>
    </w:rPr>
  </w:style>
  <w:style w:type="character" w:customStyle="1" w:styleId="Heading2Char1CharCharCharCharCharC">
    <w:name w:val="Heading 2 Char1 Char Char Char Char Char C"/>
    <w:rsid w:val="00A66D4D"/>
    <w:rPr>
      <w:rFonts w:cs="Arial"/>
      <w:b/>
      <w:bCs/>
      <w:iCs/>
      <w:sz w:val="24"/>
      <w:szCs w:val="28"/>
      <w:lang w:val="en-US" w:eastAsia="en-US" w:bidi="ar-SA"/>
    </w:rPr>
  </w:style>
  <w:style w:type="character" w:customStyle="1" w:styleId="underline1">
    <w:name w:val="underline1"/>
    <w:basedOn w:val="DefaultParagraphFont"/>
    <w:rsid w:val="00A66D4D"/>
    <w:rPr>
      <w:u w:val="single"/>
    </w:rPr>
  </w:style>
  <w:style w:type="character" w:customStyle="1" w:styleId="author0">
    <w:name w:val="author"/>
    <w:basedOn w:val="DefaultParagraphFont"/>
    <w:rsid w:val="00A66D4D"/>
    <w:rPr>
      <w:rFonts w:ascii="Times New Roman" w:hAnsi="Times New Roman"/>
      <w:b/>
      <w:sz w:val="24"/>
    </w:rPr>
  </w:style>
  <w:style w:type="character" w:customStyle="1" w:styleId="FontStyle291">
    <w:name w:val="Font Style291"/>
    <w:basedOn w:val="DefaultParagraphFont"/>
    <w:uiPriority w:val="99"/>
    <w:rsid w:val="00A66D4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66D4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66D4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66D4D"/>
    <w:rPr>
      <w:rFonts w:ascii="Calibri" w:eastAsia="Times New Roman" w:hAnsi="Calibri" w:cs="Calibri"/>
    </w:rPr>
  </w:style>
  <w:style w:type="paragraph" w:customStyle="1" w:styleId="Cards1">
    <w:name w:val="Cards1"/>
    <w:basedOn w:val="Normal"/>
    <w:link w:val="Cards1Char"/>
    <w:qFormat/>
    <w:rsid w:val="00A66D4D"/>
    <w:pPr>
      <w:ind w:left="288"/>
    </w:pPr>
    <w:rPr>
      <w:rFonts w:eastAsia="Times New Roman"/>
      <w:u w:val="single"/>
    </w:rPr>
  </w:style>
  <w:style w:type="character" w:customStyle="1" w:styleId="Cards1Char">
    <w:name w:val="Cards1 Char"/>
    <w:basedOn w:val="DefaultParagraphFont"/>
    <w:link w:val="Cards1"/>
    <w:rsid w:val="00A66D4D"/>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A66D4D"/>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A66D4D"/>
    <w:rPr>
      <w:rFonts w:ascii="Arial" w:eastAsia="Calibri" w:hAnsi="Arial" w:cs="Arial"/>
      <w:u w:val="single"/>
    </w:rPr>
  </w:style>
  <w:style w:type="character" w:customStyle="1" w:styleId="EmphasizeThis">
    <w:name w:val="EmphasizeThis"/>
    <w:rsid w:val="00A66D4D"/>
    <w:rPr>
      <w:rFonts w:ascii="Georgia" w:hAnsi="Georgia"/>
      <w:b/>
      <w:iCs/>
      <w:sz w:val="24"/>
      <w:u w:val="thick"/>
    </w:rPr>
  </w:style>
  <w:style w:type="paragraph" w:customStyle="1" w:styleId="Stylecard8pt">
    <w:name w:val="Style card + 8 pt"/>
    <w:basedOn w:val="Normal"/>
    <w:link w:val="Stylecard8ptChar"/>
    <w:qFormat/>
    <w:rsid w:val="00A66D4D"/>
    <w:pPr>
      <w:ind w:left="288" w:right="288"/>
    </w:pPr>
    <w:rPr>
      <w:color w:val="000000"/>
      <w:u w:val="single"/>
      <w:lang w:eastAsia="ar-SA"/>
    </w:rPr>
  </w:style>
  <w:style w:type="character" w:customStyle="1" w:styleId="Stylecard8ptChar">
    <w:name w:val="Style card + 8 pt Char"/>
    <w:basedOn w:val="cardChar"/>
    <w:link w:val="Stylecard8pt"/>
    <w:rsid w:val="00A66D4D"/>
    <w:rPr>
      <w:rFonts w:ascii="Calibri" w:hAnsi="Calibri" w:cs="Calibri"/>
      <w:color w:val="000000"/>
      <w:u w:val="single"/>
      <w:lang w:eastAsia="ar-SA"/>
    </w:rPr>
  </w:style>
  <w:style w:type="character" w:customStyle="1" w:styleId="bhl">
    <w:name w:val="bhl"/>
    <w:basedOn w:val="DefaultParagraphFont"/>
    <w:rsid w:val="00A66D4D"/>
  </w:style>
  <w:style w:type="paragraph" w:customStyle="1" w:styleId="TagGA11">
    <w:name w:val="Tag GA 11"/>
    <w:basedOn w:val="TOC1"/>
    <w:qFormat/>
    <w:rsid w:val="00A66D4D"/>
    <w:pPr>
      <w:spacing w:before="0" w:after="160"/>
    </w:pPr>
    <w:rPr>
      <w:rFonts w:eastAsia="Calibri"/>
      <w:u w:val="none"/>
      <w:lang w:bidi="ar-SA"/>
    </w:rPr>
  </w:style>
  <w:style w:type="paragraph" w:customStyle="1" w:styleId="CiteCard">
    <w:name w:val="Cite/Card"/>
    <w:basedOn w:val="TOC2"/>
    <w:qFormat/>
    <w:rsid w:val="00A66D4D"/>
    <w:pPr>
      <w:tabs>
        <w:tab w:val="left" w:pos="4360"/>
      </w:tabs>
      <w:ind w:left="220"/>
    </w:pPr>
    <w:rPr>
      <w:rFonts w:eastAsia="Calibri"/>
      <w:sz w:val="22"/>
      <w:lang w:bidi="ar-SA"/>
    </w:rPr>
  </w:style>
  <w:style w:type="character" w:customStyle="1" w:styleId="CardTextUnderlinedChar">
    <w:name w:val="Card Text Underlined Char"/>
    <w:basedOn w:val="DefaultParagraphFont"/>
    <w:rsid w:val="00A66D4D"/>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A66D4D"/>
    <w:rPr>
      <w:sz w:val="16"/>
      <w:szCs w:val="16"/>
    </w:rPr>
  </w:style>
  <w:style w:type="character" w:customStyle="1" w:styleId="DocumentMapChar1">
    <w:name w:val="Document Map Char1"/>
    <w:basedOn w:val="DefaultParagraphFont"/>
    <w:uiPriority w:val="99"/>
    <w:rsid w:val="00A66D4D"/>
    <w:rPr>
      <w:rFonts w:ascii="Tahoma" w:hAnsi="Tahoma" w:cs="Tahoma"/>
      <w:sz w:val="16"/>
      <w:szCs w:val="16"/>
    </w:rPr>
  </w:style>
  <w:style w:type="character" w:customStyle="1" w:styleId="addmd">
    <w:name w:val="addmd"/>
    <w:basedOn w:val="DefaultParagraphFont"/>
    <w:rsid w:val="00A66D4D"/>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66D4D"/>
    <w:rPr>
      <w:rFonts w:ascii="Arial" w:hAnsi="Arial"/>
      <w:b/>
      <w:sz w:val="26"/>
    </w:rPr>
  </w:style>
  <w:style w:type="paragraph" w:styleId="FootnoteText">
    <w:name w:val="footnote text"/>
    <w:basedOn w:val="Normal"/>
    <w:link w:val="FootnoteTextChar"/>
    <w:unhideWhenUsed/>
    <w:rsid w:val="00A66D4D"/>
    <w:rPr>
      <w:rFonts w:eastAsia="Calibri"/>
      <w:szCs w:val="20"/>
      <w:lang w:eastAsia="zh-CN"/>
    </w:rPr>
  </w:style>
  <w:style w:type="character" w:customStyle="1" w:styleId="FootnoteTextChar">
    <w:name w:val="Footnote Text Char"/>
    <w:basedOn w:val="DefaultParagraphFont"/>
    <w:link w:val="FootnoteText"/>
    <w:rsid w:val="00A66D4D"/>
    <w:rPr>
      <w:rFonts w:ascii="Calibri" w:eastAsia="Calibri" w:hAnsi="Calibri" w:cs="Calibri"/>
      <w:szCs w:val="20"/>
      <w:lang w:eastAsia="zh-CN"/>
    </w:rPr>
  </w:style>
  <w:style w:type="character" w:customStyle="1" w:styleId="UnderlinedTextCharChar">
    <w:name w:val="Underlined Text Char Char"/>
    <w:basedOn w:val="DefaultParagraphFont"/>
    <w:rsid w:val="00A66D4D"/>
    <w:rPr>
      <w:rFonts w:cs="Arial"/>
      <w:bCs/>
      <w:noProof w:val="0"/>
      <w:szCs w:val="26"/>
      <w:u w:val="single"/>
      <w:lang w:val="en-US" w:eastAsia="en-US" w:bidi="ar-SA"/>
    </w:rPr>
  </w:style>
  <w:style w:type="character" w:customStyle="1" w:styleId="StyleTimesNewRoman12ptBold">
    <w:name w:val="Style Times New Roman 12 pt Bold"/>
    <w:rsid w:val="00A66D4D"/>
    <w:rPr>
      <w:b/>
      <w:bCs/>
      <w:sz w:val="24"/>
    </w:rPr>
  </w:style>
  <w:style w:type="character" w:customStyle="1" w:styleId="CardText1Char">
    <w:name w:val="Card Text 1 Char"/>
    <w:rsid w:val="00A66D4D"/>
    <w:rPr>
      <w:rFonts w:ascii="Georgia" w:hAnsi="Georgia"/>
      <w:color w:val="000000"/>
      <w:sz w:val="22"/>
      <w:szCs w:val="22"/>
      <w:u w:val="single"/>
    </w:rPr>
  </w:style>
  <w:style w:type="character" w:customStyle="1" w:styleId="BoldUnderlining">
    <w:name w:val="Bold Underlining"/>
    <w:rsid w:val="00A66D4D"/>
    <w:rPr>
      <w:u w:val="single"/>
    </w:rPr>
  </w:style>
  <w:style w:type="character" w:customStyle="1" w:styleId="Intemphasis">
    <w:name w:val="Intemphasis"/>
    <w:uiPriority w:val="1"/>
    <w:qFormat/>
    <w:rsid w:val="00A66D4D"/>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66D4D"/>
    <w:pPr>
      <w:ind w:left="288" w:right="288"/>
    </w:pPr>
    <w:rPr>
      <w:szCs w:val="16"/>
    </w:rPr>
  </w:style>
  <w:style w:type="character" w:customStyle="1" w:styleId="cardtextChar2">
    <w:name w:val="cardtext Char"/>
    <w:basedOn w:val="DefaultParagraphFont"/>
    <w:link w:val="cardtext0"/>
    <w:rsid w:val="00A66D4D"/>
    <w:rPr>
      <w:rFonts w:ascii="Calibri" w:hAnsi="Calibri" w:cs="Calibri"/>
      <w:szCs w:val="16"/>
    </w:rPr>
  </w:style>
  <w:style w:type="character" w:customStyle="1" w:styleId="BoldUnderlineChar1">
    <w:name w:val="BoldUnderline Char1"/>
    <w:rsid w:val="00A66D4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66D4D"/>
    <w:pPr>
      <w:spacing w:after="200"/>
      <w:contextualSpacing/>
    </w:pPr>
    <w:rPr>
      <w:rFonts w:eastAsia="Calibri"/>
      <w:u w:val="single"/>
    </w:rPr>
  </w:style>
  <w:style w:type="character" w:customStyle="1" w:styleId="UnderlinedCardTextChar">
    <w:name w:val="Underlined Card Text Char"/>
    <w:link w:val="UnderlinedCardText"/>
    <w:rsid w:val="00A66D4D"/>
    <w:rPr>
      <w:rFonts w:ascii="Calibri" w:eastAsia="Calibri" w:hAnsi="Calibri" w:cs="Calibri"/>
      <w:u w:val="single"/>
    </w:rPr>
  </w:style>
  <w:style w:type="character" w:customStyle="1" w:styleId="Hyperlink6">
    <w:name w:val="Hyperlink6"/>
    <w:basedOn w:val="DefaultParagraphFont"/>
    <w:rsid w:val="00A66D4D"/>
    <w:rPr>
      <w:color w:val="3300CC"/>
      <w:u w:val="single"/>
    </w:rPr>
  </w:style>
  <w:style w:type="paragraph" w:customStyle="1" w:styleId="Tag12">
    <w:name w:val="Tag12"/>
    <w:basedOn w:val="Normal"/>
    <w:qFormat/>
    <w:rsid w:val="00A66D4D"/>
    <w:pPr>
      <w:contextualSpacing/>
    </w:pPr>
    <w:rPr>
      <w:rFonts w:eastAsia="Cambria"/>
      <w:b/>
    </w:rPr>
  </w:style>
  <w:style w:type="paragraph" w:customStyle="1" w:styleId="Shrink8">
    <w:name w:val="Shrink8"/>
    <w:basedOn w:val="Normal"/>
    <w:qFormat/>
    <w:rsid w:val="00A66D4D"/>
    <w:rPr>
      <w:rFonts w:eastAsia="Cambria"/>
    </w:rPr>
  </w:style>
  <w:style w:type="character" w:customStyle="1" w:styleId="highlight2">
    <w:name w:val="highlight2"/>
    <w:rsid w:val="00A66D4D"/>
    <w:rPr>
      <w:rFonts w:ascii="Arial" w:hAnsi="Arial"/>
      <w:b/>
      <w:sz w:val="19"/>
      <w:u w:val="thick"/>
      <w:bdr w:val="none" w:sz="0" w:space="0" w:color="auto"/>
      <w:shd w:val="clear" w:color="auto" w:fill="auto"/>
    </w:rPr>
  </w:style>
  <w:style w:type="character" w:customStyle="1" w:styleId="citation">
    <w:name w:val="citation"/>
    <w:basedOn w:val="DefaultParagraphFont"/>
    <w:rsid w:val="00A66D4D"/>
  </w:style>
  <w:style w:type="paragraph" w:customStyle="1" w:styleId="UnderlineText">
    <w:name w:val="Underline Text"/>
    <w:basedOn w:val="Normal"/>
    <w:link w:val="UnderlineTextChar"/>
    <w:qFormat/>
    <w:rsid w:val="00A66D4D"/>
    <w:pPr>
      <w:ind w:left="288"/>
    </w:pPr>
    <w:rPr>
      <w:rFonts w:eastAsia="Times New Roman"/>
      <w:u w:val="single"/>
    </w:rPr>
  </w:style>
  <w:style w:type="character" w:customStyle="1" w:styleId="UnderlineTextChar">
    <w:name w:val="Underline Text Char"/>
    <w:basedOn w:val="DefaultParagraphFont"/>
    <w:link w:val="UnderlineText"/>
    <w:rsid w:val="00A66D4D"/>
    <w:rPr>
      <w:rFonts w:ascii="Calibri" w:eastAsia="Times New Roman" w:hAnsi="Calibri" w:cs="Calibri"/>
      <w:u w:val="single"/>
    </w:rPr>
  </w:style>
  <w:style w:type="character" w:customStyle="1" w:styleId="il">
    <w:name w:val="il"/>
    <w:basedOn w:val="DefaultParagraphFont"/>
    <w:rsid w:val="00A66D4D"/>
  </w:style>
  <w:style w:type="character" w:customStyle="1" w:styleId="commentstext">
    <w:name w:val="comments_text"/>
    <w:uiPriority w:val="99"/>
    <w:rsid w:val="00A66D4D"/>
    <w:rPr>
      <w:rFonts w:cs="Times New Roman"/>
    </w:rPr>
  </w:style>
  <w:style w:type="paragraph" w:customStyle="1" w:styleId="Heading42">
    <w:name w:val="Heading 42"/>
    <w:basedOn w:val="Normal"/>
    <w:qFormat/>
    <w:rsid w:val="00A66D4D"/>
    <w:rPr>
      <w:rFonts w:eastAsia="Times New Roman"/>
    </w:rPr>
  </w:style>
  <w:style w:type="paragraph" w:customStyle="1" w:styleId="DebateNormal">
    <w:name w:val="DebateNormal"/>
    <w:basedOn w:val="Normal"/>
    <w:link w:val="DebateNormalChar"/>
    <w:qFormat/>
    <w:rsid w:val="00A66D4D"/>
    <w:pPr>
      <w:spacing w:line="276" w:lineRule="auto"/>
    </w:pPr>
    <w:rPr>
      <w:rFonts w:eastAsia="Calibri"/>
      <w:szCs w:val="20"/>
    </w:rPr>
  </w:style>
  <w:style w:type="character" w:customStyle="1" w:styleId="DebateNormalChar">
    <w:name w:val="DebateNormal Char"/>
    <w:basedOn w:val="DefaultParagraphFont"/>
    <w:link w:val="DebateNormal"/>
    <w:rsid w:val="00A66D4D"/>
    <w:rPr>
      <w:rFonts w:ascii="Calibri" w:eastAsia="Calibri" w:hAnsi="Calibri" w:cs="Calibri"/>
      <w:szCs w:val="20"/>
    </w:rPr>
  </w:style>
  <w:style w:type="paragraph" w:customStyle="1" w:styleId="DebateEmphasis">
    <w:name w:val="DebateEmphasis"/>
    <w:basedOn w:val="Normal"/>
    <w:link w:val="DebateEmphasisChar"/>
    <w:qFormat/>
    <w:rsid w:val="00A66D4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66D4D"/>
    <w:rPr>
      <w:rFonts w:ascii="Calibri" w:eastAsia="Calibri" w:hAnsi="Calibri" w:cs="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A66D4D"/>
    <w:rPr>
      <w:rFonts w:ascii="Times New Roman" w:eastAsia="Cambria" w:hAnsi="Times New Roman" w:cs="Times New Roman"/>
      <w:sz w:val="20"/>
      <w:szCs w:val="22"/>
    </w:rPr>
  </w:style>
  <w:style w:type="paragraph" w:customStyle="1" w:styleId="NormalCite">
    <w:name w:val="NormalCite"/>
    <w:link w:val="NormalCiteChar"/>
    <w:qFormat/>
    <w:rsid w:val="00A66D4D"/>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A66D4D"/>
    <w:rPr>
      <w:rFonts w:ascii="Times New Roman" w:hAnsi="Times New Roman" w:cs="Times New Roman"/>
      <w:sz w:val="18"/>
    </w:rPr>
  </w:style>
  <w:style w:type="character" w:customStyle="1" w:styleId="articletext">
    <w:name w:val="articletext"/>
    <w:basedOn w:val="DefaultParagraphFont"/>
    <w:rsid w:val="00A66D4D"/>
  </w:style>
  <w:style w:type="character" w:customStyle="1" w:styleId="grey10">
    <w:name w:val="grey10"/>
    <w:basedOn w:val="DefaultParagraphFont"/>
    <w:rsid w:val="00A66D4D"/>
  </w:style>
  <w:style w:type="character" w:customStyle="1" w:styleId="navy13bd">
    <w:name w:val="navy13bd"/>
    <w:basedOn w:val="DefaultParagraphFont"/>
    <w:rsid w:val="00A66D4D"/>
  </w:style>
  <w:style w:type="character" w:customStyle="1" w:styleId="Style9ptUnderline2">
    <w:name w:val="Style 9 pt Underline2"/>
    <w:basedOn w:val="DefaultParagraphFont"/>
    <w:rsid w:val="00A66D4D"/>
    <w:rPr>
      <w:sz w:val="20"/>
      <w:u w:val="single"/>
    </w:rPr>
  </w:style>
  <w:style w:type="character" w:customStyle="1" w:styleId="Style9ptBoldUnderline1">
    <w:name w:val="Style 9 pt Bold Underline1"/>
    <w:basedOn w:val="DefaultParagraphFont"/>
    <w:rsid w:val="00A66D4D"/>
    <w:rPr>
      <w:b/>
      <w:bCs/>
      <w:sz w:val="20"/>
      <w:u w:val="single"/>
    </w:rPr>
  </w:style>
  <w:style w:type="character" w:customStyle="1" w:styleId="TagsCharChar">
    <w:name w:val="Tags Char Char"/>
    <w:basedOn w:val="DefaultParagraphFont"/>
    <w:rsid w:val="00A66D4D"/>
    <w:rPr>
      <w:rFonts w:eastAsia="SimSun"/>
      <w:b/>
      <w:sz w:val="24"/>
      <w:lang w:val="en-US" w:eastAsia="zh-CN" w:bidi="ar-SA"/>
    </w:rPr>
  </w:style>
  <w:style w:type="paragraph" w:customStyle="1" w:styleId="cardCharCharCharChar">
    <w:name w:val="card Char Char Char Char"/>
    <w:basedOn w:val="Normal"/>
    <w:qFormat/>
    <w:rsid w:val="00A66D4D"/>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A66D4D"/>
    <w:rPr>
      <w:rFonts w:ascii="Times" w:eastAsia="Times New Roman" w:hAnsi="Times"/>
    </w:rPr>
  </w:style>
  <w:style w:type="paragraph" w:customStyle="1" w:styleId="CARD0">
    <w:name w:val="CARD"/>
    <w:basedOn w:val="Normal"/>
    <w:link w:val="CARDChar1"/>
    <w:qFormat/>
    <w:rsid w:val="00A66D4D"/>
    <w:rPr>
      <w:rFonts w:eastAsia="Times New Roman"/>
      <w:u w:val="single"/>
    </w:rPr>
  </w:style>
  <w:style w:type="character" w:customStyle="1" w:styleId="CARDChar1">
    <w:name w:val="CARD Char"/>
    <w:basedOn w:val="DefaultParagraphFont"/>
    <w:link w:val="CARD0"/>
    <w:rsid w:val="00A66D4D"/>
    <w:rPr>
      <w:rFonts w:ascii="Calibri" w:eastAsia="Times New Roman" w:hAnsi="Calibri" w:cs="Calibri"/>
      <w:u w:val="single"/>
    </w:rPr>
  </w:style>
  <w:style w:type="paragraph" w:customStyle="1" w:styleId="Normal2">
    <w:name w:val="Normal2"/>
    <w:basedOn w:val="Normal"/>
    <w:qFormat/>
    <w:rsid w:val="00A66D4D"/>
    <w:rPr>
      <w:rFonts w:eastAsia="Times New Roman"/>
    </w:rPr>
  </w:style>
  <w:style w:type="character" w:customStyle="1" w:styleId="Style11ptThickunderline">
    <w:name w:val="Style 11 pt Thick underline"/>
    <w:rsid w:val="00A66D4D"/>
    <w:rPr>
      <w:rFonts w:ascii="Times New Roman" w:hAnsi="Times New Roman"/>
      <w:sz w:val="20"/>
      <w:u w:val="single"/>
    </w:rPr>
  </w:style>
  <w:style w:type="character" w:customStyle="1" w:styleId="Style11ptBoldThickunderline">
    <w:name w:val="Style 11 pt Bold Thick underline"/>
    <w:rsid w:val="00A66D4D"/>
    <w:rPr>
      <w:rFonts w:ascii="Times New Roman" w:hAnsi="Times New Roman"/>
      <w:b/>
      <w:bCs/>
      <w:sz w:val="20"/>
      <w:u w:val="single"/>
    </w:rPr>
  </w:style>
  <w:style w:type="character" w:styleId="FootnoteReference">
    <w:name w:val="footnote reference"/>
    <w:unhideWhenUsed/>
    <w:rsid w:val="00A66D4D"/>
    <w:rPr>
      <w:vertAlign w:val="superscript"/>
    </w:rPr>
  </w:style>
  <w:style w:type="character" w:customStyle="1" w:styleId="CharChar5">
    <w:name w:val="Char Char5"/>
    <w:rsid w:val="00A66D4D"/>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66D4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66D4D"/>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A66D4D"/>
    <w:rPr>
      <w:u w:val="single"/>
    </w:rPr>
  </w:style>
  <w:style w:type="character" w:customStyle="1" w:styleId="StyleUnderlineBoldIndent11ptChar">
    <w:name w:val="Style Underline + Bold Indent + 11 pt Char"/>
    <w:link w:val="StyleUnderlineBoldIndent11pt"/>
    <w:rsid w:val="00A66D4D"/>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A66D4D"/>
    <w:rPr>
      <w:b/>
      <w:bCs/>
      <w:u w:val="single"/>
    </w:rPr>
  </w:style>
  <w:style w:type="character" w:customStyle="1" w:styleId="StyleUnderlineBoldIndent11ptBoldChar">
    <w:name w:val="Style Underline + Bold Indent + 11 pt Bold Char"/>
    <w:link w:val="StyleUnderlineBoldIndent11ptBold"/>
    <w:rsid w:val="00A66D4D"/>
    <w:rPr>
      <w:rFonts w:ascii="Calibri" w:eastAsia="Times New Roman" w:hAnsi="Calibri" w:cs="Calibri"/>
      <w:b/>
      <w:bCs/>
      <w:szCs w:val="20"/>
      <w:u w:val="single"/>
    </w:rPr>
  </w:style>
  <w:style w:type="paragraph" w:customStyle="1" w:styleId="Normal20pt">
    <w:name w:val="Normal  + 20 pt"/>
    <w:basedOn w:val="Normal"/>
    <w:uiPriority w:val="6"/>
    <w:qFormat/>
    <w:rsid w:val="00A66D4D"/>
    <w:rPr>
      <w:bCs/>
      <w:u w:val="single"/>
    </w:rPr>
  </w:style>
  <w:style w:type="character" w:customStyle="1" w:styleId="StyleStyle4CharTimesNewRoman11pt">
    <w:name w:val="Style Style4 Char + Times New Roman 11 pt"/>
    <w:basedOn w:val="DefaultParagraphFont"/>
    <w:rsid w:val="00A66D4D"/>
    <w:rPr>
      <w:rFonts w:ascii="Times New Roman" w:hAnsi="Times New Roman"/>
      <w:sz w:val="20"/>
      <w:szCs w:val="24"/>
      <w:u w:val="single"/>
      <w:lang w:val="en-US" w:eastAsia="en-US" w:bidi="ar-SA"/>
    </w:rPr>
  </w:style>
  <w:style w:type="paragraph" w:customStyle="1" w:styleId="author-name">
    <w:name w:val="author-name"/>
    <w:basedOn w:val="Normal"/>
    <w:qFormat/>
    <w:rsid w:val="00A66D4D"/>
    <w:pPr>
      <w:spacing w:before="100" w:beforeAutospacing="1" w:after="100" w:afterAutospacing="1"/>
    </w:pPr>
    <w:rPr>
      <w:rFonts w:eastAsia="Times New Roman"/>
    </w:rPr>
  </w:style>
  <w:style w:type="paragraph" w:customStyle="1" w:styleId="author-credentials">
    <w:name w:val="author-credentials"/>
    <w:basedOn w:val="Normal"/>
    <w:rsid w:val="00A66D4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66D4D"/>
    <w:rPr>
      <w:rFonts w:ascii="Consolas" w:hAnsi="Consolas" w:cs="Consolas"/>
      <w:sz w:val="20"/>
      <w:szCs w:val="20"/>
    </w:rPr>
  </w:style>
  <w:style w:type="character" w:customStyle="1" w:styleId="StyleStyle4CharTimesNewRoman11ptBold">
    <w:name w:val="Style Style4 Char + Times New Roman 11 pt Bold"/>
    <w:basedOn w:val="DefaultParagraphFont"/>
    <w:rsid w:val="00A66D4D"/>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66D4D"/>
    <w:rPr>
      <w:rFonts w:ascii="Times New Roman" w:hAnsi="Times New Roman"/>
      <w:i/>
      <w:iCs/>
      <w:sz w:val="20"/>
      <w:szCs w:val="24"/>
      <w:u w:val="single"/>
      <w:lang w:val="en-US" w:eastAsia="en-US" w:bidi="ar-SA"/>
    </w:rPr>
  </w:style>
  <w:style w:type="character" w:customStyle="1" w:styleId="headline">
    <w:name w:val="headline"/>
    <w:basedOn w:val="DefaultParagraphFont"/>
    <w:rsid w:val="00A66D4D"/>
  </w:style>
  <w:style w:type="character" w:customStyle="1" w:styleId="CharChar4">
    <w:name w:val="Char Char4"/>
    <w:basedOn w:val="DefaultParagraphFont"/>
    <w:rsid w:val="00A66D4D"/>
    <w:rPr>
      <w:rFonts w:cs="Arial"/>
      <w:b/>
      <w:bCs/>
      <w:iCs/>
      <w:szCs w:val="28"/>
      <w:lang w:val="en-US" w:eastAsia="en-US" w:bidi="ar-SA"/>
    </w:rPr>
  </w:style>
  <w:style w:type="character" w:customStyle="1" w:styleId="yshortcuts">
    <w:name w:val="yshortcuts"/>
    <w:basedOn w:val="DefaultParagraphFont"/>
    <w:rsid w:val="00A66D4D"/>
  </w:style>
  <w:style w:type="character" w:customStyle="1" w:styleId="HotRouteChar0">
    <w:name w:val="Hot Route Char"/>
    <w:link w:val="HotRoute"/>
    <w:rsid w:val="00A66D4D"/>
    <w:rPr>
      <w:rFonts w:ascii="Calibri" w:eastAsia="Times New Roman" w:hAnsi="Calibri" w:cs="Calibri"/>
    </w:rPr>
  </w:style>
  <w:style w:type="paragraph" w:styleId="PlainText">
    <w:name w:val="Plain Text"/>
    <w:basedOn w:val="Normal"/>
    <w:link w:val="PlainTextChar"/>
    <w:rsid w:val="00A66D4D"/>
    <w:rPr>
      <w:rFonts w:ascii="Courier New" w:eastAsia="Times New Roman" w:hAnsi="Courier New" w:cs="Courier New"/>
      <w:szCs w:val="20"/>
    </w:rPr>
  </w:style>
  <w:style w:type="character" w:customStyle="1" w:styleId="PlainTextChar">
    <w:name w:val="Plain Text Char"/>
    <w:basedOn w:val="DefaultParagraphFont"/>
    <w:link w:val="PlainText"/>
    <w:rsid w:val="00A66D4D"/>
    <w:rPr>
      <w:rFonts w:ascii="Courier New" w:eastAsia="Times New Roman" w:hAnsi="Courier New" w:cs="Courier New"/>
      <w:szCs w:val="20"/>
    </w:rPr>
  </w:style>
  <w:style w:type="character" w:customStyle="1" w:styleId="senselabelstart">
    <w:name w:val="sense_label start"/>
    <w:basedOn w:val="DefaultParagraphFont"/>
    <w:rsid w:val="00A66D4D"/>
  </w:style>
  <w:style w:type="character" w:customStyle="1" w:styleId="sensecontent">
    <w:name w:val="sense_content"/>
    <w:basedOn w:val="DefaultParagraphFont"/>
    <w:rsid w:val="00A66D4D"/>
  </w:style>
  <w:style w:type="character" w:customStyle="1" w:styleId="vi">
    <w:name w:val="vi"/>
    <w:basedOn w:val="DefaultParagraphFont"/>
    <w:rsid w:val="00A66D4D"/>
  </w:style>
  <w:style w:type="character" w:customStyle="1" w:styleId="italic">
    <w:name w:val="italic"/>
    <w:basedOn w:val="DefaultParagraphFont"/>
    <w:rsid w:val="00A66D4D"/>
  </w:style>
  <w:style w:type="paragraph" w:customStyle="1" w:styleId="Microtext0">
    <w:name w:val="Microtext"/>
    <w:basedOn w:val="Normal"/>
    <w:next w:val="Normal"/>
    <w:link w:val="MicrotextChar0"/>
    <w:qFormat/>
    <w:rsid w:val="00A66D4D"/>
    <w:rPr>
      <w:sz w:val="12"/>
    </w:rPr>
  </w:style>
  <w:style w:type="character" w:customStyle="1" w:styleId="MicrotextChar0">
    <w:name w:val="Microtext Char"/>
    <w:link w:val="Microtext0"/>
    <w:rsid w:val="00A66D4D"/>
    <w:rPr>
      <w:rFonts w:ascii="Calibri" w:hAnsi="Calibri" w:cs="Calibri"/>
      <w:sz w:val="12"/>
    </w:rPr>
  </w:style>
  <w:style w:type="character" w:customStyle="1" w:styleId="st">
    <w:name w:val="st"/>
    <w:basedOn w:val="DefaultParagraphFont"/>
    <w:rsid w:val="00A66D4D"/>
  </w:style>
  <w:style w:type="paragraph" w:customStyle="1" w:styleId="Style6">
    <w:name w:val="Style6"/>
    <w:basedOn w:val="Normal"/>
    <w:link w:val="Style6Char"/>
    <w:autoRedefine/>
    <w:qFormat/>
    <w:rsid w:val="00A66D4D"/>
    <w:rPr>
      <w:b/>
    </w:rPr>
  </w:style>
  <w:style w:type="character" w:customStyle="1" w:styleId="Style6Char">
    <w:name w:val="Style6 Char"/>
    <w:basedOn w:val="DefaultParagraphFont"/>
    <w:link w:val="Style6"/>
    <w:rsid w:val="00A66D4D"/>
    <w:rPr>
      <w:rFonts w:ascii="Calibri" w:hAnsi="Calibri" w:cs="Calibri"/>
      <w:b/>
    </w:rPr>
  </w:style>
  <w:style w:type="paragraph" w:customStyle="1" w:styleId="Style11">
    <w:name w:val="Style11"/>
    <w:basedOn w:val="Normal"/>
    <w:link w:val="Style11Char"/>
    <w:qFormat/>
    <w:rsid w:val="00A66D4D"/>
    <w:rPr>
      <w:rFonts w:eastAsia="Times New Roman"/>
      <w:b/>
      <w:szCs w:val="20"/>
      <w:u w:val="thick"/>
    </w:rPr>
  </w:style>
  <w:style w:type="paragraph" w:customStyle="1" w:styleId="Style12">
    <w:name w:val="Style12"/>
    <w:basedOn w:val="Normal"/>
    <w:link w:val="Style12Char"/>
    <w:qFormat/>
    <w:rsid w:val="00A66D4D"/>
    <w:rPr>
      <w:rFonts w:eastAsia="Times New Roman"/>
      <w:b/>
      <w:u w:val="thick"/>
    </w:rPr>
  </w:style>
  <w:style w:type="character" w:customStyle="1" w:styleId="Style11Char">
    <w:name w:val="Style11 Char"/>
    <w:basedOn w:val="DefaultParagraphFont"/>
    <w:link w:val="Style11"/>
    <w:rsid w:val="00A66D4D"/>
    <w:rPr>
      <w:rFonts w:ascii="Calibri" w:eastAsia="Times New Roman" w:hAnsi="Calibri" w:cs="Calibri"/>
      <w:b/>
      <w:szCs w:val="20"/>
      <w:u w:val="thick"/>
    </w:rPr>
  </w:style>
  <w:style w:type="character" w:customStyle="1" w:styleId="Style12Char">
    <w:name w:val="Style12 Char"/>
    <w:basedOn w:val="DefaultParagraphFont"/>
    <w:link w:val="Style12"/>
    <w:rsid w:val="00A66D4D"/>
    <w:rPr>
      <w:rFonts w:ascii="Calibri" w:eastAsia="Times New Roman" w:hAnsi="Calibri" w:cs="Calibri"/>
      <w:b/>
      <w:u w:val="thick"/>
    </w:rPr>
  </w:style>
  <w:style w:type="character" w:customStyle="1" w:styleId="caps-label">
    <w:name w:val="caps-label"/>
    <w:basedOn w:val="DefaultParagraphFont"/>
    <w:rsid w:val="00A66D4D"/>
  </w:style>
  <w:style w:type="character" w:customStyle="1" w:styleId="wikiexternallink">
    <w:name w:val="wikiexternallink"/>
    <w:basedOn w:val="DefaultParagraphFont"/>
    <w:rsid w:val="00A66D4D"/>
  </w:style>
  <w:style w:type="character" w:customStyle="1" w:styleId="wikigeneratedlinkcontent">
    <w:name w:val="wikigeneratedlinkcontent"/>
    <w:basedOn w:val="DefaultParagraphFont"/>
    <w:rsid w:val="00A66D4D"/>
  </w:style>
  <w:style w:type="character" w:customStyle="1" w:styleId="ShrinkChar">
    <w:name w:val="Shrink Char"/>
    <w:link w:val="Shrink"/>
    <w:locked/>
    <w:rsid w:val="00A66D4D"/>
    <w:rPr>
      <w:rFonts w:ascii="Garamond" w:eastAsia="Times New Roman" w:hAnsi="Garamond"/>
      <w:sz w:val="12"/>
    </w:rPr>
  </w:style>
  <w:style w:type="paragraph" w:customStyle="1" w:styleId="Shrink">
    <w:name w:val="Shrink"/>
    <w:link w:val="ShrinkChar"/>
    <w:qFormat/>
    <w:rsid w:val="00A66D4D"/>
    <w:pPr>
      <w:spacing w:after="0" w:line="240" w:lineRule="auto"/>
      <w:ind w:left="288" w:right="288"/>
    </w:pPr>
    <w:rPr>
      <w:rFonts w:ascii="Garamond" w:eastAsia="Times New Roman" w:hAnsi="Garamond"/>
      <w:sz w:val="12"/>
    </w:rPr>
  </w:style>
  <w:style w:type="character" w:customStyle="1" w:styleId="aqj">
    <w:name w:val="aqj"/>
    <w:basedOn w:val="DefaultParagraphFont"/>
    <w:rsid w:val="00A66D4D"/>
  </w:style>
  <w:style w:type="character" w:customStyle="1" w:styleId="StyleStyleBoldUnderlineIntenseEmphasisUnderlineapple-style-s">
    <w:name w:val="Style Style Bold UnderlineIntense EmphasisUnderlineapple-style-s..."/>
    <w:basedOn w:val="DefaultParagraphFont"/>
    <w:rsid w:val="00A66D4D"/>
    <w:rPr>
      <w:b w:val="0"/>
      <w:bCs w:val="0"/>
      <w:sz w:val="22"/>
      <w:u w:val="single"/>
      <w:bdr w:val="none" w:sz="0" w:space="0" w:color="auto"/>
    </w:rPr>
  </w:style>
  <w:style w:type="paragraph" w:customStyle="1" w:styleId="blocktitle0">
    <w:name w:val="block title"/>
    <w:basedOn w:val="Normal"/>
    <w:link w:val="blocktitleChar"/>
    <w:autoRedefine/>
    <w:qFormat/>
    <w:rsid w:val="00A66D4D"/>
    <w:pPr>
      <w:spacing w:after="240"/>
      <w:jc w:val="center"/>
      <w:outlineLvl w:val="0"/>
    </w:pPr>
    <w:rPr>
      <w:rFonts w:eastAsia="Calibri"/>
      <w:b/>
      <w:caps/>
      <w:sz w:val="28"/>
      <w:szCs w:val="28"/>
      <w:lang w:val="es-ES"/>
    </w:rPr>
  </w:style>
  <w:style w:type="character" w:customStyle="1" w:styleId="Boxed">
    <w:name w:val="Boxed"/>
    <w:qFormat/>
    <w:rsid w:val="00A66D4D"/>
    <w:rPr>
      <w:rFonts w:ascii="Times New Roman" w:hAnsi="Times New Roman"/>
      <w:sz w:val="20"/>
      <w:bdr w:val="single" w:sz="6" w:space="0" w:color="auto"/>
    </w:rPr>
  </w:style>
  <w:style w:type="character" w:customStyle="1" w:styleId="UnderlineCard">
    <w:name w:val="Underline Card"/>
    <w:uiPriority w:val="6"/>
    <w:qFormat/>
    <w:rsid w:val="00A66D4D"/>
    <w:rPr>
      <w:rFonts w:ascii="Arial" w:hAnsi="Arial"/>
      <w:b w:val="0"/>
      <w:bCs/>
      <w:sz w:val="20"/>
      <w:u w:val="single"/>
    </w:rPr>
  </w:style>
  <w:style w:type="character" w:customStyle="1" w:styleId="story-author">
    <w:name w:val="story-author"/>
    <w:basedOn w:val="DefaultParagraphFont"/>
    <w:rsid w:val="00A66D4D"/>
  </w:style>
  <w:style w:type="paragraph" w:customStyle="1" w:styleId="type">
    <w:name w:val="type"/>
    <w:basedOn w:val="Normal"/>
    <w:qFormat/>
    <w:rsid w:val="00A66D4D"/>
    <w:pPr>
      <w:spacing w:before="100" w:beforeAutospacing="1" w:after="100" w:afterAutospacing="1"/>
    </w:pPr>
    <w:rPr>
      <w:rFonts w:eastAsia="Times New Roman"/>
    </w:rPr>
  </w:style>
  <w:style w:type="character" w:customStyle="1" w:styleId="institution">
    <w:name w:val="institution"/>
    <w:basedOn w:val="DefaultParagraphFont"/>
    <w:rsid w:val="00A66D4D"/>
  </w:style>
  <w:style w:type="character" w:customStyle="1" w:styleId="abodyblack3">
    <w:name w:val="abodyblack3"/>
    <w:basedOn w:val="DefaultParagraphFont"/>
    <w:rsid w:val="00A66D4D"/>
  </w:style>
  <w:style w:type="paragraph" w:customStyle="1" w:styleId="UnderlineChar2CharChar">
    <w:name w:val="Underline Char2 Char Char"/>
    <w:basedOn w:val="Normal"/>
    <w:link w:val="UnderlineChar2CharCharChar"/>
    <w:qFormat/>
    <w:rsid w:val="00A66D4D"/>
    <w:rPr>
      <w:rFonts w:eastAsia="MS Mincho"/>
      <w:szCs w:val="20"/>
      <w:u w:val="single"/>
    </w:rPr>
  </w:style>
  <w:style w:type="character" w:customStyle="1" w:styleId="UnderlineChar2CharCharChar">
    <w:name w:val="Underline Char2 Char Char Char"/>
    <w:link w:val="UnderlineChar2CharChar"/>
    <w:rsid w:val="00A66D4D"/>
    <w:rPr>
      <w:rFonts w:ascii="Calibri" w:eastAsia="MS Mincho" w:hAnsi="Calibri" w:cs="Calibri"/>
      <w:szCs w:val="20"/>
      <w:u w:val="single"/>
    </w:rPr>
  </w:style>
  <w:style w:type="character" w:customStyle="1" w:styleId="CharacterStyle1">
    <w:name w:val="Character Style 1"/>
    <w:rsid w:val="00A66D4D"/>
    <w:rPr>
      <w:sz w:val="20"/>
      <w:szCs w:val="20"/>
    </w:rPr>
  </w:style>
  <w:style w:type="character" w:customStyle="1" w:styleId="FontStyle177">
    <w:name w:val="Font Style177"/>
    <w:basedOn w:val="DefaultParagraphFont"/>
    <w:uiPriority w:val="99"/>
    <w:rsid w:val="00A66D4D"/>
    <w:rPr>
      <w:rFonts w:ascii="Times New Roman" w:hAnsi="Times New Roman" w:cs="Times New Roman"/>
      <w:sz w:val="20"/>
      <w:szCs w:val="20"/>
    </w:rPr>
  </w:style>
  <w:style w:type="character" w:customStyle="1" w:styleId="FontStyle173">
    <w:name w:val="Font Style173"/>
    <w:basedOn w:val="DefaultParagraphFont"/>
    <w:uiPriority w:val="99"/>
    <w:rsid w:val="00A66D4D"/>
    <w:rPr>
      <w:rFonts w:ascii="Times New Roman" w:hAnsi="Times New Roman" w:cs="Times New Roman"/>
      <w:sz w:val="14"/>
      <w:szCs w:val="14"/>
    </w:rPr>
  </w:style>
  <w:style w:type="character" w:customStyle="1" w:styleId="FontStyle151">
    <w:name w:val="Font Style151"/>
    <w:basedOn w:val="DefaultParagraphFont"/>
    <w:uiPriority w:val="99"/>
    <w:rsid w:val="00A66D4D"/>
    <w:rPr>
      <w:rFonts w:ascii="Arial Narrow" w:hAnsi="Arial Narrow" w:cs="Arial Narrow"/>
      <w:b/>
      <w:bCs/>
      <w:sz w:val="12"/>
      <w:szCs w:val="12"/>
    </w:rPr>
  </w:style>
  <w:style w:type="character" w:customStyle="1" w:styleId="FontStyle156">
    <w:name w:val="Font Style156"/>
    <w:basedOn w:val="DefaultParagraphFont"/>
    <w:uiPriority w:val="99"/>
    <w:rsid w:val="00A66D4D"/>
    <w:rPr>
      <w:rFonts w:ascii="Arial Narrow" w:hAnsi="Arial Narrow" w:cs="Arial Narrow"/>
      <w:sz w:val="8"/>
      <w:szCs w:val="8"/>
    </w:rPr>
  </w:style>
  <w:style w:type="character" w:customStyle="1" w:styleId="FontStyle160">
    <w:name w:val="Font Style160"/>
    <w:basedOn w:val="DefaultParagraphFont"/>
    <w:uiPriority w:val="99"/>
    <w:rsid w:val="00A66D4D"/>
    <w:rPr>
      <w:rFonts w:ascii="Times New Roman" w:hAnsi="Times New Roman" w:cs="Times New Roman"/>
      <w:b/>
      <w:bCs/>
      <w:sz w:val="20"/>
      <w:szCs w:val="20"/>
    </w:rPr>
  </w:style>
  <w:style w:type="character" w:customStyle="1" w:styleId="FontStyle178">
    <w:name w:val="Font Style178"/>
    <w:basedOn w:val="DefaultParagraphFont"/>
    <w:uiPriority w:val="99"/>
    <w:rsid w:val="00A66D4D"/>
    <w:rPr>
      <w:rFonts w:ascii="Times New Roman" w:hAnsi="Times New Roman" w:cs="Times New Roman"/>
      <w:sz w:val="18"/>
      <w:szCs w:val="18"/>
    </w:rPr>
  </w:style>
  <w:style w:type="paragraph" w:customStyle="1" w:styleId="Style14">
    <w:name w:val="Style14"/>
    <w:basedOn w:val="Normal"/>
    <w:uiPriority w:val="99"/>
    <w:qFormat/>
    <w:rsid w:val="00A66D4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66D4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66D4D"/>
    <w:rPr>
      <w:rFonts w:ascii="Times New Roman" w:hAnsi="Times New Roman" w:cs="Times New Roman"/>
      <w:sz w:val="12"/>
      <w:szCs w:val="12"/>
    </w:rPr>
  </w:style>
  <w:style w:type="paragraph" w:customStyle="1" w:styleId="Style9">
    <w:name w:val="Style9"/>
    <w:basedOn w:val="Normal"/>
    <w:uiPriority w:val="99"/>
    <w:qFormat/>
    <w:rsid w:val="00A66D4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66D4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66D4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66D4D"/>
    <w:rPr>
      <w:rFonts w:ascii="Times New Roman" w:hAnsi="Times New Roman" w:cs="Times New Roman"/>
      <w:sz w:val="16"/>
      <w:szCs w:val="16"/>
    </w:rPr>
  </w:style>
  <w:style w:type="character" w:customStyle="1" w:styleId="f">
    <w:name w:val="f"/>
    <w:basedOn w:val="DefaultParagraphFont"/>
    <w:rsid w:val="00A66D4D"/>
  </w:style>
  <w:style w:type="character" w:customStyle="1" w:styleId="TagsChar2">
    <w:name w:val="Tags Char2"/>
    <w:rsid w:val="00A66D4D"/>
    <w:rPr>
      <w:b/>
      <w:sz w:val="24"/>
    </w:rPr>
  </w:style>
  <w:style w:type="paragraph" w:customStyle="1" w:styleId="CardsFont6ptChar">
    <w:name w:val="Cards + Font: 6 pt Char"/>
    <w:basedOn w:val="Normal"/>
    <w:link w:val="CardsFont6ptCharChar"/>
    <w:qFormat/>
    <w:rsid w:val="00A66D4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66D4D"/>
    <w:rPr>
      <w:rFonts w:ascii="Calibri" w:eastAsia="Times New Roman" w:hAnsi="Calibri" w:cs="Calibri"/>
      <w:sz w:val="12"/>
    </w:rPr>
  </w:style>
  <w:style w:type="character" w:customStyle="1" w:styleId="FontStyle172">
    <w:name w:val="Font Style172"/>
    <w:basedOn w:val="DefaultParagraphFont"/>
    <w:uiPriority w:val="99"/>
    <w:rsid w:val="00A66D4D"/>
    <w:rPr>
      <w:rFonts w:ascii="Times New Roman" w:hAnsi="Times New Roman" w:cs="Times New Roman"/>
      <w:b/>
      <w:bCs/>
      <w:sz w:val="16"/>
      <w:szCs w:val="16"/>
    </w:rPr>
  </w:style>
  <w:style w:type="paragraph" w:customStyle="1" w:styleId="Style18">
    <w:name w:val="Style18"/>
    <w:basedOn w:val="Normal"/>
    <w:uiPriority w:val="99"/>
    <w:qFormat/>
    <w:rsid w:val="00A66D4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66D4D"/>
    <w:rPr>
      <w:rFonts w:ascii="Times New Roman" w:hAnsi="Times New Roman" w:cs="Times New Roman"/>
      <w:i/>
      <w:iCs/>
      <w:sz w:val="16"/>
      <w:szCs w:val="16"/>
    </w:rPr>
  </w:style>
  <w:style w:type="character" w:customStyle="1" w:styleId="FontStyle162">
    <w:name w:val="Font Style162"/>
    <w:basedOn w:val="DefaultParagraphFont"/>
    <w:uiPriority w:val="99"/>
    <w:rsid w:val="00A66D4D"/>
    <w:rPr>
      <w:rFonts w:ascii="Times New Roman" w:hAnsi="Times New Roman" w:cs="Times New Roman"/>
      <w:b/>
      <w:bCs/>
      <w:sz w:val="18"/>
      <w:szCs w:val="18"/>
    </w:rPr>
  </w:style>
  <w:style w:type="character" w:customStyle="1" w:styleId="FontStyle167">
    <w:name w:val="Font Style167"/>
    <w:basedOn w:val="DefaultParagraphFont"/>
    <w:uiPriority w:val="99"/>
    <w:rsid w:val="00A66D4D"/>
    <w:rPr>
      <w:rFonts w:ascii="Times New Roman" w:hAnsi="Times New Roman" w:cs="Times New Roman"/>
      <w:sz w:val="10"/>
      <w:szCs w:val="10"/>
    </w:rPr>
  </w:style>
  <w:style w:type="character" w:customStyle="1" w:styleId="FontStyle174">
    <w:name w:val="Font Style174"/>
    <w:basedOn w:val="DefaultParagraphFont"/>
    <w:uiPriority w:val="99"/>
    <w:rsid w:val="00A66D4D"/>
    <w:rPr>
      <w:rFonts w:ascii="Arial Narrow" w:hAnsi="Arial Narrow" w:cs="Arial Narrow"/>
      <w:b/>
      <w:bCs/>
      <w:sz w:val="18"/>
      <w:szCs w:val="18"/>
    </w:rPr>
  </w:style>
  <w:style w:type="paragraph" w:customStyle="1" w:styleId="Style47">
    <w:name w:val="Style47"/>
    <w:basedOn w:val="Normal"/>
    <w:uiPriority w:val="99"/>
    <w:qFormat/>
    <w:rsid w:val="00A66D4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66D4D"/>
    <w:rPr>
      <w:rFonts w:ascii="Times New Roman" w:hAnsi="Times New Roman" w:cs="Times New Roman"/>
      <w:sz w:val="12"/>
      <w:szCs w:val="12"/>
    </w:rPr>
  </w:style>
  <w:style w:type="paragraph" w:customStyle="1" w:styleId="Style24">
    <w:name w:val="Style24"/>
    <w:basedOn w:val="Normal"/>
    <w:uiPriority w:val="99"/>
    <w:qFormat/>
    <w:rsid w:val="00A66D4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66D4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66D4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66D4D"/>
    <w:rPr>
      <w:rFonts w:ascii="Times New Roman" w:hAnsi="Times New Roman" w:cs="Times New Roman"/>
      <w:b/>
      <w:bCs/>
      <w:sz w:val="18"/>
      <w:szCs w:val="18"/>
    </w:rPr>
  </w:style>
  <w:style w:type="paragraph" w:customStyle="1" w:styleId="Style21">
    <w:name w:val="Style21"/>
    <w:basedOn w:val="Normal"/>
    <w:uiPriority w:val="99"/>
    <w:qFormat/>
    <w:rsid w:val="00A66D4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66D4D"/>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A66D4D"/>
    <w:rPr>
      <w:rFonts w:ascii="Calibri" w:hAnsi="Calibri"/>
      <w:sz w:val="20"/>
      <w:szCs w:val="20"/>
    </w:rPr>
  </w:style>
  <w:style w:type="paragraph" w:customStyle="1" w:styleId="Standard">
    <w:name w:val="Standard"/>
    <w:qFormat/>
    <w:rsid w:val="00A66D4D"/>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A66D4D"/>
    <w:rPr>
      <w:color w:val="000000"/>
      <w:sz w:val="32"/>
      <w:szCs w:val="32"/>
    </w:rPr>
  </w:style>
  <w:style w:type="paragraph" w:customStyle="1" w:styleId="Cardnon-underlined">
    <w:name w:val="Card non-underlined"/>
    <w:basedOn w:val="Normal"/>
    <w:link w:val="Cardnon-underlinedChar"/>
    <w:autoRedefine/>
    <w:uiPriority w:val="99"/>
    <w:qFormat/>
    <w:rsid w:val="00A66D4D"/>
    <w:rPr>
      <w:rFonts w:eastAsia="Times New Roman"/>
      <w:szCs w:val="20"/>
    </w:rPr>
  </w:style>
  <w:style w:type="character" w:customStyle="1" w:styleId="Cardnon-underlinedChar">
    <w:name w:val="Card non-underlined Char"/>
    <w:basedOn w:val="DefaultParagraphFont"/>
    <w:link w:val="Cardnon-underlined"/>
    <w:uiPriority w:val="99"/>
    <w:rsid w:val="00A66D4D"/>
    <w:rPr>
      <w:rFonts w:ascii="Calibri" w:eastAsia="Times New Roman" w:hAnsi="Calibri" w:cs="Calibri"/>
      <w:szCs w:val="20"/>
    </w:rPr>
  </w:style>
  <w:style w:type="numbering" w:customStyle="1" w:styleId="NoList1">
    <w:name w:val="No List1"/>
    <w:next w:val="NoList"/>
    <w:semiHidden/>
    <w:unhideWhenUsed/>
    <w:rsid w:val="00A66D4D"/>
  </w:style>
  <w:style w:type="character" w:customStyle="1" w:styleId="TitleChar2">
    <w:name w:val="Title Char2"/>
    <w:basedOn w:val="DefaultParagraphFont"/>
    <w:uiPriority w:val="10"/>
    <w:qFormat/>
    <w:locked/>
    <w:rsid w:val="00A66D4D"/>
    <w:rPr>
      <w:b/>
      <w:bCs/>
      <w:u w:val="single"/>
    </w:rPr>
  </w:style>
  <w:style w:type="paragraph" w:styleId="TOC3">
    <w:name w:val="toc 3"/>
    <w:basedOn w:val="Normal"/>
    <w:next w:val="Normal"/>
    <w:autoRedefine/>
    <w:rsid w:val="00A66D4D"/>
    <w:pPr>
      <w:ind w:left="400"/>
    </w:pPr>
    <w:rPr>
      <w:rFonts w:eastAsia="Times New Roman"/>
      <w:szCs w:val="20"/>
    </w:rPr>
  </w:style>
  <w:style w:type="paragraph" w:styleId="TOC4">
    <w:name w:val="toc 4"/>
    <w:basedOn w:val="Normal"/>
    <w:next w:val="Normal"/>
    <w:autoRedefine/>
    <w:rsid w:val="00A66D4D"/>
    <w:pPr>
      <w:ind w:left="600"/>
    </w:pPr>
    <w:rPr>
      <w:rFonts w:eastAsia="Times New Roman"/>
      <w:szCs w:val="20"/>
    </w:rPr>
  </w:style>
  <w:style w:type="paragraph" w:styleId="TOC5">
    <w:name w:val="toc 5"/>
    <w:basedOn w:val="Normal"/>
    <w:next w:val="Normal"/>
    <w:autoRedefine/>
    <w:rsid w:val="00A66D4D"/>
    <w:pPr>
      <w:ind w:left="800"/>
    </w:pPr>
    <w:rPr>
      <w:rFonts w:eastAsia="Times New Roman"/>
      <w:szCs w:val="20"/>
    </w:rPr>
  </w:style>
  <w:style w:type="paragraph" w:styleId="TOC6">
    <w:name w:val="toc 6"/>
    <w:basedOn w:val="Normal"/>
    <w:next w:val="Normal"/>
    <w:autoRedefine/>
    <w:rsid w:val="00A66D4D"/>
    <w:pPr>
      <w:ind w:left="1000"/>
    </w:pPr>
    <w:rPr>
      <w:rFonts w:eastAsia="Times New Roman"/>
      <w:szCs w:val="20"/>
    </w:rPr>
  </w:style>
  <w:style w:type="paragraph" w:styleId="TOC7">
    <w:name w:val="toc 7"/>
    <w:basedOn w:val="Normal"/>
    <w:next w:val="Normal"/>
    <w:autoRedefine/>
    <w:rsid w:val="00A66D4D"/>
    <w:pPr>
      <w:ind w:left="1200"/>
    </w:pPr>
    <w:rPr>
      <w:rFonts w:eastAsia="Times New Roman"/>
      <w:szCs w:val="20"/>
    </w:rPr>
  </w:style>
  <w:style w:type="paragraph" w:styleId="TOC8">
    <w:name w:val="toc 8"/>
    <w:basedOn w:val="Normal"/>
    <w:next w:val="Normal"/>
    <w:autoRedefine/>
    <w:rsid w:val="00A66D4D"/>
    <w:pPr>
      <w:ind w:left="1400"/>
    </w:pPr>
    <w:rPr>
      <w:rFonts w:eastAsia="Times New Roman"/>
      <w:szCs w:val="20"/>
    </w:rPr>
  </w:style>
  <w:style w:type="character" w:customStyle="1" w:styleId="allocatoragentsleft">
    <w:name w:val="al_locatoragentsleft"/>
    <w:basedOn w:val="DefaultParagraphFont"/>
    <w:rsid w:val="00A66D4D"/>
  </w:style>
  <w:style w:type="character" w:styleId="HTMLTypewriter">
    <w:name w:val="HTML Typewriter"/>
    <w:basedOn w:val="DefaultParagraphFont"/>
    <w:unhideWhenUsed/>
    <w:rsid w:val="00A66D4D"/>
    <w:rPr>
      <w:rFonts w:ascii="Courier New" w:eastAsia="Times New Roman" w:hAnsi="Courier New" w:cs="Courier New"/>
      <w:sz w:val="20"/>
      <w:szCs w:val="20"/>
    </w:rPr>
  </w:style>
  <w:style w:type="character" w:customStyle="1" w:styleId="caps">
    <w:name w:val="caps"/>
    <w:basedOn w:val="DefaultParagraphFont"/>
    <w:rsid w:val="00A66D4D"/>
  </w:style>
  <w:style w:type="character" w:customStyle="1" w:styleId="UnderlinesCharChar">
    <w:name w:val="Underlines Char Char"/>
    <w:basedOn w:val="DefaultParagraphFont"/>
    <w:rsid w:val="00A66D4D"/>
    <w:rPr>
      <w:rFonts w:cs="Arial"/>
      <w:b/>
      <w:bCs/>
      <w:noProof w:val="0"/>
      <w:sz w:val="22"/>
      <w:szCs w:val="26"/>
      <w:u w:val="single"/>
      <w:lang w:val="en-US" w:eastAsia="en-US" w:bidi="ar-SA"/>
    </w:rPr>
  </w:style>
  <w:style w:type="paragraph" w:customStyle="1" w:styleId="Carding">
    <w:name w:val="Carding"/>
    <w:basedOn w:val="Normal"/>
    <w:uiPriority w:val="99"/>
    <w:qFormat/>
    <w:rsid w:val="00A66D4D"/>
    <w:rPr>
      <w:rFonts w:eastAsia="Times New Roman"/>
      <w:sz w:val="18"/>
    </w:rPr>
  </w:style>
  <w:style w:type="character" w:customStyle="1" w:styleId="aunderline">
    <w:name w:val="aunderline"/>
    <w:basedOn w:val="DefaultParagraphFont"/>
    <w:rsid w:val="00A66D4D"/>
    <w:rPr>
      <w:rFonts w:ascii="Times New Roman" w:hAnsi="Times New Roman"/>
      <w:sz w:val="20"/>
      <w:szCs w:val="24"/>
      <w:u w:val="thick"/>
    </w:rPr>
  </w:style>
  <w:style w:type="character" w:customStyle="1" w:styleId="tagChar1">
    <w:name w:val="tag Char1"/>
    <w:basedOn w:val="DefaultParagraphFont"/>
    <w:rsid w:val="00A66D4D"/>
    <w:rPr>
      <w:b/>
      <w:noProof w:val="0"/>
      <w:sz w:val="24"/>
      <w:lang w:val="en-US" w:eastAsia="en-US" w:bidi="ar-SA"/>
    </w:rPr>
  </w:style>
  <w:style w:type="character" w:customStyle="1" w:styleId="tagChar2">
    <w:name w:val="tag Char2"/>
    <w:basedOn w:val="DefaultParagraphFont"/>
    <w:qFormat/>
    <w:rsid w:val="00A66D4D"/>
    <w:rPr>
      <w:b/>
      <w:noProof w:val="0"/>
      <w:sz w:val="24"/>
      <w:lang w:val="en-US" w:eastAsia="en-US" w:bidi="ar-SA"/>
    </w:rPr>
  </w:style>
  <w:style w:type="character" w:customStyle="1" w:styleId="Taggin-New">
    <w:name w:val="Taggin - New"/>
    <w:basedOn w:val="DefaultParagraphFont"/>
    <w:rsid w:val="00A66D4D"/>
    <w:rPr>
      <w:rFonts w:ascii="Arial Narrow" w:hAnsi="Arial Narrow"/>
      <w:b/>
      <w:sz w:val="22"/>
    </w:rPr>
  </w:style>
  <w:style w:type="character" w:customStyle="1" w:styleId="Boxing-New">
    <w:name w:val="Boxing - New"/>
    <w:basedOn w:val="DefaultParagraphFont"/>
    <w:rsid w:val="00A66D4D"/>
    <w:rPr>
      <w:rFonts w:ascii="Arial Narrow" w:hAnsi="Arial Narrow"/>
      <w:sz w:val="16"/>
      <w:u w:val="none"/>
      <w:bdr w:val="single" w:sz="4" w:space="0" w:color="auto"/>
    </w:rPr>
  </w:style>
  <w:style w:type="character" w:customStyle="1" w:styleId="ilad">
    <w:name w:val="il_ad"/>
    <w:rsid w:val="00A66D4D"/>
  </w:style>
  <w:style w:type="paragraph" w:customStyle="1" w:styleId="CardsHighlighted">
    <w:name w:val="Cards Highlighted"/>
    <w:next w:val="Normal"/>
    <w:link w:val="CardsHighlightedChar"/>
    <w:qFormat/>
    <w:rsid w:val="00A66D4D"/>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A66D4D"/>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A66D4D"/>
    <w:rPr>
      <w:rFonts w:ascii="Garamond" w:hAnsi="Garamond"/>
      <w:sz w:val="22"/>
      <w:szCs w:val="24"/>
      <w:u w:val="single"/>
      <w:lang w:val="en-US" w:eastAsia="en-US" w:bidi="ar-SA"/>
    </w:rPr>
  </w:style>
  <w:style w:type="paragraph" w:customStyle="1" w:styleId="Style2">
    <w:name w:val="Style2"/>
    <w:basedOn w:val="Heading4"/>
    <w:qFormat/>
    <w:rsid w:val="00A66D4D"/>
    <w:pPr>
      <w:spacing w:before="0"/>
    </w:pPr>
    <w:rPr>
      <w:rFonts w:eastAsia="Times New Roman" w:cs="Times New Roman"/>
      <w:iCs w:val="0"/>
      <w:caps/>
      <w:szCs w:val="20"/>
    </w:rPr>
  </w:style>
  <w:style w:type="character" w:customStyle="1" w:styleId="pagetitle">
    <w:name w:val="pagetitle"/>
    <w:basedOn w:val="DefaultParagraphFont"/>
    <w:rsid w:val="00A66D4D"/>
  </w:style>
  <w:style w:type="paragraph" w:customStyle="1" w:styleId="text">
    <w:name w:val="text"/>
    <w:basedOn w:val="Normal"/>
    <w:uiPriority w:val="99"/>
    <w:qFormat/>
    <w:rsid w:val="00A66D4D"/>
    <w:pPr>
      <w:spacing w:before="100" w:beforeAutospacing="1" w:after="100" w:afterAutospacing="1"/>
    </w:pPr>
    <w:rPr>
      <w:rFonts w:eastAsia="Times New Roman"/>
    </w:rPr>
  </w:style>
  <w:style w:type="character" w:customStyle="1" w:styleId="StyleUnderlineCharChar9ptBold1">
    <w:name w:val="Style Underline Char Char + 9 pt Bold1"/>
    <w:rsid w:val="00A66D4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66D4D"/>
    <w:rPr>
      <w:rFonts w:ascii="Times New Roman" w:hAnsi="Times New Roman"/>
      <w:sz w:val="20"/>
      <w:szCs w:val="24"/>
      <w:u w:val="single"/>
      <w:lang w:val="en-US" w:eastAsia="en-US" w:bidi="ar-SA"/>
    </w:rPr>
  </w:style>
  <w:style w:type="character" w:customStyle="1" w:styleId="Style9ptBoldUnderline">
    <w:name w:val="Style 9 pt Bold Underline"/>
    <w:rsid w:val="00A66D4D"/>
    <w:rPr>
      <w:b/>
      <w:bCs/>
      <w:sz w:val="20"/>
      <w:u w:val="single"/>
    </w:rPr>
  </w:style>
  <w:style w:type="paragraph" w:customStyle="1" w:styleId="StyleUnderline9pt0">
    <w:name w:val="Style Underline + 9 pt"/>
    <w:link w:val="StyleUnderline9ptChar"/>
    <w:qFormat/>
    <w:rsid w:val="00A66D4D"/>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A66D4D"/>
    <w:rPr>
      <w:rFonts w:ascii="Arial" w:eastAsia="Times New Roman" w:hAnsi="Arial" w:cs="Times New Roman"/>
      <w:szCs w:val="20"/>
      <w:u w:val="single"/>
    </w:rPr>
  </w:style>
  <w:style w:type="character" w:customStyle="1" w:styleId="StyleUnderlineChar1Bold">
    <w:name w:val="Style Underline Char1 + Bold"/>
    <w:rsid w:val="00A66D4D"/>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66D4D"/>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A66D4D"/>
    <w:rPr>
      <w:rFonts w:ascii="Calibri" w:hAnsi="Calibri" w:cs="Calibri"/>
      <w:kern w:val="32"/>
      <w:szCs w:val="20"/>
      <w:u w:val="single"/>
      <w:lang w:eastAsia="ar-SA"/>
    </w:rPr>
  </w:style>
  <w:style w:type="character" w:customStyle="1" w:styleId="TagsCharCharChar">
    <w:name w:val="Tags Char Char Char"/>
    <w:basedOn w:val="DefaultParagraphFont"/>
    <w:rsid w:val="00A66D4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66D4D"/>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A66D4D"/>
    <w:rPr>
      <w:color w:val="000000"/>
      <w:sz w:val="20"/>
      <w:u w:val="single"/>
    </w:rPr>
  </w:style>
  <w:style w:type="character" w:customStyle="1" w:styleId="Style11ptBlack">
    <w:name w:val="Style 11 pt Black"/>
    <w:basedOn w:val="DefaultParagraphFont"/>
    <w:rsid w:val="00A66D4D"/>
    <w:rPr>
      <w:color w:val="000000"/>
      <w:sz w:val="20"/>
    </w:rPr>
  </w:style>
  <w:style w:type="character" w:customStyle="1" w:styleId="StyleUnderlineCharTimesBold">
    <w:name w:val="Style Underline Char + Times Bold"/>
    <w:basedOn w:val="DefaultParagraphFont"/>
    <w:rsid w:val="00A66D4D"/>
    <w:rPr>
      <w:rFonts w:ascii="Times" w:hAnsi="Times"/>
      <w:b w:val="0"/>
      <w:bCs/>
      <w:sz w:val="20"/>
      <w:u w:val="single"/>
    </w:rPr>
  </w:style>
  <w:style w:type="character" w:customStyle="1" w:styleId="blubigktbiz">
    <w:name w:val="blubigktbiz"/>
    <w:rsid w:val="00A66D4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66D4D"/>
  </w:style>
  <w:style w:type="character" w:customStyle="1" w:styleId="StyleevidencetextBorderSinglesolidlineAuto05ptLChar">
    <w:name w:val="Style evidence text + Border: : (Single solid line Auto  0.5 pt L... Char"/>
    <w:link w:val="StyleevidencetextBorderSinglesolidlineAuto05ptL"/>
    <w:rsid w:val="00A66D4D"/>
    <w:rPr>
      <w:rFonts w:ascii="Calibri" w:hAnsi="Calibri" w:cs="Calibri"/>
      <w:color w:val="000000"/>
      <w:lang w:val="x-none" w:eastAsia="x-none"/>
    </w:rPr>
  </w:style>
  <w:style w:type="character" w:customStyle="1" w:styleId="Style4CharChar">
    <w:name w:val="Style4 Char Char"/>
    <w:basedOn w:val="DefaultParagraphFont"/>
    <w:rsid w:val="00A66D4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66D4D"/>
    <w:rPr>
      <w:rFonts w:ascii="Times New Roman" w:hAnsi="Times New Roman" w:cs="Times New Roman"/>
      <w:sz w:val="16"/>
      <w:szCs w:val="16"/>
    </w:rPr>
  </w:style>
  <w:style w:type="character" w:customStyle="1" w:styleId="StyleEmphasisArial12ptBold">
    <w:name w:val="Style Emphasis + Arial 12 pt Bold"/>
    <w:rsid w:val="00A66D4D"/>
    <w:rPr>
      <w:rFonts w:ascii="Arial" w:hAnsi="Arial"/>
      <w:b/>
      <w:bCs/>
      <w:i/>
      <w:iCs/>
      <w:sz w:val="24"/>
    </w:rPr>
  </w:style>
  <w:style w:type="character" w:customStyle="1" w:styleId="super">
    <w:name w:val="super"/>
    <w:rsid w:val="00A66D4D"/>
  </w:style>
  <w:style w:type="character" w:customStyle="1" w:styleId="text30">
    <w:name w:val="text30"/>
    <w:rsid w:val="00A66D4D"/>
  </w:style>
  <w:style w:type="character" w:customStyle="1" w:styleId="uppercase">
    <w:name w:val="uppercase"/>
    <w:rsid w:val="00A66D4D"/>
  </w:style>
  <w:style w:type="character" w:customStyle="1" w:styleId="bodytext0">
    <w:name w:val="bodytext"/>
    <w:rsid w:val="00A66D4D"/>
  </w:style>
  <w:style w:type="character" w:customStyle="1" w:styleId="entry-title">
    <w:name w:val="entry-title"/>
    <w:rsid w:val="00A66D4D"/>
  </w:style>
  <w:style w:type="character" w:customStyle="1" w:styleId="BodyTextIndentChar1">
    <w:name w:val="Body Text Indent Char1"/>
    <w:basedOn w:val="DefaultParagraphFont"/>
    <w:uiPriority w:val="99"/>
    <w:semiHidden/>
    <w:rsid w:val="00A66D4D"/>
    <w:rPr>
      <w:rFonts w:ascii="Times New Roman" w:hAnsi="Times New Roman" w:cs="Times New Roman"/>
      <w:sz w:val="20"/>
    </w:rPr>
  </w:style>
  <w:style w:type="character" w:customStyle="1" w:styleId="Style6pt">
    <w:name w:val="Style 6 pt"/>
    <w:basedOn w:val="DefaultParagraphFont"/>
    <w:qFormat/>
    <w:rsid w:val="00A66D4D"/>
    <w:rPr>
      <w:sz w:val="12"/>
    </w:rPr>
  </w:style>
  <w:style w:type="character" w:customStyle="1" w:styleId="CiteCharCharCharCharCharChar">
    <w:name w:val="Cite Char Char Char Char Char Char"/>
    <w:basedOn w:val="DefaultParagraphFont"/>
    <w:rsid w:val="00A66D4D"/>
    <w:rPr>
      <w:b/>
      <w:noProof w:val="0"/>
      <w:sz w:val="22"/>
      <w:szCs w:val="24"/>
      <w:u w:val="single"/>
      <w:lang w:val="en-US" w:eastAsia="en-US" w:bidi="ar-SA"/>
    </w:rPr>
  </w:style>
  <w:style w:type="character" w:customStyle="1" w:styleId="mainbody1">
    <w:name w:val="mainbody1"/>
    <w:basedOn w:val="DefaultParagraphFont"/>
    <w:rsid w:val="00A66D4D"/>
    <w:rPr>
      <w:rFonts w:ascii="Verdana" w:hAnsi="Verdana" w:hint="default"/>
      <w:color w:val="000000"/>
      <w:sz w:val="22"/>
      <w:szCs w:val="22"/>
    </w:rPr>
  </w:style>
  <w:style w:type="character" w:customStyle="1" w:styleId="ssl4">
    <w:name w:val="ss_l4"/>
    <w:basedOn w:val="DefaultParagraphFont"/>
    <w:rsid w:val="00A66D4D"/>
  </w:style>
  <w:style w:type="paragraph" w:customStyle="1" w:styleId="StyleNormalWeb11ptUnderline">
    <w:name w:val="Style Normal (Web) + 11 pt Underline"/>
    <w:basedOn w:val="NormalWeb"/>
    <w:link w:val="StyleNormalWeb11ptUnderlineChar"/>
    <w:qFormat/>
    <w:rsid w:val="00A66D4D"/>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A66D4D"/>
    <w:rPr>
      <w:rFonts w:ascii="Calibri" w:eastAsia="Calibri" w:hAnsi="Calibri" w:cs="Calibri"/>
      <w:u w:val="single"/>
    </w:rPr>
  </w:style>
  <w:style w:type="character" w:customStyle="1" w:styleId="cit-first-element">
    <w:name w:val="cit-first-element"/>
    <w:basedOn w:val="DefaultParagraphFont"/>
    <w:rsid w:val="00A66D4D"/>
  </w:style>
  <w:style w:type="character" w:customStyle="1" w:styleId="title1">
    <w:name w:val="title1"/>
    <w:basedOn w:val="DefaultParagraphFont"/>
    <w:rsid w:val="00A66D4D"/>
  </w:style>
  <w:style w:type="character" w:customStyle="1" w:styleId="StyleThickunderline1">
    <w:name w:val="Style Thick underline1"/>
    <w:basedOn w:val="DefaultParagraphFont"/>
    <w:rsid w:val="00A66D4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66D4D"/>
    <w:rPr>
      <w:rFonts w:ascii="Georgia" w:hAnsi="Georgia"/>
    </w:rPr>
  </w:style>
  <w:style w:type="character" w:customStyle="1" w:styleId="FooterChar1">
    <w:name w:val="Footer Char1"/>
    <w:basedOn w:val="DefaultParagraphFont"/>
    <w:uiPriority w:val="99"/>
    <w:semiHidden/>
    <w:rsid w:val="00A66D4D"/>
    <w:rPr>
      <w:rFonts w:ascii="Georgia" w:hAnsi="Georgia"/>
    </w:rPr>
  </w:style>
  <w:style w:type="character" w:customStyle="1" w:styleId="AnalyticChar">
    <w:name w:val="Analytic Char"/>
    <w:basedOn w:val="DefaultParagraphFont"/>
    <w:link w:val="Analytic"/>
    <w:rsid w:val="00A66D4D"/>
    <w:rPr>
      <w:rFonts w:ascii="Calibri" w:hAnsi="Calibri" w:cs="Calibri"/>
      <w:b/>
      <w:sz w:val="24"/>
    </w:rPr>
  </w:style>
  <w:style w:type="character" w:customStyle="1" w:styleId="UnderlineBold0">
    <w:name w:val="Underline Bold"/>
    <w:uiPriority w:val="6"/>
    <w:qFormat/>
    <w:rsid w:val="00A66D4D"/>
    <w:rPr>
      <w:b/>
      <w:sz w:val="20"/>
      <w:u w:val="single"/>
    </w:rPr>
  </w:style>
  <w:style w:type="paragraph" w:customStyle="1" w:styleId="Underline20">
    <w:name w:val="Underline2"/>
    <w:basedOn w:val="Normal"/>
    <w:link w:val="Underline2Char"/>
    <w:autoRedefine/>
    <w:uiPriority w:val="4"/>
    <w:qFormat/>
    <w:rsid w:val="00A66D4D"/>
    <w:rPr>
      <w:b/>
      <w:u w:val="single"/>
    </w:rPr>
  </w:style>
  <w:style w:type="character" w:customStyle="1" w:styleId="Underline2Char">
    <w:name w:val="Underline2 Char"/>
    <w:basedOn w:val="DefaultParagraphFont"/>
    <w:link w:val="Underline20"/>
    <w:uiPriority w:val="4"/>
    <w:rsid w:val="00A66D4D"/>
    <w:rPr>
      <w:rFonts w:ascii="Calibri" w:hAnsi="Calibri" w:cs="Calibri"/>
      <w:b/>
      <w:u w:val="single"/>
    </w:rPr>
  </w:style>
  <w:style w:type="character" w:customStyle="1" w:styleId="NormalTextChar">
    <w:name w:val="Normal Text Char"/>
    <w:link w:val="NormalText"/>
    <w:rsid w:val="00A66D4D"/>
    <w:rPr>
      <w:rFonts w:ascii="Calibri" w:eastAsia="Times New Roman" w:hAnsi="Calibri" w:cs="Calibri"/>
      <w:szCs w:val="26"/>
    </w:rPr>
  </w:style>
  <w:style w:type="paragraph" w:customStyle="1" w:styleId="TableParagraph">
    <w:name w:val="Table Paragraph"/>
    <w:basedOn w:val="Normal"/>
    <w:uiPriority w:val="1"/>
    <w:qFormat/>
    <w:rsid w:val="00A66D4D"/>
    <w:pPr>
      <w:widowControl w:val="0"/>
    </w:pPr>
  </w:style>
  <w:style w:type="character" w:customStyle="1" w:styleId="UnderlineChar0">
    <w:name w:val="UnderlineChar"/>
    <w:rsid w:val="00A66D4D"/>
    <w:rPr>
      <w:sz w:val="24"/>
      <w:u w:val="single"/>
      <w:shd w:val="clear" w:color="auto" w:fill="auto"/>
    </w:rPr>
  </w:style>
  <w:style w:type="character" w:customStyle="1" w:styleId="foreground">
    <w:name w:val="foreground"/>
    <w:basedOn w:val="DefaultParagraphFont"/>
    <w:rsid w:val="00A66D4D"/>
  </w:style>
  <w:style w:type="paragraph" w:customStyle="1" w:styleId="StyleCircled11pt">
    <w:name w:val="Style Circled + 11 pt"/>
    <w:basedOn w:val="Normal"/>
    <w:link w:val="StyleCircled11ptChar"/>
    <w:qFormat/>
    <w:rsid w:val="00A66D4D"/>
    <w:rPr>
      <w:rFonts w:eastAsia="Times New Roman"/>
      <w:b/>
      <w:bCs/>
      <w:sz w:val="20"/>
      <w:u w:val="single"/>
    </w:rPr>
  </w:style>
  <w:style w:type="character" w:customStyle="1" w:styleId="StyleCircled11ptChar">
    <w:name w:val="Style Circled + 11 pt Char"/>
    <w:link w:val="StyleCircled11pt"/>
    <w:rsid w:val="00A66D4D"/>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A66D4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66D4D"/>
    <w:rPr>
      <w:rFonts w:ascii="Times" w:eastAsia="Times New Roman" w:hAnsi="Times" w:cs="Calibri"/>
      <w:sz w:val="20"/>
      <w:szCs w:val="28"/>
      <w:u w:val="single"/>
    </w:rPr>
  </w:style>
  <w:style w:type="paragraph" w:customStyle="1" w:styleId="cite20">
    <w:name w:val="cite2"/>
    <w:basedOn w:val="Normal"/>
    <w:uiPriority w:val="99"/>
    <w:qFormat/>
    <w:rsid w:val="00A66D4D"/>
    <w:rPr>
      <w:rFonts w:eastAsia="Times New Roman"/>
      <w:color w:val="000000"/>
      <w:sz w:val="20"/>
      <w:szCs w:val="20"/>
    </w:rPr>
  </w:style>
  <w:style w:type="character" w:customStyle="1" w:styleId="postby">
    <w:name w:val="post_by"/>
    <w:basedOn w:val="DefaultParagraphFont"/>
    <w:rsid w:val="00A66D4D"/>
  </w:style>
  <w:style w:type="character" w:customStyle="1" w:styleId="Style11ptBorderSinglesolidlineAuto05ptLinewidth">
    <w:name w:val="Style 11 pt Border: : (Single solid line Auto  0.5 pt Line width)"/>
    <w:rsid w:val="00A66D4D"/>
    <w:rPr>
      <w:sz w:val="20"/>
      <w:bdr w:val="single" w:sz="4" w:space="0" w:color="auto" w:frame="1"/>
    </w:rPr>
  </w:style>
  <w:style w:type="character" w:customStyle="1" w:styleId="StyleUnderlineChar9ptBorderSinglesolidlineAuto0">
    <w:name w:val="Style Underline Char + 9 pt Border: : (Single solid line Auto  0..."/>
    <w:rsid w:val="00A66D4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66D4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66D4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66D4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66D4D"/>
    <w:rPr>
      <w:sz w:val="20"/>
      <w:szCs w:val="24"/>
      <w:u w:val="single"/>
      <w:bdr w:val="single" w:sz="4" w:space="0" w:color="auto"/>
      <w:lang w:val="en-US" w:eastAsia="en-US" w:bidi="ar-SA"/>
    </w:rPr>
  </w:style>
  <w:style w:type="character" w:customStyle="1" w:styleId="StyleLatinGaramondUnderline">
    <w:name w:val="Style (Latin) Garamond Underline"/>
    <w:rsid w:val="00A66D4D"/>
    <w:rPr>
      <w:rFonts w:ascii="Times New Roman" w:hAnsi="Times New Roman"/>
      <w:sz w:val="20"/>
      <w:u w:val="single"/>
    </w:rPr>
  </w:style>
  <w:style w:type="character" w:customStyle="1" w:styleId="StyleLatinGaramond">
    <w:name w:val="Style (Latin) Garamond"/>
    <w:rsid w:val="00A66D4D"/>
    <w:rPr>
      <w:rFonts w:ascii="Times New Roman" w:hAnsi="Times New Roman"/>
      <w:sz w:val="20"/>
    </w:rPr>
  </w:style>
  <w:style w:type="character" w:customStyle="1" w:styleId="styletimesnewroman12ptbold0">
    <w:name w:val="styletimesnewroman12ptbold"/>
    <w:basedOn w:val="DefaultParagraphFont"/>
    <w:rsid w:val="00A66D4D"/>
  </w:style>
  <w:style w:type="character" w:customStyle="1" w:styleId="CharCharCharCharChar">
    <w:name w:val="Char Char Char Char Char"/>
    <w:aliases w:val="Char Char Char Char,Char Char Char Char Char Char Char1,Heading 2 Char1 Char Char Char Char Char Char"/>
    <w:basedOn w:val="DefaultParagraphFont"/>
    <w:rsid w:val="00A66D4D"/>
    <w:rPr>
      <w:rFonts w:cs="Arial"/>
      <w:b/>
      <w:bCs/>
      <w:iCs/>
      <w:sz w:val="24"/>
      <w:szCs w:val="28"/>
      <w:lang w:val="en-US" w:eastAsia="en-US" w:bidi="ar-SA"/>
    </w:rPr>
  </w:style>
  <w:style w:type="character" w:customStyle="1" w:styleId="mainheading">
    <w:name w:val="mainheading"/>
    <w:basedOn w:val="DefaultParagraphFont"/>
    <w:rsid w:val="00A66D4D"/>
  </w:style>
  <w:style w:type="paragraph" w:customStyle="1" w:styleId="BoldandUnderlineChar2CharChar">
    <w:name w:val="Bold and Underline Char2 Char Char"/>
    <w:basedOn w:val="Normal"/>
    <w:link w:val="BoldandUnderlineChar2CharCharChar"/>
    <w:qFormat/>
    <w:rsid w:val="00A66D4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66D4D"/>
    <w:rPr>
      <w:rFonts w:ascii="Calibri" w:eastAsia="Times New Roman" w:hAnsi="Calibri" w:cs="Calibri"/>
      <w:b/>
      <w:u w:val="single"/>
    </w:rPr>
  </w:style>
  <w:style w:type="character" w:customStyle="1" w:styleId="StyleUnderlineChar9ptChar">
    <w:name w:val="Style Underline Char + 9 pt Char"/>
    <w:basedOn w:val="UnderlineCharChar"/>
    <w:rsid w:val="00A66D4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66D4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66D4D"/>
    <w:rPr>
      <w:sz w:val="16"/>
    </w:rPr>
  </w:style>
  <w:style w:type="paragraph" w:customStyle="1" w:styleId="Reduce8pt">
    <w:name w:val="Reduce 8pt"/>
    <w:basedOn w:val="Normal"/>
    <w:link w:val="Reduce8ptCharChar"/>
    <w:qFormat/>
    <w:rsid w:val="00A66D4D"/>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A66D4D"/>
    <w:pPr>
      <w:contextualSpacing/>
    </w:pPr>
    <w:rPr>
      <w:rFonts w:eastAsia="Calibri"/>
    </w:rPr>
  </w:style>
  <w:style w:type="character" w:customStyle="1" w:styleId="CardIndentedChar">
    <w:name w:val="Card (Indented) Char"/>
    <w:link w:val="CardIndented"/>
    <w:locked/>
    <w:rsid w:val="00A66D4D"/>
    <w:rPr>
      <w:rFonts w:ascii="Calibri" w:hAnsi="Calibri" w:cs="Calibri"/>
    </w:rPr>
  </w:style>
  <w:style w:type="character" w:customStyle="1" w:styleId="citenon-boldChar">
    <w:name w:val="cite non-bold Char"/>
    <w:basedOn w:val="DefaultParagraphFont"/>
    <w:link w:val="citenon-bold"/>
    <w:locked/>
    <w:rsid w:val="00A66D4D"/>
    <w:rPr>
      <w:rFonts w:ascii="Garamond" w:eastAsia="Times New Roman" w:hAnsi="Garamond" w:cs="Calibri"/>
      <w:szCs w:val="20"/>
    </w:rPr>
  </w:style>
  <w:style w:type="character" w:customStyle="1" w:styleId="boldciteChar4">
    <w:name w:val="bold cite Char4"/>
    <w:link w:val="boldcite"/>
    <w:locked/>
    <w:rsid w:val="00A66D4D"/>
    <w:rPr>
      <w:rFonts w:eastAsia="Times New Roman" w:cs="Times New Roman"/>
      <w:b/>
      <w:color w:val="000000"/>
      <w:sz w:val="20"/>
      <w:u w:val="thick" w:color="000000"/>
    </w:rPr>
  </w:style>
  <w:style w:type="paragraph" w:customStyle="1" w:styleId="boldcite">
    <w:name w:val="bold cite"/>
    <w:basedOn w:val="Normal"/>
    <w:link w:val="boldciteChar4"/>
    <w:qFormat/>
    <w:rsid w:val="00A66D4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66D4D"/>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A66D4D"/>
    <w:rPr>
      <w:rFonts w:eastAsia="Calibri"/>
      <w:b/>
    </w:rPr>
  </w:style>
  <w:style w:type="character" w:customStyle="1" w:styleId="HeadingsBaseChar">
    <w:name w:val="Headings Base Char"/>
    <w:basedOn w:val="DefaultParagraphFont"/>
    <w:link w:val="HeadingsBase"/>
    <w:locked/>
    <w:rsid w:val="00A66D4D"/>
    <w:rPr>
      <w:rFonts w:ascii="Times New Roman" w:hAnsi="Times New Roman" w:cs="Times New Roman"/>
      <w:b/>
      <w:sz w:val="32"/>
    </w:rPr>
  </w:style>
  <w:style w:type="paragraph" w:customStyle="1" w:styleId="HeadingsBase">
    <w:name w:val="Headings Base"/>
    <w:basedOn w:val="Normal"/>
    <w:link w:val="HeadingsBaseChar"/>
    <w:qFormat/>
    <w:rsid w:val="00A66D4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66D4D"/>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A66D4D"/>
    <w:pPr>
      <w:spacing w:line="480" w:lineRule="auto"/>
      <w:ind w:firstLine="720"/>
    </w:pPr>
    <w:rPr>
      <w:rFonts w:eastAsia="Calibri"/>
    </w:rPr>
  </w:style>
  <w:style w:type="paragraph" w:customStyle="1" w:styleId="SchoolBlockQuote">
    <w:name w:val="School Block Quote"/>
    <w:basedOn w:val="SchoolPaper"/>
    <w:qFormat/>
    <w:rsid w:val="00A66D4D"/>
  </w:style>
  <w:style w:type="paragraph" w:customStyle="1" w:styleId="SchoolWorksCited">
    <w:name w:val="School Works Cited"/>
    <w:basedOn w:val="SchoolPaper"/>
    <w:qFormat/>
    <w:rsid w:val="00A66D4D"/>
  </w:style>
  <w:style w:type="paragraph" w:customStyle="1" w:styleId="BlockQuote">
    <w:name w:val="Block Quote"/>
    <w:basedOn w:val="Normal"/>
    <w:qFormat/>
    <w:rsid w:val="00A66D4D"/>
    <w:pPr>
      <w:ind w:left="720" w:right="720"/>
    </w:pPr>
    <w:rPr>
      <w:rFonts w:eastAsia="Calibri"/>
    </w:rPr>
  </w:style>
  <w:style w:type="paragraph" w:customStyle="1" w:styleId="PaperBody">
    <w:name w:val="Paper Body"/>
    <w:basedOn w:val="Normal"/>
    <w:qFormat/>
    <w:rsid w:val="00A66D4D"/>
    <w:pPr>
      <w:spacing w:line="480" w:lineRule="auto"/>
      <w:ind w:firstLine="720"/>
    </w:pPr>
    <w:rPr>
      <w:rFonts w:eastAsia="Calibri"/>
    </w:rPr>
  </w:style>
  <w:style w:type="paragraph" w:customStyle="1" w:styleId="PaperCitation">
    <w:name w:val="Paper Citation"/>
    <w:basedOn w:val="Normal"/>
    <w:qFormat/>
    <w:rsid w:val="00A66D4D"/>
    <w:pPr>
      <w:spacing w:line="480" w:lineRule="auto"/>
      <w:ind w:left="720" w:hanging="720"/>
    </w:pPr>
    <w:rPr>
      <w:rFonts w:eastAsia="Calibri"/>
    </w:rPr>
  </w:style>
  <w:style w:type="character" w:customStyle="1" w:styleId="hatChar">
    <w:name w:val="hat Char"/>
    <w:basedOn w:val="DefaultParagraphFont"/>
    <w:link w:val="hat"/>
    <w:locked/>
    <w:rsid w:val="00A66D4D"/>
    <w:rPr>
      <w:rFonts w:ascii="Calibri" w:eastAsia="Times New Roman" w:hAnsi="Calibri" w:cs="Calibri"/>
      <w:b/>
      <w:bCs/>
      <w:sz w:val="32"/>
      <w:u w:val="single"/>
      <w:lang w:bidi="en-US"/>
    </w:rPr>
  </w:style>
  <w:style w:type="paragraph" w:customStyle="1" w:styleId="WW-Default">
    <w:name w:val="WW-Default"/>
    <w:qFormat/>
    <w:rsid w:val="00A66D4D"/>
    <w:pPr>
      <w:suppressAutoHyphens/>
      <w:spacing w:after="0" w:line="240" w:lineRule="auto"/>
    </w:pPr>
    <w:rPr>
      <w:rFonts w:ascii="Georgia" w:eastAsia="Calibri" w:hAnsi="Georgia" w:cs="Calibri"/>
      <w:lang w:eastAsia="ar-SA"/>
    </w:rPr>
  </w:style>
  <w:style w:type="paragraph" w:customStyle="1" w:styleId="B-TagCite">
    <w:name w:val="B-TagCite"/>
    <w:qFormat/>
    <w:rsid w:val="00A66D4D"/>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A66D4D"/>
    <w:rPr>
      <w:rFonts w:ascii="Times New Roman" w:hAnsi="Times New Roman" w:cs="Times New Roman"/>
      <w:b/>
      <w:sz w:val="20"/>
    </w:rPr>
  </w:style>
  <w:style w:type="paragraph" w:customStyle="1" w:styleId="MicroText">
    <w:name w:val="MicroText"/>
    <w:basedOn w:val="Normal"/>
    <w:next w:val="Normal"/>
    <w:link w:val="MicroTextChar"/>
    <w:qFormat/>
    <w:rsid w:val="00A66D4D"/>
    <w:rPr>
      <w:rFonts w:ascii="Arial Narrow" w:hAnsi="Arial Narrow" w:cstheme="minorBidi"/>
      <w:sz w:val="12"/>
    </w:rPr>
  </w:style>
  <w:style w:type="character" w:customStyle="1" w:styleId="Footnote2Char">
    <w:name w:val="Footnote2 Char"/>
    <w:link w:val="Footnote2"/>
    <w:locked/>
    <w:rsid w:val="00A66D4D"/>
  </w:style>
  <w:style w:type="paragraph" w:customStyle="1" w:styleId="Footnote2">
    <w:name w:val="Footnote2"/>
    <w:basedOn w:val="Normal"/>
    <w:next w:val="Normal"/>
    <w:link w:val="Footnote2Char"/>
    <w:autoRedefine/>
    <w:qFormat/>
    <w:rsid w:val="00A66D4D"/>
    <w:pPr>
      <w:spacing w:after="120" w:line="480" w:lineRule="auto"/>
    </w:pPr>
    <w:rPr>
      <w:rFonts w:asciiTheme="minorHAnsi" w:hAnsiTheme="minorHAnsi" w:cstheme="minorBidi"/>
    </w:rPr>
  </w:style>
  <w:style w:type="paragraph" w:customStyle="1" w:styleId="indent">
    <w:name w:val="indent"/>
    <w:basedOn w:val="Normal"/>
    <w:qFormat/>
    <w:rsid w:val="00A66D4D"/>
    <w:pPr>
      <w:spacing w:before="100" w:beforeAutospacing="1" w:after="100" w:afterAutospacing="1"/>
    </w:pPr>
    <w:rPr>
      <w:rFonts w:eastAsia="Times New Roman"/>
    </w:rPr>
  </w:style>
  <w:style w:type="paragraph" w:customStyle="1" w:styleId="PageHeaderLine1">
    <w:name w:val="PageHeaderLine1"/>
    <w:basedOn w:val="Normal"/>
    <w:qFormat/>
    <w:rsid w:val="00A66D4D"/>
    <w:pPr>
      <w:tabs>
        <w:tab w:val="right" w:pos="10800"/>
      </w:tabs>
    </w:pPr>
    <w:rPr>
      <w:rFonts w:eastAsia="Calibri"/>
      <w:b/>
    </w:rPr>
  </w:style>
  <w:style w:type="paragraph" w:customStyle="1" w:styleId="PageHeaderLine2">
    <w:name w:val="PageHeaderLine2"/>
    <w:basedOn w:val="Normal"/>
    <w:next w:val="Normal"/>
    <w:link w:val="PageHeaderLine2Char"/>
    <w:qFormat/>
    <w:rsid w:val="00A66D4D"/>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66D4D"/>
    <w:rPr>
      <w:rFonts w:ascii="Times New Roman" w:hAnsi="Times New Roman" w:cs="Times New Roman"/>
      <w:sz w:val="20"/>
    </w:rPr>
  </w:style>
  <w:style w:type="paragraph" w:customStyle="1" w:styleId="CardText1">
    <w:name w:val="CardText"/>
    <w:basedOn w:val="Normal"/>
    <w:link w:val="CardTextChar3"/>
    <w:qFormat/>
    <w:rsid w:val="00A66D4D"/>
    <w:pPr>
      <w:ind w:left="288"/>
    </w:pPr>
    <w:rPr>
      <w:rFonts w:ascii="Times New Roman" w:hAnsi="Times New Roman" w:cs="Times New Roman"/>
      <w:sz w:val="20"/>
    </w:rPr>
  </w:style>
  <w:style w:type="character" w:customStyle="1" w:styleId="stylestylebold12pt">
    <w:name w:val="stylestylebold12pt"/>
    <w:basedOn w:val="DefaultParagraphFont"/>
    <w:rsid w:val="00A66D4D"/>
  </w:style>
  <w:style w:type="character" w:customStyle="1" w:styleId="styleboldunderline">
    <w:name w:val="styleboldunderline"/>
    <w:basedOn w:val="DefaultParagraphFont"/>
    <w:rsid w:val="00A66D4D"/>
  </w:style>
  <w:style w:type="character" w:customStyle="1" w:styleId="box">
    <w:name w:val="box"/>
    <w:basedOn w:val="DefaultParagraphFont"/>
    <w:rsid w:val="00A66D4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66D4D"/>
    <w:rPr>
      <w:rFonts w:ascii="Arial Narrow" w:hAnsi="Arial Narrow" w:cs="Arial Narrow" w:hint="default"/>
      <w:sz w:val="18"/>
      <w:szCs w:val="18"/>
    </w:rPr>
  </w:style>
  <w:style w:type="character" w:customStyle="1" w:styleId="FontStyle14">
    <w:name w:val="Font Style14"/>
    <w:basedOn w:val="DefaultParagraphFont"/>
    <w:uiPriority w:val="99"/>
    <w:rsid w:val="00A66D4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66D4D"/>
    <w:rPr>
      <w:rFonts w:ascii="Arial Narrow" w:hAnsi="Arial Narrow" w:cs="Arial Narrow" w:hint="default"/>
      <w:b/>
      <w:bCs/>
      <w:sz w:val="10"/>
      <w:szCs w:val="10"/>
    </w:rPr>
  </w:style>
  <w:style w:type="character" w:customStyle="1" w:styleId="CardTagandCiteChar">
    <w:name w:val="Card Tag and Cite Char"/>
    <w:basedOn w:val="DefaultParagraphFont"/>
    <w:rsid w:val="00A66D4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66D4D"/>
    <w:rPr>
      <w:rFonts w:ascii="Arial Narrow" w:hAnsi="Arial Narrow"/>
      <w:b/>
      <w:color w:val="000000"/>
      <w:sz w:val="22"/>
      <w:szCs w:val="22"/>
      <w:u w:val="single"/>
    </w:rPr>
  </w:style>
  <w:style w:type="character" w:customStyle="1" w:styleId="SmallText0">
    <w:name w:val="SmallText"/>
    <w:rsid w:val="00A66D4D"/>
    <w:rPr>
      <w:color w:val="000000"/>
    </w:rPr>
  </w:style>
  <w:style w:type="character" w:customStyle="1" w:styleId="CitesChar1">
    <w:name w:val="Cites Char1"/>
    <w:basedOn w:val="DefaultParagraphFont"/>
    <w:rsid w:val="00A66D4D"/>
    <w:rPr>
      <w:b/>
      <w:bCs w:val="0"/>
      <w:szCs w:val="24"/>
      <w:u w:val="single"/>
      <w:lang w:val="en-US" w:eastAsia="en-US" w:bidi="ar-SA"/>
    </w:rPr>
  </w:style>
  <w:style w:type="character" w:customStyle="1" w:styleId="CardUnderlinedChar">
    <w:name w:val="Card Underlined Char"/>
    <w:basedOn w:val="DefaultParagraphFont"/>
    <w:rsid w:val="00A66D4D"/>
    <w:rPr>
      <w:rFonts w:ascii="Arial Narrow" w:hAnsi="Arial Narrow" w:hint="default"/>
      <w:sz w:val="22"/>
      <w:szCs w:val="24"/>
      <w:u w:val="single"/>
      <w:lang w:val="en-US" w:eastAsia="en-US" w:bidi="ar-SA"/>
    </w:rPr>
  </w:style>
  <w:style w:type="character" w:customStyle="1" w:styleId="underline3">
    <w:name w:val="underline3"/>
    <w:basedOn w:val="underline2"/>
    <w:rsid w:val="00A66D4D"/>
    <w:rPr>
      <w:rFonts w:ascii="Arial" w:hAnsi="Arial"/>
      <w:sz w:val="18"/>
      <w:u w:val="single"/>
      <w:bdr w:val="none" w:sz="0" w:space="0" w:color="auto" w:frame="1"/>
      <w:shd w:val="clear" w:color="auto" w:fill="FFFF00"/>
    </w:rPr>
  </w:style>
  <w:style w:type="character" w:customStyle="1" w:styleId="menu">
    <w:name w:val="menu"/>
    <w:basedOn w:val="DefaultParagraphFont"/>
    <w:rsid w:val="00A66D4D"/>
  </w:style>
  <w:style w:type="character" w:customStyle="1" w:styleId="itxtrst">
    <w:name w:val="itxtrst"/>
    <w:rsid w:val="00A66D4D"/>
  </w:style>
  <w:style w:type="character" w:customStyle="1" w:styleId="A-Underlining">
    <w:name w:val="A-Underlining"/>
    <w:basedOn w:val="DefaultParagraphFont"/>
    <w:rsid w:val="00A66D4D"/>
    <w:rPr>
      <w:rFonts w:ascii="Garamond" w:hAnsi="Garamond" w:hint="default"/>
      <w:color w:val="auto"/>
      <w:sz w:val="24"/>
      <w:u w:val="single"/>
    </w:rPr>
  </w:style>
  <w:style w:type="character" w:customStyle="1" w:styleId="StyleUnderlineBold0">
    <w:name w:val="Style Underline + Bold"/>
    <w:rsid w:val="00A66D4D"/>
    <w:rPr>
      <w:b/>
      <w:bCs/>
      <w:u w:val="single"/>
    </w:rPr>
  </w:style>
  <w:style w:type="character" w:customStyle="1" w:styleId="Underline-Highlighted">
    <w:name w:val="Underline-Highlighted"/>
    <w:uiPriority w:val="1"/>
    <w:qFormat/>
    <w:rsid w:val="00A66D4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66D4D"/>
  </w:style>
  <w:style w:type="character" w:customStyle="1" w:styleId="newsmain">
    <w:name w:val="news_main"/>
    <w:basedOn w:val="DefaultParagraphFont"/>
    <w:rsid w:val="00A66D4D"/>
  </w:style>
  <w:style w:type="character" w:customStyle="1" w:styleId="vitstoryheadline">
    <w:name w:val="vitstoryheadline"/>
    <w:rsid w:val="00A66D4D"/>
  </w:style>
  <w:style w:type="character" w:customStyle="1" w:styleId="AuthorDate0">
    <w:name w:val="Author Date"/>
    <w:rsid w:val="00A66D4D"/>
    <w:rPr>
      <w:b/>
      <w:bCs w:val="0"/>
      <w:sz w:val="24"/>
      <w:u w:val="thick"/>
    </w:rPr>
  </w:style>
  <w:style w:type="character" w:customStyle="1" w:styleId="red">
    <w:name w:val="red"/>
    <w:basedOn w:val="DefaultParagraphFont"/>
    <w:rsid w:val="00A66D4D"/>
  </w:style>
  <w:style w:type="character" w:customStyle="1" w:styleId="at">
    <w:name w:val="at"/>
    <w:rsid w:val="00A66D4D"/>
  </w:style>
  <w:style w:type="character" w:customStyle="1" w:styleId="org">
    <w:name w:val="org"/>
    <w:rsid w:val="00A66D4D"/>
  </w:style>
  <w:style w:type="character" w:customStyle="1" w:styleId="pnumber">
    <w:name w:val="pnumber"/>
    <w:rsid w:val="00A66D4D"/>
  </w:style>
  <w:style w:type="character" w:customStyle="1" w:styleId="ital">
    <w:name w:val="ital"/>
    <w:rsid w:val="00A66D4D"/>
  </w:style>
  <w:style w:type="character" w:customStyle="1" w:styleId="orgdiv">
    <w:name w:val="orgdiv"/>
    <w:rsid w:val="00A66D4D"/>
  </w:style>
  <w:style w:type="character" w:customStyle="1" w:styleId="orgname">
    <w:name w:val="orgname"/>
    <w:rsid w:val="00A66D4D"/>
  </w:style>
  <w:style w:type="character" w:customStyle="1" w:styleId="city">
    <w:name w:val="city"/>
    <w:rsid w:val="00A66D4D"/>
  </w:style>
  <w:style w:type="character" w:customStyle="1" w:styleId="state">
    <w:name w:val="state"/>
    <w:rsid w:val="00A66D4D"/>
  </w:style>
  <w:style w:type="character" w:customStyle="1" w:styleId="country">
    <w:name w:val="country"/>
    <w:rsid w:val="00A66D4D"/>
  </w:style>
  <w:style w:type="character" w:customStyle="1" w:styleId="articletitle">
    <w:name w:val="articletitle"/>
    <w:rsid w:val="00A66D4D"/>
    <w:rPr>
      <w:rFonts w:ascii="Times New Roman" w:hAnsi="Times New Roman" w:cs="Times New Roman" w:hint="default"/>
    </w:rPr>
  </w:style>
  <w:style w:type="character" w:customStyle="1" w:styleId="6pointChar">
    <w:name w:val="6 point Char"/>
    <w:rsid w:val="00A66D4D"/>
    <w:rPr>
      <w:rFonts w:ascii="Times New Roman" w:hAnsi="Times New Roman" w:cs="Times New Roman" w:hint="default"/>
      <w:sz w:val="12"/>
      <w:lang w:val="en-US" w:eastAsia="en-US"/>
    </w:rPr>
  </w:style>
  <w:style w:type="character" w:customStyle="1" w:styleId="StyleThickunderline">
    <w:name w:val="Style Thick underline"/>
    <w:qFormat/>
    <w:rsid w:val="00A66D4D"/>
    <w:rPr>
      <w:u w:val="thick"/>
    </w:rPr>
  </w:style>
  <w:style w:type="character" w:customStyle="1" w:styleId="Box0">
    <w:name w:val="Box!"/>
    <w:rsid w:val="00A66D4D"/>
    <w:rPr>
      <w:rFonts w:ascii="Garamond" w:hAnsi="Garamond" w:hint="default"/>
      <w:sz w:val="24"/>
      <w:u w:val="single"/>
      <w:bdr w:val="single" w:sz="4" w:space="0" w:color="auto" w:frame="1"/>
    </w:rPr>
  </w:style>
  <w:style w:type="character" w:customStyle="1" w:styleId="citechar">
    <w:name w:val="citechar"/>
    <w:basedOn w:val="DefaultParagraphFont"/>
    <w:rsid w:val="00A66D4D"/>
  </w:style>
  <w:style w:type="character" w:customStyle="1" w:styleId="underlinechar2">
    <w:name w:val="underlinechar"/>
    <w:basedOn w:val="DefaultParagraphFont"/>
    <w:rsid w:val="00A66D4D"/>
  </w:style>
  <w:style w:type="character" w:customStyle="1" w:styleId="CardUnderlineChar">
    <w:name w:val="Card Underline Char"/>
    <w:rsid w:val="00A66D4D"/>
    <w:rPr>
      <w:szCs w:val="24"/>
      <w:u w:val="single"/>
      <w:lang w:val="en-US" w:eastAsia="en-US" w:bidi="ar-SA"/>
    </w:rPr>
  </w:style>
  <w:style w:type="character" w:customStyle="1" w:styleId="tagciteChar">
    <w:name w:val="tag/cite Char"/>
    <w:basedOn w:val="DefaultParagraphFont"/>
    <w:rsid w:val="00A66D4D"/>
    <w:rPr>
      <w:b/>
      <w:bCs w:val="0"/>
      <w:sz w:val="24"/>
      <w:lang w:val="en-US" w:eastAsia="en-US" w:bidi="ar-SA"/>
    </w:rPr>
  </w:style>
  <w:style w:type="character" w:customStyle="1" w:styleId="8pointChar">
    <w:name w:val="8 point Char"/>
    <w:basedOn w:val="DefaultParagraphFont"/>
    <w:rsid w:val="00A66D4D"/>
    <w:rPr>
      <w:sz w:val="16"/>
      <w:lang w:val="en-US" w:eastAsia="en-US" w:bidi="ar-SA"/>
    </w:rPr>
  </w:style>
  <w:style w:type="character" w:customStyle="1" w:styleId="BoldText12pt">
    <w:name w:val="Bold Text 12 pt"/>
    <w:rsid w:val="00A66D4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66D4D"/>
  </w:style>
  <w:style w:type="table" w:styleId="TableGrid">
    <w:name w:val="Table Grid"/>
    <w:basedOn w:val="TableNormal"/>
    <w:rsid w:val="00A66D4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66D4D"/>
    <w:rPr>
      <w:b/>
      <w:bCs w:val="0"/>
      <w:sz w:val="24"/>
      <w:lang w:val="en-US" w:eastAsia="en-US" w:bidi="ar-SA"/>
    </w:rPr>
  </w:style>
  <w:style w:type="character" w:customStyle="1" w:styleId="Mention11">
    <w:name w:val="Mention11"/>
    <w:basedOn w:val="DefaultParagraphFont"/>
    <w:uiPriority w:val="99"/>
    <w:semiHidden/>
    <w:unhideWhenUsed/>
    <w:rsid w:val="00A66D4D"/>
    <w:rPr>
      <w:color w:val="2B579A"/>
      <w:shd w:val="clear" w:color="auto" w:fill="E6E6E6"/>
    </w:rPr>
  </w:style>
  <w:style w:type="paragraph" w:customStyle="1" w:styleId="Emphasize">
    <w:name w:val="Emphasize"/>
    <w:basedOn w:val="Normal"/>
    <w:uiPriority w:val="7"/>
    <w:qFormat/>
    <w:rsid w:val="00A66D4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A66D4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66D4D"/>
  </w:style>
  <w:style w:type="character" w:customStyle="1" w:styleId="Heading3Char2">
    <w:name w:val="Heading 3 Char2"/>
    <w:aliases w:val="Heading 3 Char Char Char4, Char Char1, Char Char Char4"/>
    <w:basedOn w:val="DefaultParagraphFont"/>
    <w:rsid w:val="00A66D4D"/>
    <w:rPr>
      <w:rFonts w:cs="Arial"/>
      <w:bCs/>
      <w:szCs w:val="26"/>
      <w:u w:val="single"/>
      <w:lang w:val="en-US" w:eastAsia="en-US" w:bidi="ar-SA"/>
    </w:rPr>
  </w:style>
  <w:style w:type="character" w:customStyle="1" w:styleId="Mention2">
    <w:name w:val="Mention2"/>
    <w:basedOn w:val="DefaultParagraphFont"/>
    <w:uiPriority w:val="99"/>
    <w:semiHidden/>
    <w:unhideWhenUsed/>
    <w:rsid w:val="00A66D4D"/>
    <w:rPr>
      <w:color w:val="2B579A"/>
      <w:shd w:val="clear" w:color="auto" w:fill="E6E6E6"/>
    </w:rPr>
  </w:style>
  <w:style w:type="paragraph" w:customStyle="1" w:styleId="FlashTag">
    <w:name w:val="FlashTag"/>
    <w:basedOn w:val="Normal"/>
    <w:link w:val="FlashTagChar"/>
    <w:autoRedefine/>
    <w:uiPriority w:val="4"/>
    <w:qFormat/>
    <w:rsid w:val="00A66D4D"/>
    <w:rPr>
      <w:rFonts w:asciiTheme="majorHAnsi" w:hAnsiTheme="majorHAnsi"/>
      <w:b/>
      <w:sz w:val="28"/>
    </w:rPr>
  </w:style>
  <w:style w:type="character" w:customStyle="1" w:styleId="FlashTagChar">
    <w:name w:val="FlashTag Char"/>
    <w:basedOn w:val="DefaultParagraphFont"/>
    <w:link w:val="FlashTag"/>
    <w:uiPriority w:val="4"/>
    <w:rsid w:val="00A66D4D"/>
    <w:rPr>
      <w:rFonts w:asciiTheme="majorHAnsi" w:hAnsiTheme="majorHAnsi" w:cs="Calibri"/>
      <w:b/>
      <w:sz w:val="28"/>
    </w:rPr>
  </w:style>
  <w:style w:type="paragraph" w:customStyle="1" w:styleId="Warrant">
    <w:name w:val="Warrant"/>
    <w:autoRedefine/>
    <w:uiPriority w:val="4"/>
    <w:qFormat/>
    <w:rsid w:val="00A66D4D"/>
    <w:pPr>
      <w:ind w:left="720"/>
    </w:pPr>
    <w:rPr>
      <w:rFonts w:ascii="Calibri" w:hAnsi="Calibri" w:cs="Arial"/>
    </w:rPr>
  </w:style>
  <w:style w:type="character" w:customStyle="1" w:styleId="m-8793234324905335251gmail-style13ptbold">
    <w:name w:val="m_-8793234324905335251gmail-style13ptbold"/>
    <w:basedOn w:val="DefaultParagraphFont"/>
    <w:rsid w:val="00A66D4D"/>
  </w:style>
  <w:style w:type="character" w:customStyle="1" w:styleId="m3965771245576658108gmail-styleunderline">
    <w:name w:val="m_3965771245576658108gmail-styleunderline"/>
    <w:basedOn w:val="DefaultParagraphFont"/>
    <w:rsid w:val="00A66D4D"/>
  </w:style>
  <w:style w:type="paragraph" w:customStyle="1" w:styleId="Header1">
    <w:name w:val="Header1"/>
    <w:aliases w:val="Header Char Char,Header Char Char Char Char Char Char Char Cha,Header Char2,Header Char1 Char,Char Char Char Cha"/>
    <w:basedOn w:val="Normal"/>
    <w:qFormat/>
    <w:rsid w:val="00A66D4D"/>
    <w:pPr>
      <w:tabs>
        <w:tab w:val="center" w:pos="4680"/>
        <w:tab w:val="right" w:pos="9360"/>
      </w:tabs>
    </w:pPr>
  </w:style>
  <w:style w:type="character" w:customStyle="1" w:styleId="EndnoteTextChar">
    <w:name w:val="Endnote Text Char"/>
    <w:basedOn w:val="DefaultParagraphFont"/>
    <w:link w:val="EndnoteText"/>
    <w:locked/>
    <w:rsid w:val="00A66D4D"/>
    <w:rPr>
      <w:rFonts w:ascii="Georgia" w:eastAsia="Times New Roman" w:hAnsi="Georgia"/>
      <w:szCs w:val="20"/>
    </w:rPr>
  </w:style>
  <w:style w:type="paragraph" w:styleId="EndnoteText">
    <w:name w:val="endnote text"/>
    <w:basedOn w:val="Normal"/>
    <w:link w:val="EndnoteTextChar"/>
    <w:unhideWhenUsed/>
    <w:rsid w:val="00A66D4D"/>
    <w:rPr>
      <w:rFonts w:ascii="Georgia" w:eastAsia="Times New Roman" w:hAnsi="Georgia" w:cstheme="minorBidi"/>
      <w:szCs w:val="20"/>
    </w:rPr>
  </w:style>
  <w:style w:type="character" w:customStyle="1" w:styleId="EndnoteTextChar1">
    <w:name w:val="Endnote Text Char1"/>
    <w:basedOn w:val="DefaultParagraphFont"/>
    <w:semiHidden/>
    <w:rsid w:val="00A66D4D"/>
    <w:rPr>
      <w:rFonts w:ascii="Calibri" w:hAnsi="Calibri" w:cs="Calibri"/>
      <w:sz w:val="20"/>
      <w:szCs w:val="20"/>
    </w:rPr>
  </w:style>
  <w:style w:type="character" w:customStyle="1" w:styleId="DateChar">
    <w:name w:val="Date Char"/>
    <w:aliases w:val="date Char"/>
    <w:basedOn w:val="DefaultParagraphFont"/>
    <w:link w:val="Date"/>
    <w:uiPriority w:val="99"/>
    <w:locked/>
    <w:rsid w:val="00A66D4D"/>
    <w:rPr>
      <w:rFonts w:ascii="Georgia" w:eastAsia="Times New Roman" w:hAnsi="Georgia"/>
    </w:rPr>
  </w:style>
  <w:style w:type="paragraph" w:styleId="Date">
    <w:name w:val="Date"/>
    <w:aliases w:val="date"/>
    <w:basedOn w:val="Normal"/>
    <w:next w:val="Normal"/>
    <w:link w:val="DateChar"/>
    <w:uiPriority w:val="99"/>
    <w:unhideWhenUsed/>
    <w:rsid w:val="00A66D4D"/>
    <w:rPr>
      <w:rFonts w:ascii="Georgia" w:eastAsia="Times New Roman" w:hAnsi="Georgia" w:cstheme="minorBidi"/>
    </w:rPr>
  </w:style>
  <w:style w:type="character" w:customStyle="1" w:styleId="DateChar1">
    <w:name w:val="Date Char1"/>
    <w:basedOn w:val="DefaultParagraphFont"/>
    <w:uiPriority w:val="99"/>
    <w:semiHidden/>
    <w:rsid w:val="00A66D4D"/>
    <w:rPr>
      <w:rFonts w:ascii="Calibri" w:hAnsi="Calibri" w:cs="Calibri"/>
    </w:rPr>
  </w:style>
  <w:style w:type="character" w:customStyle="1" w:styleId="BodyTextFirstIndentChar">
    <w:name w:val="Body Text First Indent Char"/>
    <w:basedOn w:val="BodyTextChar"/>
    <w:link w:val="BodyTextFirstIndent"/>
    <w:locked/>
    <w:rsid w:val="00A66D4D"/>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A66D4D"/>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A66D4D"/>
    <w:rPr>
      <w:rFonts w:ascii="Calibri" w:hAnsi="Calibri" w:cs="Calibri"/>
    </w:rPr>
  </w:style>
  <w:style w:type="character" w:customStyle="1" w:styleId="BodyTextIndent2Char1">
    <w:name w:val="Body Text Indent 2 Char1"/>
    <w:basedOn w:val="DefaultParagraphFont"/>
    <w:semiHidden/>
    <w:rsid w:val="00A66D4D"/>
    <w:rPr>
      <w:rFonts w:ascii="Calibri" w:hAnsi="Calibri" w:cs="Calibri"/>
    </w:rPr>
  </w:style>
  <w:style w:type="character" w:customStyle="1" w:styleId="PlainTextChar1">
    <w:name w:val="Plain Text Char1"/>
    <w:basedOn w:val="DefaultParagraphFont"/>
    <w:semiHidden/>
    <w:rsid w:val="00A66D4D"/>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A66D4D"/>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A66D4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66D4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66D4D"/>
    <w:rPr>
      <w:rFonts w:ascii="Calibri" w:hAnsi="Calibri" w:cs="Calibri"/>
      <w:i/>
      <w:iCs/>
      <w:color w:val="000000" w:themeColor="text1"/>
    </w:rPr>
  </w:style>
  <w:style w:type="paragraph" w:customStyle="1" w:styleId="CiteSpacing">
    <w:name w:val="Cite Spacing"/>
    <w:basedOn w:val="Normal"/>
    <w:uiPriority w:val="4"/>
    <w:qFormat/>
    <w:rsid w:val="00A66D4D"/>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A66D4D"/>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A66D4D"/>
    <w:rPr>
      <w:rFonts w:ascii="Calibri" w:eastAsia="Calibri" w:hAnsi="Calibri" w:cs="Calibri"/>
      <w:b/>
    </w:rPr>
  </w:style>
  <w:style w:type="paragraph" w:customStyle="1" w:styleId="Heading2-Bold">
    <w:name w:val="Heading 2 - Bold"/>
    <w:basedOn w:val="Normal"/>
    <w:autoRedefine/>
    <w:uiPriority w:val="99"/>
    <w:qFormat/>
    <w:rsid w:val="00A66D4D"/>
    <w:rPr>
      <w:rFonts w:ascii="Garamond" w:eastAsia="Calibri" w:hAnsi="Garamond"/>
      <w:b/>
    </w:rPr>
  </w:style>
  <w:style w:type="paragraph" w:customStyle="1" w:styleId="tag">
    <w:name w:val="%tag"/>
    <w:basedOn w:val="Normal"/>
    <w:next w:val="Normal"/>
    <w:uiPriority w:val="99"/>
    <w:qFormat/>
    <w:rsid w:val="00A66D4D"/>
    <w:rPr>
      <w:rFonts w:ascii="Garamond" w:eastAsia="Calibri" w:hAnsi="Garamond"/>
      <w:bCs/>
      <w:sz w:val="18"/>
    </w:rPr>
  </w:style>
  <w:style w:type="character" w:customStyle="1" w:styleId="Style2Char">
    <w:name w:val="Style 2 Char"/>
    <w:link w:val="Style20"/>
    <w:uiPriority w:val="99"/>
    <w:locked/>
    <w:rsid w:val="00A66D4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66D4D"/>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A66D4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66D4D"/>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A66D4D"/>
    <w:rPr>
      <w:rFonts w:ascii="Georgia" w:eastAsia="Times New Roman" w:hAnsi="Georgia"/>
      <w:sz w:val="18"/>
      <w:szCs w:val="20"/>
      <w:lang w:val="x-none" w:eastAsia="x-none"/>
    </w:rPr>
  </w:style>
  <w:style w:type="paragraph" w:customStyle="1" w:styleId="textsmall0">
    <w:name w:val="textsmall"/>
    <w:basedOn w:val="Normal"/>
    <w:link w:val="textsmallChar0"/>
    <w:qFormat/>
    <w:rsid w:val="00A66D4D"/>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A66D4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66D4D"/>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66D4D"/>
    <w:rPr>
      <w:rFonts w:ascii="Arial" w:eastAsia="Times New Roman" w:hAnsi="Arial" w:cs="Arial"/>
      <w:sz w:val="12"/>
    </w:rPr>
  </w:style>
  <w:style w:type="paragraph" w:customStyle="1" w:styleId="Micro">
    <w:name w:val="Micro"/>
    <w:basedOn w:val="Normal"/>
    <w:next w:val="Normal"/>
    <w:link w:val="MicroChar"/>
    <w:qFormat/>
    <w:rsid w:val="00A66D4D"/>
    <w:rPr>
      <w:rFonts w:ascii="Arial" w:eastAsia="Times New Roman" w:hAnsi="Arial" w:cs="Arial"/>
      <w:sz w:val="12"/>
    </w:rPr>
  </w:style>
  <w:style w:type="character" w:customStyle="1" w:styleId="CardNotUnderlinedChar1">
    <w:name w:val="Card Not Underlined Char1"/>
    <w:link w:val="CardNotUnderlined"/>
    <w:locked/>
    <w:rsid w:val="00A66D4D"/>
    <w:rPr>
      <w:rFonts w:ascii="Bell MT" w:eastAsia="Calibri" w:hAnsi="Bell MT"/>
      <w:szCs w:val="20"/>
    </w:rPr>
  </w:style>
  <w:style w:type="paragraph" w:customStyle="1" w:styleId="CardNotUnderlined">
    <w:name w:val="Card Not Underlined"/>
    <w:basedOn w:val="Normal"/>
    <w:link w:val="CardNotUnderlinedChar1"/>
    <w:autoRedefine/>
    <w:qFormat/>
    <w:rsid w:val="00A66D4D"/>
    <w:rPr>
      <w:rFonts w:ascii="Bell MT" w:eastAsia="Calibri" w:hAnsi="Bell MT" w:cstheme="minorBidi"/>
      <w:szCs w:val="20"/>
    </w:rPr>
  </w:style>
  <w:style w:type="paragraph" w:customStyle="1" w:styleId="h-lead">
    <w:name w:val="h-lead"/>
    <w:basedOn w:val="Normal"/>
    <w:uiPriority w:val="99"/>
    <w:qFormat/>
    <w:rsid w:val="00A66D4D"/>
    <w:pPr>
      <w:spacing w:before="100" w:beforeAutospacing="1" w:after="100" w:afterAutospacing="1"/>
    </w:pPr>
    <w:rPr>
      <w:rFonts w:eastAsia="Times New Roman"/>
      <w:sz w:val="24"/>
    </w:rPr>
  </w:style>
  <w:style w:type="paragraph" w:customStyle="1" w:styleId="intro">
    <w:name w:val="intro"/>
    <w:basedOn w:val="Normal"/>
    <w:uiPriority w:val="99"/>
    <w:qFormat/>
    <w:rsid w:val="00A66D4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66D4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66D4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66D4D"/>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A66D4D"/>
    <w:rPr>
      <w:rFonts w:eastAsia="Calibri"/>
    </w:rPr>
  </w:style>
  <w:style w:type="paragraph" w:customStyle="1" w:styleId="F3-TagAuthor">
    <w:name w:val="F3 - Tag/Author"/>
    <w:basedOn w:val="Normal"/>
    <w:uiPriority w:val="99"/>
    <w:qFormat/>
    <w:rsid w:val="00A66D4D"/>
    <w:rPr>
      <w:rFonts w:eastAsia="Times New Roman"/>
      <w:b/>
    </w:rPr>
  </w:style>
  <w:style w:type="paragraph" w:customStyle="1" w:styleId="F5-UnderlineNormal">
    <w:name w:val="F5 - Underline Normal"/>
    <w:basedOn w:val="Normal"/>
    <w:uiPriority w:val="99"/>
    <w:qFormat/>
    <w:rsid w:val="00A66D4D"/>
    <w:rPr>
      <w:rFonts w:eastAsia="Calibri"/>
      <w:u w:val="single"/>
    </w:rPr>
  </w:style>
  <w:style w:type="paragraph" w:customStyle="1" w:styleId="Brief-PrimarySource">
    <w:name w:val="Brief - Primary Source"/>
    <w:basedOn w:val="Normal"/>
    <w:uiPriority w:val="99"/>
    <w:qFormat/>
    <w:rsid w:val="00A66D4D"/>
    <w:rPr>
      <w:rFonts w:eastAsia="Times New Roman"/>
      <w:b/>
      <w:sz w:val="24"/>
      <w:u w:val="single"/>
    </w:rPr>
  </w:style>
  <w:style w:type="paragraph" w:customStyle="1" w:styleId="Brief-Underline">
    <w:name w:val="Brief - Underline"/>
    <w:basedOn w:val="Normal"/>
    <w:uiPriority w:val="99"/>
    <w:qFormat/>
    <w:rsid w:val="00A66D4D"/>
    <w:rPr>
      <w:rFonts w:eastAsia="Times New Roman"/>
      <w:u w:val="single"/>
    </w:rPr>
  </w:style>
  <w:style w:type="paragraph" w:customStyle="1" w:styleId="Brief">
    <w:name w:val="Brief"/>
    <w:basedOn w:val="Brief-PrimarySource"/>
    <w:uiPriority w:val="99"/>
    <w:qFormat/>
    <w:rsid w:val="00A66D4D"/>
    <w:rPr>
      <w:b w:val="0"/>
    </w:rPr>
  </w:style>
  <w:style w:type="paragraph" w:customStyle="1" w:styleId="CM2">
    <w:name w:val="CM2"/>
    <w:basedOn w:val="Normal"/>
    <w:next w:val="Normal"/>
    <w:uiPriority w:val="99"/>
    <w:qFormat/>
    <w:rsid w:val="00A66D4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66D4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66D4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66D4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66D4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66D4D"/>
    <w:pPr>
      <w:widowControl w:val="0"/>
      <w:spacing w:line="276" w:lineRule="atLeast"/>
    </w:pPr>
    <w:rPr>
      <w:color w:val="auto"/>
    </w:rPr>
  </w:style>
  <w:style w:type="paragraph" w:customStyle="1" w:styleId="CM34">
    <w:name w:val="CM34"/>
    <w:basedOn w:val="Default"/>
    <w:next w:val="Default"/>
    <w:uiPriority w:val="99"/>
    <w:qFormat/>
    <w:rsid w:val="00A66D4D"/>
    <w:pPr>
      <w:widowControl w:val="0"/>
    </w:pPr>
    <w:rPr>
      <w:color w:val="auto"/>
    </w:rPr>
  </w:style>
  <w:style w:type="paragraph" w:customStyle="1" w:styleId="CM56">
    <w:name w:val="CM56"/>
    <w:basedOn w:val="Default"/>
    <w:next w:val="Default"/>
    <w:uiPriority w:val="99"/>
    <w:qFormat/>
    <w:rsid w:val="00A66D4D"/>
    <w:pPr>
      <w:widowControl w:val="0"/>
    </w:pPr>
    <w:rPr>
      <w:rFonts w:eastAsia="Calibri"/>
      <w:color w:val="auto"/>
    </w:rPr>
  </w:style>
  <w:style w:type="paragraph" w:customStyle="1" w:styleId="CM58">
    <w:name w:val="CM58"/>
    <w:basedOn w:val="Default"/>
    <w:next w:val="Default"/>
    <w:uiPriority w:val="99"/>
    <w:qFormat/>
    <w:rsid w:val="00A66D4D"/>
    <w:pPr>
      <w:widowControl w:val="0"/>
    </w:pPr>
    <w:rPr>
      <w:rFonts w:eastAsia="Calibri"/>
      <w:color w:val="auto"/>
    </w:rPr>
  </w:style>
  <w:style w:type="paragraph" w:customStyle="1" w:styleId="CM57">
    <w:name w:val="CM57"/>
    <w:basedOn w:val="Default"/>
    <w:next w:val="Default"/>
    <w:uiPriority w:val="99"/>
    <w:qFormat/>
    <w:rsid w:val="00A66D4D"/>
    <w:pPr>
      <w:widowControl w:val="0"/>
    </w:pPr>
    <w:rPr>
      <w:rFonts w:eastAsia="Calibri"/>
      <w:color w:val="auto"/>
    </w:rPr>
  </w:style>
  <w:style w:type="paragraph" w:customStyle="1" w:styleId="CM1">
    <w:name w:val="CM1"/>
    <w:basedOn w:val="Default"/>
    <w:next w:val="Default"/>
    <w:uiPriority w:val="99"/>
    <w:qFormat/>
    <w:rsid w:val="00A66D4D"/>
    <w:pPr>
      <w:widowControl w:val="0"/>
    </w:pPr>
    <w:rPr>
      <w:rFonts w:eastAsia="Calibri"/>
      <w:color w:val="auto"/>
    </w:rPr>
  </w:style>
  <w:style w:type="paragraph" w:customStyle="1" w:styleId="CM49">
    <w:name w:val="CM49"/>
    <w:basedOn w:val="Default"/>
    <w:next w:val="Default"/>
    <w:uiPriority w:val="99"/>
    <w:qFormat/>
    <w:rsid w:val="00A66D4D"/>
    <w:pPr>
      <w:widowControl w:val="0"/>
    </w:pPr>
    <w:rPr>
      <w:rFonts w:eastAsia="Calibri"/>
      <w:color w:val="auto"/>
    </w:rPr>
  </w:style>
  <w:style w:type="paragraph" w:customStyle="1" w:styleId="CM41">
    <w:name w:val="CM41"/>
    <w:basedOn w:val="Default"/>
    <w:next w:val="Default"/>
    <w:uiPriority w:val="99"/>
    <w:qFormat/>
    <w:rsid w:val="00A66D4D"/>
    <w:pPr>
      <w:widowControl w:val="0"/>
    </w:pPr>
    <w:rPr>
      <w:rFonts w:eastAsia="Calibri"/>
      <w:color w:val="auto"/>
    </w:rPr>
  </w:style>
  <w:style w:type="paragraph" w:customStyle="1" w:styleId="3rdOrderPara">
    <w:name w:val="3rd Order Para"/>
    <w:basedOn w:val="Default"/>
    <w:next w:val="Default"/>
    <w:rsid w:val="00A66D4D"/>
    <w:pPr>
      <w:widowControl w:val="0"/>
    </w:pPr>
    <w:rPr>
      <w:rFonts w:eastAsia="Calibri"/>
      <w:color w:val="auto"/>
    </w:rPr>
  </w:style>
  <w:style w:type="paragraph" w:customStyle="1" w:styleId="2ndOrderPara">
    <w:name w:val="2nd Order Para"/>
    <w:basedOn w:val="Default"/>
    <w:next w:val="Default"/>
    <w:rsid w:val="00A66D4D"/>
    <w:pPr>
      <w:widowControl w:val="0"/>
    </w:pPr>
    <w:rPr>
      <w:rFonts w:eastAsia="Calibri"/>
      <w:color w:val="auto"/>
    </w:rPr>
  </w:style>
  <w:style w:type="paragraph" w:customStyle="1" w:styleId="Normal-SIGN2">
    <w:name w:val="Normal-SIGN2"/>
    <w:basedOn w:val="Default"/>
    <w:next w:val="Default"/>
    <w:qFormat/>
    <w:rsid w:val="00A66D4D"/>
    <w:pPr>
      <w:widowControl w:val="0"/>
    </w:pPr>
    <w:rPr>
      <w:rFonts w:eastAsia="Calibri"/>
      <w:color w:val="auto"/>
    </w:rPr>
  </w:style>
  <w:style w:type="paragraph" w:customStyle="1" w:styleId="Normal-SIGN1">
    <w:name w:val="Normal-SIGN1"/>
    <w:basedOn w:val="Default"/>
    <w:next w:val="Default"/>
    <w:uiPriority w:val="99"/>
    <w:qFormat/>
    <w:rsid w:val="00A66D4D"/>
    <w:pPr>
      <w:widowControl w:val="0"/>
    </w:pPr>
    <w:rPr>
      <w:rFonts w:eastAsia="Calibri"/>
      <w:color w:val="auto"/>
    </w:rPr>
  </w:style>
  <w:style w:type="paragraph" w:customStyle="1" w:styleId="CM3">
    <w:name w:val="CM3"/>
    <w:basedOn w:val="Default"/>
    <w:next w:val="Default"/>
    <w:uiPriority w:val="99"/>
    <w:qFormat/>
    <w:rsid w:val="00A66D4D"/>
    <w:pPr>
      <w:widowControl w:val="0"/>
      <w:spacing w:line="553" w:lineRule="atLeast"/>
    </w:pPr>
    <w:rPr>
      <w:rFonts w:eastAsia="Calibri"/>
      <w:color w:val="auto"/>
    </w:rPr>
  </w:style>
  <w:style w:type="paragraph" w:customStyle="1" w:styleId="CM33">
    <w:name w:val="CM33"/>
    <w:basedOn w:val="Default"/>
    <w:next w:val="Default"/>
    <w:uiPriority w:val="99"/>
    <w:qFormat/>
    <w:rsid w:val="00A66D4D"/>
    <w:pPr>
      <w:widowControl w:val="0"/>
    </w:pPr>
    <w:rPr>
      <w:rFonts w:eastAsia="Calibri"/>
      <w:color w:val="auto"/>
    </w:rPr>
  </w:style>
  <w:style w:type="paragraph" w:customStyle="1" w:styleId="CM37">
    <w:name w:val="CM37"/>
    <w:basedOn w:val="Default"/>
    <w:next w:val="Default"/>
    <w:uiPriority w:val="99"/>
    <w:qFormat/>
    <w:rsid w:val="00A66D4D"/>
    <w:pPr>
      <w:widowControl w:val="0"/>
    </w:pPr>
    <w:rPr>
      <w:rFonts w:eastAsia="Calibri"/>
      <w:color w:val="auto"/>
    </w:rPr>
  </w:style>
  <w:style w:type="paragraph" w:customStyle="1" w:styleId="CM7">
    <w:name w:val="CM7"/>
    <w:basedOn w:val="Default"/>
    <w:next w:val="Default"/>
    <w:uiPriority w:val="99"/>
    <w:qFormat/>
    <w:rsid w:val="00A66D4D"/>
    <w:pPr>
      <w:widowControl w:val="0"/>
      <w:spacing w:line="553" w:lineRule="atLeast"/>
    </w:pPr>
    <w:rPr>
      <w:rFonts w:eastAsia="Calibri"/>
      <w:color w:val="auto"/>
    </w:rPr>
  </w:style>
  <w:style w:type="paragraph" w:customStyle="1" w:styleId="Brief-SecondarySource">
    <w:name w:val="Brief - Secondary Source"/>
    <w:basedOn w:val="Normal"/>
    <w:qFormat/>
    <w:rsid w:val="00A66D4D"/>
    <w:rPr>
      <w:rFonts w:eastAsia="Times New Roman"/>
      <w:sz w:val="14"/>
      <w:szCs w:val="20"/>
    </w:rPr>
  </w:style>
  <w:style w:type="paragraph" w:customStyle="1" w:styleId="Brief-Card">
    <w:name w:val="Brief - Card"/>
    <w:basedOn w:val="Normal"/>
    <w:uiPriority w:val="99"/>
    <w:qFormat/>
    <w:rsid w:val="00A66D4D"/>
    <w:rPr>
      <w:rFonts w:eastAsia="Times New Roman"/>
    </w:rPr>
  </w:style>
  <w:style w:type="paragraph" w:customStyle="1" w:styleId="Pa2">
    <w:name w:val="Pa2"/>
    <w:basedOn w:val="Default"/>
    <w:next w:val="Default"/>
    <w:uiPriority w:val="99"/>
    <w:qFormat/>
    <w:rsid w:val="00A66D4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66D4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66D4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66D4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66D4D"/>
    <w:pPr>
      <w:widowControl w:val="0"/>
    </w:pPr>
    <w:rPr>
      <w:rFonts w:ascii="Arial Black" w:hAnsi="Arial Black"/>
      <w:color w:val="auto"/>
    </w:rPr>
  </w:style>
  <w:style w:type="paragraph" w:customStyle="1" w:styleId="Cover1">
    <w:name w:val="Cover 1"/>
    <w:basedOn w:val="Normal"/>
    <w:next w:val="Normal"/>
    <w:uiPriority w:val="99"/>
    <w:qFormat/>
    <w:rsid w:val="00A66D4D"/>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A66D4D"/>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A66D4D"/>
    <w:pPr>
      <w:widowControl w:val="0"/>
    </w:pPr>
    <w:rPr>
      <w:color w:val="auto"/>
    </w:rPr>
  </w:style>
  <w:style w:type="paragraph" w:customStyle="1" w:styleId="Pa11">
    <w:name w:val="Pa11"/>
    <w:basedOn w:val="Normal"/>
    <w:next w:val="Normal"/>
    <w:uiPriority w:val="99"/>
    <w:qFormat/>
    <w:rsid w:val="00A66D4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66D4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66D4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A66D4D"/>
    <w:pPr>
      <w:widowControl w:val="0"/>
    </w:pPr>
    <w:rPr>
      <w:rFonts w:eastAsia="Calibri"/>
      <w:color w:val="auto"/>
    </w:rPr>
  </w:style>
  <w:style w:type="paragraph" w:customStyle="1" w:styleId="CM5">
    <w:name w:val="CM5"/>
    <w:basedOn w:val="Default"/>
    <w:next w:val="Default"/>
    <w:qFormat/>
    <w:rsid w:val="00A66D4D"/>
    <w:pPr>
      <w:widowControl w:val="0"/>
      <w:spacing w:line="553" w:lineRule="atLeast"/>
    </w:pPr>
    <w:rPr>
      <w:rFonts w:eastAsia="Calibri"/>
      <w:color w:val="auto"/>
    </w:rPr>
  </w:style>
  <w:style w:type="paragraph" w:customStyle="1" w:styleId="CM28">
    <w:name w:val="CM28"/>
    <w:basedOn w:val="Default"/>
    <w:next w:val="Default"/>
    <w:uiPriority w:val="99"/>
    <w:qFormat/>
    <w:rsid w:val="00A66D4D"/>
    <w:pPr>
      <w:widowControl w:val="0"/>
    </w:pPr>
    <w:rPr>
      <w:rFonts w:eastAsia="Calibri"/>
      <w:color w:val="auto"/>
    </w:rPr>
  </w:style>
  <w:style w:type="paragraph" w:customStyle="1" w:styleId="CM8">
    <w:name w:val="CM8"/>
    <w:basedOn w:val="Default"/>
    <w:next w:val="Default"/>
    <w:uiPriority w:val="99"/>
    <w:qFormat/>
    <w:rsid w:val="00A66D4D"/>
    <w:pPr>
      <w:widowControl w:val="0"/>
    </w:pPr>
    <w:rPr>
      <w:rFonts w:eastAsia="Calibri"/>
      <w:color w:val="auto"/>
    </w:rPr>
  </w:style>
  <w:style w:type="paragraph" w:customStyle="1" w:styleId="CM6">
    <w:name w:val="CM6"/>
    <w:basedOn w:val="Default"/>
    <w:next w:val="Default"/>
    <w:uiPriority w:val="99"/>
    <w:qFormat/>
    <w:rsid w:val="00A66D4D"/>
    <w:pPr>
      <w:widowControl w:val="0"/>
      <w:spacing w:line="553" w:lineRule="atLeast"/>
    </w:pPr>
    <w:rPr>
      <w:rFonts w:eastAsia="Calibri"/>
      <w:color w:val="auto"/>
    </w:rPr>
  </w:style>
  <w:style w:type="paragraph" w:customStyle="1" w:styleId="CM22">
    <w:name w:val="CM22"/>
    <w:basedOn w:val="Default"/>
    <w:next w:val="Default"/>
    <w:uiPriority w:val="99"/>
    <w:qFormat/>
    <w:rsid w:val="00A66D4D"/>
    <w:pPr>
      <w:widowControl w:val="0"/>
    </w:pPr>
    <w:rPr>
      <w:rFonts w:eastAsia="Calibri"/>
      <w:color w:val="auto"/>
    </w:rPr>
  </w:style>
  <w:style w:type="paragraph" w:customStyle="1" w:styleId="DoubleUnderlined">
    <w:name w:val="Double Underlined"/>
    <w:basedOn w:val="Heading2"/>
    <w:autoRedefine/>
    <w:uiPriority w:val="99"/>
    <w:qFormat/>
    <w:rsid w:val="00A66D4D"/>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A66D4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A66D4D"/>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66D4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66D4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66D4D"/>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66D4D"/>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A66D4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66D4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A66D4D"/>
  </w:style>
  <w:style w:type="paragraph" w:customStyle="1" w:styleId="StyleUnderliningTimesNewRomanBoldNounderlineKernat16">
    <w:name w:val="Style Underlining + Times New Roman Bold No underline Kern at 16..."/>
    <w:basedOn w:val="Normal"/>
    <w:uiPriority w:val="99"/>
    <w:qFormat/>
    <w:rsid w:val="00A66D4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66D4D"/>
    <w:rPr>
      <w:rFonts w:eastAsia="Times New Roman"/>
      <w:b/>
      <w:bCs/>
      <w:kern w:val="32"/>
      <w:sz w:val="32"/>
      <w:szCs w:val="32"/>
    </w:rPr>
  </w:style>
  <w:style w:type="paragraph" w:customStyle="1" w:styleId="StyleBoldUnderliningKernat16pt">
    <w:name w:val="Style Bold Underlining + Kern at 16 pt"/>
    <w:uiPriority w:val="99"/>
    <w:qFormat/>
    <w:rsid w:val="00A66D4D"/>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66D4D"/>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A66D4D"/>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A66D4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66D4D"/>
    <w:pPr>
      <w:ind w:left="400"/>
    </w:pPr>
    <w:rPr>
      <w:rFonts w:eastAsia="Times New Roman"/>
      <w:szCs w:val="20"/>
    </w:rPr>
  </w:style>
  <w:style w:type="paragraph" w:customStyle="1" w:styleId="Paste">
    <w:name w:val="Paste"/>
    <w:basedOn w:val="Normal"/>
    <w:qFormat/>
    <w:rsid w:val="00A66D4D"/>
    <w:rPr>
      <w:rFonts w:ascii="Arial Narrow" w:eastAsia="Times New Roman" w:hAnsi="Arial Narrow"/>
      <w:szCs w:val="20"/>
      <w:lang w:val="x-none" w:eastAsia="x-none"/>
    </w:rPr>
  </w:style>
  <w:style w:type="character" w:customStyle="1" w:styleId="UnderlineStyleChar">
    <w:name w:val="Underline Style Char"/>
    <w:link w:val="UnderlineStyle0"/>
    <w:locked/>
    <w:rsid w:val="00A66D4D"/>
    <w:rPr>
      <w:rFonts w:ascii="Georgia" w:eastAsia="Times New Roman" w:hAnsi="Georgia"/>
      <w:b/>
      <w:u w:val="single"/>
    </w:rPr>
  </w:style>
  <w:style w:type="paragraph" w:customStyle="1" w:styleId="UnderlineStyle0">
    <w:name w:val="Underline Style"/>
    <w:basedOn w:val="Normal"/>
    <w:link w:val="UnderlineStyleChar"/>
    <w:qFormat/>
    <w:rsid w:val="00A66D4D"/>
    <w:rPr>
      <w:rFonts w:ascii="Georgia" w:eastAsia="Times New Roman" w:hAnsi="Georgia" w:cstheme="minorBidi"/>
      <w:b/>
      <w:u w:val="single"/>
    </w:rPr>
  </w:style>
  <w:style w:type="paragraph" w:customStyle="1" w:styleId="Normalization">
    <w:name w:val="Normalization"/>
    <w:basedOn w:val="Normal"/>
    <w:uiPriority w:val="99"/>
    <w:qFormat/>
    <w:rsid w:val="00A66D4D"/>
    <w:rPr>
      <w:rFonts w:eastAsia="Times New Roman"/>
      <w:sz w:val="18"/>
    </w:rPr>
  </w:style>
  <w:style w:type="paragraph" w:customStyle="1" w:styleId="BreifTitle">
    <w:name w:val="Breif Title"/>
    <w:basedOn w:val="Normal"/>
    <w:autoRedefine/>
    <w:uiPriority w:val="99"/>
    <w:qFormat/>
    <w:rsid w:val="00A66D4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66D4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66D4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66D4D"/>
    <w:rPr>
      <w:rFonts w:eastAsia="Times New Roman"/>
      <w:color w:val="333333"/>
    </w:rPr>
  </w:style>
  <w:style w:type="paragraph" w:customStyle="1" w:styleId="StyleTagandCiteFranklinGothicDemi">
    <w:name w:val="Style Tag and Cite + Franklin Gothic Demi"/>
    <w:basedOn w:val="Normal"/>
    <w:autoRedefine/>
    <w:uiPriority w:val="99"/>
    <w:qFormat/>
    <w:rsid w:val="00A66D4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66D4D"/>
    <w:rPr>
      <w:bCs/>
    </w:rPr>
  </w:style>
  <w:style w:type="paragraph" w:customStyle="1" w:styleId="tagCharCharCharCharCharCharChar">
    <w:name w:val="tag Char Char Char Char Char Char Char"/>
    <w:basedOn w:val="Normal"/>
    <w:uiPriority w:val="99"/>
    <w:qFormat/>
    <w:rsid w:val="00A66D4D"/>
    <w:rPr>
      <w:rFonts w:eastAsia="Times New Roman"/>
      <w:b/>
      <w:sz w:val="24"/>
      <w:szCs w:val="20"/>
    </w:rPr>
  </w:style>
  <w:style w:type="paragraph" w:customStyle="1" w:styleId="title-bold-medium">
    <w:name w:val="title-bold-medium"/>
    <w:basedOn w:val="Normal"/>
    <w:uiPriority w:val="99"/>
    <w:qFormat/>
    <w:rsid w:val="00A66D4D"/>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A66D4D"/>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A66D4D"/>
    <w:rPr>
      <w:rFonts w:ascii="Arial Narrow" w:eastAsia="Times New Roman" w:hAnsi="Arial Narrow"/>
      <w:b/>
      <w:sz w:val="24"/>
    </w:rPr>
  </w:style>
  <w:style w:type="paragraph" w:customStyle="1" w:styleId="BLOCKTITLE1">
    <w:name w:val="BLOCK TITLE"/>
    <w:basedOn w:val="Heading1"/>
    <w:uiPriority w:val="99"/>
    <w:qFormat/>
    <w:rsid w:val="00A66D4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A66D4D"/>
    <w:pPr>
      <w:widowControl w:val="0"/>
      <w:autoSpaceDE w:val="0"/>
      <w:autoSpaceDN w:val="0"/>
      <w:adjustRightInd w:val="0"/>
    </w:pPr>
    <w:rPr>
      <w:sz w:val="24"/>
      <w:szCs w:val="20"/>
    </w:rPr>
  </w:style>
  <w:style w:type="paragraph" w:customStyle="1" w:styleId="BriefTitle1">
    <w:name w:val="Brief Title 1"/>
    <w:basedOn w:val="Normal"/>
    <w:uiPriority w:val="99"/>
    <w:qFormat/>
    <w:rsid w:val="00A66D4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66D4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66D4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66D4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66D4D"/>
    <w:pPr>
      <w:spacing w:before="100" w:beforeAutospacing="1" w:after="100" w:afterAutospacing="1"/>
    </w:pPr>
    <w:rPr>
      <w:rFonts w:eastAsia="Times New Roman"/>
    </w:rPr>
  </w:style>
  <w:style w:type="paragraph" w:customStyle="1" w:styleId="ToRead">
    <w:name w:val="To Read"/>
    <w:basedOn w:val="Normal"/>
    <w:uiPriority w:val="99"/>
    <w:qFormat/>
    <w:rsid w:val="00A66D4D"/>
    <w:pPr>
      <w:ind w:left="720"/>
    </w:pPr>
    <w:rPr>
      <w:rFonts w:ascii="Verdana" w:eastAsia="Times New Roman" w:hAnsi="Verdana"/>
      <w:b/>
      <w:u w:val="single"/>
    </w:rPr>
  </w:style>
  <w:style w:type="paragraph" w:customStyle="1" w:styleId="Style1">
    <w:name w:val="Style 1"/>
    <w:basedOn w:val="Normal"/>
    <w:uiPriority w:val="99"/>
    <w:qFormat/>
    <w:rsid w:val="00A66D4D"/>
    <w:pPr>
      <w:widowControl w:val="0"/>
      <w:ind w:firstLine="216"/>
    </w:pPr>
    <w:rPr>
      <w:rFonts w:eastAsia="Times New Roman"/>
      <w:noProof/>
      <w:color w:val="000000"/>
      <w:szCs w:val="20"/>
    </w:rPr>
  </w:style>
  <w:style w:type="paragraph" w:customStyle="1" w:styleId="Style40">
    <w:name w:val="Style 4"/>
    <w:basedOn w:val="Normal"/>
    <w:uiPriority w:val="99"/>
    <w:qFormat/>
    <w:rsid w:val="00A66D4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66D4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66D4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66D4D"/>
    <w:pPr>
      <w:ind w:left="1660"/>
    </w:pPr>
  </w:style>
  <w:style w:type="paragraph" w:customStyle="1" w:styleId="PageNumber1">
    <w:name w:val="Page Number1"/>
    <w:basedOn w:val="Normal"/>
    <w:next w:val="Normal"/>
    <w:uiPriority w:val="99"/>
    <w:qFormat/>
    <w:rsid w:val="00A66D4D"/>
    <w:rPr>
      <w:rFonts w:eastAsia="Times New Roman"/>
    </w:rPr>
  </w:style>
  <w:style w:type="paragraph" w:customStyle="1" w:styleId="Card1">
    <w:name w:val="Card1"/>
    <w:uiPriority w:val="99"/>
    <w:qFormat/>
    <w:rsid w:val="00A66D4D"/>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66D4D"/>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A66D4D"/>
    <w:pPr>
      <w:ind w:left="288" w:right="288"/>
    </w:pPr>
    <w:rPr>
      <w:rFonts w:eastAsia="Times New Roman"/>
    </w:rPr>
  </w:style>
  <w:style w:type="paragraph" w:customStyle="1" w:styleId="CaseListNormal">
    <w:name w:val="Case List Normal"/>
    <w:basedOn w:val="Normal"/>
    <w:uiPriority w:val="99"/>
    <w:qFormat/>
    <w:rsid w:val="00A66D4D"/>
    <w:rPr>
      <w:rFonts w:ascii="Times" w:eastAsia="Times New Roman" w:hAnsi="Times"/>
      <w:szCs w:val="26"/>
    </w:rPr>
  </w:style>
  <w:style w:type="paragraph" w:customStyle="1" w:styleId="Body">
    <w:name w:val="Body"/>
    <w:basedOn w:val="Normal"/>
    <w:uiPriority w:val="99"/>
    <w:qFormat/>
    <w:rsid w:val="00A66D4D"/>
    <w:pPr>
      <w:outlineLvl w:val="3"/>
    </w:pPr>
    <w:rPr>
      <w:rFonts w:eastAsia="Times New Roman"/>
      <w:szCs w:val="20"/>
    </w:rPr>
  </w:style>
  <w:style w:type="paragraph" w:customStyle="1" w:styleId="3text">
    <w:name w:val="3text"/>
    <w:basedOn w:val="Normal"/>
    <w:uiPriority w:val="99"/>
    <w:qFormat/>
    <w:rsid w:val="00A66D4D"/>
    <w:pPr>
      <w:spacing w:before="100" w:beforeAutospacing="1" w:after="100" w:afterAutospacing="1"/>
    </w:pPr>
    <w:rPr>
      <w:rFonts w:eastAsia="Times New Roman"/>
      <w:sz w:val="24"/>
    </w:rPr>
  </w:style>
  <w:style w:type="paragraph" w:customStyle="1" w:styleId="TimesNewRoman12">
    <w:name w:val="TimesNewRoman12"/>
    <w:uiPriority w:val="99"/>
    <w:qFormat/>
    <w:rsid w:val="00A66D4D"/>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66D4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66D4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66D4D"/>
    <w:rPr>
      <w:rFonts w:eastAsia="Times New Roman"/>
      <w:color w:val="000000"/>
      <w:sz w:val="18"/>
    </w:rPr>
  </w:style>
  <w:style w:type="paragraph" w:customStyle="1" w:styleId="text1">
    <w:name w:val="text1"/>
    <w:basedOn w:val="Normal"/>
    <w:autoRedefine/>
    <w:uiPriority w:val="99"/>
    <w:qFormat/>
    <w:rsid w:val="00A66D4D"/>
    <w:rPr>
      <w:rFonts w:eastAsia="Times New Roman"/>
      <w:szCs w:val="20"/>
    </w:rPr>
  </w:style>
  <w:style w:type="paragraph" w:customStyle="1" w:styleId="RepeatBlockHeading">
    <w:name w:val="Repeat Block Heading"/>
    <w:basedOn w:val="Normal"/>
    <w:autoRedefine/>
    <w:uiPriority w:val="99"/>
    <w:qFormat/>
    <w:rsid w:val="00A66D4D"/>
    <w:pPr>
      <w:jc w:val="center"/>
    </w:pPr>
    <w:rPr>
      <w:rFonts w:eastAsia="Times New Roman"/>
      <w:b/>
      <w:smallCaps/>
      <w:color w:val="000000"/>
      <w:sz w:val="24"/>
      <w:u w:val="thick"/>
    </w:rPr>
  </w:style>
  <w:style w:type="paragraph" w:customStyle="1" w:styleId="story-headline">
    <w:name w:val="story-headline"/>
    <w:basedOn w:val="Normal"/>
    <w:uiPriority w:val="99"/>
    <w:qFormat/>
    <w:rsid w:val="00A66D4D"/>
    <w:pPr>
      <w:spacing w:before="72" w:after="72"/>
    </w:pPr>
    <w:rPr>
      <w:rFonts w:eastAsia="Times New Roman"/>
      <w:b/>
      <w:bCs/>
      <w:sz w:val="26"/>
      <w:szCs w:val="26"/>
    </w:rPr>
  </w:style>
  <w:style w:type="paragraph" w:customStyle="1" w:styleId="story-body">
    <w:name w:val="story-body"/>
    <w:basedOn w:val="Normal"/>
    <w:uiPriority w:val="99"/>
    <w:qFormat/>
    <w:rsid w:val="00A66D4D"/>
    <w:pPr>
      <w:spacing w:before="100" w:beforeAutospacing="1" w:after="100" w:afterAutospacing="1"/>
    </w:pPr>
    <w:rPr>
      <w:rFonts w:eastAsia="Times New Roman"/>
    </w:rPr>
  </w:style>
  <w:style w:type="paragraph" w:customStyle="1" w:styleId="story-dateline">
    <w:name w:val="story-dateline"/>
    <w:basedOn w:val="Normal"/>
    <w:uiPriority w:val="99"/>
    <w:qFormat/>
    <w:rsid w:val="00A66D4D"/>
    <w:rPr>
      <w:rFonts w:eastAsia="Times New Roman"/>
      <w:b/>
      <w:bCs/>
    </w:rPr>
  </w:style>
  <w:style w:type="paragraph" w:customStyle="1" w:styleId="TextofCards">
    <w:name w:val="Text of Cards"/>
    <w:basedOn w:val="Normal"/>
    <w:uiPriority w:val="99"/>
    <w:qFormat/>
    <w:rsid w:val="00A66D4D"/>
    <w:rPr>
      <w:rFonts w:eastAsia="Times New Roman"/>
      <w:color w:val="000000"/>
      <w:spacing w:val="6"/>
      <w:szCs w:val="23"/>
    </w:rPr>
  </w:style>
  <w:style w:type="paragraph" w:customStyle="1" w:styleId="Corpotesto">
    <w:name w:val="Corpo testo"/>
    <w:basedOn w:val="Normal"/>
    <w:uiPriority w:val="99"/>
    <w:qFormat/>
    <w:rsid w:val="00A66D4D"/>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A66D4D"/>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A66D4D"/>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A66D4D"/>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66D4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66D4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66D4D"/>
    <w:rPr>
      <w:rFonts w:ascii="Arial" w:hAnsi="Arial"/>
      <w:b w:val="0"/>
      <w:caps w:val="0"/>
      <w:sz w:val="20"/>
    </w:rPr>
  </w:style>
  <w:style w:type="paragraph" w:customStyle="1" w:styleId="ProjectTitleLine">
    <w:name w:val="Project Title Line"/>
    <w:basedOn w:val="Normal"/>
    <w:next w:val="Normal"/>
    <w:autoRedefine/>
    <w:uiPriority w:val="99"/>
    <w:qFormat/>
    <w:rsid w:val="00A66D4D"/>
    <w:pPr>
      <w:jc w:val="center"/>
    </w:pPr>
    <w:rPr>
      <w:rFonts w:eastAsia="Times New Roman"/>
      <w:caps/>
      <w:szCs w:val="20"/>
    </w:rPr>
  </w:style>
  <w:style w:type="paragraph" w:customStyle="1" w:styleId="LanguageStrike">
    <w:name w:val="Language Strike"/>
    <w:basedOn w:val="Normal"/>
    <w:next w:val="Normal"/>
    <w:uiPriority w:val="99"/>
    <w:qFormat/>
    <w:rsid w:val="00A66D4D"/>
    <w:rPr>
      <w:rFonts w:ascii="Arial Narrow" w:eastAsia="Times New Roman" w:hAnsi="Arial Narrow"/>
      <w:strike/>
    </w:rPr>
  </w:style>
  <w:style w:type="paragraph" w:customStyle="1" w:styleId="NormalVerdana">
    <w:name w:val="Normal + Verdana"/>
    <w:aliases w:val="10 pt,White,Normal + Arial"/>
    <w:basedOn w:val="Normal"/>
    <w:uiPriority w:val="99"/>
    <w:qFormat/>
    <w:rsid w:val="00A66D4D"/>
    <w:rPr>
      <w:rFonts w:eastAsia="Times New Roman"/>
      <w:szCs w:val="20"/>
      <w:u w:val="single"/>
    </w:rPr>
  </w:style>
  <w:style w:type="paragraph" w:customStyle="1" w:styleId="Normal10pt">
    <w:name w:val="Normal + 10 pt"/>
    <w:basedOn w:val="Normal"/>
    <w:uiPriority w:val="99"/>
    <w:qFormat/>
    <w:rsid w:val="00A66D4D"/>
    <w:rPr>
      <w:rFonts w:eastAsia="Times New Roman"/>
      <w:szCs w:val="20"/>
    </w:rPr>
  </w:style>
  <w:style w:type="paragraph" w:customStyle="1" w:styleId="cardChar1Char">
    <w:name w:val="card Char1 Char"/>
    <w:basedOn w:val="Normal"/>
    <w:uiPriority w:val="99"/>
    <w:qFormat/>
    <w:rsid w:val="00A66D4D"/>
    <w:pPr>
      <w:ind w:left="288" w:right="288"/>
    </w:pPr>
    <w:rPr>
      <w:rFonts w:eastAsia="Times New Roman"/>
      <w:szCs w:val="20"/>
    </w:rPr>
  </w:style>
  <w:style w:type="paragraph" w:customStyle="1" w:styleId="CM12">
    <w:name w:val="CM12"/>
    <w:basedOn w:val="Default"/>
    <w:next w:val="Default"/>
    <w:uiPriority w:val="99"/>
    <w:qFormat/>
    <w:rsid w:val="00A66D4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66D4D"/>
    <w:pPr>
      <w:widowControl w:val="0"/>
      <w:spacing w:after="480"/>
    </w:pPr>
    <w:rPr>
      <w:rFonts w:ascii="Granjon LT Std" w:hAnsi="Granjon LT Std"/>
      <w:color w:val="auto"/>
    </w:rPr>
  </w:style>
  <w:style w:type="paragraph" w:customStyle="1" w:styleId="CM10">
    <w:name w:val="CM10"/>
    <w:basedOn w:val="Default"/>
    <w:next w:val="Default"/>
    <w:uiPriority w:val="99"/>
    <w:qFormat/>
    <w:rsid w:val="00A66D4D"/>
    <w:pPr>
      <w:widowControl w:val="0"/>
      <w:spacing w:line="320" w:lineRule="atLeast"/>
    </w:pPr>
    <w:rPr>
      <w:rFonts w:ascii="Granjon LT Std" w:hAnsi="Granjon LT Std"/>
      <w:color w:val="auto"/>
    </w:rPr>
  </w:style>
  <w:style w:type="paragraph" w:customStyle="1" w:styleId="bold">
    <w:name w:val="bold"/>
    <w:basedOn w:val="Normal"/>
    <w:uiPriority w:val="99"/>
    <w:qFormat/>
    <w:rsid w:val="00A66D4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66D4D"/>
    <w:rPr>
      <w:rFonts w:ascii="Arial Narrow" w:eastAsia="Times New Roman" w:hAnsi="Arial Narrow"/>
      <w:strike/>
      <w:szCs w:val="20"/>
    </w:rPr>
  </w:style>
  <w:style w:type="paragraph" w:customStyle="1" w:styleId="textbodyblack">
    <w:name w:val="textbodyblack"/>
    <w:basedOn w:val="Normal"/>
    <w:uiPriority w:val="99"/>
    <w:qFormat/>
    <w:rsid w:val="00A66D4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66D4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66D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66D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66D4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66D4D"/>
    <w:rPr>
      <w:rFonts w:ascii="Georgia" w:eastAsia="Times New Roman" w:hAnsi="Georgia"/>
      <w:b/>
      <w:bCs/>
      <w:szCs w:val="16"/>
      <w:u w:val="single"/>
    </w:rPr>
  </w:style>
  <w:style w:type="paragraph" w:customStyle="1" w:styleId="CiteCorrected">
    <w:name w:val="Cite Corrected"/>
    <w:basedOn w:val="Normal"/>
    <w:link w:val="CiteCorrectedChar"/>
    <w:qFormat/>
    <w:rsid w:val="00A66D4D"/>
    <w:rPr>
      <w:rFonts w:ascii="Georgia" w:eastAsia="Times New Roman" w:hAnsi="Georgia" w:cstheme="minorBidi"/>
      <w:b/>
      <w:bCs/>
      <w:szCs w:val="16"/>
      <w:u w:val="single"/>
    </w:rPr>
  </w:style>
  <w:style w:type="paragraph" w:customStyle="1" w:styleId="CardText2">
    <w:name w:val="Card Text 2"/>
    <w:basedOn w:val="CardText10"/>
    <w:link w:val="CardText2Char"/>
    <w:qFormat/>
    <w:rsid w:val="00A66D4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A66D4D"/>
    <w:pPr>
      <w:ind w:left="288"/>
    </w:pPr>
    <w:rPr>
      <w:rFonts w:eastAsia="SimSun"/>
      <w:szCs w:val="20"/>
      <w:lang w:eastAsia="zh-CN"/>
    </w:rPr>
  </w:style>
  <w:style w:type="paragraph" w:customStyle="1" w:styleId="story-body-text">
    <w:name w:val="story-body-text"/>
    <w:basedOn w:val="Normal"/>
    <w:uiPriority w:val="99"/>
    <w:qFormat/>
    <w:rsid w:val="00A66D4D"/>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A66D4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A66D4D"/>
    <w:rPr>
      <w:u w:val="single"/>
    </w:rPr>
  </w:style>
  <w:style w:type="paragraph" w:customStyle="1" w:styleId="StyleCardText11ptUnderline">
    <w:name w:val="Style Card Text + 11 pt Underline"/>
    <w:link w:val="StyleCardText11ptUnderlineChar"/>
    <w:qFormat/>
    <w:rsid w:val="00A66D4D"/>
    <w:pPr>
      <w:spacing w:line="254" w:lineRule="auto"/>
    </w:pPr>
    <w:rPr>
      <w:u w:val="single"/>
    </w:rPr>
  </w:style>
  <w:style w:type="character" w:customStyle="1" w:styleId="StyleMinimizedText11ptChar">
    <w:name w:val="Style Minimized Text + 11 pt Char"/>
    <w:basedOn w:val="DefaultParagraphFont"/>
    <w:link w:val="StyleMinimizedText11pt"/>
    <w:locked/>
    <w:rsid w:val="00A66D4D"/>
    <w:rPr>
      <w:rFonts w:ascii="Georgia" w:hAnsi="Georgia"/>
      <w:sz w:val="16"/>
    </w:rPr>
  </w:style>
  <w:style w:type="paragraph" w:customStyle="1" w:styleId="StyleMinimizedText11pt">
    <w:name w:val="Style Minimized Text + 11 pt"/>
    <w:basedOn w:val="Normal"/>
    <w:link w:val="StyleMinimizedText11ptChar"/>
    <w:qFormat/>
    <w:rsid w:val="00A66D4D"/>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66D4D"/>
    <w:rPr>
      <w:rFonts w:ascii="Georgia" w:hAnsi="Georgia"/>
      <w:sz w:val="16"/>
    </w:rPr>
  </w:style>
  <w:style w:type="paragraph" w:customStyle="1" w:styleId="StyleMinimizedText11pt1">
    <w:name w:val="Style Minimized Text + 11 pt1"/>
    <w:basedOn w:val="Normal"/>
    <w:link w:val="StyleMinimizedText11pt1Char"/>
    <w:qFormat/>
    <w:rsid w:val="00A66D4D"/>
    <w:rPr>
      <w:rFonts w:ascii="Georgia" w:hAnsi="Georgia" w:cstheme="minorBidi"/>
      <w:sz w:val="16"/>
    </w:rPr>
  </w:style>
  <w:style w:type="character" w:customStyle="1" w:styleId="Debate-CardSmalltextF2Char">
    <w:name w:val="Debate- Card Small text F2 Char"/>
    <w:link w:val="Debate-CardSmalltextF2"/>
    <w:locked/>
    <w:rsid w:val="00A66D4D"/>
    <w:rPr>
      <w:rFonts w:ascii="Arial Narrow" w:hAnsi="Arial Narrow"/>
      <w:sz w:val="16"/>
    </w:rPr>
  </w:style>
  <w:style w:type="paragraph" w:customStyle="1" w:styleId="Debate-CardSmalltextF2">
    <w:name w:val="Debate- Card Small text F2"/>
    <w:basedOn w:val="Normal"/>
    <w:next w:val="Normal"/>
    <w:link w:val="Debate-CardSmalltextF2Char"/>
    <w:qFormat/>
    <w:rsid w:val="00A66D4D"/>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66D4D"/>
    <w:rPr>
      <w:rFonts w:ascii="Arial Narrow" w:hAnsi="Arial Narrow"/>
      <w:b/>
      <w:sz w:val="18"/>
      <w:u w:val="single"/>
    </w:rPr>
  </w:style>
  <w:style w:type="paragraph" w:customStyle="1" w:styleId="Debate-EmphasizedText-F5">
    <w:name w:val="Debate- Emphasized Text- F5"/>
    <w:basedOn w:val="Normal"/>
    <w:link w:val="Debate-EmphasizedText-F5Char"/>
    <w:qFormat/>
    <w:rsid w:val="00A66D4D"/>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66D4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66D4D"/>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66D4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66D4D"/>
    <w:rPr>
      <w:rFonts w:ascii="Times New Roman" w:eastAsia="Times New Roman" w:hAnsi="Times New Roman"/>
      <w:sz w:val="16"/>
    </w:rPr>
  </w:style>
  <w:style w:type="character" w:customStyle="1" w:styleId="CardStyleChar">
    <w:name w:val="Card Style Char"/>
    <w:link w:val="CardStyle"/>
    <w:locked/>
    <w:rsid w:val="00A66D4D"/>
    <w:rPr>
      <w:rFonts w:ascii="Calibri" w:eastAsia="Times New Roman" w:hAnsi="Calibri" w:cs="Calibri"/>
    </w:rPr>
  </w:style>
  <w:style w:type="paragraph" w:customStyle="1" w:styleId="emactive">
    <w:name w:val="emactive"/>
    <w:basedOn w:val="Normal"/>
    <w:uiPriority w:val="99"/>
    <w:qFormat/>
    <w:rsid w:val="00A66D4D"/>
    <w:pPr>
      <w:spacing w:before="100" w:beforeAutospacing="1" w:after="100" w:afterAutospacing="1"/>
    </w:pPr>
    <w:rPr>
      <w:rFonts w:eastAsia="Times New Roman"/>
      <w:sz w:val="24"/>
    </w:rPr>
  </w:style>
  <w:style w:type="paragraph" w:customStyle="1" w:styleId="emready">
    <w:name w:val="emready"/>
    <w:basedOn w:val="Normal"/>
    <w:uiPriority w:val="99"/>
    <w:qFormat/>
    <w:rsid w:val="00A66D4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66D4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66D4D"/>
    <w:rPr>
      <w:rFonts w:ascii="Georgia" w:eastAsia="Times New Roman" w:hAnsi="Georgia" w:cs="Times New Roman"/>
      <w:b/>
      <w:u w:val="single"/>
    </w:rPr>
  </w:style>
  <w:style w:type="character" w:customStyle="1" w:styleId="CardHighlightChar">
    <w:name w:val="Card Highlight Char"/>
    <w:link w:val="CardHighlight"/>
    <w:locked/>
    <w:rsid w:val="00A66D4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66D4D"/>
    <w:pPr>
      <w:shd w:val="clear" w:color="auto" w:fill="66FFFF"/>
    </w:pPr>
    <w:rPr>
      <w:rFonts w:eastAsia="Calibri"/>
      <w:u w:val="single"/>
    </w:rPr>
  </w:style>
  <w:style w:type="character" w:customStyle="1" w:styleId="BlockHeaderHiddenChar">
    <w:name w:val="Block Header Hidden Char"/>
    <w:link w:val="BlockHeaderHidden"/>
    <w:locked/>
    <w:rsid w:val="00A66D4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66D4D"/>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66D4D"/>
    <w:pPr>
      <w:spacing w:before="100" w:beforeAutospacing="1" w:after="100" w:afterAutospacing="1"/>
    </w:pPr>
    <w:rPr>
      <w:rFonts w:eastAsia="Times New Roman"/>
      <w:sz w:val="24"/>
    </w:rPr>
  </w:style>
  <w:style w:type="paragraph" w:customStyle="1" w:styleId="norma">
    <w:name w:val="norma"/>
    <w:basedOn w:val="Heading3"/>
    <w:uiPriority w:val="99"/>
    <w:qFormat/>
    <w:rsid w:val="00A66D4D"/>
    <w:rPr>
      <w:rFonts w:eastAsia="MS Gothic" w:cs="Arial"/>
      <w:sz w:val="24"/>
    </w:rPr>
  </w:style>
  <w:style w:type="paragraph" w:customStyle="1" w:styleId="nromal">
    <w:name w:val="nromal"/>
    <w:basedOn w:val="Normal"/>
    <w:uiPriority w:val="99"/>
    <w:qFormat/>
    <w:rsid w:val="00A66D4D"/>
    <w:pPr>
      <w:keepNext/>
      <w:keepLines/>
      <w:spacing w:before="200"/>
      <w:outlineLvl w:val="3"/>
    </w:pPr>
    <w:rPr>
      <w:rFonts w:eastAsia="Times New Roman" w:cs="Cambria"/>
      <w:b/>
      <w:iCs/>
    </w:rPr>
  </w:style>
  <w:style w:type="paragraph" w:customStyle="1" w:styleId="natural">
    <w:name w:val="natural"/>
    <w:basedOn w:val="Normal"/>
    <w:uiPriority w:val="99"/>
    <w:qFormat/>
    <w:rsid w:val="00A66D4D"/>
    <w:pPr>
      <w:keepNext/>
      <w:keepLines/>
      <w:spacing w:before="200"/>
      <w:outlineLvl w:val="3"/>
    </w:pPr>
    <w:rPr>
      <w:rFonts w:eastAsia="Times New Roman"/>
      <w:b/>
      <w:iCs/>
    </w:rPr>
  </w:style>
  <w:style w:type="paragraph" w:customStyle="1" w:styleId="nroaml">
    <w:name w:val="nroaml"/>
    <w:basedOn w:val="Normal"/>
    <w:uiPriority w:val="99"/>
    <w:qFormat/>
    <w:rsid w:val="00A66D4D"/>
    <w:pPr>
      <w:keepNext/>
      <w:keepLines/>
      <w:spacing w:before="200"/>
      <w:outlineLvl w:val="3"/>
    </w:pPr>
    <w:rPr>
      <w:rFonts w:eastAsia="Times New Roman"/>
      <w:b/>
      <w:iCs/>
    </w:rPr>
  </w:style>
  <w:style w:type="paragraph" w:customStyle="1" w:styleId="noraml">
    <w:name w:val="noraml"/>
    <w:basedOn w:val="Normal"/>
    <w:uiPriority w:val="99"/>
    <w:qFormat/>
    <w:rsid w:val="00A66D4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66D4D"/>
    <w:rPr>
      <w:rFonts w:ascii="Georgia" w:eastAsia="Calibri" w:hAnsi="Georgia"/>
      <w:sz w:val="16"/>
      <w:szCs w:val="16"/>
    </w:rPr>
  </w:style>
  <w:style w:type="paragraph" w:customStyle="1" w:styleId="SmallSizeParagraph">
    <w:name w:val="Small Size Paragraph"/>
    <w:basedOn w:val="Normal"/>
    <w:link w:val="SmallSizeParagraphChar"/>
    <w:qFormat/>
    <w:rsid w:val="00A66D4D"/>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66D4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66D4D"/>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A66D4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66D4D"/>
    <w:rPr>
      <w:rFonts w:ascii="Times New Roman" w:eastAsia="Times New Roman" w:hAnsi="Times New Roman" w:cs="Times New Roman"/>
      <w:strike/>
      <w:sz w:val="20"/>
    </w:rPr>
  </w:style>
  <w:style w:type="character" w:customStyle="1" w:styleId="CardT1Char">
    <w:name w:val="CardT1 Char"/>
    <w:link w:val="CardT1"/>
    <w:locked/>
    <w:rsid w:val="00A66D4D"/>
    <w:rPr>
      <w:rFonts w:ascii="Arial" w:eastAsia="Calibri" w:hAnsi="Arial" w:cs="Arial"/>
      <w:kern w:val="2"/>
      <w:sz w:val="14"/>
      <w:szCs w:val="14"/>
      <w:lang w:eastAsia="zh-TW"/>
    </w:rPr>
  </w:style>
  <w:style w:type="paragraph" w:customStyle="1" w:styleId="CardT1">
    <w:name w:val="CardT1"/>
    <w:basedOn w:val="Normal"/>
    <w:link w:val="CardT1Char"/>
    <w:qFormat/>
    <w:rsid w:val="00A66D4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66D4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66D4D"/>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A66D4D"/>
    <w:pPr>
      <w:spacing w:before="100" w:beforeAutospacing="1" w:after="100" w:afterAutospacing="1"/>
    </w:pPr>
    <w:rPr>
      <w:rFonts w:eastAsia="Times New Roman"/>
      <w:sz w:val="24"/>
    </w:rPr>
  </w:style>
  <w:style w:type="paragraph" w:customStyle="1" w:styleId="CiteReal">
    <w:name w:val="Cite Real"/>
    <w:basedOn w:val="Normal"/>
    <w:next w:val="Normal"/>
    <w:qFormat/>
    <w:rsid w:val="00A66D4D"/>
    <w:rPr>
      <w:rFonts w:eastAsia="MS Mincho"/>
      <w:b/>
      <w:sz w:val="24"/>
      <w:u w:val="single"/>
    </w:rPr>
  </w:style>
  <w:style w:type="paragraph" w:customStyle="1" w:styleId="2909F619802848F09E01365C32F34654">
    <w:name w:val="2909F619802848F09E01365C32F34654"/>
    <w:uiPriority w:val="99"/>
    <w:qFormat/>
    <w:rsid w:val="00A66D4D"/>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A66D4D"/>
    <w:rPr>
      <w:rFonts w:ascii="Georgia" w:eastAsia="Calibri" w:hAnsi="Georgia"/>
      <w:u w:val="single"/>
      <w:lang w:val="x-none" w:eastAsia="zh-CN"/>
    </w:rPr>
  </w:style>
  <w:style w:type="paragraph" w:customStyle="1" w:styleId="UnderlineS">
    <w:name w:val="Underline S"/>
    <w:basedOn w:val="Normal"/>
    <w:link w:val="UnderlineSChar"/>
    <w:qFormat/>
    <w:rsid w:val="00A66D4D"/>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A66D4D"/>
    <w:rPr>
      <w:rFonts w:ascii="Georgia" w:eastAsia="SimSun" w:hAnsi="Georgia"/>
      <w:sz w:val="12"/>
    </w:rPr>
  </w:style>
  <w:style w:type="paragraph" w:customStyle="1" w:styleId="Ununderlined">
    <w:name w:val="Ununderlined"/>
    <w:basedOn w:val="Normal"/>
    <w:link w:val="UnunderlinedChar"/>
    <w:qFormat/>
    <w:rsid w:val="00A66D4D"/>
    <w:rPr>
      <w:rFonts w:ascii="Georgia" w:eastAsia="SimSun" w:hAnsi="Georgia" w:cstheme="minorBidi"/>
      <w:sz w:val="12"/>
    </w:rPr>
  </w:style>
  <w:style w:type="character" w:customStyle="1" w:styleId="HighlightingChar">
    <w:name w:val="Highlighting Char"/>
    <w:link w:val="Highlighting"/>
    <w:locked/>
    <w:rsid w:val="00A66D4D"/>
    <w:rPr>
      <w:rFonts w:ascii="Georgia" w:eastAsia="SimSun" w:hAnsi="Georgia"/>
      <w:u w:val="thick"/>
    </w:rPr>
  </w:style>
  <w:style w:type="paragraph" w:customStyle="1" w:styleId="Highlighting">
    <w:name w:val="Highlighting"/>
    <w:basedOn w:val="Normal"/>
    <w:link w:val="HighlightingChar"/>
    <w:autoRedefine/>
    <w:qFormat/>
    <w:rsid w:val="00A66D4D"/>
    <w:rPr>
      <w:rFonts w:ascii="Georgia" w:eastAsia="SimSun" w:hAnsi="Georgia" w:cstheme="minorBidi"/>
      <w:u w:val="thick"/>
    </w:rPr>
  </w:style>
  <w:style w:type="character" w:customStyle="1" w:styleId="CITEChar0">
    <w:name w:val="CITE Char"/>
    <w:link w:val="CITE"/>
    <w:locked/>
    <w:rsid w:val="00A66D4D"/>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66D4D"/>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A66D4D"/>
    <w:pPr>
      <w:spacing w:before="100" w:beforeAutospacing="1" w:after="100" w:afterAutospacing="1"/>
    </w:pPr>
    <w:rPr>
      <w:rFonts w:eastAsia="Times New Roman"/>
      <w:sz w:val="24"/>
      <w:lang w:eastAsia="zh-CN"/>
    </w:rPr>
  </w:style>
  <w:style w:type="paragraph" w:customStyle="1" w:styleId="Analytics">
    <w:name w:val="Analytics"/>
    <w:basedOn w:val="Normal"/>
    <w:rsid w:val="00A66D4D"/>
    <w:rPr>
      <w:rFonts w:eastAsia="Calibri"/>
      <w:b/>
      <w:sz w:val="24"/>
    </w:rPr>
  </w:style>
  <w:style w:type="paragraph" w:customStyle="1" w:styleId="D345FF3D873148C5AE3FBF3267827368">
    <w:name w:val="D345FF3D873148C5AE3FBF3267827368"/>
    <w:uiPriority w:val="99"/>
    <w:qFormat/>
    <w:rsid w:val="00A66D4D"/>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A66D4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66D4D"/>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A66D4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66D4D"/>
    <w:rPr>
      <w:b/>
      <w:sz w:val="28"/>
    </w:rPr>
  </w:style>
  <w:style w:type="character" w:customStyle="1" w:styleId="SourcenameChar">
    <w:name w:val="Source name Char"/>
    <w:link w:val="Sourcename"/>
    <w:locked/>
    <w:rsid w:val="00A66D4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66D4D"/>
    <w:rPr>
      <w:b/>
      <w:bCs/>
      <w:sz w:val="20"/>
    </w:rPr>
  </w:style>
  <w:style w:type="character" w:customStyle="1" w:styleId="underlinedcardChar">
    <w:name w:val="underlined card Char"/>
    <w:link w:val="underlinedcard0"/>
    <w:locked/>
    <w:rsid w:val="00A66D4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66D4D"/>
    <w:rPr>
      <w:sz w:val="22"/>
      <w:u w:val="single"/>
    </w:rPr>
  </w:style>
  <w:style w:type="paragraph" w:customStyle="1" w:styleId="FullText">
    <w:name w:val="Full Text"/>
    <w:basedOn w:val="Normal"/>
    <w:uiPriority w:val="99"/>
    <w:qFormat/>
    <w:rsid w:val="00A66D4D"/>
    <w:rPr>
      <w:rFonts w:eastAsia="Times New Roman"/>
    </w:rPr>
  </w:style>
  <w:style w:type="character" w:customStyle="1" w:styleId="TextUnderlineChar">
    <w:name w:val="Text Underline Char"/>
    <w:link w:val="TextUnderline"/>
    <w:locked/>
    <w:rsid w:val="00A66D4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66D4D"/>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A66D4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66D4D"/>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A66D4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66D4D"/>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A66D4D"/>
    <w:pPr>
      <w:spacing w:before="240"/>
      <w:outlineLvl w:val="2"/>
    </w:pPr>
    <w:rPr>
      <w:rFonts w:eastAsia="Times New Roman"/>
      <w:b/>
    </w:rPr>
  </w:style>
  <w:style w:type="character" w:customStyle="1" w:styleId="CiteCardChar">
    <w:name w:val="Cite_Card Char"/>
    <w:link w:val="CiteCard0"/>
    <w:locked/>
    <w:rsid w:val="00A66D4D"/>
    <w:rPr>
      <w:rFonts w:ascii="Times New Roman" w:eastAsia="Times New Roman" w:hAnsi="Times New Roman" w:cs="Arial"/>
      <w:bCs/>
      <w:sz w:val="20"/>
      <w:szCs w:val="20"/>
    </w:rPr>
  </w:style>
  <w:style w:type="paragraph" w:customStyle="1" w:styleId="CiteCard0">
    <w:name w:val="Cite_Card"/>
    <w:link w:val="CiteCardChar"/>
    <w:qFormat/>
    <w:rsid w:val="00A66D4D"/>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66D4D"/>
    <w:pPr>
      <w:widowControl w:val="0"/>
    </w:pPr>
    <w:rPr>
      <w:rFonts w:eastAsia="MS Mincho"/>
      <w:color w:val="auto"/>
    </w:rPr>
  </w:style>
  <w:style w:type="paragraph" w:customStyle="1" w:styleId="dropcap">
    <w:name w:val="dropcap"/>
    <w:basedOn w:val="Normal"/>
    <w:uiPriority w:val="99"/>
    <w:qFormat/>
    <w:rsid w:val="00A66D4D"/>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A66D4D"/>
    <w:rPr>
      <w:rFonts w:ascii="Georgia" w:eastAsia="Times New Roman" w:hAnsi="Georgia" w:cs="Calibri"/>
      <w:u w:val="single"/>
    </w:rPr>
  </w:style>
  <w:style w:type="paragraph" w:customStyle="1" w:styleId="StyleStyle49pt6">
    <w:name w:val="Style Style4 + 9 pt6"/>
    <w:basedOn w:val="Style4"/>
    <w:link w:val="StyleStyle49pt6Char"/>
    <w:qFormat/>
    <w:rsid w:val="00A66D4D"/>
    <w:rPr>
      <w:rFonts w:ascii="Georgia" w:hAnsi="Georgia"/>
    </w:rPr>
  </w:style>
  <w:style w:type="character" w:customStyle="1" w:styleId="UnderlineCharCharCharCharChar">
    <w:name w:val="Underline Char Char Char Char Char"/>
    <w:link w:val="UnderlineCharCharCharChar"/>
    <w:locked/>
    <w:rsid w:val="00A66D4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66D4D"/>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66D4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66D4D"/>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66D4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66D4D"/>
    <w:rPr>
      <w:rFonts w:ascii="Georgia" w:hAnsi="Georgia"/>
      <w:b/>
      <w:bCs/>
      <w:u w:val="single"/>
    </w:rPr>
  </w:style>
  <w:style w:type="character" w:customStyle="1" w:styleId="DebatenoramlChar">
    <w:name w:val="Debatenoraml Char"/>
    <w:link w:val="Debatenoraml"/>
    <w:locked/>
    <w:rsid w:val="00A66D4D"/>
    <w:rPr>
      <w:rFonts w:ascii="Times New Roman" w:hAnsi="Times New Roman" w:cs="Times New Roman"/>
    </w:rPr>
  </w:style>
  <w:style w:type="paragraph" w:customStyle="1" w:styleId="Debatenoraml">
    <w:name w:val="Debatenoraml"/>
    <w:basedOn w:val="NoSpacing"/>
    <w:link w:val="DebatenoramlChar"/>
    <w:qFormat/>
    <w:rsid w:val="00A66D4D"/>
    <w:rPr>
      <w:rFonts w:eastAsiaTheme="minorHAnsi"/>
      <w:sz w:val="22"/>
      <w:szCs w:val="22"/>
    </w:rPr>
  </w:style>
  <w:style w:type="paragraph" w:customStyle="1" w:styleId="SynergyTag">
    <w:name w:val="SynergyTag"/>
    <w:basedOn w:val="Normal"/>
    <w:uiPriority w:val="99"/>
    <w:qFormat/>
    <w:rsid w:val="00A66D4D"/>
    <w:rPr>
      <w:rFonts w:eastAsia="Calibri"/>
      <w:b/>
    </w:rPr>
  </w:style>
  <w:style w:type="character" w:customStyle="1" w:styleId="QualsChar">
    <w:name w:val="Quals Char"/>
    <w:link w:val="Quals"/>
    <w:locked/>
    <w:rsid w:val="00A66D4D"/>
    <w:rPr>
      <w:rFonts w:ascii="Georgia" w:eastAsia="Calibri" w:hAnsi="Georgia"/>
      <w:sz w:val="18"/>
    </w:rPr>
  </w:style>
  <w:style w:type="paragraph" w:customStyle="1" w:styleId="Quals">
    <w:name w:val="Quals"/>
    <w:basedOn w:val="Normal"/>
    <w:link w:val="QualsChar"/>
    <w:qFormat/>
    <w:rsid w:val="00A66D4D"/>
    <w:rPr>
      <w:rFonts w:ascii="Georgia" w:eastAsia="Calibri" w:hAnsi="Georgia" w:cstheme="minorBidi"/>
      <w:sz w:val="18"/>
    </w:rPr>
  </w:style>
  <w:style w:type="paragraph" w:customStyle="1" w:styleId="times">
    <w:name w:val="times"/>
    <w:basedOn w:val="Normal"/>
    <w:qFormat/>
    <w:rsid w:val="00A66D4D"/>
    <w:pPr>
      <w:spacing w:before="100" w:beforeAutospacing="1" w:after="100" w:afterAutospacing="1"/>
    </w:pPr>
    <w:rPr>
      <w:rFonts w:eastAsia="Times New Roman"/>
      <w:sz w:val="24"/>
    </w:rPr>
  </w:style>
  <w:style w:type="paragraph" w:customStyle="1" w:styleId="BodyA">
    <w:name w:val="Body A"/>
    <w:uiPriority w:val="99"/>
    <w:qFormat/>
    <w:rsid w:val="00A66D4D"/>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A66D4D"/>
    <w:rPr>
      <w:rFonts w:ascii="Georgia" w:eastAsia="Times New Roman" w:hAnsi="Georgia"/>
      <w:b/>
      <w:caps/>
      <w:szCs w:val="28"/>
      <w:u w:val="single"/>
    </w:rPr>
  </w:style>
  <w:style w:type="paragraph" w:customStyle="1" w:styleId="Starred">
    <w:name w:val="Starred"/>
    <w:basedOn w:val="Normal"/>
    <w:link w:val="StarredChar"/>
    <w:qFormat/>
    <w:rsid w:val="00A66D4D"/>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A66D4D"/>
    <w:rPr>
      <w:rFonts w:ascii="Georgia" w:eastAsia="Times New Roman" w:hAnsi="Georgia"/>
      <w:b/>
      <w:caps/>
      <w:szCs w:val="28"/>
      <w:u w:val="single"/>
    </w:rPr>
  </w:style>
  <w:style w:type="paragraph" w:customStyle="1" w:styleId="NotStarred">
    <w:name w:val="NotStarred"/>
    <w:basedOn w:val="Normal"/>
    <w:link w:val="NotStarredChar"/>
    <w:qFormat/>
    <w:rsid w:val="00A66D4D"/>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A66D4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66D4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66D4D"/>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A66D4D"/>
    <w:rPr>
      <w:rFonts w:ascii="Georgia" w:eastAsia="Calibri" w:hAnsi="Georgia"/>
      <w:b/>
    </w:rPr>
  </w:style>
  <w:style w:type="paragraph" w:customStyle="1" w:styleId="H4Tag">
    <w:name w:val="H4 (Tag)"/>
    <w:basedOn w:val="Normal"/>
    <w:link w:val="H4TagChar1"/>
    <w:qFormat/>
    <w:rsid w:val="00A66D4D"/>
    <w:rPr>
      <w:rFonts w:ascii="Georgia" w:eastAsia="Calibri" w:hAnsi="Georgia" w:cstheme="minorBidi"/>
      <w:b/>
    </w:rPr>
  </w:style>
  <w:style w:type="paragraph" w:customStyle="1" w:styleId="CM25">
    <w:name w:val="CM25"/>
    <w:basedOn w:val="Default"/>
    <w:next w:val="Default"/>
    <w:qFormat/>
    <w:rsid w:val="00A66D4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66D4D"/>
    <w:rPr>
      <w:rFonts w:ascii="Georgia" w:hAnsi="Georgia"/>
      <w:b/>
    </w:rPr>
  </w:style>
  <w:style w:type="paragraph" w:customStyle="1" w:styleId="Debate-CardTagandCite-F6">
    <w:name w:val="Debate- Card Tag and Cite- F6"/>
    <w:basedOn w:val="Normal"/>
    <w:link w:val="Debate-CardTagandCite-F6Char"/>
    <w:qFormat/>
    <w:rsid w:val="00A66D4D"/>
    <w:pPr>
      <w:contextualSpacing/>
    </w:pPr>
    <w:rPr>
      <w:rFonts w:ascii="Georgia" w:hAnsi="Georgia" w:cstheme="minorBidi"/>
      <w:b/>
    </w:rPr>
  </w:style>
  <w:style w:type="character" w:customStyle="1" w:styleId="CardtextChar4">
    <w:name w:val="Card text Char"/>
    <w:link w:val="Cardtext3"/>
    <w:locked/>
    <w:rsid w:val="00A66D4D"/>
    <w:rPr>
      <w:rFonts w:ascii="Arial Narrow" w:hAnsi="Arial Narrow"/>
      <w:u w:val="single"/>
    </w:rPr>
  </w:style>
  <w:style w:type="paragraph" w:customStyle="1" w:styleId="Cardtext3">
    <w:name w:val="Card text"/>
    <w:link w:val="CardtextChar4"/>
    <w:qFormat/>
    <w:rsid w:val="00A66D4D"/>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A66D4D"/>
    <w:rPr>
      <w:rFonts w:ascii="Georgia" w:eastAsia="Times New Roman" w:hAnsi="Georgia"/>
      <w:b/>
      <w:szCs w:val="28"/>
      <w:u w:val="single"/>
    </w:rPr>
  </w:style>
  <w:style w:type="paragraph" w:customStyle="1" w:styleId="NewHeading2">
    <w:name w:val="NewHeading2"/>
    <w:basedOn w:val="Normal"/>
    <w:link w:val="NewHeading2Char"/>
    <w:qFormat/>
    <w:rsid w:val="00A66D4D"/>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A66D4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66D4D"/>
    <w:rPr>
      <w:rFonts w:eastAsia="Calibri"/>
    </w:rPr>
  </w:style>
  <w:style w:type="paragraph" w:customStyle="1" w:styleId="TagLine">
    <w:name w:val="Tag Line"/>
    <w:basedOn w:val="Normal"/>
    <w:next w:val="FullText"/>
    <w:uiPriority w:val="99"/>
    <w:qFormat/>
    <w:rsid w:val="00A66D4D"/>
    <w:rPr>
      <w:rFonts w:ascii="Arial Narrow" w:eastAsia="Times New Roman" w:hAnsi="Arial Narrow"/>
      <w:b/>
      <w:sz w:val="28"/>
    </w:rPr>
  </w:style>
  <w:style w:type="paragraph" w:customStyle="1" w:styleId="Card6pt">
    <w:name w:val="Card 6pt"/>
    <w:basedOn w:val="Normal"/>
    <w:uiPriority w:val="99"/>
    <w:qFormat/>
    <w:rsid w:val="00A66D4D"/>
    <w:pPr>
      <w:ind w:left="288" w:right="288"/>
    </w:pPr>
    <w:rPr>
      <w:rFonts w:eastAsia="Calibri"/>
      <w:color w:val="000000"/>
      <w:sz w:val="12"/>
      <w:szCs w:val="20"/>
    </w:rPr>
  </w:style>
  <w:style w:type="character" w:customStyle="1" w:styleId="FullCiteChar">
    <w:name w:val="Full Cite Char"/>
    <w:link w:val="FullCite"/>
    <w:locked/>
    <w:rsid w:val="00A66D4D"/>
    <w:rPr>
      <w:rFonts w:ascii="Garamond" w:eastAsia="Calibri" w:hAnsi="Garamond"/>
    </w:rPr>
  </w:style>
  <w:style w:type="paragraph" w:customStyle="1" w:styleId="FullCite">
    <w:name w:val="Full Cite"/>
    <w:basedOn w:val="Normal"/>
    <w:next w:val="Normal"/>
    <w:link w:val="FullCiteChar"/>
    <w:qFormat/>
    <w:rsid w:val="00A66D4D"/>
    <w:rPr>
      <w:rFonts w:ascii="Garamond" w:eastAsia="Calibri" w:hAnsi="Garamond" w:cstheme="minorBidi"/>
    </w:rPr>
  </w:style>
  <w:style w:type="character" w:customStyle="1" w:styleId="StyleCardStyleBlackUnderlineChar">
    <w:name w:val="Style Card Style + Black Underline Char"/>
    <w:link w:val="StyleCardStyleBlackUnderline"/>
    <w:locked/>
    <w:rsid w:val="00A66D4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66D4D"/>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A66D4D"/>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A66D4D"/>
    <w:rPr>
      <w:rFonts w:ascii="Century Gothic" w:eastAsia="Times New Roman" w:hAnsi="Century Gothic"/>
    </w:rPr>
  </w:style>
  <w:style w:type="character" w:customStyle="1" w:styleId="StylecardThickunderlineChar">
    <w:name w:val="Style card + Thick underline Char"/>
    <w:link w:val="StylecardThickunderline"/>
    <w:locked/>
    <w:rsid w:val="00A66D4D"/>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66D4D"/>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A66D4D"/>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66D4D"/>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A66D4D"/>
    <w:pPr>
      <w:spacing w:after="200" w:line="276" w:lineRule="auto"/>
    </w:pPr>
    <w:rPr>
      <w:rFonts w:eastAsia="Calibri"/>
      <w:color w:val="auto"/>
      <w:sz w:val="22"/>
    </w:rPr>
  </w:style>
  <w:style w:type="paragraph" w:customStyle="1" w:styleId="font-null">
    <w:name w:val="font-null"/>
    <w:basedOn w:val="Normal"/>
    <w:uiPriority w:val="99"/>
    <w:qFormat/>
    <w:rsid w:val="00A66D4D"/>
    <w:pPr>
      <w:spacing w:before="100" w:beforeAutospacing="1" w:after="100" w:afterAutospacing="1"/>
    </w:pPr>
    <w:rPr>
      <w:rFonts w:eastAsia="Times New Roman"/>
      <w:sz w:val="24"/>
    </w:rPr>
  </w:style>
  <w:style w:type="paragraph" w:customStyle="1" w:styleId="rteindent1">
    <w:name w:val="rteindent1"/>
    <w:basedOn w:val="Normal"/>
    <w:uiPriority w:val="99"/>
    <w:qFormat/>
    <w:rsid w:val="00A66D4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66D4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66D4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66D4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66D4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66D4D"/>
    <w:pPr>
      <w:spacing w:before="100" w:beforeAutospacing="1" w:after="100" w:afterAutospacing="1"/>
    </w:pPr>
    <w:rPr>
      <w:rFonts w:eastAsia="Times New Roman"/>
      <w:sz w:val="24"/>
    </w:rPr>
  </w:style>
  <w:style w:type="paragraph" w:customStyle="1" w:styleId="class">
    <w:name w:val="class"/>
    <w:basedOn w:val="Normal"/>
    <w:uiPriority w:val="99"/>
    <w:qFormat/>
    <w:rsid w:val="00A66D4D"/>
    <w:pPr>
      <w:spacing w:before="100" w:beforeAutospacing="1" w:after="100" w:afterAutospacing="1"/>
    </w:pPr>
    <w:rPr>
      <w:rFonts w:eastAsia="Times New Roman"/>
      <w:sz w:val="24"/>
    </w:rPr>
  </w:style>
  <w:style w:type="character" w:customStyle="1" w:styleId="blocktitleChar">
    <w:name w:val="block title Char"/>
    <w:link w:val="blocktitle0"/>
    <w:locked/>
    <w:rsid w:val="00A66D4D"/>
    <w:rPr>
      <w:rFonts w:ascii="Calibri" w:eastAsia="Calibri" w:hAnsi="Calibri" w:cs="Calibri"/>
      <w:b/>
      <w:caps/>
      <w:sz w:val="28"/>
      <w:szCs w:val="28"/>
      <w:lang w:val="es-ES"/>
    </w:rPr>
  </w:style>
  <w:style w:type="paragraph" w:customStyle="1" w:styleId="Pa6">
    <w:name w:val="Pa6"/>
    <w:basedOn w:val="Normal"/>
    <w:next w:val="Normal"/>
    <w:uiPriority w:val="99"/>
    <w:qFormat/>
    <w:rsid w:val="00A66D4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66D4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66D4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66D4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66D4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66D4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66D4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66D4D"/>
    <w:rPr>
      <w:rFonts w:ascii="Georgia" w:eastAsia="SimSun" w:hAnsi="Georgia" w:cstheme="minorBidi"/>
      <w:b/>
      <w:bCs/>
    </w:rPr>
  </w:style>
  <w:style w:type="paragraph" w:customStyle="1" w:styleId="summary">
    <w:name w:val="summary"/>
    <w:basedOn w:val="Normal"/>
    <w:uiPriority w:val="99"/>
    <w:qFormat/>
    <w:rsid w:val="00A66D4D"/>
    <w:pPr>
      <w:spacing w:before="100" w:beforeAutospacing="1" w:after="100" w:afterAutospacing="1"/>
    </w:pPr>
    <w:rPr>
      <w:rFonts w:eastAsia="Times New Roman"/>
      <w:sz w:val="24"/>
    </w:rPr>
  </w:style>
  <w:style w:type="paragraph" w:customStyle="1" w:styleId="Caption2">
    <w:name w:val="Caption2"/>
    <w:basedOn w:val="Normal"/>
    <w:uiPriority w:val="99"/>
    <w:qFormat/>
    <w:rsid w:val="00A66D4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66D4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66D4D"/>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A66D4D"/>
    <w:pPr>
      <w:jc w:val="center"/>
    </w:pPr>
    <w:rPr>
      <w:rFonts w:ascii="Book Antiqua" w:eastAsia="Times New Roman" w:hAnsi="Book Antiqua"/>
      <w:b/>
      <w:sz w:val="28"/>
    </w:rPr>
  </w:style>
  <w:style w:type="paragraph" w:customStyle="1" w:styleId="Little">
    <w:name w:val="Little"/>
    <w:basedOn w:val="Normal"/>
    <w:next w:val="Normal"/>
    <w:link w:val="LittleChar"/>
    <w:qFormat/>
    <w:rsid w:val="00A66D4D"/>
    <w:pPr>
      <w:ind w:left="288"/>
    </w:pPr>
    <w:rPr>
      <w:rFonts w:ascii="Garamond" w:eastAsia="Times New Roman" w:hAnsi="Garamond"/>
    </w:rPr>
  </w:style>
  <w:style w:type="paragraph" w:customStyle="1" w:styleId="AAAcard">
    <w:name w:val="AAAcard"/>
    <w:basedOn w:val="Normal"/>
    <w:uiPriority w:val="99"/>
    <w:qFormat/>
    <w:rsid w:val="00A66D4D"/>
    <w:pPr>
      <w:ind w:left="288" w:right="288"/>
    </w:pPr>
    <w:rPr>
      <w:rFonts w:eastAsia="Times New Roman"/>
    </w:rPr>
  </w:style>
  <w:style w:type="paragraph" w:customStyle="1" w:styleId="Caption3">
    <w:name w:val="Caption3"/>
    <w:basedOn w:val="Normal"/>
    <w:uiPriority w:val="99"/>
    <w:qFormat/>
    <w:rsid w:val="00A66D4D"/>
    <w:pPr>
      <w:spacing w:before="100" w:beforeAutospacing="1" w:after="100" w:afterAutospacing="1"/>
    </w:pPr>
    <w:rPr>
      <w:rFonts w:eastAsia="Times New Roman"/>
      <w:sz w:val="24"/>
    </w:rPr>
  </w:style>
  <w:style w:type="paragraph" w:customStyle="1" w:styleId="body-12-5">
    <w:name w:val="body-12-5"/>
    <w:basedOn w:val="Normal"/>
    <w:uiPriority w:val="99"/>
    <w:qFormat/>
    <w:rsid w:val="00A66D4D"/>
    <w:pPr>
      <w:spacing w:before="100" w:beforeAutospacing="1" w:after="100" w:afterAutospacing="1"/>
    </w:pPr>
    <w:rPr>
      <w:rFonts w:eastAsia="Times New Roman"/>
      <w:sz w:val="24"/>
    </w:rPr>
  </w:style>
  <w:style w:type="paragraph" w:customStyle="1" w:styleId="infuse">
    <w:name w:val="infuse"/>
    <w:basedOn w:val="Normal"/>
    <w:uiPriority w:val="99"/>
    <w:qFormat/>
    <w:rsid w:val="00A66D4D"/>
    <w:pPr>
      <w:spacing w:before="100" w:beforeAutospacing="1" w:after="100" w:afterAutospacing="1"/>
    </w:pPr>
    <w:rPr>
      <w:rFonts w:eastAsia="Times New Roman"/>
      <w:sz w:val="24"/>
    </w:rPr>
  </w:style>
  <w:style w:type="paragraph" w:customStyle="1" w:styleId="fontreg">
    <w:name w:val="font_reg"/>
    <w:basedOn w:val="Normal"/>
    <w:uiPriority w:val="99"/>
    <w:qFormat/>
    <w:rsid w:val="00A66D4D"/>
    <w:pPr>
      <w:spacing w:before="100" w:beforeAutospacing="1" w:after="100" w:afterAutospacing="1"/>
    </w:pPr>
    <w:rPr>
      <w:rFonts w:eastAsia="Times New Roman"/>
      <w:sz w:val="24"/>
    </w:rPr>
  </w:style>
  <w:style w:type="paragraph" w:customStyle="1" w:styleId="CITEF3">
    <w:name w:val="CITE F3"/>
    <w:uiPriority w:val="99"/>
    <w:qFormat/>
    <w:rsid w:val="00A66D4D"/>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A66D4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66D4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66D4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66D4D"/>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A66D4D"/>
    <w:pPr>
      <w:ind w:left="144"/>
    </w:pPr>
    <w:rPr>
      <w:rFonts w:ascii="Cambria" w:eastAsia="Calibri" w:hAnsi="Cambria"/>
      <w:sz w:val="24"/>
    </w:rPr>
  </w:style>
  <w:style w:type="paragraph" w:customStyle="1" w:styleId="FreeFormA">
    <w:name w:val="Free Form A"/>
    <w:autoRedefine/>
    <w:uiPriority w:val="99"/>
    <w:qFormat/>
    <w:rsid w:val="00A66D4D"/>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A66D4D"/>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A66D4D"/>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66D4D"/>
    <w:rPr>
      <w:rFonts w:ascii="Times New Roman" w:eastAsia="Times New Roman" w:hAnsi="Times New Roman" w:cs="Times New Roman"/>
      <w:sz w:val="10"/>
    </w:rPr>
  </w:style>
  <w:style w:type="paragraph" w:customStyle="1" w:styleId="subheader">
    <w:name w:val="subheader"/>
    <w:basedOn w:val="Normal"/>
    <w:uiPriority w:val="99"/>
    <w:qFormat/>
    <w:rsid w:val="00A66D4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66D4D"/>
    <w:pPr>
      <w:spacing w:before="100" w:beforeAutospacing="1" w:after="100" w:afterAutospacing="1"/>
    </w:pPr>
    <w:rPr>
      <w:rFonts w:eastAsia="Times New Roman"/>
      <w:sz w:val="24"/>
    </w:rPr>
  </w:style>
  <w:style w:type="paragraph" w:customStyle="1" w:styleId="more">
    <w:name w:val="more"/>
    <w:basedOn w:val="Normal"/>
    <w:uiPriority w:val="99"/>
    <w:qFormat/>
    <w:rsid w:val="00A66D4D"/>
    <w:pPr>
      <w:spacing w:before="100" w:beforeAutospacing="1" w:after="100" w:afterAutospacing="1"/>
    </w:pPr>
    <w:rPr>
      <w:rFonts w:eastAsia="Times New Roman"/>
      <w:sz w:val="24"/>
    </w:rPr>
  </w:style>
  <w:style w:type="paragraph" w:customStyle="1" w:styleId="story">
    <w:name w:val="story"/>
    <w:basedOn w:val="Normal"/>
    <w:uiPriority w:val="99"/>
    <w:qFormat/>
    <w:rsid w:val="00A66D4D"/>
    <w:pPr>
      <w:spacing w:before="100" w:beforeAutospacing="1" w:after="100" w:afterAutospacing="1"/>
    </w:pPr>
    <w:rPr>
      <w:rFonts w:eastAsia="Times New Roman"/>
      <w:sz w:val="24"/>
    </w:rPr>
  </w:style>
  <w:style w:type="paragraph" w:customStyle="1" w:styleId="H1numbered">
    <w:name w:val="H1 numbered"/>
    <w:basedOn w:val="Normal"/>
    <w:uiPriority w:val="99"/>
    <w:qFormat/>
    <w:rsid w:val="00A66D4D"/>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66D4D"/>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66D4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66D4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66D4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66D4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66D4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66D4D"/>
    <w:pPr>
      <w:widowControl w:val="0"/>
      <w:spacing w:after="63"/>
    </w:pPr>
    <w:rPr>
      <w:rFonts w:ascii="Arial" w:hAnsi="Arial"/>
      <w:color w:val="auto"/>
    </w:rPr>
  </w:style>
  <w:style w:type="paragraph" w:customStyle="1" w:styleId="CM35">
    <w:name w:val="CM35"/>
    <w:basedOn w:val="Default"/>
    <w:next w:val="Default"/>
    <w:uiPriority w:val="99"/>
    <w:qFormat/>
    <w:rsid w:val="00A66D4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66D4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66D4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66D4D"/>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66D4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66D4D"/>
    <w:rPr>
      <w:rFonts w:ascii="Georgia" w:hAnsi="Georgia"/>
      <w:sz w:val="22"/>
      <w:szCs w:val="22"/>
      <w:lang w:val="x-none" w:eastAsia="x-none"/>
    </w:rPr>
  </w:style>
  <w:style w:type="character" w:customStyle="1" w:styleId="StyleCards11ptUnderlineChar">
    <w:name w:val="Style Cards + 11 pt Underline Char"/>
    <w:link w:val="StyleCards11ptUnderline"/>
    <w:locked/>
    <w:rsid w:val="00A66D4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66D4D"/>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A66D4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66D4D"/>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66D4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66D4D"/>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A66D4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66D4D"/>
    <w:rPr>
      <w:rFonts w:ascii="Georgia" w:hAnsi="Georgia" w:cstheme="minorBidi"/>
      <w:lang w:val="x-none" w:eastAsia="x-none"/>
    </w:rPr>
  </w:style>
  <w:style w:type="character" w:customStyle="1" w:styleId="NormalFontChar">
    <w:name w:val="Normal Font Char"/>
    <w:link w:val="NormalFont"/>
    <w:locked/>
    <w:rsid w:val="00A66D4D"/>
    <w:rPr>
      <w:rFonts w:ascii="Times New Roman" w:eastAsia="Times New Roman" w:hAnsi="Times New Roman" w:cs="Times New Roman"/>
      <w:sz w:val="20"/>
      <w:szCs w:val="20"/>
    </w:rPr>
  </w:style>
  <w:style w:type="paragraph" w:customStyle="1" w:styleId="NormalFont">
    <w:name w:val="Normal Font"/>
    <w:link w:val="NormalFontChar"/>
    <w:qFormat/>
    <w:rsid w:val="00A66D4D"/>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66D4D"/>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66D4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66D4D"/>
    <w:rPr>
      <w:u w:val="single"/>
      <w:lang w:val="x-none" w:eastAsia="x-none"/>
    </w:rPr>
  </w:style>
  <w:style w:type="character" w:customStyle="1" w:styleId="StyleNormalFont11ptBoldUnderlineChar">
    <w:name w:val="Style Normal Font + 11 pt Bold Underline Char"/>
    <w:link w:val="StyleNormalFont11ptBoldUnderline"/>
    <w:locked/>
    <w:rsid w:val="00A66D4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66D4D"/>
    <w:rPr>
      <w:b/>
      <w:bCs/>
      <w:u w:val="single"/>
      <w:lang w:val="x-none" w:eastAsia="x-none"/>
    </w:rPr>
  </w:style>
  <w:style w:type="paragraph" w:customStyle="1" w:styleId="Smallfont0">
    <w:name w:val="Smallfont"/>
    <w:basedOn w:val="Normal"/>
    <w:uiPriority w:val="99"/>
    <w:qFormat/>
    <w:rsid w:val="00A66D4D"/>
    <w:rPr>
      <w:rFonts w:eastAsia="Times New Roman"/>
      <w:sz w:val="15"/>
    </w:rPr>
  </w:style>
  <w:style w:type="paragraph" w:customStyle="1" w:styleId="formatvorlage2">
    <w:name w:val="formatvorlage2"/>
    <w:basedOn w:val="Normal"/>
    <w:uiPriority w:val="99"/>
    <w:qFormat/>
    <w:rsid w:val="00A66D4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66D4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66D4D"/>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A66D4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66D4D"/>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A66D4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66D4D"/>
    <w:pPr>
      <w:ind w:left="144"/>
    </w:pPr>
    <w:rPr>
      <w:rFonts w:ascii="Georgia" w:eastAsia="Times New Roman" w:hAnsi="Georgia" w:cstheme="minorBidi"/>
      <w:lang w:val="x-none" w:eastAsia="x-none"/>
    </w:rPr>
  </w:style>
  <w:style w:type="paragraph" w:customStyle="1" w:styleId="deck">
    <w:name w:val="deck"/>
    <w:basedOn w:val="Normal"/>
    <w:uiPriority w:val="99"/>
    <w:qFormat/>
    <w:rsid w:val="00A66D4D"/>
    <w:pPr>
      <w:spacing w:before="100" w:beforeAutospacing="1" w:after="100" w:afterAutospacing="1"/>
    </w:pPr>
    <w:rPr>
      <w:rFonts w:eastAsia="Times New Roman"/>
      <w:sz w:val="24"/>
    </w:rPr>
  </w:style>
  <w:style w:type="paragraph" w:customStyle="1" w:styleId="i1">
    <w:name w:val="i1"/>
    <w:basedOn w:val="Normal"/>
    <w:uiPriority w:val="99"/>
    <w:qFormat/>
    <w:rsid w:val="00A66D4D"/>
    <w:pPr>
      <w:spacing w:before="100" w:beforeAutospacing="1" w:after="100" w:afterAutospacing="1"/>
    </w:pPr>
    <w:rPr>
      <w:rFonts w:eastAsia="Times New Roman"/>
      <w:sz w:val="24"/>
    </w:rPr>
  </w:style>
  <w:style w:type="paragraph" w:customStyle="1" w:styleId="question">
    <w:name w:val="question"/>
    <w:basedOn w:val="Normal"/>
    <w:uiPriority w:val="99"/>
    <w:qFormat/>
    <w:rsid w:val="00A66D4D"/>
    <w:pPr>
      <w:spacing w:before="100" w:beforeAutospacing="1" w:after="100" w:afterAutospacing="1"/>
    </w:pPr>
    <w:rPr>
      <w:rFonts w:eastAsia="Times New Roman"/>
      <w:sz w:val="24"/>
    </w:rPr>
  </w:style>
  <w:style w:type="paragraph" w:customStyle="1" w:styleId="bodycopy">
    <w:name w:val="bodycopy"/>
    <w:basedOn w:val="Normal"/>
    <w:uiPriority w:val="99"/>
    <w:qFormat/>
    <w:rsid w:val="00A66D4D"/>
    <w:pPr>
      <w:spacing w:before="100" w:beforeAutospacing="1" w:after="100" w:afterAutospacing="1"/>
    </w:pPr>
    <w:rPr>
      <w:rFonts w:eastAsia="Times New Roman"/>
      <w:sz w:val="24"/>
    </w:rPr>
  </w:style>
  <w:style w:type="paragraph" w:customStyle="1" w:styleId="Fifth">
    <w:name w:val="Fifth"/>
    <w:basedOn w:val="Normal"/>
    <w:link w:val="FifthChar"/>
    <w:qFormat/>
    <w:rsid w:val="00A66D4D"/>
    <w:rPr>
      <w:rFonts w:eastAsia="Calibri"/>
    </w:rPr>
  </w:style>
  <w:style w:type="paragraph" w:customStyle="1" w:styleId="NoteLevel22">
    <w:name w:val="Note Level 22"/>
    <w:basedOn w:val="Normal"/>
    <w:next w:val="Normal"/>
    <w:uiPriority w:val="99"/>
    <w:qFormat/>
    <w:rsid w:val="00A66D4D"/>
    <w:pPr>
      <w:keepNext/>
      <w:ind w:left="288" w:right="288"/>
    </w:pPr>
    <w:rPr>
      <w:rFonts w:eastAsia="MS Gothic"/>
      <w:szCs w:val="20"/>
    </w:rPr>
  </w:style>
  <w:style w:type="paragraph" w:customStyle="1" w:styleId="wp-caption-text">
    <w:name w:val="wp-caption-text"/>
    <w:basedOn w:val="Normal"/>
    <w:qFormat/>
    <w:rsid w:val="00A66D4D"/>
    <w:pPr>
      <w:spacing w:before="100" w:beforeAutospacing="1" w:after="100" w:afterAutospacing="1"/>
    </w:pPr>
    <w:rPr>
      <w:rFonts w:eastAsia="Times New Roman"/>
      <w:sz w:val="24"/>
    </w:rPr>
  </w:style>
  <w:style w:type="paragraph" w:customStyle="1" w:styleId="svarticle">
    <w:name w:val="svarticle"/>
    <w:basedOn w:val="Normal"/>
    <w:uiPriority w:val="99"/>
    <w:qFormat/>
    <w:rsid w:val="00A66D4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66D4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66D4D"/>
    <w:pPr>
      <w:spacing w:before="100" w:beforeAutospacing="1" w:after="100" w:afterAutospacing="1"/>
    </w:pPr>
  </w:style>
  <w:style w:type="paragraph" w:customStyle="1" w:styleId="description">
    <w:name w:val="description"/>
    <w:basedOn w:val="Normal"/>
    <w:uiPriority w:val="99"/>
    <w:qFormat/>
    <w:rsid w:val="00A66D4D"/>
    <w:pPr>
      <w:spacing w:before="100" w:beforeAutospacing="1" w:after="100" w:afterAutospacing="1"/>
    </w:pPr>
  </w:style>
  <w:style w:type="paragraph" w:customStyle="1" w:styleId="graf">
    <w:name w:val="graf"/>
    <w:basedOn w:val="Normal"/>
    <w:uiPriority w:val="99"/>
    <w:qFormat/>
    <w:rsid w:val="00A66D4D"/>
    <w:pPr>
      <w:spacing w:before="100" w:beforeAutospacing="1" w:after="100" w:afterAutospacing="1"/>
    </w:pPr>
  </w:style>
  <w:style w:type="paragraph" w:customStyle="1" w:styleId="column">
    <w:name w:val="column"/>
    <w:basedOn w:val="Normal"/>
    <w:uiPriority w:val="99"/>
    <w:qFormat/>
    <w:rsid w:val="00A66D4D"/>
    <w:pPr>
      <w:spacing w:before="100" w:beforeAutospacing="1" w:after="100" w:afterAutospacing="1"/>
    </w:pPr>
  </w:style>
  <w:style w:type="paragraph" w:customStyle="1" w:styleId="recirc-container">
    <w:name w:val="recirc-container"/>
    <w:basedOn w:val="Normal"/>
    <w:uiPriority w:val="99"/>
    <w:qFormat/>
    <w:rsid w:val="00A66D4D"/>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A66D4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66D4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66D4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66D4D"/>
    <w:rPr>
      <w:rFonts w:ascii="Georgia" w:hAnsi="Georgia" w:hint="default"/>
      <w:i/>
      <w:iCs/>
      <w:color w:val="808080"/>
    </w:rPr>
  </w:style>
  <w:style w:type="character" w:customStyle="1" w:styleId="cardchar00">
    <w:name w:val="cardchar0"/>
    <w:basedOn w:val="DefaultParagraphFont"/>
    <w:rsid w:val="00A66D4D"/>
  </w:style>
  <w:style w:type="character" w:customStyle="1" w:styleId="UnderlineNon-bold">
    <w:name w:val="Underline Non - bold"/>
    <w:rsid w:val="00A66D4D"/>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66D4D"/>
  </w:style>
  <w:style w:type="character" w:customStyle="1" w:styleId="StyleHeading4UnderlinedsmalltextGaramondChar">
    <w:name w:val="Style Heading 4Underlinedsmall text + Garamond Char"/>
    <w:link w:val="StyleHeading4UnderlinedsmalltextGaramond"/>
    <w:locked/>
    <w:rsid w:val="00A66D4D"/>
    <w:rPr>
      <w:rFonts w:ascii="Calibri" w:hAnsi="Calibri" w:cs="Calibri"/>
    </w:rPr>
  </w:style>
  <w:style w:type="character" w:customStyle="1" w:styleId="Heading5Char2">
    <w:name w:val="Heading 5 Char2"/>
    <w:rsid w:val="00A66D4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66D4D"/>
    <w:rPr>
      <w:rFonts w:ascii="Arial" w:hAnsi="Arial" w:cs="Arial"/>
      <w:vanish/>
      <w:sz w:val="16"/>
      <w:szCs w:val="16"/>
    </w:rPr>
  </w:style>
  <w:style w:type="paragraph" w:styleId="z-TopofForm">
    <w:name w:val="HTML Top of Form"/>
    <w:basedOn w:val="Normal"/>
    <w:next w:val="Normal"/>
    <w:link w:val="z-TopofFormChar"/>
    <w:hidden/>
    <w:uiPriority w:val="99"/>
    <w:unhideWhenUsed/>
    <w:rsid w:val="00A66D4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66D4D"/>
    <w:rPr>
      <w:rFonts w:ascii="Arial" w:hAnsi="Arial" w:cs="Arial"/>
      <w:vanish/>
      <w:sz w:val="16"/>
      <w:szCs w:val="16"/>
    </w:rPr>
  </w:style>
  <w:style w:type="character" w:customStyle="1" w:styleId="z-BottomofFormChar">
    <w:name w:val="z-Bottom of Form Char"/>
    <w:basedOn w:val="DefaultParagraphFont"/>
    <w:link w:val="z-BottomofForm"/>
    <w:uiPriority w:val="99"/>
    <w:rsid w:val="00A66D4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66D4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66D4D"/>
    <w:rPr>
      <w:rFonts w:ascii="Arial" w:hAnsi="Arial" w:cs="Arial"/>
      <w:vanish/>
      <w:sz w:val="16"/>
      <w:szCs w:val="16"/>
    </w:rPr>
  </w:style>
  <w:style w:type="character" w:customStyle="1" w:styleId="Style2CharChar">
    <w:name w:val="Style2 Char Char"/>
    <w:rsid w:val="00A66D4D"/>
    <w:rPr>
      <w:u w:val="thick"/>
      <w:lang w:val="en-US" w:eastAsia="en-US" w:bidi="ar-SA"/>
    </w:rPr>
  </w:style>
  <w:style w:type="character" w:customStyle="1" w:styleId="authordate1">
    <w:name w:val="authordate"/>
    <w:rsid w:val="00A66D4D"/>
  </w:style>
  <w:style w:type="character" w:customStyle="1" w:styleId="underline0">
    <w:name w:val="%underline"/>
    <w:rsid w:val="00A66D4D"/>
    <w:rPr>
      <w:rFonts w:ascii="Times New Roman" w:hAnsi="Times New Roman" w:cs="Times New Roman" w:hint="default"/>
      <w:strike w:val="0"/>
      <w:dstrike w:val="0"/>
      <w:sz w:val="16"/>
      <w:u w:val="none"/>
      <w:effect w:val="none"/>
    </w:rPr>
  </w:style>
  <w:style w:type="character" w:customStyle="1" w:styleId="AUNDERLINE0">
    <w:name w:val="AUNDERLINE"/>
    <w:qFormat/>
    <w:rsid w:val="00A66D4D"/>
    <w:rPr>
      <w:rFonts w:ascii="Times New Roman" w:hAnsi="Times New Roman" w:cs="Times New Roman" w:hint="default"/>
      <w:sz w:val="20"/>
      <w:u w:val="single"/>
    </w:rPr>
  </w:style>
  <w:style w:type="character" w:customStyle="1" w:styleId="UnderlinedCharChar">
    <w:name w:val="Underlined Char Char"/>
    <w:rsid w:val="00A66D4D"/>
    <w:rPr>
      <w:rFonts w:ascii="Garamond" w:hAnsi="Garamond" w:hint="default"/>
      <w:szCs w:val="28"/>
      <w:u w:val="single"/>
      <w:lang w:val="en-US" w:eastAsia="en-US" w:bidi="ar-SA"/>
    </w:rPr>
  </w:style>
  <w:style w:type="character" w:customStyle="1" w:styleId="slug-doi">
    <w:name w:val="slug-doi"/>
    <w:basedOn w:val="DefaultParagraphFont"/>
    <w:rsid w:val="00A66D4D"/>
  </w:style>
  <w:style w:type="character" w:customStyle="1" w:styleId="af">
    <w:name w:val="af"/>
    <w:basedOn w:val="DefaultParagraphFont"/>
    <w:rsid w:val="00A66D4D"/>
  </w:style>
  <w:style w:type="character" w:customStyle="1" w:styleId="ab">
    <w:name w:val="ab"/>
    <w:basedOn w:val="DefaultParagraphFont"/>
    <w:rsid w:val="00A66D4D"/>
  </w:style>
  <w:style w:type="character" w:customStyle="1" w:styleId="em">
    <w:name w:val="em"/>
    <w:basedOn w:val="DefaultParagraphFont"/>
    <w:rsid w:val="00A66D4D"/>
  </w:style>
  <w:style w:type="character" w:customStyle="1" w:styleId="au">
    <w:name w:val="au"/>
    <w:basedOn w:val="DefaultParagraphFont"/>
    <w:rsid w:val="00A66D4D"/>
  </w:style>
  <w:style w:type="character" w:customStyle="1" w:styleId="ti">
    <w:name w:val="ti"/>
    <w:basedOn w:val="DefaultParagraphFont"/>
    <w:rsid w:val="00A66D4D"/>
  </w:style>
  <w:style w:type="character" w:customStyle="1" w:styleId="subheadblue">
    <w:name w:val="subhead_blue"/>
    <w:basedOn w:val="DefaultParagraphFont"/>
    <w:rsid w:val="00A66D4D"/>
  </w:style>
  <w:style w:type="character" w:customStyle="1" w:styleId="affiliation">
    <w:name w:val="affiliation"/>
    <w:basedOn w:val="DefaultParagraphFont"/>
    <w:rsid w:val="00A66D4D"/>
  </w:style>
  <w:style w:type="character" w:customStyle="1" w:styleId="slug-doi-wrapper">
    <w:name w:val="slug-doi-wrapper"/>
    <w:basedOn w:val="DefaultParagraphFont"/>
    <w:rsid w:val="00A66D4D"/>
  </w:style>
  <w:style w:type="character" w:customStyle="1" w:styleId="slug-metadata-noteahead-of-print">
    <w:name w:val="slug-metadata-note ahead-of-print"/>
    <w:basedOn w:val="DefaultParagraphFont"/>
    <w:rsid w:val="00A66D4D"/>
  </w:style>
  <w:style w:type="character" w:customStyle="1" w:styleId="slug-ahead-of-print-date">
    <w:name w:val="slug-ahead-of-print-date"/>
    <w:basedOn w:val="DefaultParagraphFont"/>
    <w:rsid w:val="00A66D4D"/>
  </w:style>
  <w:style w:type="character" w:customStyle="1" w:styleId="medium-bold">
    <w:name w:val="medium-bold"/>
    <w:basedOn w:val="DefaultParagraphFont"/>
    <w:rsid w:val="00A66D4D"/>
  </w:style>
  <w:style w:type="character" w:customStyle="1" w:styleId="updated-short-citation">
    <w:name w:val="updated-short-citation"/>
    <w:basedOn w:val="DefaultParagraphFont"/>
    <w:rsid w:val="00A66D4D"/>
  </w:style>
  <w:style w:type="character" w:customStyle="1" w:styleId="goohl0">
    <w:name w:val="goohl0"/>
    <w:basedOn w:val="DefaultParagraphFont"/>
    <w:rsid w:val="00A66D4D"/>
  </w:style>
  <w:style w:type="character" w:customStyle="1" w:styleId="CharChar6">
    <w:name w:val="Char Char6"/>
    <w:rsid w:val="00A66D4D"/>
    <w:rPr>
      <w:rFonts w:ascii="Arial" w:hAnsi="Arial" w:cs="Arial" w:hint="default"/>
      <w:bCs/>
      <w:sz w:val="16"/>
      <w:szCs w:val="26"/>
      <w:lang w:val="en-US" w:eastAsia="en-US" w:bidi="ar-SA"/>
    </w:rPr>
  </w:style>
  <w:style w:type="character" w:customStyle="1" w:styleId="TagCharChar1">
    <w:name w:val="Tag Char Char1"/>
    <w:rsid w:val="00A66D4D"/>
    <w:rPr>
      <w:b/>
      <w:bCs w:val="0"/>
      <w:sz w:val="24"/>
      <w:szCs w:val="24"/>
      <w:lang w:val="en-US" w:eastAsia="en-US" w:bidi="ar-SA"/>
    </w:rPr>
  </w:style>
  <w:style w:type="character" w:customStyle="1" w:styleId="12TimesNewRoman">
    <w:name w:val="12 Times New Roman"/>
    <w:rsid w:val="00A66D4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66D4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66D4D"/>
    <w:rPr>
      <w:rFonts w:ascii="Times New Roman" w:hAnsi="Times New Roman" w:cs="Times New Roman" w:hint="default"/>
      <w:strike w:val="0"/>
      <w:dstrike w:val="0"/>
      <w:sz w:val="14"/>
      <w:u w:val="none"/>
      <w:effect w:val="none"/>
    </w:rPr>
  </w:style>
  <w:style w:type="character" w:customStyle="1" w:styleId="F8-UnderlineBold">
    <w:name w:val="F8 - Underline/Bold"/>
    <w:rsid w:val="00A66D4D"/>
    <w:rPr>
      <w:rFonts w:ascii="Times New Roman" w:hAnsi="Times New Roman" w:cs="Times New Roman" w:hint="default"/>
      <w:b/>
      <w:bCs w:val="0"/>
      <w:sz w:val="20"/>
      <w:u w:val="single"/>
    </w:rPr>
  </w:style>
  <w:style w:type="character" w:customStyle="1" w:styleId="F7-SmallFont">
    <w:name w:val="F7 - Small Font"/>
    <w:rsid w:val="00A66D4D"/>
    <w:rPr>
      <w:rFonts w:ascii="Times New Roman" w:hAnsi="Times New Roman" w:cs="Times New Roman" w:hint="default"/>
      <w:sz w:val="14"/>
    </w:rPr>
  </w:style>
  <w:style w:type="character" w:customStyle="1" w:styleId="Brief-Bold">
    <w:name w:val="Brief - Bold"/>
    <w:rsid w:val="00A66D4D"/>
    <w:rPr>
      <w:rFonts w:ascii="Times New Roman" w:hAnsi="Times New Roman" w:cs="Times New Roman" w:hint="default"/>
      <w:b/>
      <w:bCs w:val="0"/>
    </w:rPr>
  </w:style>
  <w:style w:type="character" w:customStyle="1" w:styleId="Card-Underline">
    <w:name w:val="Card - Underline"/>
    <w:rsid w:val="00A66D4D"/>
    <w:rPr>
      <w:rFonts w:ascii="Times New Roman" w:hAnsi="Times New Roman" w:cs="Times New Roman" w:hint="default"/>
      <w:u w:val="single"/>
    </w:rPr>
  </w:style>
  <w:style w:type="character" w:customStyle="1" w:styleId="beriefunderline">
    <w:name w:val="berief = underline"/>
    <w:rsid w:val="00A66D4D"/>
    <w:rPr>
      <w:rFonts w:ascii="Times New Roman" w:eastAsia="Times New Roman" w:hAnsi="Times New Roman" w:cs="Times New Roman" w:hint="default"/>
      <w:sz w:val="20"/>
      <w:u w:val="single"/>
    </w:rPr>
  </w:style>
  <w:style w:type="character" w:customStyle="1" w:styleId="BoldText10pt">
    <w:name w:val="Bold Text 10 pt"/>
    <w:rsid w:val="00A66D4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A66D4D"/>
    <w:rPr>
      <w:i/>
      <w:iCs w:val="0"/>
    </w:rPr>
  </w:style>
  <w:style w:type="character" w:customStyle="1" w:styleId="eoeaheader">
    <w:name w:val="eoea_header"/>
    <w:basedOn w:val="DefaultParagraphFont"/>
    <w:rsid w:val="00A66D4D"/>
  </w:style>
  <w:style w:type="character" w:customStyle="1" w:styleId="SC4208902">
    <w:name w:val="SC.4.208902"/>
    <w:rsid w:val="00A66D4D"/>
    <w:rPr>
      <w:rFonts w:ascii="Century" w:hAnsi="Century" w:cs="Century" w:hint="default"/>
      <w:color w:val="000000"/>
      <w:sz w:val="22"/>
      <w:szCs w:val="22"/>
    </w:rPr>
  </w:style>
  <w:style w:type="character" w:customStyle="1" w:styleId="SC4208915">
    <w:name w:val="SC.4.208915"/>
    <w:rsid w:val="00A66D4D"/>
    <w:rPr>
      <w:rFonts w:ascii="Century" w:hAnsi="Century" w:cs="Century" w:hint="default"/>
      <w:color w:val="000000"/>
      <w:sz w:val="13"/>
      <w:szCs w:val="13"/>
    </w:rPr>
  </w:style>
  <w:style w:type="character" w:customStyle="1" w:styleId="SC273764">
    <w:name w:val="SC.2.73764"/>
    <w:rsid w:val="00A66D4D"/>
    <w:rPr>
      <w:rFonts w:ascii="Century" w:hAnsi="Century" w:cs="Century" w:hint="default"/>
      <w:color w:val="000000"/>
      <w:sz w:val="72"/>
      <w:szCs w:val="72"/>
    </w:rPr>
  </w:style>
  <w:style w:type="character" w:customStyle="1" w:styleId="SC273779">
    <w:name w:val="SC.2.73779"/>
    <w:rsid w:val="00A66D4D"/>
    <w:rPr>
      <w:rFonts w:ascii="Century" w:hAnsi="Century" w:cs="Century" w:hint="default"/>
      <w:color w:val="000000"/>
      <w:sz w:val="40"/>
      <w:szCs w:val="40"/>
    </w:rPr>
  </w:style>
  <w:style w:type="character" w:customStyle="1" w:styleId="SC273763">
    <w:name w:val="SC.2.73763"/>
    <w:rsid w:val="00A66D4D"/>
    <w:rPr>
      <w:rFonts w:ascii="Century" w:hAnsi="Century" w:cs="Century" w:hint="default"/>
      <w:b/>
      <w:bCs/>
      <w:color w:val="000000"/>
    </w:rPr>
  </w:style>
  <w:style w:type="character" w:customStyle="1" w:styleId="SC4208910">
    <w:name w:val="SC.4.208910"/>
    <w:rsid w:val="00A66D4D"/>
    <w:rPr>
      <w:rFonts w:ascii="Century" w:hAnsi="Century" w:cs="Century" w:hint="default"/>
      <w:color w:val="000000"/>
      <w:sz w:val="28"/>
      <w:szCs w:val="28"/>
    </w:rPr>
  </w:style>
  <w:style w:type="character" w:customStyle="1" w:styleId="SC4208911">
    <w:name w:val="SC.4.208911"/>
    <w:rsid w:val="00A66D4D"/>
    <w:rPr>
      <w:rFonts w:ascii="Century" w:hAnsi="Century" w:cs="Century" w:hint="default"/>
      <w:color w:val="000000"/>
    </w:rPr>
  </w:style>
  <w:style w:type="character" w:customStyle="1" w:styleId="articlesubtitle">
    <w:name w:val="article_sub_title"/>
    <w:basedOn w:val="DefaultParagraphFont"/>
    <w:rsid w:val="00A66D4D"/>
  </w:style>
  <w:style w:type="character" w:customStyle="1" w:styleId="newsdate2">
    <w:name w:val="news_date2"/>
    <w:basedOn w:val="DefaultParagraphFont"/>
    <w:rsid w:val="00A66D4D"/>
  </w:style>
  <w:style w:type="character" w:customStyle="1" w:styleId="readarticleheader">
    <w:name w:val="readarticleheader"/>
    <w:basedOn w:val="DefaultParagraphFont"/>
    <w:rsid w:val="00A66D4D"/>
  </w:style>
  <w:style w:type="character" w:customStyle="1" w:styleId="UnderlineChar20">
    <w:name w:val="Underline Char2"/>
    <w:rsid w:val="00A66D4D"/>
    <w:rPr>
      <w:rFonts w:ascii="Trebuchet MS" w:hAnsi="Trebuchet MS" w:hint="default"/>
      <w:u w:val="thick"/>
      <w:lang w:val="en-US" w:eastAsia="zh-CN" w:bidi="ar-SA"/>
    </w:rPr>
  </w:style>
  <w:style w:type="character" w:customStyle="1" w:styleId="BoldUnderliningChar">
    <w:name w:val="Bold Underlining Char"/>
    <w:rsid w:val="00A66D4D"/>
    <w:rPr>
      <w:rFonts w:ascii="Arial Narrow" w:eastAsia="Times New Roman" w:hAnsi="Arial Narrow" w:hint="default"/>
      <w:b/>
      <w:bCs w:val="0"/>
      <w:szCs w:val="24"/>
      <w:u w:val="single"/>
      <w:lang w:val="en-GB" w:eastAsia="en-US" w:bidi="ar-SA"/>
    </w:rPr>
  </w:style>
  <w:style w:type="character" w:customStyle="1" w:styleId="medium-normal1">
    <w:name w:val="medium-normal1"/>
    <w:rsid w:val="00A66D4D"/>
    <w:rPr>
      <w:rFonts w:ascii="Arial" w:hAnsi="Arial" w:cs="Arial" w:hint="default"/>
      <w:b w:val="0"/>
      <w:bCs w:val="0"/>
      <w:i w:val="0"/>
      <w:iCs w:val="0"/>
      <w:sz w:val="20"/>
      <w:szCs w:val="20"/>
    </w:rPr>
  </w:style>
  <w:style w:type="character" w:customStyle="1" w:styleId="UnderlinedCardChar0">
    <w:name w:val="Underlined Card Char"/>
    <w:rsid w:val="00A66D4D"/>
    <w:rPr>
      <w:rFonts w:ascii="Palatino Linotype" w:hAnsi="Palatino Linotype" w:hint="default"/>
      <w:u w:val="single"/>
      <w:lang w:val="en-US" w:eastAsia="en-US" w:bidi="ar-SA"/>
    </w:rPr>
  </w:style>
  <w:style w:type="character" w:customStyle="1" w:styleId="char">
    <w:name w:val="char"/>
    <w:basedOn w:val="DefaultParagraphFont"/>
    <w:rsid w:val="00A66D4D"/>
  </w:style>
  <w:style w:type="character" w:customStyle="1" w:styleId="UnderlineCharCharCharCharCharChar">
    <w:name w:val="Underline Char Char Char Char Char Char"/>
    <w:rsid w:val="00A66D4D"/>
    <w:rPr>
      <w:rFonts w:ascii="Arial Narrow" w:hAnsi="Arial Narrow" w:hint="default"/>
      <w:szCs w:val="24"/>
      <w:u w:val="single"/>
      <w:lang w:val="en-US" w:eastAsia="en-US" w:bidi="ar-SA"/>
    </w:rPr>
  </w:style>
  <w:style w:type="character" w:customStyle="1" w:styleId="klink">
    <w:name w:val="klink"/>
    <w:basedOn w:val="DefaultParagraphFont"/>
    <w:rsid w:val="00A66D4D"/>
  </w:style>
  <w:style w:type="character" w:customStyle="1" w:styleId="date10">
    <w:name w:val="date1"/>
    <w:basedOn w:val="DefaultParagraphFont"/>
    <w:rsid w:val="00A66D4D"/>
  </w:style>
  <w:style w:type="character" w:customStyle="1" w:styleId="bolding1">
    <w:name w:val="bolding1"/>
    <w:rsid w:val="00A66D4D"/>
    <w:rPr>
      <w:b/>
      <w:bCs/>
    </w:rPr>
  </w:style>
  <w:style w:type="character" w:customStyle="1" w:styleId="bookoptions1">
    <w:name w:val="book_options1"/>
    <w:rsid w:val="00A66D4D"/>
    <w:rPr>
      <w:b/>
      <w:bCs/>
      <w:color w:val="333366"/>
    </w:rPr>
  </w:style>
  <w:style w:type="character" w:customStyle="1" w:styleId="descriptionblock">
    <w:name w:val="description block"/>
    <w:basedOn w:val="DefaultParagraphFont"/>
    <w:rsid w:val="00A66D4D"/>
  </w:style>
  <w:style w:type="character" w:customStyle="1" w:styleId="detailsboxblock">
    <w:name w:val="detailsbox block"/>
    <w:basedOn w:val="DefaultParagraphFont"/>
    <w:rsid w:val="00A66D4D"/>
  </w:style>
  <w:style w:type="character" w:customStyle="1" w:styleId="Char3">
    <w:name w:val="Char3"/>
    <w:rsid w:val="00A66D4D"/>
    <w:rPr>
      <w:rFonts w:ascii="Arial" w:hAnsi="Arial" w:cs="Arial" w:hint="default"/>
      <w:bCs/>
      <w:u w:val="thick"/>
      <w:lang w:val="en-US" w:eastAsia="en-US" w:bidi="ar-SA"/>
    </w:rPr>
  </w:style>
  <w:style w:type="character" w:customStyle="1" w:styleId="texto11">
    <w:name w:val="texto11"/>
    <w:rsid w:val="00A66D4D"/>
    <w:rPr>
      <w:rFonts w:ascii="Arial" w:hAnsi="Arial" w:cs="Arial" w:hint="default"/>
      <w:b w:val="0"/>
      <w:bCs w:val="0"/>
      <w:i w:val="0"/>
      <w:iCs w:val="0"/>
      <w:caps w:val="0"/>
      <w:color w:val="000000"/>
      <w:sz w:val="26"/>
      <w:szCs w:val="26"/>
    </w:rPr>
  </w:style>
  <w:style w:type="character" w:customStyle="1" w:styleId="CardTagChar">
    <w:name w:val="Card Tag Char"/>
    <w:rsid w:val="00A66D4D"/>
    <w:rPr>
      <w:rFonts w:ascii="Arial Narrow" w:hAnsi="Arial Narrow" w:hint="default"/>
      <w:b/>
      <w:bCs w:val="0"/>
      <w:sz w:val="24"/>
      <w:szCs w:val="24"/>
      <w:lang w:val="en-US" w:eastAsia="en-US" w:bidi="ar-SA"/>
    </w:rPr>
  </w:style>
  <w:style w:type="character" w:customStyle="1" w:styleId="DebateCiteCharCharChar">
    <w:name w:val="Debate Cite Char Char Char"/>
    <w:rsid w:val="00A66D4D"/>
    <w:rPr>
      <w:b/>
      <w:bCs w:val="0"/>
      <w:sz w:val="32"/>
      <w:szCs w:val="32"/>
      <w:lang w:val="en-US" w:eastAsia="en-US" w:bidi="ar-SA"/>
    </w:rPr>
  </w:style>
  <w:style w:type="character" w:customStyle="1" w:styleId="TagChar3">
    <w:name w:val="Tag Char3"/>
    <w:rsid w:val="00A66D4D"/>
    <w:rPr>
      <w:rFonts w:ascii="Palatino Linotype" w:hAnsi="Palatino Linotype" w:hint="default"/>
      <w:b/>
      <w:bCs w:val="0"/>
      <w:sz w:val="24"/>
      <w:szCs w:val="24"/>
      <w:lang w:val="en-US" w:eastAsia="en-US" w:bidi="ar-SA"/>
    </w:rPr>
  </w:style>
  <w:style w:type="character" w:customStyle="1" w:styleId="TagandCiteChar">
    <w:name w:val="Tag and Cite Char"/>
    <w:rsid w:val="00A66D4D"/>
    <w:rPr>
      <w:color w:val="333333"/>
      <w:sz w:val="22"/>
      <w:szCs w:val="22"/>
      <w:lang w:val="en-US" w:eastAsia="en-US" w:bidi="ar-SA"/>
    </w:rPr>
  </w:style>
  <w:style w:type="character" w:customStyle="1" w:styleId="Style10ptBold">
    <w:name w:val="Style 10 pt Bold"/>
    <w:rsid w:val="00A66D4D"/>
    <w:rPr>
      <w:b/>
      <w:bCs/>
      <w:sz w:val="20"/>
    </w:rPr>
  </w:style>
  <w:style w:type="character" w:customStyle="1" w:styleId="text9">
    <w:name w:val="text9"/>
    <w:basedOn w:val="DefaultParagraphFont"/>
    <w:rsid w:val="00A66D4D"/>
  </w:style>
  <w:style w:type="character" w:customStyle="1" w:styleId="text21">
    <w:name w:val="text21"/>
    <w:basedOn w:val="DefaultParagraphFont"/>
    <w:rsid w:val="00A66D4D"/>
  </w:style>
  <w:style w:type="character" w:customStyle="1" w:styleId="text19">
    <w:name w:val="text19"/>
    <w:basedOn w:val="DefaultParagraphFont"/>
    <w:rsid w:val="00A66D4D"/>
  </w:style>
  <w:style w:type="character" w:customStyle="1" w:styleId="term2">
    <w:name w:val="term2"/>
    <w:rsid w:val="00A66D4D"/>
    <w:rPr>
      <w:b/>
      <w:bCs/>
    </w:rPr>
  </w:style>
  <w:style w:type="character" w:customStyle="1" w:styleId="pmterms12">
    <w:name w:val="pmterms12"/>
    <w:rsid w:val="00A66D4D"/>
    <w:rPr>
      <w:b/>
      <w:bCs/>
      <w:i w:val="0"/>
      <w:iCs w:val="0"/>
      <w:color w:val="000000"/>
    </w:rPr>
  </w:style>
  <w:style w:type="character" w:customStyle="1" w:styleId="ToReadChar">
    <w:name w:val="To Read Char"/>
    <w:rsid w:val="00A66D4D"/>
    <w:rPr>
      <w:rFonts w:ascii="Verdana" w:hAnsi="Verdana" w:hint="default"/>
      <w:b/>
      <w:bCs w:val="0"/>
      <w:szCs w:val="24"/>
      <w:u w:val="single"/>
      <w:lang w:val="en-US" w:eastAsia="en-US" w:bidi="ar-SA"/>
    </w:rPr>
  </w:style>
  <w:style w:type="character" w:customStyle="1" w:styleId="ToReadCharChar">
    <w:name w:val="To Read Char Char"/>
    <w:rsid w:val="00A66D4D"/>
    <w:rPr>
      <w:rFonts w:ascii="Verdana" w:hAnsi="Verdana" w:hint="default"/>
      <w:b/>
      <w:bCs w:val="0"/>
      <w:szCs w:val="24"/>
      <w:u w:val="single"/>
      <w:lang w:val="en-US" w:eastAsia="en-US" w:bidi="ar-SA"/>
    </w:rPr>
  </w:style>
  <w:style w:type="character" w:customStyle="1" w:styleId="bio">
    <w:name w:val="bio"/>
    <w:basedOn w:val="DefaultParagraphFont"/>
    <w:rsid w:val="00A66D4D"/>
  </w:style>
  <w:style w:type="character" w:customStyle="1" w:styleId="storytextstyle">
    <w:name w:val="storytextstyle"/>
    <w:basedOn w:val="DefaultParagraphFont"/>
    <w:rsid w:val="00A66D4D"/>
  </w:style>
  <w:style w:type="character" w:customStyle="1" w:styleId="cardunderlinedCharChar">
    <w:name w:val="card underlined Char Char"/>
    <w:rsid w:val="00A66D4D"/>
    <w:rPr>
      <w:rFonts w:ascii="Arial" w:hAnsi="Arial" w:cs="Arial" w:hint="default"/>
      <w:sz w:val="22"/>
      <w:szCs w:val="24"/>
      <w:u w:val="single"/>
      <w:lang w:val="en-US" w:eastAsia="en-US" w:bidi="ar-SA"/>
    </w:rPr>
  </w:style>
  <w:style w:type="character" w:customStyle="1" w:styleId="Style2Char0">
    <w:name w:val="Style2 Char"/>
    <w:rsid w:val="00A66D4D"/>
    <w:rPr>
      <w:rFonts w:ascii="Book Antiqua" w:hAnsi="Book Antiqua" w:hint="default"/>
      <w:u w:val="thick"/>
      <w:lang w:val="en-US" w:eastAsia="en-US" w:bidi="ar-SA"/>
    </w:rPr>
  </w:style>
  <w:style w:type="character" w:customStyle="1" w:styleId="Style2Char1">
    <w:name w:val="Style2 Char1"/>
    <w:rsid w:val="00A66D4D"/>
    <w:rPr>
      <w:rFonts w:ascii="Book Antiqua" w:hAnsi="Book Antiqua" w:hint="default"/>
      <w:szCs w:val="24"/>
      <w:u w:val="thick"/>
      <w:lang w:val="en-US" w:eastAsia="en-US" w:bidi="ar-SA"/>
    </w:rPr>
  </w:style>
  <w:style w:type="character" w:customStyle="1" w:styleId="articlehead21">
    <w:name w:val="articlehead21"/>
    <w:rsid w:val="00A66D4D"/>
    <w:rPr>
      <w:rFonts w:ascii="Arial" w:hAnsi="Arial" w:cs="Arial" w:hint="default"/>
      <w:b/>
      <w:bCs/>
      <w:color w:val="660000"/>
      <w:sz w:val="20"/>
      <w:szCs w:val="20"/>
    </w:rPr>
  </w:style>
  <w:style w:type="character" w:customStyle="1" w:styleId="TagCiteChar1">
    <w:name w:val="Tag/Cite Char1"/>
    <w:rsid w:val="00A66D4D"/>
    <w:rPr>
      <w:b/>
      <w:bCs w:val="0"/>
      <w:lang w:val="en-US" w:eastAsia="en-US" w:bidi="ar-SA"/>
    </w:rPr>
  </w:style>
  <w:style w:type="character" w:customStyle="1" w:styleId="goohl2">
    <w:name w:val="goohl2"/>
    <w:basedOn w:val="DefaultParagraphFont"/>
    <w:rsid w:val="00A66D4D"/>
  </w:style>
  <w:style w:type="character" w:customStyle="1" w:styleId="CardCharChar0">
    <w:name w:val="Card Char Char"/>
    <w:rsid w:val="00A66D4D"/>
    <w:rPr>
      <w:lang w:val="en-US" w:eastAsia="en-US" w:bidi="ar-SA"/>
    </w:rPr>
  </w:style>
  <w:style w:type="character" w:customStyle="1" w:styleId="BriefTitle1Char">
    <w:name w:val="Brief Title 1 Char"/>
    <w:rsid w:val="00A66D4D"/>
    <w:rPr>
      <w:b/>
      <w:bCs w:val="0"/>
      <w:u w:val="single"/>
      <w:lang w:val="en-US" w:eastAsia="en-US" w:bidi="ar-SA"/>
    </w:rPr>
  </w:style>
  <w:style w:type="character" w:customStyle="1" w:styleId="TagCiteCharChar">
    <w:name w:val="Tag/Cite Char Char"/>
    <w:rsid w:val="00A66D4D"/>
    <w:rPr>
      <w:b/>
      <w:bCs w:val="0"/>
      <w:lang w:val="en-US" w:eastAsia="en-US" w:bidi="ar-SA"/>
    </w:rPr>
  </w:style>
  <w:style w:type="character" w:customStyle="1" w:styleId="btx">
    <w:name w:val="btx"/>
    <w:basedOn w:val="DefaultParagraphFont"/>
    <w:rsid w:val="00A66D4D"/>
  </w:style>
  <w:style w:type="character" w:customStyle="1" w:styleId="CardChar10">
    <w:name w:val="Card Char1"/>
    <w:rsid w:val="00A66D4D"/>
    <w:rPr>
      <w:lang w:val="en-US" w:eastAsia="en-US" w:bidi="ar-SA"/>
    </w:rPr>
  </w:style>
  <w:style w:type="character" w:customStyle="1" w:styleId="prodgeneral1">
    <w:name w:val="prodgeneral1"/>
    <w:rsid w:val="00A66D4D"/>
    <w:rPr>
      <w:rFonts w:ascii="Verdana" w:hAnsi="Verdana" w:hint="default"/>
      <w:b w:val="0"/>
      <w:bCs w:val="0"/>
      <w:caps w:val="0"/>
      <w:color w:val="000000"/>
      <w:spacing w:val="0"/>
      <w:sz w:val="16"/>
      <w:szCs w:val="16"/>
    </w:rPr>
  </w:style>
  <w:style w:type="character" w:customStyle="1" w:styleId="summary1">
    <w:name w:val="summary1"/>
    <w:rsid w:val="00A66D4D"/>
    <w:rPr>
      <w:rFonts w:ascii="Arial" w:hAnsi="Arial" w:cs="Arial" w:hint="default"/>
      <w:sz w:val="18"/>
      <w:szCs w:val="18"/>
    </w:rPr>
  </w:style>
  <w:style w:type="character" w:customStyle="1" w:styleId="text3">
    <w:name w:val="text3"/>
    <w:basedOn w:val="DefaultParagraphFont"/>
    <w:rsid w:val="00A66D4D"/>
  </w:style>
  <w:style w:type="character" w:customStyle="1" w:styleId="cardtextsmallChar">
    <w:name w:val="card text small Char"/>
    <w:rsid w:val="00A66D4D"/>
    <w:rPr>
      <w:rFonts w:ascii="Arial Narrow" w:hAnsi="Arial Narrow" w:hint="default"/>
      <w:sz w:val="16"/>
      <w:szCs w:val="24"/>
      <w:lang w:val="en-US" w:eastAsia="en-US" w:bidi="ar-SA"/>
    </w:rPr>
  </w:style>
  <w:style w:type="character" w:customStyle="1" w:styleId="countrytitle1">
    <w:name w:val="countrytitle1"/>
    <w:rsid w:val="00A66D4D"/>
    <w:rPr>
      <w:rFonts w:ascii="Verdana" w:hAnsi="Verdana" w:hint="default"/>
      <w:b/>
      <w:bCs/>
      <w:color w:val="293643"/>
      <w:sz w:val="24"/>
      <w:szCs w:val="24"/>
    </w:rPr>
  </w:style>
  <w:style w:type="character" w:customStyle="1" w:styleId="storyheader1">
    <w:name w:val="storyheader1"/>
    <w:rsid w:val="00A66D4D"/>
    <w:rPr>
      <w:rFonts w:ascii="Verdana" w:hAnsi="Verdana" w:hint="default"/>
      <w:b/>
      <w:bCs/>
      <w:color w:val="000000"/>
      <w:sz w:val="21"/>
      <w:szCs w:val="21"/>
    </w:rPr>
  </w:style>
  <w:style w:type="character" w:customStyle="1" w:styleId="cardunderlinedChar0">
    <w:name w:val="card underlined Char"/>
    <w:rsid w:val="00A66D4D"/>
    <w:rPr>
      <w:rFonts w:ascii="Arial" w:hAnsi="Arial" w:cs="Arial" w:hint="default"/>
      <w:sz w:val="22"/>
      <w:szCs w:val="24"/>
      <w:u w:val="single"/>
      <w:lang w:val="en-US" w:eastAsia="en-US" w:bidi="ar-SA"/>
    </w:rPr>
  </w:style>
  <w:style w:type="character" w:customStyle="1" w:styleId="article1">
    <w:name w:val="article1"/>
    <w:rsid w:val="00A66D4D"/>
    <w:rPr>
      <w:rFonts w:ascii="Verdana" w:hAnsi="Verdana" w:hint="default"/>
      <w:color w:val="333333"/>
      <w:sz w:val="16"/>
      <w:szCs w:val="16"/>
    </w:rPr>
  </w:style>
  <w:style w:type="character" w:customStyle="1" w:styleId="story-posted-date1">
    <w:name w:val="story-posted-date1"/>
    <w:rsid w:val="00A66D4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66D4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66D4D"/>
  </w:style>
  <w:style w:type="character" w:customStyle="1" w:styleId="textmedium">
    <w:name w:val="textmedium"/>
    <w:basedOn w:val="DefaultParagraphFont"/>
    <w:rsid w:val="00A66D4D"/>
  </w:style>
  <w:style w:type="character" w:customStyle="1" w:styleId="citation1">
    <w:name w:val="citation1"/>
    <w:rsid w:val="00A66D4D"/>
    <w:rPr>
      <w:rFonts w:ascii="Verdana" w:hAnsi="Verdana" w:hint="default"/>
      <w:sz w:val="17"/>
      <w:szCs w:val="17"/>
    </w:rPr>
  </w:style>
  <w:style w:type="character" w:customStyle="1" w:styleId="hithighlite">
    <w:name w:val="hithighlite"/>
    <w:basedOn w:val="DefaultParagraphFont"/>
    <w:rsid w:val="00A66D4D"/>
  </w:style>
  <w:style w:type="character" w:customStyle="1" w:styleId="articlecontent">
    <w:name w:val="articlecontent"/>
    <w:basedOn w:val="DefaultParagraphFont"/>
    <w:rsid w:val="00A66D4D"/>
  </w:style>
  <w:style w:type="character" w:customStyle="1" w:styleId="fource1">
    <w:name w:val="fource1"/>
    <w:rsid w:val="00A66D4D"/>
    <w:rPr>
      <w:sz w:val="34"/>
      <w:szCs w:val="34"/>
    </w:rPr>
  </w:style>
  <w:style w:type="character" w:customStyle="1" w:styleId="LanguageStrikeChar">
    <w:name w:val="Language Strike Char"/>
    <w:rsid w:val="00A66D4D"/>
    <w:rPr>
      <w:rFonts w:ascii="Arial Narrow" w:hAnsi="Arial Narrow" w:hint="default"/>
      <w:strike/>
      <w:szCs w:val="24"/>
      <w:lang w:val="en-US" w:eastAsia="en-US" w:bidi="ar-SA"/>
    </w:rPr>
  </w:style>
  <w:style w:type="character" w:customStyle="1" w:styleId="normal11">
    <w:name w:val="normal1"/>
    <w:basedOn w:val="DefaultParagraphFont"/>
    <w:rsid w:val="00A66D4D"/>
  </w:style>
  <w:style w:type="character" w:customStyle="1" w:styleId="ds">
    <w:name w:val="ds"/>
    <w:basedOn w:val="DefaultParagraphFont"/>
    <w:rsid w:val="00A66D4D"/>
  </w:style>
  <w:style w:type="character" w:customStyle="1" w:styleId="UnderliningChar1">
    <w:name w:val="Underlining Char1"/>
    <w:rsid w:val="00A66D4D"/>
    <w:rPr>
      <w:rFonts w:ascii="Arial Narrow" w:hAnsi="Arial Narrow" w:hint="default"/>
      <w:szCs w:val="24"/>
      <w:u w:val="single"/>
      <w:lang w:val="en-US" w:eastAsia="en-US" w:bidi="ar-SA"/>
    </w:rPr>
  </w:style>
  <w:style w:type="character" w:customStyle="1" w:styleId="UnderliningChar2">
    <w:name w:val="Underlining Char2"/>
    <w:rsid w:val="00A66D4D"/>
    <w:rPr>
      <w:rFonts w:ascii="Arial Narrow" w:hAnsi="Arial Narrow" w:hint="default"/>
      <w:szCs w:val="24"/>
      <w:u w:val="single"/>
      <w:lang w:val="en-US" w:eastAsia="en-US" w:bidi="ar-SA"/>
    </w:rPr>
  </w:style>
  <w:style w:type="character" w:customStyle="1" w:styleId="MicroTextChar1">
    <w:name w:val="MicroText Char1"/>
    <w:rsid w:val="00A66D4D"/>
    <w:rPr>
      <w:rFonts w:ascii="Arial Narrow" w:hAnsi="Arial Narrow" w:hint="default"/>
      <w:sz w:val="12"/>
      <w:szCs w:val="24"/>
      <w:lang w:val="en-US" w:eastAsia="en-US" w:bidi="ar-SA"/>
    </w:rPr>
  </w:style>
  <w:style w:type="character" w:customStyle="1" w:styleId="DefaultPara">
    <w:name w:val="Default Para"/>
    <w:rsid w:val="00A66D4D"/>
    <w:rPr>
      <w:sz w:val="20"/>
    </w:rPr>
  </w:style>
  <w:style w:type="character" w:customStyle="1" w:styleId="SYSHYPERTEXT">
    <w:name w:val="SYS_HYPERTEXT"/>
    <w:rsid w:val="00A66D4D"/>
    <w:rPr>
      <w:color w:val="0000FF"/>
      <w:u w:val="single"/>
    </w:rPr>
  </w:style>
  <w:style w:type="character" w:customStyle="1" w:styleId="Hyperlink1">
    <w:name w:val="Hyperlink1"/>
    <w:rsid w:val="00A66D4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66D4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66D4D"/>
    <w:rPr>
      <w:rFonts w:ascii="Arial Narrow" w:hAnsi="Arial Narrow" w:hint="default"/>
      <w:noProof w:val="0"/>
      <w:szCs w:val="24"/>
      <w:u w:val="single"/>
      <w:lang w:val="en-US" w:eastAsia="en-US" w:bidi="ar-SA"/>
    </w:rPr>
  </w:style>
  <w:style w:type="character" w:customStyle="1" w:styleId="BlockHeading1Char">
    <w:name w:val="Block Heading 1 Char"/>
    <w:rsid w:val="00A66D4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66D4D"/>
    <w:rPr>
      <w:b/>
      <w:bCs w:val="0"/>
      <w:sz w:val="24"/>
      <w:szCs w:val="24"/>
      <w:u w:val="single"/>
      <w:lang w:val="en-US" w:eastAsia="en-US" w:bidi="ar-SA"/>
    </w:rPr>
  </w:style>
  <w:style w:type="character" w:customStyle="1" w:styleId="StyleTagTimesNewRomanChar">
    <w:name w:val="Style Tag + Times New Roman Char"/>
    <w:rsid w:val="00A66D4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66D4D"/>
    <w:rPr>
      <w:rFonts w:ascii="Arial Narrow" w:hAnsi="Arial Narrow" w:cs="Arial" w:hint="default"/>
      <w:b/>
      <w:bCs/>
      <w:iCs/>
      <w:sz w:val="24"/>
      <w:szCs w:val="28"/>
      <w:lang w:val="en-US" w:eastAsia="en-US" w:bidi="ar-SA"/>
    </w:rPr>
  </w:style>
  <w:style w:type="character" w:customStyle="1" w:styleId="UnderliningCharChar">
    <w:name w:val="Underlining Char Char"/>
    <w:rsid w:val="00A66D4D"/>
    <w:rPr>
      <w:rFonts w:ascii="Arial Narrow" w:hAnsi="Arial Narrow" w:hint="default"/>
      <w:szCs w:val="24"/>
      <w:u w:val="single"/>
      <w:lang w:val="en-US" w:eastAsia="en-US" w:bidi="ar-SA"/>
    </w:rPr>
  </w:style>
  <w:style w:type="character" w:customStyle="1" w:styleId="StyleArialNarrow12ptBold">
    <w:name w:val="Style Arial Narrow 12 pt Bold"/>
    <w:rsid w:val="00A66D4D"/>
    <w:rPr>
      <w:rFonts w:ascii="Arial Narrow" w:hAnsi="Arial Narrow" w:hint="default"/>
      <w:b/>
      <w:bCs/>
      <w:sz w:val="24"/>
    </w:rPr>
  </w:style>
  <w:style w:type="character" w:customStyle="1" w:styleId="Style1CharChar">
    <w:name w:val="Style1 Char Char"/>
    <w:rsid w:val="00A66D4D"/>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66D4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66D4D"/>
    <w:rPr>
      <w:noProof w:val="0"/>
      <w:u w:val="single"/>
      <w:lang w:val="en-US" w:eastAsia="en-US" w:bidi="ar-SA"/>
    </w:rPr>
  </w:style>
  <w:style w:type="character" w:customStyle="1" w:styleId="UnderlinedCharChar1">
    <w:name w:val="Underlined Char Char1"/>
    <w:rsid w:val="00A66D4D"/>
    <w:rPr>
      <w:rFonts w:ascii="Bell MT" w:eastAsia="Times New Roman" w:hAnsi="Bell MT" w:hint="default"/>
      <w:bCs/>
      <w:iCs/>
      <w:sz w:val="22"/>
      <w:u w:val="single"/>
    </w:rPr>
  </w:style>
  <w:style w:type="character" w:customStyle="1" w:styleId="Heading2CharChar2">
    <w:name w:val="Heading 2 Char Char2"/>
    <w:rsid w:val="00A66D4D"/>
    <w:rPr>
      <w:rFonts w:ascii="Arial" w:hAnsi="Arial" w:cs="Arial" w:hint="default"/>
      <w:b/>
      <w:bCs/>
      <w:iCs/>
      <w:sz w:val="22"/>
      <w:szCs w:val="28"/>
      <w:lang w:val="en-US" w:eastAsia="en-US" w:bidi="ar-SA"/>
    </w:rPr>
  </w:style>
  <w:style w:type="character" w:customStyle="1" w:styleId="doctitle">
    <w:name w:val="doctitle"/>
    <w:rsid w:val="00A66D4D"/>
  </w:style>
  <w:style w:type="character" w:customStyle="1" w:styleId="cardtext-underlined0">
    <w:name w:val="card text- underlined"/>
    <w:rsid w:val="00A66D4D"/>
    <w:rPr>
      <w:rFonts w:ascii="Garamond" w:hAnsi="Garamond" w:hint="default"/>
      <w:u w:val="single"/>
    </w:rPr>
  </w:style>
  <w:style w:type="character" w:customStyle="1" w:styleId="BodyText1">
    <w:name w:val="Body Text1"/>
    <w:basedOn w:val="DefaultParagraphFont"/>
    <w:rsid w:val="00A66D4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66D4D"/>
  </w:style>
  <w:style w:type="character" w:customStyle="1" w:styleId="BriefTitleChar">
    <w:name w:val="Brief Title Char"/>
    <w:basedOn w:val="DefaultParagraphFont"/>
    <w:rsid w:val="00A66D4D"/>
    <w:rPr>
      <w:b/>
      <w:bCs w:val="0"/>
      <w:sz w:val="24"/>
      <w:szCs w:val="24"/>
      <w:u w:val="single"/>
      <w:lang w:val="en-US" w:eastAsia="en-US" w:bidi="ar-SA"/>
    </w:rPr>
  </w:style>
  <w:style w:type="character" w:customStyle="1" w:styleId="BriefTitle2Char">
    <w:name w:val="Brief Title 2 Char"/>
    <w:basedOn w:val="BriefTitleChar"/>
    <w:rsid w:val="00A66D4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66D4D"/>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66D4D"/>
    <w:rPr>
      <w:rFonts w:ascii="Georgia" w:hAnsi="Georgia" w:hint="default"/>
      <w:b/>
      <w:bCs w:val="0"/>
      <w:sz w:val="24"/>
    </w:rPr>
  </w:style>
  <w:style w:type="character" w:customStyle="1" w:styleId="Emphasis20">
    <w:name w:val="Emphasis 2"/>
    <w:uiPriority w:val="1"/>
    <w:qFormat/>
    <w:rsid w:val="00A66D4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66D4D"/>
    <w:rPr>
      <w:rFonts w:ascii="AGaramond" w:hAnsi="AGaramond" w:cs="AGaramond" w:hint="default"/>
      <w:color w:val="211D1E"/>
      <w:sz w:val="14"/>
      <w:szCs w:val="14"/>
    </w:rPr>
  </w:style>
  <w:style w:type="character" w:customStyle="1" w:styleId="CharacterStyle2">
    <w:name w:val="Character Style 2"/>
    <w:uiPriority w:val="99"/>
    <w:rsid w:val="00A66D4D"/>
    <w:rPr>
      <w:sz w:val="20"/>
      <w:szCs w:val="20"/>
    </w:rPr>
  </w:style>
  <w:style w:type="character" w:customStyle="1" w:styleId="cross-head">
    <w:name w:val="cross-head"/>
    <w:rsid w:val="00A66D4D"/>
  </w:style>
  <w:style w:type="character" w:customStyle="1" w:styleId="dateline">
    <w:name w:val="dateline"/>
    <w:rsid w:val="00A66D4D"/>
  </w:style>
  <w:style w:type="character" w:customStyle="1" w:styleId="Subtitle1">
    <w:name w:val="Subtitle1"/>
    <w:rsid w:val="00A66D4D"/>
  </w:style>
  <w:style w:type="character" w:customStyle="1" w:styleId="metaorigin">
    <w:name w:val="meta_origin"/>
    <w:rsid w:val="00A66D4D"/>
  </w:style>
  <w:style w:type="character" w:customStyle="1" w:styleId="mandelbrotrefrag">
    <w:name w:val="mandelbrot_refrag"/>
    <w:rsid w:val="00A66D4D"/>
  </w:style>
  <w:style w:type="character" w:customStyle="1" w:styleId="eminfo">
    <w:name w:val="eminfo"/>
    <w:rsid w:val="00A66D4D"/>
  </w:style>
  <w:style w:type="character" w:customStyle="1" w:styleId="emhighlight">
    <w:name w:val="emhighlight"/>
    <w:rsid w:val="00A66D4D"/>
  </w:style>
  <w:style w:type="character" w:customStyle="1" w:styleId="name">
    <w:name w:val="name"/>
    <w:rsid w:val="00A66D4D"/>
  </w:style>
  <w:style w:type="character" w:customStyle="1" w:styleId="tkrname">
    <w:name w:val="tkrname"/>
    <w:rsid w:val="00A66D4D"/>
  </w:style>
  <w:style w:type="character" w:customStyle="1" w:styleId="tkrchange">
    <w:name w:val="tkrchange"/>
    <w:rsid w:val="00A66D4D"/>
  </w:style>
  <w:style w:type="character" w:customStyle="1" w:styleId="source-org">
    <w:name w:val="source-org"/>
    <w:rsid w:val="00A66D4D"/>
  </w:style>
  <w:style w:type="character" w:customStyle="1" w:styleId="updated">
    <w:name w:val="updated"/>
    <w:rsid w:val="00A66D4D"/>
  </w:style>
  <w:style w:type="character" w:customStyle="1" w:styleId="last">
    <w:name w:val="last"/>
    <w:rsid w:val="00A66D4D"/>
  </w:style>
  <w:style w:type="character" w:customStyle="1" w:styleId="Style11ptBoldUnderline1">
    <w:name w:val="Style 11 pt Bold Underline1"/>
    <w:rsid w:val="00A66D4D"/>
    <w:rPr>
      <w:b/>
      <w:bCs/>
      <w:sz w:val="20"/>
      <w:u w:val="single"/>
    </w:rPr>
  </w:style>
  <w:style w:type="character" w:customStyle="1" w:styleId="StyleStyleunderlineBold11pt">
    <w:name w:val="Style Style underline + Bold + 11 pt"/>
    <w:rsid w:val="00A66D4D"/>
    <w:rPr>
      <w:bCs/>
      <w:sz w:val="20"/>
      <w:u w:val="single"/>
    </w:rPr>
  </w:style>
  <w:style w:type="character" w:customStyle="1" w:styleId="StyleunderlineAsianTimesNewRomanBold">
    <w:name w:val="Style underline + (Asian) Times New Roman Bold"/>
    <w:rsid w:val="00A66D4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66D4D"/>
    <w:rPr>
      <w:b/>
      <w:bCs/>
      <w:sz w:val="20"/>
      <w:u w:val="single"/>
      <w:bdr w:val="single" w:sz="4" w:space="0" w:color="auto" w:frame="1"/>
    </w:rPr>
  </w:style>
  <w:style w:type="character" w:customStyle="1" w:styleId="A5">
    <w:name w:val="A5"/>
    <w:uiPriority w:val="99"/>
    <w:rsid w:val="00A66D4D"/>
    <w:rPr>
      <w:rFonts w:ascii="Times New Roman" w:hAnsi="Times New Roman" w:cs="Times New Roman" w:hint="default"/>
      <w:color w:val="000000"/>
      <w:sz w:val="13"/>
      <w:szCs w:val="13"/>
    </w:rPr>
  </w:style>
  <w:style w:type="character" w:customStyle="1" w:styleId="quotepeekbase">
    <w:name w:val="quotepeekbase"/>
    <w:rsid w:val="00A66D4D"/>
  </w:style>
  <w:style w:type="character" w:customStyle="1" w:styleId="cardChar11">
    <w:name w:val="card Char1"/>
    <w:rsid w:val="00A66D4D"/>
    <w:rPr>
      <w:rFonts w:ascii="Calibri" w:eastAsia="Calibri" w:hAnsi="Calibri" w:cs="Calibri" w:hint="default"/>
      <w:sz w:val="24"/>
      <w:szCs w:val="22"/>
      <w:lang w:val="x-none" w:eastAsia="x-none"/>
    </w:rPr>
  </w:style>
  <w:style w:type="character" w:customStyle="1" w:styleId="NormalCard">
    <w:name w:val="Normal Card"/>
    <w:uiPriority w:val="1"/>
    <w:qFormat/>
    <w:rsid w:val="00A66D4D"/>
    <w:rPr>
      <w:rFonts w:ascii="Times New Roman" w:hAnsi="Times New Roman" w:cs="Times New Roman" w:hint="default"/>
      <w:sz w:val="24"/>
    </w:rPr>
  </w:style>
  <w:style w:type="character" w:customStyle="1" w:styleId="HighlightedUnderline0">
    <w:name w:val="Highlighted Underline"/>
    <w:uiPriority w:val="1"/>
    <w:qFormat/>
    <w:rsid w:val="00A66D4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66D4D"/>
    <w:rPr>
      <w:rFonts w:ascii="Times New Roman" w:hAnsi="Times New Roman" w:cs="Times New Roman" w:hint="default"/>
      <w:sz w:val="16"/>
      <w:szCs w:val="16"/>
    </w:rPr>
  </w:style>
  <w:style w:type="character" w:customStyle="1" w:styleId="timebox">
    <w:name w:val="timebox"/>
    <w:rsid w:val="00A66D4D"/>
  </w:style>
  <w:style w:type="character" w:customStyle="1" w:styleId="Heading2Subtext">
    <w:name w:val="Heading 2 Subtext"/>
    <w:rsid w:val="00A66D4D"/>
    <w:rPr>
      <w:rFonts w:ascii="Times New Roman" w:hAnsi="Times New Roman" w:cs="Times New Roman" w:hint="default"/>
      <w:sz w:val="16"/>
    </w:rPr>
  </w:style>
  <w:style w:type="character" w:customStyle="1" w:styleId="-SmallText-">
    <w:name w:val="-Small Text-"/>
    <w:rsid w:val="00A66D4D"/>
    <w:rPr>
      <w:rFonts w:ascii="Garamond" w:hAnsi="Garamond" w:hint="default"/>
      <w:sz w:val="16"/>
    </w:rPr>
  </w:style>
  <w:style w:type="character" w:customStyle="1" w:styleId="label">
    <w:name w:val="label"/>
    <w:rsid w:val="00A66D4D"/>
  </w:style>
  <w:style w:type="character" w:customStyle="1" w:styleId="BoldUnderlineCharChar">
    <w:name w:val="BoldUnderline Char Char"/>
    <w:rsid w:val="00A66D4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66D4D"/>
  </w:style>
  <w:style w:type="character" w:customStyle="1" w:styleId="FontStyle477">
    <w:name w:val="Font Style477"/>
    <w:basedOn w:val="DefaultParagraphFont"/>
    <w:uiPriority w:val="99"/>
    <w:rsid w:val="00A66D4D"/>
    <w:rPr>
      <w:rFonts w:ascii="Times New Roman" w:hAnsi="Times New Roman" w:cs="Times New Roman" w:hint="default"/>
      <w:sz w:val="18"/>
      <w:szCs w:val="18"/>
    </w:rPr>
  </w:style>
  <w:style w:type="character" w:customStyle="1" w:styleId="FontStyle505">
    <w:name w:val="Font Style505"/>
    <w:basedOn w:val="DefaultParagraphFont"/>
    <w:uiPriority w:val="99"/>
    <w:rsid w:val="00A66D4D"/>
    <w:rPr>
      <w:rFonts w:ascii="Times New Roman" w:hAnsi="Times New Roman" w:cs="Times New Roman" w:hint="default"/>
      <w:sz w:val="18"/>
      <w:szCs w:val="18"/>
    </w:rPr>
  </w:style>
  <w:style w:type="character" w:customStyle="1" w:styleId="FontStyle514">
    <w:name w:val="Font Style514"/>
    <w:basedOn w:val="DefaultParagraphFont"/>
    <w:uiPriority w:val="99"/>
    <w:rsid w:val="00A66D4D"/>
    <w:rPr>
      <w:rFonts w:ascii="Times New Roman" w:hAnsi="Times New Roman" w:cs="Times New Roman" w:hint="default"/>
      <w:sz w:val="14"/>
      <w:szCs w:val="14"/>
    </w:rPr>
  </w:style>
  <w:style w:type="character" w:customStyle="1" w:styleId="FontStyle500">
    <w:name w:val="Font Style500"/>
    <w:basedOn w:val="DefaultParagraphFont"/>
    <w:uiPriority w:val="99"/>
    <w:rsid w:val="00A66D4D"/>
    <w:rPr>
      <w:rFonts w:ascii="Times New Roman" w:hAnsi="Times New Roman" w:cs="Times New Roman" w:hint="default"/>
      <w:b/>
      <w:bCs/>
      <w:sz w:val="16"/>
      <w:szCs w:val="16"/>
    </w:rPr>
  </w:style>
  <w:style w:type="character" w:customStyle="1" w:styleId="CardCite1">
    <w:name w:val="CardCite1"/>
    <w:qFormat/>
    <w:rsid w:val="00A66D4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66D4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66D4D"/>
    <w:rPr>
      <w:rFonts w:ascii="Times New Roman" w:hAnsi="Times New Roman" w:cs="Times New Roman" w:hint="default"/>
      <w:b/>
      <w:bCs/>
      <w:sz w:val="22"/>
      <w:szCs w:val="22"/>
    </w:rPr>
  </w:style>
  <w:style w:type="character" w:customStyle="1" w:styleId="CharacterStyle3">
    <w:name w:val="Character Style 3"/>
    <w:uiPriority w:val="99"/>
    <w:rsid w:val="00A66D4D"/>
    <w:rPr>
      <w:rFonts w:ascii="Bookman Old Style" w:hAnsi="Bookman Old Style" w:cs="Bookman Old Style" w:hint="default"/>
      <w:spacing w:val="-5"/>
      <w:sz w:val="18"/>
      <w:szCs w:val="18"/>
    </w:rPr>
  </w:style>
  <w:style w:type="character" w:customStyle="1" w:styleId="Style8pt1">
    <w:name w:val="Style 8 pt1"/>
    <w:rsid w:val="00A66D4D"/>
    <w:rPr>
      <w:rFonts w:ascii="Georgia" w:hAnsi="Georgia" w:hint="default"/>
      <w:sz w:val="16"/>
    </w:rPr>
  </w:style>
  <w:style w:type="character" w:customStyle="1" w:styleId="UnderlineStyleChar7">
    <w:name w:val="Underline Style Char7"/>
    <w:rsid w:val="00A66D4D"/>
    <w:rPr>
      <w:rFonts w:ascii="Garamond" w:hAnsi="Garamond" w:hint="default"/>
      <w:sz w:val="22"/>
      <w:szCs w:val="24"/>
      <w:u w:val="single"/>
      <w:lang w:val="en-US" w:eastAsia="en-US" w:bidi="ar-SA"/>
    </w:rPr>
  </w:style>
  <w:style w:type="character" w:customStyle="1" w:styleId="StyleArial6ptBold">
    <w:name w:val="Style Arial 6 pt Bold"/>
    <w:rsid w:val="00A66D4D"/>
    <w:rPr>
      <w:rFonts w:ascii="Arial" w:hAnsi="Arial" w:cs="Arial" w:hint="default"/>
      <w:bCs/>
      <w:sz w:val="12"/>
    </w:rPr>
  </w:style>
  <w:style w:type="character" w:customStyle="1" w:styleId="Heading2Char5">
    <w:name w:val="Heading 2 Char5"/>
    <w:rsid w:val="00A66D4D"/>
    <w:rPr>
      <w:rFonts w:ascii="Garamond" w:hAnsi="Garamond" w:cs="Arial" w:hint="default"/>
      <w:b/>
      <w:bCs/>
      <w:iCs/>
      <w:sz w:val="24"/>
      <w:szCs w:val="28"/>
      <w:lang w:val="en-US" w:eastAsia="en-US" w:bidi="ar-SA"/>
    </w:rPr>
  </w:style>
  <w:style w:type="character" w:customStyle="1" w:styleId="TagGreg">
    <w:name w:val="TagGreg"/>
    <w:uiPriority w:val="1"/>
    <w:qFormat/>
    <w:rsid w:val="00A66D4D"/>
    <w:rPr>
      <w:b/>
      <w:bCs w:val="0"/>
      <w:sz w:val="24"/>
    </w:rPr>
  </w:style>
  <w:style w:type="character" w:customStyle="1" w:styleId="StyleDebateUnderline10pt">
    <w:name w:val="Style Debate Underline + 10 pt"/>
    <w:rsid w:val="00A66D4D"/>
    <w:rPr>
      <w:rFonts w:ascii="Times New Roman" w:hAnsi="Times New Roman" w:cs="Times New Roman" w:hint="default"/>
      <w:sz w:val="20"/>
      <w:szCs w:val="20"/>
      <w:u w:val="single"/>
    </w:rPr>
  </w:style>
  <w:style w:type="character" w:customStyle="1" w:styleId="underlinedCharChar0">
    <w:name w:val="underlined Char Char"/>
    <w:locked/>
    <w:rsid w:val="00A66D4D"/>
    <w:rPr>
      <w:u w:val="single"/>
    </w:rPr>
  </w:style>
  <w:style w:type="character" w:customStyle="1" w:styleId="SourceBold">
    <w:name w:val="Source Bold"/>
    <w:rsid w:val="00A66D4D"/>
    <w:rPr>
      <w:rFonts w:ascii="Arial Narrow" w:hAnsi="Arial Narrow" w:hint="default"/>
      <w:b/>
      <w:bCs w:val="0"/>
      <w:strike w:val="0"/>
      <w:dstrike w:val="0"/>
      <w:sz w:val="24"/>
      <w:u w:val="none"/>
      <w:effect w:val="none"/>
    </w:rPr>
  </w:style>
  <w:style w:type="character" w:customStyle="1" w:styleId="2xBoldUnderline">
    <w:name w:val="2x_Bold_Underline"/>
    <w:rsid w:val="00A66D4D"/>
    <w:rPr>
      <w:b/>
      <w:bCs/>
      <w:sz w:val="24"/>
      <w:u w:val="thick"/>
    </w:rPr>
  </w:style>
  <w:style w:type="character" w:customStyle="1" w:styleId="Dottedunderline">
    <w:name w:val="Dotted underline"/>
    <w:rsid w:val="00A66D4D"/>
    <w:rPr>
      <w:u w:val="dotted"/>
    </w:rPr>
  </w:style>
  <w:style w:type="character" w:customStyle="1" w:styleId="readChar">
    <w:name w:val="read Char"/>
    <w:rsid w:val="00A66D4D"/>
    <w:rPr>
      <w:szCs w:val="22"/>
      <w:u w:val="single"/>
      <w:lang w:val="en-US" w:eastAsia="en-US" w:bidi="ar-SA"/>
    </w:rPr>
  </w:style>
  <w:style w:type="character" w:customStyle="1" w:styleId="underlining0">
    <w:name w:val="underlining"/>
    <w:rsid w:val="00A66D4D"/>
    <w:rPr>
      <w:u w:val="single"/>
    </w:rPr>
  </w:style>
  <w:style w:type="character" w:customStyle="1" w:styleId="btitle">
    <w:name w:val="btitle"/>
    <w:rsid w:val="00A66D4D"/>
  </w:style>
  <w:style w:type="character" w:customStyle="1" w:styleId="green">
    <w:name w:val="green"/>
    <w:rsid w:val="00A66D4D"/>
  </w:style>
  <w:style w:type="character" w:customStyle="1" w:styleId="BodyText20">
    <w:name w:val="Body Text2"/>
    <w:rsid w:val="00A66D4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66D4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66D4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66D4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66D4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66D4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66D4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66D4D"/>
    <w:rPr>
      <w:rFonts w:ascii="Sylfaen" w:hAnsi="Sylfaen" w:cs="Sylfaen" w:hint="default"/>
      <w:i/>
      <w:iCs/>
      <w:strike w:val="0"/>
      <w:dstrike w:val="0"/>
      <w:sz w:val="19"/>
      <w:szCs w:val="19"/>
      <w:u w:val="none"/>
      <w:effect w:val="none"/>
      <w:shd w:val="clear" w:color="auto" w:fill="FFFFFF"/>
    </w:rPr>
  </w:style>
  <w:style w:type="character" w:customStyle="1" w:styleId="1">
    <w:name w:val="1"/>
    <w:rsid w:val="00A66D4D"/>
    <w:rPr>
      <w:rFonts w:ascii="Arial" w:hAnsi="Arial" w:cs="Arial" w:hint="default"/>
      <w:bCs/>
      <w:sz w:val="20"/>
      <w:u w:val="single"/>
      <w:lang w:val="en-US" w:eastAsia="en-US" w:bidi="ar-SA"/>
    </w:rPr>
  </w:style>
  <w:style w:type="character" w:customStyle="1" w:styleId="CharChar31">
    <w:name w:val="Char Char31"/>
    <w:rsid w:val="00A66D4D"/>
    <w:rPr>
      <w:rFonts w:ascii="Arial" w:hAnsi="Arial" w:cs="Arial" w:hint="default"/>
      <w:b/>
      <w:bCs/>
      <w:iCs/>
      <w:lang w:val="en-US" w:eastAsia="en-US" w:bidi="ar-SA"/>
    </w:rPr>
  </w:style>
  <w:style w:type="character" w:customStyle="1" w:styleId="Subtitle2">
    <w:name w:val="Subtitle2"/>
    <w:rsid w:val="00A66D4D"/>
  </w:style>
  <w:style w:type="character" w:customStyle="1" w:styleId="drop">
    <w:name w:val="drop"/>
    <w:rsid w:val="00A66D4D"/>
  </w:style>
  <w:style w:type="character" w:customStyle="1" w:styleId="bioline">
    <w:name w:val="bioline"/>
    <w:rsid w:val="00A66D4D"/>
  </w:style>
  <w:style w:type="character" w:customStyle="1" w:styleId="articletitle0">
    <w:name w:val="article_title"/>
    <w:rsid w:val="00A66D4D"/>
  </w:style>
  <w:style w:type="character" w:customStyle="1" w:styleId="A4">
    <w:name w:val="A4"/>
    <w:uiPriority w:val="99"/>
    <w:rsid w:val="00A66D4D"/>
    <w:rPr>
      <w:color w:val="000000"/>
    </w:rPr>
  </w:style>
  <w:style w:type="character" w:customStyle="1" w:styleId="s2">
    <w:name w:val="s2"/>
    <w:rsid w:val="00A66D4D"/>
  </w:style>
  <w:style w:type="character" w:customStyle="1" w:styleId="s4">
    <w:name w:val="s4"/>
    <w:rsid w:val="00A66D4D"/>
  </w:style>
  <w:style w:type="character" w:customStyle="1" w:styleId="s5">
    <w:name w:val="s5"/>
    <w:rsid w:val="00A66D4D"/>
  </w:style>
  <w:style w:type="character" w:customStyle="1" w:styleId="cap">
    <w:name w:val="cap"/>
    <w:rsid w:val="00A66D4D"/>
  </w:style>
  <w:style w:type="character" w:customStyle="1" w:styleId="rightsnotice">
    <w:name w:val="rightsnotice"/>
    <w:rsid w:val="00A66D4D"/>
  </w:style>
  <w:style w:type="character" w:customStyle="1" w:styleId="Caption1">
    <w:name w:val="Caption1"/>
    <w:rsid w:val="00A66D4D"/>
  </w:style>
  <w:style w:type="character" w:customStyle="1" w:styleId="credit">
    <w:name w:val="credit"/>
    <w:rsid w:val="00A66D4D"/>
  </w:style>
  <w:style w:type="character" w:customStyle="1" w:styleId="scaps">
    <w:name w:val="scaps"/>
    <w:rsid w:val="00A66D4D"/>
  </w:style>
  <w:style w:type="character" w:customStyle="1" w:styleId="current-article">
    <w:name w:val="current-article"/>
    <w:rsid w:val="00A66D4D"/>
  </w:style>
  <w:style w:type="character" w:customStyle="1" w:styleId="related-current-indicator">
    <w:name w:val="related-current-indicator"/>
    <w:rsid w:val="00A66D4D"/>
  </w:style>
  <w:style w:type="character" w:customStyle="1" w:styleId="bylclear">
    <w:name w:val="bylclear"/>
    <w:rsid w:val="00A66D4D"/>
  </w:style>
  <w:style w:type="character" w:customStyle="1" w:styleId="timestamp">
    <w:name w:val="timestamp"/>
    <w:rsid w:val="00A66D4D"/>
  </w:style>
  <w:style w:type="character" w:customStyle="1" w:styleId="comments">
    <w:name w:val="comments"/>
    <w:rsid w:val="00A66D4D"/>
  </w:style>
  <w:style w:type="character" w:customStyle="1" w:styleId="essaytext">
    <w:name w:val="essaytext"/>
    <w:rsid w:val="00A66D4D"/>
  </w:style>
  <w:style w:type="character" w:customStyle="1" w:styleId="username">
    <w:name w:val="username"/>
    <w:rsid w:val="00A66D4D"/>
  </w:style>
  <w:style w:type="character" w:customStyle="1" w:styleId="toplinks">
    <w:name w:val="toplinks"/>
    <w:rsid w:val="00A66D4D"/>
  </w:style>
  <w:style w:type="character" w:customStyle="1" w:styleId="A3">
    <w:name w:val="A3"/>
    <w:uiPriority w:val="99"/>
    <w:rsid w:val="00A66D4D"/>
    <w:rPr>
      <w:rFonts w:ascii="Perpetua" w:hAnsi="Perpetua" w:cs="Perpetua" w:hint="default"/>
      <w:color w:val="000000"/>
      <w:sz w:val="15"/>
      <w:szCs w:val="15"/>
    </w:rPr>
  </w:style>
  <w:style w:type="character" w:customStyle="1" w:styleId="see">
    <w:name w:val="see"/>
    <w:rsid w:val="00A66D4D"/>
  </w:style>
  <w:style w:type="character" w:customStyle="1" w:styleId="first-letter">
    <w:name w:val="first-letter"/>
    <w:rsid w:val="00A66D4D"/>
  </w:style>
  <w:style w:type="character" w:customStyle="1" w:styleId="focusparagraph">
    <w:name w:val="focusparagraph"/>
    <w:rsid w:val="00A66D4D"/>
  </w:style>
  <w:style w:type="character" w:customStyle="1" w:styleId="lightblue">
    <w:name w:val="lightblue"/>
    <w:rsid w:val="00A66D4D"/>
  </w:style>
  <w:style w:type="character" w:customStyle="1" w:styleId="StyleUnderlineCharChar9pt">
    <w:name w:val="Style Underline Char Char + 9 pt"/>
    <w:rsid w:val="00A66D4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66D4D"/>
  </w:style>
  <w:style w:type="character" w:customStyle="1" w:styleId="Title10">
    <w:name w:val="Title1"/>
    <w:rsid w:val="00A66D4D"/>
  </w:style>
  <w:style w:type="character" w:customStyle="1" w:styleId="BoldandUnderlineCharCharCharChar">
    <w:name w:val="Bold and Underline Char Char Char Char"/>
    <w:rsid w:val="00A66D4D"/>
    <w:rPr>
      <w:b/>
      <w:bCs w:val="0"/>
      <w:noProof w:val="0"/>
      <w:u w:val="single"/>
      <w:lang w:val="en-US" w:eastAsia="en-US" w:bidi="ar-SA"/>
    </w:rPr>
  </w:style>
  <w:style w:type="character" w:customStyle="1" w:styleId="FontStyle29">
    <w:name w:val="Font Style29"/>
    <w:uiPriority w:val="99"/>
    <w:rsid w:val="00A66D4D"/>
    <w:rPr>
      <w:rFonts w:ascii="Arial" w:hAnsi="Arial" w:cs="Arial" w:hint="default"/>
      <w:sz w:val="14"/>
      <w:szCs w:val="14"/>
    </w:rPr>
  </w:style>
  <w:style w:type="character" w:customStyle="1" w:styleId="CardsUnderlined">
    <w:name w:val="Cards Underlined"/>
    <w:rsid w:val="00A66D4D"/>
    <w:rPr>
      <w:rFonts w:ascii="Helvetica" w:hAnsi="Helvetica" w:cs="Helvetica" w:hint="default"/>
      <w:sz w:val="22"/>
      <w:szCs w:val="24"/>
      <w:u w:val="thick"/>
    </w:rPr>
  </w:style>
  <w:style w:type="character" w:customStyle="1" w:styleId="titles">
    <w:name w:val="titles"/>
    <w:rsid w:val="00A66D4D"/>
  </w:style>
  <w:style w:type="character" w:customStyle="1" w:styleId="articletext0">
    <w:name w:val="article_text"/>
    <w:rsid w:val="00A66D4D"/>
  </w:style>
  <w:style w:type="character" w:customStyle="1" w:styleId="contentauthor">
    <w:name w:val="contentauthor"/>
    <w:rsid w:val="00A66D4D"/>
  </w:style>
  <w:style w:type="character" w:customStyle="1" w:styleId="subarticleheader">
    <w:name w:val="subarticleheader"/>
    <w:rsid w:val="00A66D4D"/>
  </w:style>
  <w:style w:type="character" w:customStyle="1" w:styleId="spelle">
    <w:name w:val="spelle"/>
    <w:rsid w:val="00A66D4D"/>
  </w:style>
  <w:style w:type="character" w:customStyle="1" w:styleId="grame">
    <w:name w:val="grame"/>
    <w:rsid w:val="00A66D4D"/>
  </w:style>
  <w:style w:type="character" w:customStyle="1" w:styleId="newstitle1">
    <w:name w:val="newstitle1"/>
    <w:rsid w:val="00A66D4D"/>
  </w:style>
  <w:style w:type="character" w:customStyle="1" w:styleId="copy">
    <w:name w:val="copy"/>
    <w:rsid w:val="00A66D4D"/>
  </w:style>
  <w:style w:type="character" w:customStyle="1" w:styleId="topheadline">
    <w:name w:val="topheadline"/>
    <w:rsid w:val="00A66D4D"/>
  </w:style>
  <w:style w:type="character" w:customStyle="1" w:styleId="Stylereduce27pt">
    <w:name w:val="Style reduce2 + 7 pt"/>
    <w:rsid w:val="00A66D4D"/>
    <w:rPr>
      <w:rFonts w:ascii="Times New Roman" w:hAnsi="Times New Roman" w:cs="Arial" w:hint="default"/>
      <w:color w:val="000000"/>
      <w:sz w:val="14"/>
      <w:szCs w:val="22"/>
    </w:rPr>
  </w:style>
  <w:style w:type="character" w:customStyle="1" w:styleId="srtitle">
    <w:name w:val="srtitle"/>
    <w:rsid w:val="00A66D4D"/>
  </w:style>
  <w:style w:type="character" w:customStyle="1" w:styleId="st1">
    <w:name w:val="st1"/>
    <w:rsid w:val="00A66D4D"/>
  </w:style>
  <w:style w:type="character" w:customStyle="1" w:styleId="StyleStyleGaramond">
    <w:name w:val="Style Style Garamond +"/>
    <w:rsid w:val="00A66D4D"/>
    <w:rPr>
      <w:rFonts w:ascii="Garamond" w:hAnsi="Garamond" w:cs="Times New Roman" w:hint="default"/>
      <w:sz w:val="20"/>
    </w:rPr>
  </w:style>
  <w:style w:type="character" w:customStyle="1" w:styleId="quotechar0">
    <w:name w:val="quotechar"/>
    <w:rsid w:val="00A66D4D"/>
  </w:style>
  <w:style w:type="character" w:customStyle="1" w:styleId="boldunderline0">
    <w:name w:val="boldunderline"/>
    <w:rsid w:val="00A66D4D"/>
  </w:style>
  <w:style w:type="character" w:customStyle="1" w:styleId="A8">
    <w:name w:val="A8"/>
    <w:rsid w:val="00A66D4D"/>
    <w:rPr>
      <w:rFonts w:ascii="Scala" w:hAnsi="Scala" w:cs="Scala" w:hint="default"/>
      <w:color w:val="000000"/>
      <w:sz w:val="15"/>
      <w:szCs w:val="15"/>
    </w:rPr>
  </w:style>
  <w:style w:type="character" w:customStyle="1" w:styleId="A0">
    <w:name w:val="A0"/>
    <w:uiPriority w:val="99"/>
    <w:rsid w:val="00A66D4D"/>
    <w:rPr>
      <w:rFonts w:ascii="Scala" w:hAnsi="Scala" w:cs="Scala" w:hint="default"/>
      <w:color w:val="000000"/>
      <w:sz w:val="16"/>
      <w:szCs w:val="16"/>
    </w:rPr>
  </w:style>
  <w:style w:type="character" w:customStyle="1" w:styleId="Date11">
    <w:name w:val="Date11"/>
    <w:rsid w:val="00A66D4D"/>
  </w:style>
  <w:style w:type="character" w:customStyle="1" w:styleId="Boxout">
    <w:name w:val="Box out"/>
    <w:uiPriority w:val="1"/>
    <w:qFormat/>
    <w:rsid w:val="00A66D4D"/>
    <w:rPr>
      <w:rFonts w:ascii="Tahoma" w:hAnsi="Tahoma" w:cs="Tahoma" w:hint="default"/>
      <w:b/>
      <w:bCs w:val="0"/>
      <w:sz w:val="20"/>
      <w:u w:val="single"/>
      <w:bdr w:val="none" w:sz="0" w:space="0" w:color="auto" w:frame="1"/>
      <w:shd w:val="clear" w:color="auto" w:fill="A9E8F5"/>
    </w:rPr>
  </w:style>
  <w:style w:type="character" w:customStyle="1" w:styleId="metad">
    <w:name w:val="metad"/>
    <w:rsid w:val="00A66D4D"/>
  </w:style>
  <w:style w:type="character" w:customStyle="1" w:styleId="sifr-alternate">
    <w:name w:val="sifr-alternate"/>
    <w:rsid w:val="00A66D4D"/>
  </w:style>
  <w:style w:type="character" w:customStyle="1" w:styleId="justify1">
    <w:name w:val="justify1"/>
    <w:rsid w:val="00A66D4D"/>
  </w:style>
  <w:style w:type="character" w:customStyle="1" w:styleId="artbody1">
    <w:name w:val="art_body1"/>
    <w:rsid w:val="00A66D4D"/>
    <w:rPr>
      <w:rFonts w:ascii="Arial" w:hAnsi="Arial" w:cs="Arial" w:hint="default"/>
    </w:rPr>
  </w:style>
  <w:style w:type="character" w:customStyle="1" w:styleId="A1">
    <w:name w:val="A1"/>
    <w:uiPriority w:val="99"/>
    <w:rsid w:val="00A66D4D"/>
    <w:rPr>
      <w:rFonts w:ascii="Book Antiqua" w:hAnsi="Book Antiqua" w:cs="Book Antiqua" w:hint="default"/>
      <w:color w:val="221E1F"/>
      <w:sz w:val="22"/>
      <w:szCs w:val="22"/>
    </w:rPr>
  </w:style>
  <w:style w:type="character" w:customStyle="1" w:styleId="reality">
    <w:name w:val="reality"/>
    <w:rsid w:val="00A66D4D"/>
  </w:style>
  <w:style w:type="character" w:customStyle="1" w:styleId="text2">
    <w:name w:val="text2"/>
    <w:rsid w:val="00A66D4D"/>
  </w:style>
  <w:style w:type="character" w:customStyle="1" w:styleId="StyleUnderlineChar2CharChar11pt">
    <w:name w:val="Style Underline Char2 Char Char + 11 pt"/>
    <w:rsid w:val="00A66D4D"/>
    <w:rPr>
      <w:rFonts w:ascii="Times New Roman" w:hAnsi="Times New Roman" w:cs="Times New Roman" w:hint="default"/>
      <w:sz w:val="20"/>
      <w:u w:val="single"/>
    </w:rPr>
  </w:style>
  <w:style w:type="character" w:customStyle="1" w:styleId="StyleStyleBoldUnderline11pt">
    <w:name w:val="Style Style Bold Underline + 11 pt"/>
    <w:rsid w:val="00A66D4D"/>
    <w:rPr>
      <w:b/>
      <w:bCs/>
      <w:sz w:val="20"/>
      <w:u w:val="single"/>
    </w:rPr>
  </w:style>
  <w:style w:type="character" w:customStyle="1" w:styleId="articlehead2">
    <w:name w:val="articlehead2"/>
    <w:rsid w:val="00A66D4D"/>
  </w:style>
  <w:style w:type="character" w:customStyle="1" w:styleId="pronset">
    <w:name w:val="pronset"/>
    <w:rsid w:val="00A66D4D"/>
  </w:style>
  <w:style w:type="character" w:customStyle="1" w:styleId="prondelim">
    <w:name w:val="prondelim"/>
    <w:rsid w:val="00A66D4D"/>
  </w:style>
  <w:style w:type="character" w:customStyle="1" w:styleId="prontoggle">
    <w:name w:val="pron_toggle"/>
    <w:rsid w:val="00A66D4D"/>
  </w:style>
  <w:style w:type="character" w:customStyle="1" w:styleId="boldface">
    <w:name w:val="boldface"/>
    <w:rsid w:val="00A66D4D"/>
  </w:style>
  <w:style w:type="character" w:customStyle="1" w:styleId="secondary-bf">
    <w:name w:val="secondary-bf"/>
    <w:rsid w:val="00A66D4D"/>
  </w:style>
  <w:style w:type="table" w:styleId="ColorfulGrid-Accent1">
    <w:name w:val="Colorful Grid Accent 1"/>
    <w:basedOn w:val="TableNormal"/>
    <w:link w:val="ColorfulGrid-Accent1Char"/>
    <w:uiPriority w:val="29"/>
    <w:unhideWhenUsed/>
    <w:rsid w:val="00A66D4D"/>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66D4D"/>
    <w:rPr>
      <w:rFonts w:ascii="Times New Roman" w:hAnsi="Times New Roman" w:cs="Times New Roman" w:hint="default"/>
      <w:iCs/>
      <w:color w:val="000000"/>
      <w:sz w:val="16"/>
    </w:rPr>
  </w:style>
  <w:style w:type="character" w:customStyle="1" w:styleId="Boxout0">
    <w:name w:val="Boxout"/>
    <w:uiPriority w:val="1"/>
    <w:qFormat/>
    <w:rsid w:val="00A66D4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66D4D"/>
  </w:style>
  <w:style w:type="character" w:customStyle="1" w:styleId="pg">
    <w:name w:val="pg"/>
    <w:rsid w:val="00A66D4D"/>
  </w:style>
  <w:style w:type="character" w:customStyle="1" w:styleId="detailtitle">
    <w:name w:val="detailtitle"/>
    <w:rsid w:val="00A66D4D"/>
  </w:style>
  <w:style w:type="character" w:customStyle="1" w:styleId="storydate">
    <w:name w:val="storydate"/>
    <w:rsid w:val="00A66D4D"/>
  </w:style>
  <w:style w:type="character" w:customStyle="1" w:styleId="preloadwrap">
    <w:name w:val="preloadwrap"/>
    <w:rsid w:val="00A66D4D"/>
  </w:style>
  <w:style w:type="character" w:customStyle="1" w:styleId="creditwrap">
    <w:name w:val="creditwrap"/>
    <w:rsid w:val="00A66D4D"/>
  </w:style>
  <w:style w:type="character" w:customStyle="1" w:styleId="DefaultChar1">
    <w:name w:val="Default Char1"/>
    <w:rsid w:val="00A66D4D"/>
    <w:rPr>
      <w:noProof w:val="0"/>
      <w:color w:val="000000"/>
      <w:lang w:val="en-US" w:eastAsia="en-US" w:bidi="ar-SA"/>
    </w:rPr>
  </w:style>
  <w:style w:type="character" w:customStyle="1" w:styleId="textunderlineChar0">
    <w:name w:val="text underline Char"/>
    <w:rsid w:val="00A66D4D"/>
    <w:rPr>
      <w:sz w:val="24"/>
      <w:szCs w:val="22"/>
      <w:u w:val="thick"/>
      <w:lang w:val="en-US" w:eastAsia="en-US" w:bidi="ar-SA"/>
    </w:rPr>
  </w:style>
  <w:style w:type="character" w:customStyle="1" w:styleId="BoldChar">
    <w:name w:val="Bold Char"/>
    <w:rsid w:val="00A66D4D"/>
    <w:rPr>
      <w:rFonts w:ascii="Times New Roman" w:eastAsia="Times New Roman" w:hAnsi="Times New Roman" w:cs="Times New Roman" w:hint="default"/>
      <w:b/>
      <w:bCs w:val="0"/>
      <w:szCs w:val="24"/>
    </w:rPr>
  </w:style>
  <w:style w:type="character" w:customStyle="1" w:styleId="pmterms31">
    <w:name w:val="pmterms31"/>
    <w:rsid w:val="00A66D4D"/>
    <w:rPr>
      <w:b/>
      <w:bCs/>
      <w:i w:val="0"/>
      <w:iCs w:val="0"/>
      <w:color w:val="000000"/>
    </w:rPr>
  </w:style>
  <w:style w:type="character" w:customStyle="1" w:styleId="copyrightdescription">
    <w:name w:val="copyrightdescription"/>
    <w:rsid w:val="00A66D4D"/>
  </w:style>
  <w:style w:type="character" w:customStyle="1" w:styleId="ft01">
    <w:name w:val="ft01"/>
    <w:rsid w:val="00A66D4D"/>
    <w:rPr>
      <w:rFonts w:ascii="Times" w:hAnsi="Times" w:cs="Times" w:hint="default"/>
      <w:color w:val="000000"/>
      <w:sz w:val="14"/>
      <w:szCs w:val="14"/>
    </w:rPr>
  </w:style>
  <w:style w:type="character" w:customStyle="1" w:styleId="ft11">
    <w:name w:val="ft11"/>
    <w:rsid w:val="00A66D4D"/>
    <w:rPr>
      <w:rFonts w:ascii="Times" w:hAnsi="Times" w:cs="Times" w:hint="default"/>
      <w:color w:val="000000"/>
      <w:sz w:val="17"/>
      <w:szCs w:val="17"/>
    </w:rPr>
  </w:style>
  <w:style w:type="character" w:customStyle="1" w:styleId="ft21">
    <w:name w:val="ft21"/>
    <w:rsid w:val="00A66D4D"/>
    <w:rPr>
      <w:rFonts w:ascii="Times" w:hAnsi="Times" w:cs="Times" w:hint="default"/>
      <w:color w:val="000000"/>
      <w:sz w:val="15"/>
      <w:szCs w:val="15"/>
    </w:rPr>
  </w:style>
  <w:style w:type="character" w:customStyle="1" w:styleId="ft31">
    <w:name w:val="ft31"/>
    <w:rsid w:val="00A66D4D"/>
    <w:rPr>
      <w:rFonts w:ascii="Times" w:hAnsi="Times" w:cs="Times" w:hint="default"/>
      <w:color w:val="000000"/>
      <w:sz w:val="15"/>
      <w:szCs w:val="15"/>
    </w:rPr>
  </w:style>
  <w:style w:type="character" w:customStyle="1" w:styleId="dquo">
    <w:name w:val="dquo"/>
    <w:rsid w:val="00A66D4D"/>
  </w:style>
  <w:style w:type="character" w:customStyle="1" w:styleId="caps2">
    <w:name w:val="caps2"/>
    <w:rsid w:val="00A66D4D"/>
  </w:style>
  <w:style w:type="character" w:customStyle="1" w:styleId="CardsFont12ptCharCharCharChar">
    <w:name w:val="Cards + Font: 12 pt Char Char Char Char"/>
    <w:rsid w:val="00A66D4D"/>
    <w:rPr>
      <w:sz w:val="24"/>
      <w:szCs w:val="24"/>
      <w:u w:val="thick"/>
      <w:lang w:val="en-US" w:eastAsia="en-US" w:bidi="ar-SA"/>
    </w:rPr>
  </w:style>
  <w:style w:type="character" w:customStyle="1" w:styleId="ccs">
    <w:name w:val="c cs"/>
    <w:rsid w:val="00A66D4D"/>
  </w:style>
  <w:style w:type="character" w:customStyle="1" w:styleId="UnderlinedEvChar">
    <w:name w:val="Underlined Ev Char"/>
    <w:rsid w:val="00A66D4D"/>
    <w:rPr>
      <w:rFonts w:ascii="Times New Roman" w:eastAsia="Times New Roman" w:hAnsi="Times New Roman" w:cs="Times New Roman" w:hint="default"/>
      <w:szCs w:val="24"/>
      <w:u w:val="single"/>
    </w:rPr>
  </w:style>
  <w:style w:type="character" w:customStyle="1" w:styleId="dropshadow">
    <w:name w:val="dropshadow"/>
    <w:rsid w:val="00A66D4D"/>
  </w:style>
  <w:style w:type="character" w:customStyle="1" w:styleId="d05ws">
    <w:name w:val="d05ws"/>
    <w:rsid w:val="00A66D4D"/>
  </w:style>
  <w:style w:type="character" w:customStyle="1" w:styleId="rzibod">
    <w:name w:val="rzibod"/>
    <w:rsid w:val="00A66D4D"/>
  </w:style>
  <w:style w:type="character" w:customStyle="1" w:styleId="StyleBold1">
    <w:name w:val="Style Bold1"/>
    <w:rsid w:val="00A66D4D"/>
    <w:rPr>
      <w:rFonts w:ascii="Georgia" w:hAnsi="Georgia" w:hint="default"/>
      <w:b/>
      <w:bCs/>
      <w:sz w:val="22"/>
    </w:rPr>
  </w:style>
  <w:style w:type="character" w:customStyle="1" w:styleId="headertext">
    <w:name w:val="headertext"/>
    <w:rsid w:val="00A66D4D"/>
  </w:style>
  <w:style w:type="character" w:customStyle="1" w:styleId="endnote-reference">
    <w:name w:val="endnote-reference"/>
    <w:rsid w:val="00A66D4D"/>
  </w:style>
  <w:style w:type="character" w:customStyle="1" w:styleId="officialsname">
    <w:name w:val="official_s_name"/>
    <w:rsid w:val="00A66D4D"/>
  </w:style>
  <w:style w:type="character" w:customStyle="1" w:styleId="audience">
    <w:name w:val="audience"/>
    <w:rsid w:val="00A66D4D"/>
  </w:style>
  <w:style w:type="character" w:customStyle="1" w:styleId="A7">
    <w:name w:val="A7"/>
    <w:uiPriority w:val="99"/>
    <w:rsid w:val="00A66D4D"/>
    <w:rPr>
      <w:rFonts w:ascii="Myriad Pro" w:hAnsi="Myriad Pro" w:cs="Myriad Pro" w:hint="default"/>
      <w:color w:val="0066B1"/>
      <w:sz w:val="22"/>
      <w:szCs w:val="22"/>
    </w:rPr>
  </w:style>
  <w:style w:type="character" w:customStyle="1" w:styleId="normalchar">
    <w:name w:val="normal__char"/>
    <w:rsid w:val="00A66D4D"/>
  </w:style>
  <w:style w:type="character" w:customStyle="1" w:styleId="hyperlink002cheading0020100200028block0020title0029char">
    <w:name w:val="hyperlink_002cheading_00201_0020_0028block_0020title_0029__char"/>
    <w:rsid w:val="00A66D4D"/>
  </w:style>
  <w:style w:type="character" w:customStyle="1" w:styleId="underline002cstyle0020bold0020underlinechar">
    <w:name w:val="underline_002cstyle_0020bold_0020underline__char"/>
    <w:rsid w:val="00A66D4D"/>
  </w:style>
  <w:style w:type="character" w:customStyle="1" w:styleId="copyboldblack">
    <w:name w:val="copyboldblack"/>
    <w:rsid w:val="00A66D4D"/>
  </w:style>
  <w:style w:type="character" w:customStyle="1" w:styleId="copybold">
    <w:name w:val="copybold"/>
    <w:rsid w:val="00A66D4D"/>
  </w:style>
  <w:style w:type="character" w:customStyle="1" w:styleId="author-date0">
    <w:name w:val="author-date"/>
    <w:rsid w:val="00A66D4D"/>
  </w:style>
  <w:style w:type="character" w:customStyle="1" w:styleId="hidden">
    <w:name w:val="hidden"/>
    <w:rsid w:val="00A66D4D"/>
  </w:style>
  <w:style w:type="character" w:customStyle="1" w:styleId="articlebegin">
    <w:name w:val="articlebegin"/>
    <w:rsid w:val="00A66D4D"/>
  </w:style>
  <w:style w:type="character" w:customStyle="1" w:styleId="mediaoverlay">
    <w:name w:val="mediaoverlay"/>
    <w:rsid w:val="00A66D4D"/>
  </w:style>
  <w:style w:type="character" w:customStyle="1" w:styleId="blogcaption">
    <w:name w:val="blog_caption"/>
    <w:rsid w:val="00A66D4D"/>
  </w:style>
  <w:style w:type="character" w:customStyle="1" w:styleId="commnet-abuzz">
    <w:name w:val="commnet-abuzz"/>
    <w:rsid w:val="00A66D4D"/>
  </w:style>
  <w:style w:type="character" w:customStyle="1" w:styleId="fbconnectbuttontext">
    <w:name w:val="fbconnectbutton_text"/>
    <w:rsid w:val="00A66D4D"/>
  </w:style>
  <w:style w:type="character" w:customStyle="1" w:styleId="fbsharecountinner">
    <w:name w:val="fb_share_count_inner"/>
    <w:rsid w:val="00A66D4D"/>
  </w:style>
  <w:style w:type="character" w:customStyle="1" w:styleId="stbuttontext">
    <w:name w:val="stbuttontext"/>
    <w:rsid w:val="00A66D4D"/>
  </w:style>
  <w:style w:type="character" w:customStyle="1" w:styleId="source">
    <w:name w:val="source"/>
    <w:rsid w:val="00A66D4D"/>
  </w:style>
  <w:style w:type="character" w:customStyle="1" w:styleId="pubdate">
    <w:name w:val="pubdate"/>
    <w:rsid w:val="00A66D4D"/>
  </w:style>
  <w:style w:type="character" w:customStyle="1" w:styleId="grey">
    <w:name w:val="grey"/>
    <w:rsid w:val="00A66D4D"/>
  </w:style>
  <w:style w:type="character" w:customStyle="1" w:styleId="postdate">
    <w:name w:val="post_date"/>
    <w:rsid w:val="00A66D4D"/>
  </w:style>
  <w:style w:type="character" w:customStyle="1" w:styleId="bdx">
    <w:name w:val="bdx"/>
    <w:rsid w:val="00A66D4D"/>
  </w:style>
  <w:style w:type="character" w:customStyle="1" w:styleId="bdl">
    <w:name w:val="bdl"/>
    <w:rsid w:val="00A66D4D"/>
  </w:style>
  <w:style w:type="character" w:customStyle="1" w:styleId="breadcrumbitemcurrent">
    <w:name w:val="breadcrumbitemcurrent"/>
    <w:rsid w:val="00A66D4D"/>
  </w:style>
  <w:style w:type="character" w:customStyle="1" w:styleId="bbl">
    <w:name w:val="bbl"/>
    <w:rsid w:val="00A66D4D"/>
  </w:style>
  <w:style w:type="character" w:customStyle="1" w:styleId="Date2">
    <w:name w:val="Date2"/>
    <w:rsid w:val="00A66D4D"/>
  </w:style>
  <w:style w:type="character" w:customStyle="1" w:styleId="company">
    <w:name w:val="company"/>
    <w:rsid w:val="00A66D4D"/>
  </w:style>
  <w:style w:type="character" w:customStyle="1" w:styleId="itxtnewhookspan">
    <w:name w:val="itxtnewhookspan"/>
    <w:rsid w:val="00A66D4D"/>
  </w:style>
  <w:style w:type="character" w:customStyle="1" w:styleId="gstxthlt">
    <w:name w:val="gstxt_hlt"/>
    <w:rsid w:val="00A66D4D"/>
  </w:style>
  <w:style w:type="character" w:customStyle="1" w:styleId="SubtleEmphasis1">
    <w:name w:val="Subtle Emphasis1"/>
    <w:uiPriority w:val="19"/>
    <w:qFormat/>
    <w:rsid w:val="00A66D4D"/>
    <w:rPr>
      <w:rFonts w:ascii="Times New Roman" w:hAnsi="Times New Roman" w:cs="Times New Roman" w:hint="default"/>
      <w:b/>
      <w:bCs w:val="0"/>
      <w:iCs/>
      <w:color w:val="auto"/>
      <w:sz w:val="22"/>
    </w:rPr>
  </w:style>
  <w:style w:type="character" w:customStyle="1" w:styleId="StyleBoldRed">
    <w:name w:val="Style Bold Red"/>
    <w:rsid w:val="00A66D4D"/>
    <w:rPr>
      <w:b/>
      <w:bCs/>
      <w:color w:val="auto"/>
    </w:rPr>
  </w:style>
  <w:style w:type="character" w:customStyle="1" w:styleId="StyleTimesNewRoman8pt">
    <w:name w:val="Style Times New Roman 8 pt"/>
    <w:rsid w:val="00A66D4D"/>
    <w:rPr>
      <w:rFonts w:ascii="Georgia" w:hAnsi="Georgia" w:hint="default"/>
      <w:sz w:val="16"/>
    </w:rPr>
  </w:style>
  <w:style w:type="character" w:customStyle="1" w:styleId="StyleStyle7pt8pt">
    <w:name w:val="Style Style 7 pt + 8 pt"/>
    <w:rsid w:val="00A66D4D"/>
    <w:rPr>
      <w:sz w:val="16"/>
    </w:rPr>
  </w:style>
  <w:style w:type="character" w:customStyle="1" w:styleId="StyleStyleThickunderlineBold1">
    <w:name w:val="Style Style Thick underline + Bold1"/>
    <w:rsid w:val="00A66D4D"/>
    <w:rPr>
      <w:b/>
      <w:bCs/>
      <w:u w:val="thick"/>
    </w:rPr>
  </w:style>
  <w:style w:type="character" w:customStyle="1" w:styleId="StyleUnderline2">
    <w:name w:val="Style Underline2"/>
    <w:rsid w:val="00A66D4D"/>
    <w:rPr>
      <w:u w:val="single"/>
    </w:rPr>
  </w:style>
  <w:style w:type="character" w:customStyle="1" w:styleId="ShrinkText">
    <w:name w:val="Shrink Text"/>
    <w:rsid w:val="00A66D4D"/>
    <w:rPr>
      <w:sz w:val="16"/>
    </w:rPr>
  </w:style>
  <w:style w:type="character" w:customStyle="1" w:styleId="smallcaps">
    <w:name w:val="smallcaps"/>
    <w:rsid w:val="00A66D4D"/>
  </w:style>
  <w:style w:type="character" w:customStyle="1" w:styleId="goldbldtext">
    <w:name w:val="goldbldtext"/>
    <w:rsid w:val="00A66D4D"/>
  </w:style>
  <w:style w:type="character" w:customStyle="1" w:styleId="cardshighlight0">
    <w:name w:val="cardshighlight"/>
    <w:rsid w:val="00A66D4D"/>
  </w:style>
  <w:style w:type="character" w:customStyle="1" w:styleId="cardsfont12pt1">
    <w:name w:val="cardsfont12pt"/>
    <w:rsid w:val="00A66D4D"/>
  </w:style>
  <w:style w:type="character" w:customStyle="1" w:styleId="ft1">
    <w:name w:val="ft1"/>
    <w:rsid w:val="00A66D4D"/>
  </w:style>
  <w:style w:type="character" w:customStyle="1" w:styleId="ft6">
    <w:name w:val="ft6"/>
    <w:rsid w:val="00A66D4D"/>
  </w:style>
  <w:style w:type="character" w:customStyle="1" w:styleId="kicker">
    <w:name w:val="kicker"/>
    <w:rsid w:val="00A66D4D"/>
  </w:style>
  <w:style w:type="character" w:customStyle="1" w:styleId="backcontent">
    <w:name w:val="backcontent"/>
    <w:rsid w:val="00A66D4D"/>
  </w:style>
  <w:style w:type="character" w:customStyle="1" w:styleId="daystmp">
    <w:name w:val="daystmp"/>
    <w:rsid w:val="00A66D4D"/>
  </w:style>
  <w:style w:type="character" w:customStyle="1" w:styleId="cardsfont12ptchar">
    <w:name w:val="cardsfont12ptchar"/>
    <w:rsid w:val="00A66D4D"/>
  </w:style>
  <w:style w:type="character" w:customStyle="1" w:styleId="gal">
    <w:name w:val="gal"/>
    <w:rsid w:val="00A66D4D"/>
  </w:style>
  <w:style w:type="character" w:customStyle="1" w:styleId="submitted">
    <w:name w:val="submitted"/>
    <w:rsid w:val="00A66D4D"/>
  </w:style>
  <w:style w:type="character" w:customStyle="1" w:styleId="imagedateline">
    <w:name w:val="image_dateline"/>
    <w:rsid w:val="00A66D4D"/>
  </w:style>
  <w:style w:type="character" w:customStyle="1" w:styleId="authordatecharchar">
    <w:name w:val="authordatecharchar"/>
    <w:rsid w:val="00A66D4D"/>
  </w:style>
  <w:style w:type="character" w:customStyle="1" w:styleId="style1char0">
    <w:name w:val="style1char"/>
    <w:rsid w:val="00A66D4D"/>
  </w:style>
  <w:style w:type="character" w:customStyle="1" w:styleId="tagcharchar0">
    <w:name w:val="tagcharchar"/>
    <w:rsid w:val="00A66D4D"/>
  </w:style>
  <w:style w:type="character" w:customStyle="1" w:styleId="underlinedcharchar2">
    <w:name w:val="underlinedcharchar"/>
    <w:rsid w:val="00A66D4D"/>
  </w:style>
  <w:style w:type="character" w:customStyle="1" w:styleId="BoxedChar">
    <w:name w:val="Boxed Char"/>
    <w:rsid w:val="00A66D4D"/>
    <w:rPr>
      <w:rFonts w:ascii="Arial Narrow" w:hAnsi="Arial Narrow" w:hint="default"/>
      <w:b/>
      <w:bCs w:val="0"/>
      <w:sz w:val="18"/>
      <w:bdr w:val="single" w:sz="6" w:space="0" w:color="auto" w:frame="1"/>
    </w:rPr>
  </w:style>
  <w:style w:type="character" w:customStyle="1" w:styleId="Style11ptUnderline2">
    <w:name w:val="Style 11 pt Underline2"/>
    <w:rsid w:val="00A66D4D"/>
    <w:rPr>
      <w:sz w:val="20"/>
      <w:u w:val="single"/>
    </w:rPr>
  </w:style>
  <w:style w:type="character" w:customStyle="1" w:styleId="Style11ptBoldUnderline2">
    <w:name w:val="Style 11 pt Bold Underline2"/>
    <w:rsid w:val="00A66D4D"/>
    <w:rPr>
      <w:b/>
      <w:bCs/>
      <w:sz w:val="20"/>
      <w:u w:val="single"/>
    </w:rPr>
  </w:style>
  <w:style w:type="character" w:customStyle="1" w:styleId="nw">
    <w:name w:val="nw"/>
    <w:rsid w:val="00A66D4D"/>
  </w:style>
  <w:style w:type="character" w:customStyle="1" w:styleId="Styleunderline11ptBoldBorderSinglesolidlineAuto">
    <w:name w:val="Style underline + 11 pt Bold Border: : (Single solid line Auto ..."/>
    <w:rsid w:val="00A66D4D"/>
    <w:rPr>
      <w:b/>
      <w:bCs/>
      <w:sz w:val="20"/>
      <w:u w:val="single"/>
      <w:bdr w:val="single" w:sz="4" w:space="0" w:color="auto" w:frame="1"/>
    </w:rPr>
  </w:style>
  <w:style w:type="character" w:customStyle="1" w:styleId="cardCharCharChar1">
    <w:name w:val="card Char Char Char1"/>
    <w:rsid w:val="00A66D4D"/>
    <w:rPr>
      <w:lang w:val="en-US" w:eastAsia="en-US" w:bidi="ar-SA"/>
    </w:rPr>
  </w:style>
  <w:style w:type="character" w:customStyle="1" w:styleId="authors1">
    <w:name w:val="authors1"/>
    <w:rsid w:val="00A66D4D"/>
    <w:rPr>
      <w:rFonts w:ascii="Verdana" w:hAnsi="Verdana" w:hint="default"/>
      <w:b/>
      <w:bCs/>
      <w:color w:val="006699"/>
      <w:sz w:val="20"/>
      <w:szCs w:val="20"/>
    </w:rPr>
  </w:style>
  <w:style w:type="character" w:customStyle="1" w:styleId="headlinesectionlarge">
    <w:name w:val="headline_section_large"/>
    <w:rsid w:val="00A66D4D"/>
  </w:style>
  <w:style w:type="character" w:customStyle="1" w:styleId="Styleunderline11ptBlack">
    <w:name w:val="Style underline + 11 pt Black"/>
    <w:rsid w:val="00A66D4D"/>
    <w:rPr>
      <w:color w:val="000000"/>
      <w:sz w:val="20"/>
      <w:u w:val="single"/>
    </w:rPr>
  </w:style>
  <w:style w:type="character" w:customStyle="1" w:styleId="Styleunderline11ptBoldBlack">
    <w:name w:val="Style underline + 11 pt Bold Black"/>
    <w:rsid w:val="00A66D4D"/>
    <w:rPr>
      <w:b/>
      <w:bCs/>
      <w:color w:val="000000"/>
      <w:sz w:val="20"/>
      <w:u w:val="single"/>
    </w:rPr>
  </w:style>
  <w:style w:type="character" w:customStyle="1" w:styleId="Style11ptBoldBlackUnderline">
    <w:name w:val="Style 11 pt Bold Black Underline"/>
    <w:rsid w:val="00A66D4D"/>
    <w:rPr>
      <w:b/>
      <w:bCs/>
      <w:color w:val="000000"/>
      <w:sz w:val="20"/>
      <w:u w:val="single"/>
    </w:rPr>
  </w:style>
  <w:style w:type="character" w:customStyle="1" w:styleId="Style11ptBoldBlackUnderlineBorderSinglesolidline">
    <w:name w:val="Style 11 pt Bold Black Underline Border: : (Single solid line ..."/>
    <w:rsid w:val="00A66D4D"/>
    <w:rPr>
      <w:b/>
      <w:bCs/>
      <w:color w:val="000000"/>
      <w:sz w:val="20"/>
      <w:u w:val="single"/>
      <w:bdr w:val="single" w:sz="4" w:space="0" w:color="auto" w:frame="1"/>
    </w:rPr>
  </w:style>
  <w:style w:type="character" w:customStyle="1" w:styleId="StyleLatinMeridien-Italic11ptItalicUnderline">
    <w:name w:val="Style (Latin) Meridien-Italic 11 pt Italic Underline"/>
    <w:rsid w:val="00A66D4D"/>
    <w:rPr>
      <w:rFonts w:ascii="Meridien-Italic" w:hAnsi="Meridien-Italic" w:hint="default"/>
      <w:i/>
      <w:iCs/>
      <w:sz w:val="20"/>
      <w:u w:val="single"/>
    </w:rPr>
  </w:style>
  <w:style w:type="character" w:customStyle="1" w:styleId="Citation-AuthorDate">
    <w:name w:val="Citation - Author/Date"/>
    <w:rsid w:val="00A66D4D"/>
    <w:rPr>
      <w:b/>
      <w:bCs w:val="0"/>
      <w:smallCaps/>
      <w:sz w:val="24"/>
      <w:u w:val="single"/>
    </w:rPr>
  </w:style>
  <w:style w:type="character" w:customStyle="1" w:styleId="underlinestylechar0">
    <w:name w:val="underlinestylechar"/>
    <w:rsid w:val="00A66D4D"/>
  </w:style>
  <w:style w:type="character" w:customStyle="1" w:styleId="highlight">
    <w:name w:val="highlight"/>
    <w:rsid w:val="00A66D4D"/>
  </w:style>
  <w:style w:type="character" w:customStyle="1" w:styleId="DottedUnderline0">
    <w:name w:val="Dotted Underline"/>
    <w:rsid w:val="00A66D4D"/>
    <w:rPr>
      <w:rFonts w:ascii="Times New Roman" w:hAnsi="Times New Roman" w:cs="Times New Roman" w:hint="default"/>
      <w:sz w:val="20"/>
      <w:u w:val="dottedHeavy"/>
    </w:rPr>
  </w:style>
  <w:style w:type="character" w:customStyle="1" w:styleId="titleauthoretc">
    <w:name w:val="titleauthoretc"/>
    <w:rsid w:val="00A66D4D"/>
  </w:style>
  <w:style w:type="character" w:customStyle="1" w:styleId="labeltext">
    <w:name w:val="labeltext"/>
    <w:rsid w:val="00A66D4D"/>
  </w:style>
  <w:style w:type="character" w:customStyle="1" w:styleId="viewlink">
    <w:name w:val="viewlink"/>
    <w:rsid w:val="00A66D4D"/>
  </w:style>
  <w:style w:type="character" w:customStyle="1" w:styleId="share">
    <w:name w:val="share"/>
    <w:rsid w:val="00A66D4D"/>
  </w:style>
  <w:style w:type="character" w:customStyle="1" w:styleId="inlinkchart">
    <w:name w:val="inlink_chart"/>
    <w:rsid w:val="00A66D4D"/>
  </w:style>
  <w:style w:type="character" w:customStyle="1" w:styleId="underLight">
    <w:name w:val="underLight"/>
    <w:uiPriority w:val="1"/>
    <w:qFormat/>
    <w:rsid w:val="00A66D4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66D4D"/>
  </w:style>
  <w:style w:type="character" w:customStyle="1" w:styleId="author-rss">
    <w:name w:val="author-rss"/>
    <w:rsid w:val="00A66D4D"/>
  </w:style>
  <w:style w:type="character" w:customStyle="1" w:styleId="fbsharecountwrapper">
    <w:name w:val="fb_share_count_wrapper"/>
    <w:rsid w:val="00A66D4D"/>
  </w:style>
  <w:style w:type="character" w:customStyle="1" w:styleId="fbbuttontext">
    <w:name w:val="fb_button_text"/>
    <w:rsid w:val="00A66D4D"/>
  </w:style>
  <w:style w:type="character" w:customStyle="1" w:styleId="hw">
    <w:name w:val="hw"/>
    <w:rsid w:val="00A66D4D"/>
  </w:style>
  <w:style w:type="character" w:customStyle="1" w:styleId="linktotop">
    <w:name w:val="linktotop"/>
    <w:rsid w:val="00A66D4D"/>
  </w:style>
  <w:style w:type="character" w:customStyle="1" w:styleId="maintextbldleft">
    <w:name w:val="maintextbldleft"/>
    <w:rsid w:val="00A66D4D"/>
  </w:style>
  <w:style w:type="character" w:customStyle="1" w:styleId="maintextleft">
    <w:name w:val="maintextleft"/>
    <w:rsid w:val="00A66D4D"/>
  </w:style>
  <w:style w:type="character" w:customStyle="1" w:styleId="descriptionstyle1block">
    <w:name w:val="description style1 block"/>
    <w:rsid w:val="00A66D4D"/>
  </w:style>
  <w:style w:type="character" w:customStyle="1" w:styleId="gutter-right-1">
    <w:name w:val="gutter-right-1"/>
    <w:basedOn w:val="DefaultParagraphFont"/>
    <w:rsid w:val="00A66D4D"/>
  </w:style>
  <w:style w:type="character" w:customStyle="1" w:styleId="ssl3">
    <w:name w:val="ss_l3"/>
    <w:rsid w:val="00A66D4D"/>
  </w:style>
  <w:style w:type="character" w:customStyle="1" w:styleId="FontStyle39">
    <w:name w:val="Font Style39"/>
    <w:uiPriority w:val="99"/>
    <w:rsid w:val="00A66D4D"/>
    <w:rPr>
      <w:rFonts w:ascii="Constantia" w:hAnsi="Constantia" w:cs="Constantia" w:hint="default"/>
      <w:b/>
      <w:bCs/>
      <w:sz w:val="18"/>
      <w:szCs w:val="18"/>
    </w:rPr>
  </w:style>
  <w:style w:type="character" w:customStyle="1" w:styleId="6">
    <w:name w:val="6"/>
    <w:rsid w:val="00A66D4D"/>
    <w:rPr>
      <w:rFonts w:ascii="Arial" w:hAnsi="Arial" w:cs="Arial" w:hint="default"/>
      <w:bCs/>
      <w:sz w:val="20"/>
      <w:u w:val="single"/>
      <w:lang w:val="en-US" w:eastAsia="en-US" w:bidi="ar-SA"/>
    </w:rPr>
  </w:style>
  <w:style w:type="character" w:customStyle="1" w:styleId="Header11">
    <w:name w:val="Header11"/>
    <w:rsid w:val="00A66D4D"/>
  </w:style>
  <w:style w:type="character" w:customStyle="1" w:styleId="posa">
    <w:name w:val="pos(a)"/>
    <w:basedOn w:val="DefaultParagraphFont"/>
    <w:rsid w:val="00A66D4D"/>
  </w:style>
  <w:style w:type="character" w:customStyle="1" w:styleId="u-hiddeninnarrowenv">
    <w:name w:val="u-hiddeninnarrowenv"/>
    <w:basedOn w:val="DefaultParagraphFont"/>
    <w:rsid w:val="00A66D4D"/>
  </w:style>
  <w:style w:type="character" w:customStyle="1" w:styleId="followbutton-bird">
    <w:name w:val="followbutton-bird"/>
    <w:basedOn w:val="DefaultParagraphFont"/>
    <w:rsid w:val="00A66D4D"/>
  </w:style>
  <w:style w:type="character" w:customStyle="1" w:styleId="tweetauthor-name">
    <w:name w:val="tweetauthor-name"/>
    <w:basedOn w:val="DefaultParagraphFont"/>
    <w:rsid w:val="00A66D4D"/>
  </w:style>
  <w:style w:type="character" w:customStyle="1" w:styleId="tweetauthor-verifiedbadge">
    <w:name w:val="tweetauthor-verifiedbadge"/>
    <w:basedOn w:val="DefaultParagraphFont"/>
    <w:rsid w:val="00A66D4D"/>
  </w:style>
  <w:style w:type="character" w:customStyle="1" w:styleId="tweetauthor-screenname">
    <w:name w:val="tweetauthor-screenname"/>
    <w:basedOn w:val="DefaultParagraphFont"/>
    <w:rsid w:val="00A66D4D"/>
  </w:style>
  <w:style w:type="character" w:customStyle="1" w:styleId="u-hiddenvisually">
    <w:name w:val="u-hiddenvisually"/>
    <w:basedOn w:val="DefaultParagraphFont"/>
    <w:rsid w:val="00A66D4D"/>
  </w:style>
  <w:style w:type="character" w:customStyle="1" w:styleId="tweetaction-stat">
    <w:name w:val="tweetaction-stat"/>
    <w:basedOn w:val="DefaultParagraphFont"/>
    <w:rsid w:val="00A66D4D"/>
  </w:style>
  <w:style w:type="character" w:customStyle="1" w:styleId="related">
    <w:name w:val="related"/>
    <w:basedOn w:val="DefaultParagraphFont"/>
    <w:rsid w:val="00A66D4D"/>
  </w:style>
  <w:style w:type="character" w:customStyle="1" w:styleId="related-content">
    <w:name w:val="related-content"/>
    <w:basedOn w:val="DefaultParagraphFont"/>
    <w:rsid w:val="00A66D4D"/>
  </w:style>
  <w:style w:type="character" w:customStyle="1" w:styleId="name-of-author">
    <w:name w:val="name-of-author"/>
    <w:basedOn w:val="DefaultParagraphFont"/>
    <w:rsid w:val="00A66D4D"/>
  </w:style>
  <w:style w:type="character" w:customStyle="1" w:styleId="first-name">
    <w:name w:val="first-name"/>
    <w:basedOn w:val="DefaultParagraphFont"/>
    <w:rsid w:val="00A66D4D"/>
  </w:style>
  <w:style w:type="character" w:customStyle="1" w:styleId="last-name">
    <w:name w:val="last-name"/>
    <w:basedOn w:val="DefaultParagraphFont"/>
    <w:rsid w:val="00A66D4D"/>
  </w:style>
  <w:style w:type="character" w:customStyle="1" w:styleId="caption10">
    <w:name w:val="caption1"/>
    <w:basedOn w:val="DefaultParagraphFont"/>
    <w:rsid w:val="00A66D4D"/>
  </w:style>
  <w:style w:type="character" w:customStyle="1" w:styleId="recirc-text">
    <w:name w:val="&quot;recirc-text”"/>
    <w:basedOn w:val="DefaultParagraphFont"/>
    <w:rsid w:val="00A66D4D"/>
  </w:style>
  <w:style w:type="character" w:customStyle="1" w:styleId="video-icon">
    <w:name w:val="video-icon"/>
    <w:basedOn w:val="DefaultParagraphFont"/>
    <w:rsid w:val="00A66D4D"/>
  </w:style>
  <w:style w:type="character" w:customStyle="1" w:styleId="powa-shot-play-btn-text">
    <w:name w:val="powa-shot-play-btn-text"/>
    <w:basedOn w:val="DefaultParagraphFont"/>
    <w:rsid w:val="00A66D4D"/>
  </w:style>
  <w:style w:type="character" w:customStyle="1" w:styleId="powa-shot-click">
    <w:name w:val="powa-shot-click"/>
    <w:basedOn w:val="DefaultParagraphFont"/>
    <w:rsid w:val="00A66D4D"/>
  </w:style>
  <w:style w:type="character" w:customStyle="1" w:styleId="wpv-blurb">
    <w:name w:val="wpv-blurb"/>
    <w:basedOn w:val="DefaultParagraphFont"/>
    <w:rsid w:val="00A66D4D"/>
  </w:style>
  <w:style w:type="character" w:customStyle="1" w:styleId="pb-caption">
    <w:name w:val="pb-caption"/>
    <w:basedOn w:val="DefaultParagraphFont"/>
    <w:rsid w:val="00A66D4D"/>
  </w:style>
  <w:style w:type="character" w:customStyle="1" w:styleId="Heading5Char1">
    <w:name w:val="Heading 5 Char1"/>
    <w:aliases w:val="Text Char1"/>
    <w:basedOn w:val="DefaultParagraphFont"/>
    <w:semiHidden/>
    <w:rsid w:val="00A66D4D"/>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A66D4D"/>
    <w:rPr>
      <w:vertAlign w:val="baseline"/>
    </w:rPr>
  </w:style>
  <w:style w:type="character" w:customStyle="1" w:styleId="Heading7Char1">
    <w:name w:val="Heading 7 Char1"/>
    <w:basedOn w:val="DefaultParagraphFont"/>
    <w:semiHidden/>
    <w:rsid w:val="00A66D4D"/>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A66D4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66D4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66D4D"/>
    <w:rPr>
      <w:rFonts w:ascii="Calibri" w:hAnsi="Calibri" w:cs="Calibri"/>
    </w:rPr>
  </w:style>
  <w:style w:type="numbering" w:customStyle="1" w:styleId="NoList2">
    <w:name w:val="No List2"/>
    <w:next w:val="NoList"/>
    <w:uiPriority w:val="99"/>
    <w:semiHidden/>
    <w:unhideWhenUsed/>
    <w:rsid w:val="00A66D4D"/>
  </w:style>
  <w:style w:type="numbering" w:customStyle="1" w:styleId="NoList3">
    <w:name w:val="No List3"/>
    <w:next w:val="NoList"/>
    <w:uiPriority w:val="99"/>
    <w:semiHidden/>
    <w:unhideWhenUsed/>
    <w:rsid w:val="00A66D4D"/>
  </w:style>
  <w:style w:type="numbering" w:customStyle="1" w:styleId="NoList4">
    <w:name w:val="No List4"/>
    <w:next w:val="NoList"/>
    <w:uiPriority w:val="99"/>
    <w:semiHidden/>
    <w:unhideWhenUsed/>
    <w:rsid w:val="00A66D4D"/>
  </w:style>
  <w:style w:type="numbering" w:customStyle="1" w:styleId="NoList5">
    <w:name w:val="No List5"/>
    <w:next w:val="NoList"/>
    <w:semiHidden/>
    <w:unhideWhenUsed/>
    <w:rsid w:val="00A66D4D"/>
  </w:style>
  <w:style w:type="paragraph" w:styleId="BlockText">
    <w:name w:val="Block Text"/>
    <w:basedOn w:val="Normal"/>
    <w:rsid w:val="00A66D4D"/>
    <w:pPr>
      <w:ind w:left="229" w:right="229"/>
    </w:pPr>
    <w:rPr>
      <w:rFonts w:ascii="Verdana" w:eastAsia="Times New Roman" w:hAnsi="Verdana"/>
      <w:szCs w:val="20"/>
    </w:rPr>
  </w:style>
  <w:style w:type="paragraph" w:styleId="NormalIndent">
    <w:name w:val="Normal Indent"/>
    <w:basedOn w:val="Normal"/>
    <w:rsid w:val="00A66D4D"/>
    <w:pPr>
      <w:ind w:left="720"/>
    </w:pPr>
    <w:rPr>
      <w:rFonts w:eastAsia="Times New Roman"/>
      <w:szCs w:val="20"/>
    </w:rPr>
  </w:style>
  <w:style w:type="paragraph" w:styleId="EnvelopeReturn">
    <w:name w:val="envelope return"/>
    <w:basedOn w:val="Normal"/>
    <w:rsid w:val="00A66D4D"/>
    <w:rPr>
      <w:rFonts w:eastAsia="Times New Roman"/>
      <w:sz w:val="24"/>
      <w:szCs w:val="20"/>
    </w:rPr>
  </w:style>
  <w:style w:type="paragraph" w:styleId="EnvelopeAddress">
    <w:name w:val="envelope address"/>
    <w:basedOn w:val="Normal"/>
    <w:rsid w:val="00A66D4D"/>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A66D4D"/>
  </w:style>
  <w:style w:type="numbering" w:customStyle="1" w:styleId="NoList7">
    <w:name w:val="No List7"/>
    <w:next w:val="NoList"/>
    <w:semiHidden/>
    <w:unhideWhenUsed/>
    <w:rsid w:val="00A66D4D"/>
  </w:style>
  <w:style w:type="paragraph" w:styleId="ListBullet">
    <w:name w:val="List Bullet"/>
    <w:basedOn w:val="Normal"/>
    <w:link w:val="ListBulletChar"/>
    <w:uiPriority w:val="99"/>
    <w:unhideWhenUsed/>
    <w:rsid w:val="00A66D4D"/>
    <w:pPr>
      <w:tabs>
        <w:tab w:val="num" w:pos="360"/>
      </w:tabs>
      <w:ind w:left="360" w:hanging="360"/>
      <w:contextualSpacing/>
    </w:pPr>
    <w:rPr>
      <w:rFonts w:eastAsia="Calibri"/>
    </w:rPr>
  </w:style>
  <w:style w:type="table" w:styleId="MediumGrid1">
    <w:name w:val="Medium Grid 1"/>
    <w:basedOn w:val="TableNormal"/>
    <w:uiPriority w:val="67"/>
    <w:rsid w:val="00A66D4D"/>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66D4D"/>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A66D4D"/>
  </w:style>
  <w:style w:type="numbering" w:customStyle="1" w:styleId="NoList111">
    <w:name w:val="No List111"/>
    <w:next w:val="NoList"/>
    <w:uiPriority w:val="99"/>
    <w:semiHidden/>
    <w:unhideWhenUsed/>
    <w:rsid w:val="00A66D4D"/>
  </w:style>
  <w:style w:type="numbering" w:customStyle="1" w:styleId="NoList1111">
    <w:name w:val="No List1111"/>
    <w:next w:val="NoList"/>
    <w:uiPriority w:val="99"/>
    <w:semiHidden/>
    <w:unhideWhenUsed/>
    <w:rsid w:val="00A66D4D"/>
  </w:style>
  <w:style w:type="numbering" w:customStyle="1" w:styleId="NoList11111">
    <w:name w:val="No List11111"/>
    <w:next w:val="NoList"/>
    <w:uiPriority w:val="99"/>
    <w:semiHidden/>
    <w:unhideWhenUsed/>
    <w:rsid w:val="00A66D4D"/>
  </w:style>
  <w:style w:type="numbering" w:customStyle="1" w:styleId="NoList111111">
    <w:name w:val="No List111111"/>
    <w:next w:val="NoList"/>
    <w:uiPriority w:val="99"/>
    <w:semiHidden/>
    <w:unhideWhenUsed/>
    <w:rsid w:val="00A66D4D"/>
  </w:style>
  <w:style w:type="numbering" w:customStyle="1" w:styleId="NoList1111111">
    <w:name w:val="No List1111111"/>
    <w:next w:val="NoList"/>
    <w:uiPriority w:val="99"/>
    <w:semiHidden/>
    <w:unhideWhenUsed/>
    <w:rsid w:val="00A66D4D"/>
  </w:style>
  <w:style w:type="numbering" w:customStyle="1" w:styleId="NoList11111111">
    <w:name w:val="No List11111111"/>
    <w:next w:val="NoList"/>
    <w:uiPriority w:val="99"/>
    <w:semiHidden/>
    <w:unhideWhenUsed/>
    <w:rsid w:val="00A66D4D"/>
  </w:style>
  <w:style w:type="numbering" w:customStyle="1" w:styleId="NoList111111111">
    <w:name w:val="No List111111111"/>
    <w:next w:val="NoList"/>
    <w:uiPriority w:val="99"/>
    <w:semiHidden/>
    <w:unhideWhenUsed/>
    <w:rsid w:val="00A66D4D"/>
  </w:style>
  <w:style w:type="numbering" w:customStyle="1" w:styleId="NoList1111111111">
    <w:name w:val="No List1111111111"/>
    <w:next w:val="NoList"/>
    <w:uiPriority w:val="99"/>
    <w:semiHidden/>
    <w:unhideWhenUsed/>
    <w:rsid w:val="00A66D4D"/>
  </w:style>
  <w:style w:type="numbering" w:customStyle="1" w:styleId="NoList11111111111">
    <w:name w:val="No List11111111111"/>
    <w:next w:val="NoList"/>
    <w:uiPriority w:val="99"/>
    <w:semiHidden/>
    <w:unhideWhenUsed/>
    <w:rsid w:val="00A66D4D"/>
  </w:style>
  <w:style w:type="numbering" w:customStyle="1" w:styleId="NoList111111111111">
    <w:name w:val="No List111111111111"/>
    <w:next w:val="NoList"/>
    <w:uiPriority w:val="99"/>
    <w:semiHidden/>
    <w:unhideWhenUsed/>
    <w:rsid w:val="00A66D4D"/>
  </w:style>
  <w:style w:type="numbering" w:customStyle="1" w:styleId="NoList1111111111111">
    <w:name w:val="No List1111111111111"/>
    <w:next w:val="NoList"/>
    <w:uiPriority w:val="99"/>
    <w:semiHidden/>
    <w:unhideWhenUsed/>
    <w:rsid w:val="00A66D4D"/>
  </w:style>
  <w:style w:type="numbering" w:customStyle="1" w:styleId="NoList11111111111111">
    <w:name w:val="No List11111111111111"/>
    <w:next w:val="NoList"/>
    <w:uiPriority w:val="99"/>
    <w:semiHidden/>
    <w:unhideWhenUsed/>
    <w:rsid w:val="00A66D4D"/>
  </w:style>
  <w:style w:type="numbering" w:customStyle="1" w:styleId="NoList111111111111111">
    <w:name w:val="No List111111111111111"/>
    <w:next w:val="NoList"/>
    <w:uiPriority w:val="99"/>
    <w:semiHidden/>
    <w:unhideWhenUsed/>
    <w:rsid w:val="00A66D4D"/>
  </w:style>
  <w:style w:type="numbering" w:customStyle="1" w:styleId="NoList1111111111111111">
    <w:name w:val="No List1111111111111111"/>
    <w:next w:val="NoList"/>
    <w:uiPriority w:val="99"/>
    <w:semiHidden/>
    <w:unhideWhenUsed/>
    <w:rsid w:val="00A66D4D"/>
  </w:style>
  <w:style w:type="numbering" w:customStyle="1" w:styleId="NoList11111111111111111">
    <w:name w:val="No List11111111111111111"/>
    <w:next w:val="NoList"/>
    <w:uiPriority w:val="99"/>
    <w:semiHidden/>
    <w:unhideWhenUsed/>
    <w:rsid w:val="00A66D4D"/>
  </w:style>
  <w:style w:type="character" w:customStyle="1" w:styleId="FontStyle220">
    <w:name w:val="Font Style220"/>
    <w:basedOn w:val="DefaultParagraphFont"/>
    <w:uiPriority w:val="99"/>
    <w:rsid w:val="00A66D4D"/>
    <w:rPr>
      <w:rFonts w:ascii="Candara" w:hAnsi="Candara" w:cs="Candara" w:hint="default"/>
      <w:i/>
      <w:iCs/>
      <w:sz w:val="18"/>
      <w:szCs w:val="18"/>
    </w:rPr>
  </w:style>
  <w:style w:type="character" w:customStyle="1" w:styleId="FontStyle290">
    <w:name w:val="Font Style290"/>
    <w:basedOn w:val="DefaultParagraphFont"/>
    <w:uiPriority w:val="99"/>
    <w:rsid w:val="00A66D4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66D4D"/>
    <w:rPr>
      <w:rFonts w:ascii="Arial" w:hAnsi="Arial" w:cs="Arial"/>
      <w:b/>
      <w:bCs/>
      <w:sz w:val="16"/>
      <w:szCs w:val="16"/>
    </w:rPr>
  </w:style>
  <w:style w:type="paragraph" w:customStyle="1" w:styleId="analytic0">
    <w:name w:val="analytic"/>
    <w:basedOn w:val="Normal"/>
    <w:link w:val="analyticChar0"/>
    <w:uiPriority w:val="4"/>
    <w:qFormat/>
    <w:rsid w:val="00A66D4D"/>
    <w:pPr>
      <w:spacing w:before="120"/>
    </w:pPr>
    <w:rPr>
      <w:b/>
      <w:sz w:val="20"/>
    </w:rPr>
  </w:style>
  <w:style w:type="character" w:customStyle="1" w:styleId="analyticChar0">
    <w:name w:val="analytic Char"/>
    <w:basedOn w:val="DefaultParagraphFont"/>
    <w:link w:val="analytic0"/>
    <w:uiPriority w:val="4"/>
    <w:rsid w:val="00A66D4D"/>
    <w:rPr>
      <w:rFonts w:ascii="Calibri" w:hAnsi="Calibri" w:cs="Calibri"/>
      <w:b/>
      <w:sz w:val="20"/>
    </w:rPr>
  </w:style>
  <w:style w:type="character" w:customStyle="1" w:styleId="m-5498913268213319940gmail-styleunderline">
    <w:name w:val="m_-5498913268213319940gmail-styleunderline"/>
    <w:basedOn w:val="DefaultParagraphFont"/>
    <w:rsid w:val="00A66D4D"/>
  </w:style>
  <w:style w:type="paragraph" w:customStyle="1" w:styleId="speakable">
    <w:name w:val="speakable"/>
    <w:basedOn w:val="Normal"/>
    <w:uiPriority w:val="99"/>
    <w:qFormat/>
    <w:rsid w:val="00A66D4D"/>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A66D4D"/>
  </w:style>
  <w:style w:type="character" w:customStyle="1" w:styleId="copyright">
    <w:name w:val="copyright"/>
    <w:basedOn w:val="DefaultParagraphFont"/>
    <w:rsid w:val="00A66D4D"/>
  </w:style>
  <w:style w:type="character" w:customStyle="1" w:styleId="TagCharCharCharChar">
    <w:name w:val="Tag Char Char Char Char"/>
    <w:basedOn w:val="DefaultParagraphFont"/>
    <w:rsid w:val="00A66D4D"/>
    <w:rPr>
      <w:rFonts w:ascii="Calibri" w:hAnsi="Calibri" w:cs="Calibri"/>
      <w:b/>
      <w:sz w:val="24"/>
    </w:rPr>
  </w:style>
  <w:style w:type="paragraph" w:customStyle="1" w:styleId="g-body">
    <w:name w:val="g-body"/>
    <w:basedOn w:val="Normal"/>
    <w:uiPriority w:val="99"/>
    <w:qFormat/>
    <w:rsid w:val="00A66D4D"/>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A66D4D"/>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A66D4D"/>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A66D4D"/>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A66D4D"/>
    <w:pPr>
      <w:spacing w:before="100" w:beforeAutospacing="1" w:after="100" w:afterAutospacing="1"/>
    </w:pPr>
    <w:rPr>
      <w:sz w:val="24"/>
    </w:rPr>
  </w:style>
  <w:style w:type="paragraph" w:customStyle="1" w:styleId="style41">
    <w:name w:val="style4"/>
    <w:basedOn w:val="Normal"/>
    <w:uiPriority w:val="99"/>
    <w:qFormat/>
    <w:rsid w:val="00A66D4D"/>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A66D4D"/>
    <w:pPr>
      <w:spacing w:before="100" w:beforeAutospacing="1" w:after="100" w:afterAutospacing="1"/>
    </w:pPr>
    <w:rPr>
      <w:rFonts w:ascii="Times New Roman" w:hAnsi="Times New Roman"/>
      <w:sz w:val="24"/>
    </w:rPr>
  </w:style>
  <w:style w:type="character" w:customStyle="1" w:styleId="adtext">
    <w:name w:val="adtext"/>
    <w:basedOn w:val="DefaultParagraphFont"/>
    <w:rsid w:val="00A66D4D"/>
  </w:style>
  <w:style w:type="character" w:customStyle="1" w:styleId="UL-Bold">
    <w:name w:val="UL-Bold"/>
    <w:basedOn w:val="DefaultParagraphFont"/>
    <w:rsid w:val="00A66D4D"/>
    <w:rPr>
      <w:u w:val="thick"/>
    </w:rPr>
  </w:style>
  <w:style w:type="character" w:customStyle="1" w:styleId="UL-None">
    <w:name w:val="UL-None"/>
    <w:basedOn w:val="DefaultParagraphFont"/>
    <w:rsid w:val="00A66D4D"/>
    <w:rPr>
      <w:strike w:val="0"/>
      <w:dstrike w:val="0"/>
      <w:u w:val="none"/>
      <w:effect w:val="none"/>
    </w:rPr>
  </w:style>
  <w:style w:type="character" w:customStyle="1" w:styleId="gl">
    <w:name w:val="gl"/>
    <w:basedOn w:val="DefaultParagraphFont"/>
    <w:rsid w:val="00A66D4D"/>
  </w:style>
  <w:style w:type="character" w:customStyle="1" w:styleId="qu730rj69h">
    <w:name w:val="qu730rj69h"/>
    <w:basedOn w:val="DefaultParagraphFont"/>
    <w:rsid w:val="00A66D4D"/>
  </w:style>
  <w:style w:type="paragraph" w:customStyle="1" w:styleId="optext">
    <w:name w:val="optext"/>
    <w:basedOn w:val="Normal"/>
    <w:uiPriority w:val="99"/>
    <w:qFormat/>
    <w:rsid w:val="00A66D4D"/>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A66D4D"/>
  </w:style>
  <w:style w:type="character" w:customStyle="1" w:styleId="icr880">
    <w:name w:val="icr880"/>
    <w:basedOn w:val="DefaultParagraphFont"/>
    <w:rsid w:val="00A66D4D"/>
  </w:style>
  <w:style w:type="character" w:customStyle="1" w:styleId="hx23q54">
    <w:name w:val="hx23q54"/>
    <w:basedOn w:val="DefaultParagraphFont"/>
    <w:rsid w:val="00A66D4D"/>
  </w:style>
  <w:style w:type="character" w:customStyle="1" w:styleId="m-5348258726587825636gmail-style13ptbold">
    <w:name w:val="m_-5348258726587825636gmail-style13ptbold"/>
    <w:basedOn w:val="DefaultParagraphFont"/>
    <w:rsid w:val="00A66D4D"/>
  </w:style>
  <w:style w:type="character" w:customStyle="1" w:styleId="m-5348258726587825636gmail-styleunderline">
    <w:name w:val="m_-5348258726587825636gmail-styleunderline"/>
    <w:basedOn w:val="DefaultParagraphFont"/>
    <w:rsid w:val="00A66D4D"/>
  </w:style>
  <w:style w:type="character" w:customStyle="1" w:styleId="UnderlineCharChar1">
    <w:name w:val="Underline Char Char1"/>
    <w:basedOn w:val="DefaultParagraphFont"/>
    <w:rsid w:val="00A66D4D"/>
    <w:rPr>
      <w:u w:val="single"/>
      <w:lang w:val="en-US" w:eastAsia="en-US" w:bidi="ar-SA"/>
    </w:rPr>
  </w:style>
  <w:style w:type="character" w:customStyle="1" w:styleId="m4385445901877740177gmail-styleunderline">
    <w:name w:val="m_4385445901877740177gmail-styleunderline"/>
    <w:basedOn w:val="DefaultParagraphFont"/>
    <w:rsid w:val="00A66D4D"/>
  </w:style>
  <w:style w:type="character" w:customStyle="1" w:styleId="CardsFont12ptCharChar">
    <w:name w:val="Cards + Font: 12 pt Char Char"/>
    <w:basedOn w:val="DefaultParagraphFont"/>
    <w:rsid w:val="00A66D4D"/>
    <w:rPr>
      <w:sz w:val="24"/>
      <w:szCs w:val="24"/>
      <w:u w:val="thick"/>
      <w:lang w:val="en-US" w:eastAsia="en-US" w:bidi="ar-SA"/>
    </w:rPr>
  </w:style>
  <w:style w:type="character" w:customStyle="1" w:styleId="NothingChar1">
    <w:name w:val="Nothing Char1"/>
    <w:basedOn w:val="DefaultParagraphFont"/>
    <w:rsid w:val="00A66D4D"/>
    <w:rPr>
      <w:lang w:val="en-US" w:eastAsia="en-US" w:bidi="ar-SA"/>
    </w:rPr>
  </w:style>
  <w:style w:type="paragraph" w:customStyle="1" w:styleId="useless">
    <w:name w:val="useless"/>
    <w:basedOn w:val="Normal"/>
    <w:uiPriority w:val="99"/>
    <w:qFormat/>
    <w:rsid w:val="00A66D4D"/>
    <w:rPr>
      <w:rFonts w:ascii="Times New Roman" w:eastAsia="Times New Roman" w:hAnsi="Times New Roman"/>
      <w:sz w:val="12"/>
    </w:rPr>
  </w:style>
  <w:style w:type="character" w:customStyle="1" w:styleId="DDIUnderline">
    <w:name w:val="DDI Underline"/>
    <w:qFormat/>
    <w:rsid w:val="00A66D4D"/>
    <w:rPr>
      <w:rFonts w:ascii="Times New Roman" w:hAnsi="Times New Roman"/>
      <w:sz w:val="24"/>
      <w:u w:val="single"/>
    </w:rPr>
  </w:style>
  <w:style w:type="character" w:customStyle="1" w:styleId="Char1">
    <w:name w:val="Char1"/>
    <w:basedOn w:val="DefaultParagraphFont"/>
    <w:rsid w:val="00A66D4D"/>
    <w:rPr>
      <w:rFonts w:cs="Arial"/>
      <w:b/>
      <w:bCs/>
      <w:iCs/>
      <w:sz w:val="24"/>
      <w:szCs w:val="28"/>
      <w:lang w:val="en-US" w:eastAsia="en-US" w:bidi="ar-SA"/>
    </w:rPr>
  </w:style>
  <w:style w:type="paragraph" w:customStyle="1" w:styleId="ALLCAPS">
    <w:name w:val="ALL CAPS"/>
    <w:basedOn w:val="Normal"/>
    <w:link w:val="ALLCAPSChar"/>
    <w:rsid w:val="00A66D4D"/>
    <w:rPr>
      <w:rFonts w:ascii="Times New Roman" w:eastAsia="Times New Roman" w:hAnsi="Times New Roman"/>
      <w:b/>
      <w:caps/>
    </w:rPr>
  </w:style>
  <w:style w:type="character" w:customStyle="1" w:styleId="ALLCAPSChar">
    <w:name w:val="ALL CAPS Char"/>
    <w:basedOn w:val="DefaultParagraphFont"/>
    <w:link w:val="ALLCAPS"/>
    <w:rsid w:val="00A66D4D"/>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A66D4D"/>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A66D4D"/>
    <w:rPr>
      <w:rFonts w:ascii="Times New Roman" w:eastAsia="Times New Roman" w:hAnsi="Times New Roman" w:cs="Calibri"/>
      <w:b/>
      <w:sz w:val="24"/>
    </w:rPr>
  </w:style>
  <w:style w:type="character" w:customStyle="1" w:styleId="10ptnotbold">
    <w:name w:val="10ptnotbold"/>
    <w:basedOn w:val="DefaultParagraphFont"/>
    <w:rsid w:val="00A66D4D"/>
    <w:rPr>
      <w:sz w:val="20"/>
    </w:rPr>
  </w:style>
  <w:style w:type="character" w:customStyle="1" w:styleId="Cites-AuthorDate">
    <w:name w:val="Cites-Author/Date"/>
    <w:rsid w:val="00A66D4D"/>
    <w:rPr>
      <w:rFonts w:ascii="Helvetica" w:hAnsi="Helvetica"/>
      <w:b/>
      <w:sz w:val="22"/>
      <w:szCs w:val="24"/>
      <w:u w:val="thick"/>
    </w:rPr>
  </w:style>
  <w:style w:type="paragraph" w:customStyle="1" w:styleId="CiteTag">
    <w:name w:val="Cite/Tag"/>
    <w:basedOn w:val="Normal"/>
    <w:uiPriority w:val="99"/>
    <w:qFormat/>
    <w:rsid w:val="00A66D4D"/>
    <w:rPr>
      <w:rFonts w:ascii="Times New Roman" w:eastAsia="Cambria" w:hAnsi="Times New Roman"/>
      <w:b/>
    </w:rPr>
  </w:style>
  <w:style w:type="character" w:customStyle="1" w:styleId="CardsFont6ptChar1">
    <w:name w:val="Cards + Font: 6 pt Char1"/>
    <w:basedOn w:val="CardsChar"/>
    <w:link w:val="CardsFont6pt"/>
    <w:rsid w:val="00A66D4D"/>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66D4D"/>
  </w:style>
  <w:style w:type="character" w:customStyle="1" w:styleId="m489902567989944824gmail-styleunderline">
    <w:name w:val="m_489902567989944824gmail-styleunderline"/>
    <w:basedOn w:val="DefaultParagraphFont"/>
    <w:rsid w:val="00A66D4D"/>
  </w:style>
  <w:style w:type="character" w:customStyle="1" w:styleId="UnresolvedMention2">
    <w:name w:val="Unresolved Mention2"/>
    <w:basedOn w:val="DefaultParagraphFont"/>
    <w:uiPriority w:val="99"/>
    <w:semiHidden/>
    <w:rsid w:val="00A66D4D"/>
    <w:rPr>
      <w:color w:val="808080"/>
      <w:shd w:val="clear" w:color="auto" w:fill="E6E6E6"/>
    </w:rPr>
  </w:style>
  <w:style w:type="character" w:customStyle="1" w:styleId="swauthor">
    <w:name w:val="sw_author"/>
    <w:rsid w:val="00A66D4D"/>
  </w:style>
  <w:style w:type="character" w:customStyle="1" w:styleId="UnderlineCharChar3">
    <w:name w:val="Underline Char Char3"/>
    <w:rsid w:val="00A66D4D"/>
    <w:rPr>
      <w:szCs w:val="24"/>
      <w:u w:val="single"/>
      <w:lang w:val="en-US" w:eastAsia="en-US" w:bidi="ar-SA"/>
    </w:rPr>
  </w:style>
  <w:style w:type="character" w:customStyle="1" w:styleId="tl8wme">
    <w:name w:val="tl8wme"/>
    <w:basedOn w:val="DefaultParagraphFont"/>
    <w:rsid w:val="00A66D4D"/>
  </w:style>
  <w:style w:type="character" w:customStyle="1" w:styleId="Mention3">
    <w:name w:val="Mention3"/>
    <w:basedOn w:val="DefaultParagraphFont"/>
    <w:uiPriority w:val="99"/>
    <w:semiHidden/>
    <w:unhideWhenUsed/>
    <w:rsid w:val="00A66D4D"/>
    <w:rPr>
      <w:color w:val="2B579A"/>
      <w:shd w:val="clear" w:color="auto" w:fill="E6E6E6"/>
    </w:rPr>
  </w:style>
  <w:style w:type="character" w:customStyle="1" w:styleId="m-5251091010484660064gmail-style13ptbold">
    <w:name w:val="m_-5251091010484660064gmail-style13ptbold"/>
    <w:basedOn w:val="DefaultParagraphFont"/>
    <w:rsid w:val="00A66D4D"/>
  </w:style>
  <w:style w:type="character" w:customStyle="1" w:styleId="m-5251091010484660064gmail-styleunderline">
    <w:name w:val="m_-5251091010484660064gmail-styleunderline"/>
    <w:basedOn w:val="DefaultParagraphFont"/>
    <w:rsid w:val="00A66D4D"/>
  </w:style>
  <w:style w:type="character" w:customStyle="1" w:styleId="tablecaption">
    <w:name w:val="tablecaption"/>
    <w:basedOn w:val="DefaultParagraphFont"/>
    <w:rsid w:val="00A66D4D"/>
  </w:style>
  <w:style w:type="character" w:customStyle="1" w:styleId="StyleLatinHelvetica105ptBlack">
    <w:name w:val="Style (Latin) Helvetica 10.5 pt Black"/>
    <w:basedOn w:val="DefaultParagraphFont"/>
    <w:rsid w:val="00A66D4D"/>
    <w:rPr>
      <w:rFonts w:ascii="Times New Roman" w:hAnsi="Times New Roman"/>
      <w:color w:val="000000"/>
      <w:sz w:val="21"/>
    </w:rPr>
  </w:style>
  <w:style w:type="character" w:customStyle="1" w:styleId="m-413333960618644972gmail-style13ptbold">
    <w:name w:val="m_-413333960618644972gmail-style13ptbold"/>
    <w:basedOn w:val="DefaultParagraphFont"/>
    <w:rsid w:val="00A66D4D"/>
  </w:style>
  <w:style w:type="character" w:customStyle="1" w:styleId="m-413333960618644972gmail-styleunderline">
    <w:name w:val="m_-413333960618644972gmail-styleunderline"/>
    <w:basedOn w:val="DefaultParagraphFont"/>
    <w:rsid w:val="00A66D4D"/>
  </w:style>
  <w:style w:type="character" w:customStyle="1" w:styleId="m8314098763611656848gmail-stylestylebold12pt">
    <w:name w:val="m_8314098763611656848gmail-stylestylebold12pt"/>
    <w:basedOn w:val="DefaultParagraphFont"/>
    <w:rsid w:val="00A66D4D"/>
  </w:style>
  <w:style w:type="character" w:customStyle="1" w:styleId="m8314098763611656848gmail-styleboldunderline">
    <w:name w:val="m_8314098763611656848gmail-styleboldunderline"/>
    <w:basedOn w:val="DefaultParagraphFont"/>
    <w:rsid w:val="00A66D4D"/>
  </w:style>
  <w:style w:type="paragraph" w:customStyle="1" w:styleId="Spacer">
    <w:name w:val="Spacer"/>
    <w:basedOn w:val="Heading1"/>
    <w:link w:val="SpacerChar"/>
    <w:autoRedefine/>
    <w:uiPriority w:val="4"/>
    <w:qFormat/>
    <w:rsid w:val="00A66D4D"/>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66D4D"/>
    <w:rPr>
      <w:rFonts w:ascii="Calibri" w:eastAsiaTheme="majorEastAsia" w:hAnsi="Calibri" w:cstheme="majorBidi"/>
      <w:b/>
      <w:sz w:val="24"/>
      <w:szCs w:val="32"/>
    </w:rPr>
  </w:style>
  <w:style w:type="paragraph" w:customStyle="1" w:styleId="msonormal0">
    <w:name w:val="msonormal"/>
    <w:basedOn w:val="Normal"/>
    <w:rsid w:val="00A66D4D"/>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A66D4D"/>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A66D4D"/>
    <w:rPr>
      <w:rFonts w:ascii="Georgia" w:eastAsia="Times New Roman" w:hAnsi="Georgia" w:cs="Arial" w:hint="default"/>
      <w:b/>
      <w:bCs/>
      <w:kern w:val="32"/>
      <w:sz w:val="28"/>
      <w:szCs w:val="32"/>
    </w:rPr>
  </w:style>
  <w:style w:type="character" w:customStyle="1" w:styleId="SmallChar0">
    <w:name w:val="Small Char"/>
    <w:qFormat/>
    <w:rsid w:val="00A66D4D"/>
    <w:rPr>
      <w:rFonts w:ascii="Arial Narrow" w:hAnsi="Arial Narrow" w:cs="Times New Roman"/>
      <w:color w:val="000000"/>
      <w:sz w:val="16"/>
    </w:rPr>
  </w:style>
  <w:style w:type="character" w:customStyle="1" w:styleId="CiteReal0">
    <w:name w:val="CiteReal"/>
    <w:uiPriority w:val="1"/>
    <w:qFormat/>
    <w:rsid w:val="00A66D4D"/>
    <w:rPr>
      <w:rFonts w:ascii="Arial" w:hAnsi="Arial"/>
      <w:b/>
      <w:sz w:val="24"/>
      <w:u w:val="single"/>
    </w:rPr>
  </w:style>
  <w:style w:type="character" w:customStyle="1" w:styleId="dropcap1">
    <w:name w:val="dropcap1"/>
    <w:rsid w:val="00A66D4D"/>
  </w:style>
  <w:style w:type="paragraph" w:customStyle="1" w:styleId="Style31">
    <w:name w:val="Style31"/>
    <w:basedOn w:val="Normal"/>
    <w:uiPriority w:val="99"/>
    <w:rsid w:val="00A66D4D"/>
    <w:pPr>
      <w:spacing w:line="197" w:lineRule="exact"/>
      <w:jc w:val="both"/>
    </w:pPr>
    <w:rPr>
      <w:rFonts w:ascii="Palatino Linotype" w:hAnsi="Palatino Linotype" w:cs="Palatino Linotype"/>
    </w:rPr>
  </w:style>
  <w:style w:type="paragraph" w:customStyle="1" w:styleId="Style42">
    <w:name w:val="Style42"/>
    <w:basedOn w:val="Normal"/>
    <w:uiPriority w:val="99"/>
    <w:rsid w:val="00A66D4D"/>
    <w:pPr>
      <w:spacing w:line="202" w:lineRule="exact"/>
      <w:jc w:val="both"/>
    </w:pPr>
    <w:rPr>
      <w:rFonts w:ascii="Palatino Linotype" w:hAnsi="Palatino Linotype" w:cs="Palatino Linotype"/>
    </w:rPr>
  </w:style>
  <w:style w:type="paragraph" w:customStyle="1" w:styleId="Style51">
    <w:name w:val="Style51"/>
    <w:basedOn w:val="Normal"/>
    <w:uiPriority w:val="99"/>
    <w:rsid w:val="00A66D4D"/>
    <w:pPr>
      <w:spacing w:line="200" w:lineRule="exact"/>
      <w:jc w:val="both"/>
    </w:pPr>
    <w:rPr>
      <w:rFonts w:ascii="Palatino Linotype" w:hAnsi="Palatino Linotype" w:cs="Palatino Linotype"/>
    </w:rPr>
  </w:style>
  <w:style w:type="character" w:customStyle="1" w:styleId="FontStyle72">
    <w:name w:val="Font Style72"/>
    <w:uiPriority w:val="99"/>
    <w:rsid w:val="00A66D4D"/>
    <w:rPr>
      <w:rFonts w:ascii="Cambria" w:hAnsi="Cambria" w:cs="Cambria" w:hint="default"/>
      <w:sz w:val="16"/>
      <w:szCs w:val="16"/>
    </w:rPr>
  </w:style>
  <w:style w:type="character" w:customStyle="1" w:styleId="FontStyle73">
    <w:name w:val="Font Style73"/>
    <w:uiPriority w:val="99"/>
    <w:rsid w:val="00A66D4D"/>
    <w:rPr>
      <w:rFonts w:ascii="Cambria" w:hAnsi="Cambria" w:cs="Cambria" w:hint="default"/>
      <w:i/>
      <w:iCs/>
      <w:sz w:val="16"/>
      <w:szCs w:val="16"/>
    </w:rPr>
  </w:style>
  <w:style w:type="character" w:customStyle="1" w:styleId="UnderlinestyleChar2">
    <w:name w:val="Underline style Char2"/>
    <w:rsid w:val="00A66D4D"/>
    <w:rPr>
      <w:sz w:val="22"/>
      <w:szCs w:val="24"/>
      <w:u w:val="single"/>
      <w:lang w:val="en-US" w:eastAsia="en-US" w:bidi="ar-SA"/>
    </w:rPr>
  </w:style>
  <w:style w:type="paragraph" w:customStyle="1" w:styleId="CitationCharChar">
    <w:name w:val="Citation Char Char"/>
    <w:basedOn w:val="Normal"/>
    <w:uiPriority w:val="6"/>
    <w:qFormat/>
    <w:rsid w:val="00A66D4D"/>
    <w:pPr>
      <w:ind w:left="1440" w:right="1440"/>
    </w:pPr>
    <w:rPr>
      <w:rFonts w:ascii="Cambria" w:eastAsia="Verdana" w:hAnsi="Cambria" w:cs="Cambria"/>
      <w:szCs w:val="20"/>
      <w:u w:val="single"/>
    </w:rPr>
  </w:style>
  <w:style w:type="character" w:customStyle="1" w:styleId="FontStyle49">
    <w:name w:val="Font Style49"/>
    <w:uiPriority w:val="99"/>
    <w:rsid w:val="00A66D4D"/>
    <w:rPr>
      <w:rFonts w:ascii="Cambria" w:hAnsi="Cambria" w:cs="Cambria"/>
      <w:sz w:val="20"/>
      <w:szCs w:val="20"/>
    </w:rPr>
  </w:style>
  <w:style w:type="character" w:customStyle="1" w:styleId="FontStyle50">
    <w:name w:val="Font Style50"/>
    <w:uiPriority w:val="99"/>
    <w:rsid w:val="00A66D4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66D4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66D4D"/>
    <w:rPr>
      <w:rFonts w:ascii="Cambria" w:eastAsia="Cambria" w:hAnsi="Cambria" w:cs="Cambria"/>
      <w:spacing w:val="-3"/>
      <w:szCs w:val="20"/>
    </w:rPr>
  </w:style>
  <w:style w:type="character" w:customStyle="1" w:styleId="kn">
    <w:name w:val="kn"/>
    <w:basedOn w:val="DefaultParagraphFont"/>
    <w:rsid w:val="00A66D4D"/>
  </w:style>
  <w:style w:type="character" w:customStyle="1" w:styleId="StyleStyleUnderlineUnderlineStyleBoldUnderlineIntenseEmphas">
    <w:name w:val="Style Style UnderlineUnderlineStyle Bold UnderlineIntense Emphas..."/>
    <w:basedOn w:val="DefaultParagraphFont"/>
    <w:rsid w:val="00A66D4D"/>
    <w:rPr>
      <w:b/>
      <w:bCs/>
      <w:sz w:val="26"/>
      <w:u w:val="single"/>
    </w:rPr>
  </w:style>
  <w:style w:type="character" w:customStyle="1" w:styleId="articoloinside">
    <w:name w:val="articolo_inside"/>
    <w:rsid w:val="00A66D4D"/>
  </w:style>
  <w:style w:type="paragraph" w:customStyle="1" w:styleId="pagetools">
    <w:name w:val="pagetools"/>
    <w:basedOn w:val="Normal"/>
    <w:rsid w:val="00A66D4D"/>
    <w:pPr>
      <w:spacing w:before="100" w:beforeAutospacing="1" w:after="100" w:afterAutospacing="1"/>
    </w:pPr>
    <w:rPr>
      <w:rFonts w:ascii="Cambria" w:eastAsia="Cambria" w:hAnsi="Cambria"/>
      <w:sz w:val="24"/>
    </w:rPr>
  </w:style>
  <w:style w:type="character" w:customStyle="1" w:styleId="desc">
    <w:name w:val="desc"/>
    <w:basedOn w:val="DefaultParagraphFont"/>
    <w:rsid w:val="00A66D4D"/>
  </w:style>
  <w:style w:type="character" w:customStyle="1" w:styleId="job">
    <w:name w:val="job"/>
    <w:basedOn w:val="DefaultParagraphFont"/>
    <w:rsid w:val="00A66D4D"/>
  </w:style>
  <w:style w:type="character" w:customStyle="1" w:styleId="publisher">
    <w:name w:val="publisher"/>
    <w:basedOn w:val="DefaultParagraphFont"/>
    <w:rsid w:val="00A66D4D"/>
  </w:style>
  <w:style w:type="character" w:customStyle="1" w:styleId="pubyear">
    <w:name w:val="pubyear"/>
    <w:basedOn w:val="DefaultParagraphFont"/>
    <w:rsid w:val="00A66D4D"/>
  </w:style>
  <w:style w:type="character" w:customStyle="1" w:styleId="pubcity">
    <w:name w:val="pubcity"/>
    <w:basedOn w:val="DefaultParagraphFont"/>
    <w:rsid w:val="00A66D4D"/>
  </w:style>
  <w:style w:type="character" w:customStyle="1" w:styleId="bodycontentlink">
    <w:name w:val="bodycontentlink"/>
    <w:basedOn w:val="DefaultParagraphFont"/>
    <w:rsid w:val="00A66D4D"/>
  </w:style>
  <w:style w:type="paragraph" w:customStyle="1" w:styleId="C-Text">
    <w:name w:val="C-Text"/>
    <w:basedOn w:val="Normal"/>
    <w:rsid w:val="00A66D4D"/>
    <w:pPr>
      <w:tabs>
        <w:tab w:val="num" w:pos="720"/>
      </w:tabs>
      <w:ind w:left="720" w:hanging="360"/>
    </w:pPr>
    <w:rPr>
      <w:rFonts w:ascii="Book Antiqua" w:hAnsi="Book Antiqua"/>
      <w:sz w:val="24"/>
    </w:rPr>
  </w:style>
  <w:style w:type="character" w:customStyle="1" w:styleId="ecdate">
    <w:name w:val="ec_date"/>
    <w:basedOn w:val="DefaultParagraphFont"/>
    <w:rsid w:val="00A66D4D"/>
    <w:rPr>
      <w:rFonts w:ascii="Symbol" w:hAnsi="Symbol" w:hint="default"/>
      <w:sz w:val="20"/>
      <w:szCs w:val="20"/>
      <w:shd w:val="clear" w:color="auto" w:fill="FFFFFF"/>
    </w:rPr>
  </w:style>
  <w:style w:type="paragraph" w:customStyle="1" w:styleId="ecmsonormal">
    <w:name w:val="ec_msonormal"/>
    <w:basedOn w:val="Normal"/>
    <w:rsid w:val="00A66D4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66D4D"/>
  </w:style>
  <w:style w:type="character" w:customStyle="1" w:styleId="articleheadline">
    <w:name w:val="articleheadline"/>
    <w:basedOn w:val="DefaultParagraphFont"/>
    <w:rsid w:val="00A66D4D"/>
  </w:style>
  <w:style w:type="paragraph" w:customStyle="1" w:styleId="u-intro">
    <w:name w:val="u-intro"/>
    <w:basedOn w:val="Normal"/>
    <w:rsid w:val="00A66D4D"/>
    <w:pPr>
      <w:spacing w:before="100" w:beforeAutospacing="1" w:after="100" w:afterAutospacing="1"/>
    </w:pPr>
    <w:rPr>
      <w:sz w:val="24"/>
    </w:rPr>
  </w:style>
  <w:style w:type="character" w:customStyle="1" w:styleId="u-byline">
    <w:name w:val="u-byline"/>
    <w:basedOn w:val="DefaultParagraphFont"/>
    <w:rsid w:val="00A66D4D"/>
  </w:style>
  <w:style w:type="character" w:customStyle="1" w:styleId="articlebya">
    <w:name w:val="articleby_a"/>
    <w:basedOn w:val="DefaultParagraphFont"/>
    <w:rsid w:val="00A66D4D"/>
  </w:style>
  <w:style w:type="character" w:customStyle="1" w:styleId="popupwinby">
    <w:name w:val="popupwinby"/>
    <w:basedOn w:val="DefaultParagraphFont"/>
    <w:rsid w:val="00A66D4D"/>
  </w:style>
  <w:style w:type="character" w:customStyle="1" w:styleId="storyheader">
    <w:name w:val="storyheader"/>
    <w:basedOn w:val="DefaultParagraphFont"/>
    <w:rsid w:val="00A66D4D"/>
  </w:style>
  <w:style w:type="character" w:customStyle="1" w:styleId="marron">
    <w:name w:val="marron"/>
    <w:basedOn w:val="DefaultParagraphFont"/>
    <w:rsid w:val="00A66D4D"/>
  </w:style>
  <w:style w:type="paragraph" w:customStyle="1" w:styleId="StyleNormalWeb10pt">
    <w:name w:val="Style Normal (Web) + 10 pt"/>
    <w:basedOn w:val="NormalWeb"/>
    <w:next w:val="Normal"/>
    <w:rsid w:val="00A66D4D"/>
    <w:rPr>
      <w:rFonts w:ascii="Bookman Old Style" w:eastAsiaTheme="minorHAnsi" w:hAnsi="Bookman Old Style"/>
      <w:sz w:val="20"/>
      <w:lang w:bidi="ar-SA"/>
    </w:rPr>
  </w:style>
  <w:style w:type="character" w:customStyle="1" w:styleId="StyleNormalWeb10ptChar">
    <w:name w:val="Style Normal (Web) + 10 pt Char"/>
    <w:basedOn w:val="DefaultParagraphFont"/>
    <w:rsid w:val="00A66D4D"/>
    <w:rPr>
      <w:szCs w:val="24"/>
      <w:lang w:val="en-US" w:eastAsia="en-US" w:bidi="ar-SA"/>
    </w:rPr>
  </w:style>
  <w:style w:type="paragraph" w:customStyle="1" w:styleId="TagCiteShells">
    <w:name w:val="Tag/Cite/Shells"/>
    <w:basedOn w:val="Normal"/>
    <w:rsid w:val="00A66D4D"/>
    <w:rPr>
      <w:b/>
    </w:rPr>
  </w:style>
  <w:style w:type="paragraph" w:customStyle="1" w:styleId="DefinitionTerm">
    <w:name w:val="Definition Term"/>
    <w:basedOn w:val="Normal"/>
    <w:next w:val="Normal"/>
    <w:rsid w:val="00A66D4D"/>
    <w:rPr>
      <w:snapToGrid w:val="0"/>
      <w:sz w:val="24"/>
    </w:rPr>
  </w:style>
  <w:style w:type="character" w:customStyle="1" w:styleId="Style3CharChar">
    <w:name w:val="Style3 Char Char"/>
    <w:basedOn w:val="DefaultParagraphFont"/>
    <w:rsid w:val="00A66D4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66D4D"/>
    <w:pPr>
      <w:spacing w:after="60"/>
    </w:pPr>
    <w:rPr>
      <w:rFonts w:eastAsia="Segoe UI" w:cs="Cambria"/>
      <w:caps/>
      <w:sz w:val="20"/>
      <w:lang w:eastAsia="zh-CN"/>
    </w:rPr>
  </w:style>
  <w:style w:type="character" w:customStyle="1" w:styleId="NormalChar0">
    <w:name w:val="Normal Char"/>
    <w:basedOn w:val="DefaultParagraphFont"/>
    <w:rsid w:val="00A66D4D"/>
    <w:rPr>
      <w:lang w:eastAsia="en-US"/>
    </w:rPr>
  </w:style>
  <w:style w:type="character" w:customStyle="1" w:styleId="BoldUnderlineChar2">
    <w:name w:val="Bold + Underline Char"/>
    <w:basedOn w:val="DefaultParagraphFont"/>
    <w:rsid w:val="00A66D4D"/>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66D4D"/>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A66D4D"/>
  </w:style>
  <w:style w:type="character" w:customStyle="1" w:styleId="CharacterStyle7">
    <w:name w:val="Character Style 7"/>
    <w:rsid w:val="00A66D4D"/>
    <w:rPr>
      <w:rFonts w:ascii="Trebuchet MS" w:hAnsi="Trebuchet MS" w:cs="Trebuchet MS"/>
      <w:sz w:val="20"/>
      <w:szCs w:val="20"/>
      <w:u w:val="single"/>
    </w:rPr>
  </w:style>
  <w:style w:type="character" w:customStyle="1" w:styleId="StyleStyle4Char">
    <w:name w:val="Style Style4 + Char"/>
    <w:basedOn w:val="DefaultParagraphFont"/>
    <w:rsid w:val="00A66D4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66D4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66D4D"/>
    <w:rPr>
      <w:rFonts w:ascii="Symbol" w:hAnsi="Symbol"/>
      <w:sz w:val="21"/>
      <w:szCs w:val="21"/>
      <w:u w:val="thick"/>
    </w:rPr>
  </w:style>
  <w:style w:type="character" w:customStyle="1" w:styleId="UnderlinedEvidenceCharChar">
    <w:name w:val="Underlined Evidence Char Char"/>
    <w:basedOn w:val="DefaultParagraphFont"/>
    <w:rsid w:val="00A66D4D"/>
    <w:rPr>
      <w:rFonts w:ascii="Symbol" w:hAnsi="Symbol"/>
      <w:sz w:val="21"/>
      <w:szCs w:val="21"/>
      <w:u w:val="thick"/>
      <w:lang w:val="en-US" w:eastAsia="en-US" w:bidi="ar-SA"/>
    </w:rPr>
  </w:style>
  <w:style w:type="character" w:styleId="PlaceholderText">
    <w:name w:val="Placeholder Text"/>
    <w:basedOn w:val="DefaultParagraphFont"/>
    <w:uiPriority w:val="99"/>
    <w:rsid w:val="00A66D4D"/>
    <w:rPr>
      <w:color w:val="808080"/>
    </w:rPr>
  </w:style>
  <w:style w:type="paragraph" w:customStyle="1" w:styleId="Cite8">
    <w:name w:val="Cite8"/>
    <w:basedOn w:val="Normal"/>
    <w:autoRedefine/>
    <w:qFormat/>
    <w:rsid w:val="00A66D4D"/>
    <w:rPr>
      <w:rFonts w:ascii="Trebuchet MS" w:eastAsia="Verdana" w:hAnsi="Trebuchet MS" w:cs="Cambria"/>
    </w:rPr>
  </w:style>
  <w:style w:type="paragraph" w:customStyle="1" w:styleId="8font">
    <w:name w:val="8font"/>
    <w:basedOn w:val="Normal"/>
    <w:next w:val="Normal"/>
    <w:autoRedefine/>
    <w:rsid w:val="00A66D4D"/>
    <w:rPr>
      <w:rFonts w:eastAsia="Cambria Math" w:cs="Cambria"/>
      <w:szCs w:val="16"/>
    </w:rPr>
  </w:style>
  <w:style w:type="character" w:customStyle="1" w:styleId="NoterefInText">
    <w:name w:val="_NoterefInText"/>
    <w:uiPriority w:val="99"/>
    <w:rsid w:val="00A66D4D"/>
    <w:rPr>
      <w:rFonts w:cs="AKDPE C+ Utopia"/>
      <w:color w:val="000000"/>
    </w:rPr>
  </w:style>
  <w:style w:type="character" w:customStyle="1" w:styleId="postauthor">
    <w:name w:val="postauthor"/>
    <w:basedOn w:val="DefaultParagraphFont"/>
    <w:rsid w:val="00A66D4D"/>
  </w:style>
  <w:style w:type="paragraph" w:customStyle="1" w:styleId="notes-source-hasnotes">
    <w:name w:val="notes-source-hasnotes"/>
    <w:basedOn w:val="Normal"/>
    <w:rsid w:val="00A66D4D"/>
    <w:pPr>
      <w:spacing w:before="100" w:beforeAutospacing="1" w:after="100" w:afterAutospacing="1"/>
    </w:pPr>
    <w:rPr>
      <w:rFonts w:ascii="Tahoma" w:hAnsi="Tahoma"/>
      <w:szCs w:val="20"/>
    </w:rPr>
  </w:style>
  <w:style w:type="character" w:customStyle="1" w:styleId="span">
    <w:name w:val="span"/>
    <w:basedOn w:val="DefaultParagraphFont"/>
    <w:rsid w:val="00A66D4D"/>
  </w:style>
  <w:style w:type="character" w:customStyle="1" w:styleId="maintitle">
    <w:name w:val="maintitle"/>
    <w:basedOn w:val="DefaultParagraphFont"/>
    <w:rsid w:val="00A66D4D"/>
  </w:style>
  <w:style w:type="character" w:customStyle="1" w:styleId="thirdparty-logo">
    <w:name w:val="thirdparty-logo"/>
    <w:basedOn w:val="DefaultParagraphFont"/>
    <w:rsid w:val="00A66D4D"/>
  </w:style>
  <w:style w:type="character" w:customStyle="1" w:styleId="posted">
    <w:name w:val="posted"/>
    <w:basedOn w:val="DefaultParagraphFont"/>
    <w:rsid w:val="00A66D4D"/>
  </w:style>
  <w:style w:type="character" w:customStyle="1" w:styleId="ticker">
    <w:name w:val="ticker"/>
    <w:basedOn w:val="DefaultParagraphFont"/>
    <w:rsid w:val="00A66D4D"/>
  </w:style>
  <w:style w:type="paragraph" w:customStyle="1" w:styleId="articlemeta">
    <w:name w:val="articlemeta"/>
    <w:basedOn w:val="Normal"/>
    <w:rsid w:val="00A66D4D"/>
    <w:pPr>
      <w:spacing w:before="100" w:beforeAutospacing="1" w:after="100" w:afterAutospacing="1"/>
    </w:pPr>
    <w:rPr>
      <w:rFonts w:ascii="Tahoma" w:hAnsi="Tahoma"/>
      <w:szCs w:val="20"/>
    </w:rPr>
  </w:style>
  <w:style w:type="character" w:customStyle="1" w:styleId="vcard">
    <w:name w:val="vcard"/>
    <w:basedOn w:val="DefaultParagraphFont"/>
    <w:rsid w:val="00A66D4D"/>
  </w:style>
  <w:style w:type="character" w:customStyle="1" w:styleId="print-footnote">
    <w:name w:val="print-footnote"/>
    <w:basedOn w:val="DefaultParagraphFont"/>
    <w:rsid w:val="00A66D4D"/>
  </w:style>
  <w:style w:type="character" w:customStyle="1" w:styleId="datestring">
    <w:name w:val="datestring"/>
    <w:basedOn w:val="DefaultParagraphFont"/>
    <w:rsid w:val="00A66D4D"/>
  </w:style>
  <w:style w:type="paragraph" w:customStyle="1" w:styleId="noindent0">
    <w:name w:val="no_indent"/>
    <w:basedOn w:val="Normal"/>
    <w:rsid w:val="00A66D4D"/>
    <w:pPr>
      <w:spacing w:before="100" w:beforeAutospacing="1" w:after="100" w:afterAutospacing="1"/>
    </w:pPr>
    <w:rPr>
      <w:rFonts w:ascii="Tahoma" w:hAnsi="Tahoma"/>
      <w:szCs w:val="20"/>
    </w:rPr>
  </w:style>
  <w:style w:type="character" w:customStyle="1" w:styleId="email">
    <w:name w:val="email"/>
    <w:basedOn w:val="DefaultParagraphFont"/>
    <w:rsid w:val="00A66D4D"/>
  </w:style>
  <w:style w:type="paragraph" w:customStyle="1" w:styleId="left">
    <w:name w:val="left"/>
    <w:basedOn w:val="Normal"/>
    <w:rsid w:val="00A66D4D"/>
    <w:pPr>
      <w:spacing w:before="100" w:beforeAutospacing="1" w:after="100" w:afterAutospacing="1"/>
    </w:pPr>
    <w:rPr>
      <w:rFonts w:ascii="Tahoma" w:hAnsi="Tahoma"/>
      <w:szCs w:val="20"/>
    </w:rPr>
  </w:style>
  <w:style w:type="paragraph" w:customStyle="1" w:styleId="right">
    <w:name w:val="right"/>
    <w:basedOn w:val="Normal"/>
    <w:rsid w:val="00A66D4D"/>
    <w:pPr>
      <w:spacing w:before="100" w:beforeAutospacing="1" w:after="100" w:afterAutospacing="1"/>
    </w:pPr>
    <w:rPr>
      <w:rFonts w:ascii="Tahoma" w:hAnsi="Tahoma"/>
      <w:szCs w:val="20"/>
    </w:rPr>
  </w:style>
  <w:style w:type="character" w:customStyle="1" w:styleId="gptad">
    <w:name w:val="gptad"/>
    <w:basedOn w:val="DefaultParagraphFont"/>
    <w:rsid w:val="00A66D4D"/>
  </w:style>
  <w:style w:type="paragraph" w:customStyle="1" w:styleId="creditpostedmodified">
    <w:name w:val="credit_posted_modified"/>
    <w:basedOn w:val="Normal"/>
    <w:rsid w:val="00A66D4D"/>
    <w:pPr>
      <w:spacing w:before="100" w:beforeAutospacing="1" w:after="100" w:afterAutospacing="1"/>
    </w:pPr>
    <w:rPr>
      <w:rFonts w:ascii="Tahoma" w:hAnsi="Tahoma"/>
      <w:szCs w:val="20"/>
    </w:rPr>
  </w:style>
  <w:style w:type="character" w:customStyle="1" w:styleId="creditline">
    <w:name w:val="creditline"/>
    <w:basedOn w:val="DefaultParagraphFont"/>
    <w:rsid w:val="00A66D4D"/>
  </w:style>
  <w:style w:type="character" w:customStyle="1" w:styleId="grd">
    <w:name w:val="grd"/>
    <w:basedOn w:val="DefaultParagraphFont"/>
    <w:rsid w:val="00A66D4D"/>
  </w:style>
  <w:style w:type="paragraph" w:customStyle="1" w:styleId="hs-text-container">
    <w:name w:val="hs-text-container"/>
    <w:basedOn w:val="Normal"/>
    <w:rsid w:val="00A66D4D"/>
    <w:pPr>
      <w:spacing w:before="100" w:beforeAutospacing="1" w:after="100" w:afterAutospacing="1"/>
    </w:pPr>
    <w:rPr>
      <w:rFonts w:ascii="Tahoma" w:hAnsi="Tahoma"/>
      <w:szCs w:val="20"/>
    </w:rPr>
  </w:style>
  <w:style w:type="character" w:customStyle="1" w:styleId="created">
    <w:name w:val="created"/>
    <w:basedOn w:val="DefaultParagraphFont"/>
    <w:rsid w:val="00A66D4D"/>
  </w:style>
  <w:style w:type="character" w:customStyle="1" w:styleId="changed">
    <w:name w:val="changed"/>
    <w:basedOn w:val="DefaultParagraphFont"/>
    <w:rsid w:val="00A66D4D"/>
  </w:style>
  <w:style w:type="character" w:customStyle="1" w:styleId="article-author-name">
    <w:name w:val="article-author-name"/>
    <w:basedOn w:val="DefaultParagraphFont"/>
    <w:rsid w:val="00A66D4D"/>
  </w:style>
  <w:style w:type="character" w:customStyle="1" w:styleId="bioexcerpt">
    <w:name w:val="bio_excerpt"/>
    <w:basedOn w:val="DefaultParagraphFont"/>
    <w:rsid w:val="00A66D4D"/>
  </w:style>
  <w:style w:type="character" w:customStyle="1" w:styleId="commentcount">
    <w:name w:val="comment_count"/>
    <w:basedOn w:val="DefaultParagraphFont"/>
    <w:rsid w:val="00A66D4D"/>
  </w:style>
  <w:style w:type="character" w:customStyle="1" w:styleId="searchtermshighlighted">
    <w:name w:val="searchtermshighlighted"/>
    <w:basedOn w:val="DefaultParagraphFont"/>
    <w:rsid w:val="00A66D4D"/>
  </w:style>
  <w:style w:type="character" w:customStyle="1" w:styleId="contributornametrigger">
    <w:name w:val="contributornametrigger"/>
    <w:basedOn w:val="DefaultParagraphFont"/>
    <w:rsid w:val="00A66D4D"/>
  </w:style>
  <w:style w:type="character" w:customStyle="1" w:styleId="bylinepipe">
    <w:name w:val="bylinepipe"/>
    <w:basedOn w:val="DefaultParagraphFont"/>
    <w:rsid w:val="00A66D4D"/>
  </w:style>
  <w:style w:type="character" w:customStyle="1" w:styleId="lucenesearchresulturlb">
    <w:name w:val="lucene_search_result_url_b"/>
    <w:basedOn w:val="DefaultParagraphFont"/>
    <w:rsid w:val="00A66D4D"/>
  </w:style>
  <w:style w:type="character" w:customStyle="1" w:styleId="faculty-title">
    <w:name w:val="faculty-title"/>
    <w:basedOn w:val="DefaultParagraphFont"/>
    <w:rsid w:val="00A66D4D"/>
  </w:style>
  <w:style w:type="character" w:customStyle="1" w:styleId="count">
    <w:name w:val="count"/>
    <w:basedOn w:val="DefaultParagraphFont"/>
    <w:rsid w:val="00A66D4D"/>
  </w:style>
  <w:style w:type="character" w:customStyle="1" w:styleId="volume">
    <w:name w:val="volume"/>
    <w:basedOn w:val="DefaultParagraphFont"/>
    <w:rsid w:val="00A66D4D"/>
  </w:style>
  <w:style w:type="character" w:customStyle="1" w:styleId="issue">
    <w:name w:val="issue"/>
    <w:basedOn w:val="DefaultParagraphFont"/>
    <w:rsid w:val="00A66D4D"/>
  </w:style>
  <w:style w:type="character" w:customStyle="1" w:styleId="pages">
    <w:name w:val="pages"/>
    <w:basedOn w:val="DefaultParagraphFont"/>
    <w:rsid w:val="00A66D4D"/>
  </w:style>
  <w:style w:type="character" w:customStyle="1" w:styleId="field-content">
    <w:name w:val="field-content"/>
    <w:basedOn w:val="DefaultParagraphFont"/>
    <w:rsid w:val="00A66D4D"/>
  </w:style>
  <w:style w:type="character" w:customStyle="1" w:styleId="person">
    <w:name w:val="person"/>
    <w:basedOn w:val="DefaultParagraphFont"/>
    <w:rsid w:val="00A66D4D"/>
  </w:style>
  <w:style w:type="character" w:customStyle="1" w:styleId="corresponding">
    <w:name w:val="corresponding"/>
    <w:basedOn w:val="DefaultParagraphFont"/>
    <w:rsid w:val="00A66D4D"/>
  </w:style>
  <w:style w:type="character" w:customStyle="1" w:styleId="entry-date">
    <w:name w:val="entry-date"/>
    <w:basedOn w:val="DefaultParagraphFont"/>
    <w:rsid w:val="00A66D4D"/>
  </w:style>
  <w:style w:type="paragraph" w:customStyle="1" w:styleId="entry-meta">
    <w:name w:val="entry-meta"/>
    <w:basedOn w:val="Normal"/>
    <w:rsid w:val="00A66D4D"/>
    <w:pPr>
      <w:spacing w:before="100" w:beforeAutospacing="1" w:after="100" w:afterAutospacing="1"/>
    </w:pPr>
    <w:rPr>
      <w:rFonts w:ascii="Tahoma" w:hAnsi="Tahoma"/>
      <w:szCs w:val="20"/>
    </w:rPr>
  </w:style>
  <w:style w:type="character" w:customStyle="1" w:styleId="post-time">
    <w:name w:val="post-time"/>
    <w:basedOn w:val="DefaultParagraphFont"/>
    <w:rsid w:val="00A66D4D"/>
  </w:style>
  <w:style w:type="character" w:customStyle="1" w:styleId="post-category">
    <w:name w:val="post-category"/>
    <w:basedOn w:val="DefaultParagraphFont"/>
    <w:rsid w:val="00A66D4D"/>
  </w:style>
  <w:style w:type="character" w:customStyle="1" w:styleId="post-author">
    <w:name w:val="post-author"/>
    <w:basedOn w:val="DefaultParagraphFont"/>
    <w:rsid w:val="00A66D4D"/>
  </w:style>
  <w:style w:type="character" w:customStyle="1" w:styleId="A10">
    <w:name w:val="A10"/>
    <w:uiPriority w:val="99"/>
    <w:rsid w:val="00A66D4D"/>
    <w:rPr>
      <w:rFonts w:cs="MS Mincho"/>
      <w:color w:val="000000"/>
      <w:sz w:val="11"/>
      <w:szCs w:val="11"/>
    </w:rPr>
  </w:style>
  <w:style w:type="paragraph" w:customStyle="1" w:styleId="Pa10">
    <w:name w:val="Pa10"/>
    <w:basedOn w:val="Default"/>
    <w:next w:val="Default"/>
    <w:uiPriority w:val="99"/>
    <w:rsid w:val="00A66D4D"/>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66D4D"/>
    <w:pPr>
      <w:widowControl w:val="0"/>
      <w:spacing w:line="241" w:lineRule="atLeast"/>
    </w:pPr>
    <w:rPr>
      <w:rFonts w:ascii="Verdana" w:eastAsiaTheme="minorEastAsia" w:hAnsi="Verdana" w:cs="Cambria"/>
      <w:color w:val="auto"/>
    </w:rPr>
  </w:style>
  <w:style w:type="character" w:customStyle="1" w:styleId="A9">
    <w:name w:val="A9"/>
    <w:uiPriority w:val="99"/>
    <w:rsid w:val="00A66D4D"/>
    <w:rPr>
      <w:rFonts w:cs="MS Mincho"/>
      <w:color w:val="000000"/>
      <w:sz w:val="14"/>
      <w:szCs w:val="14"/>
    </w:rPr>
  </w:style>
  <w:style w:type="paragraph" w:customStyle="1" w:styleId="articledetails">
    <w:name w:val="articledetails"/>
    <w:basedOn w:val="Normal"/>
    <w:rsid w:val="00A66D4D"/>
    <w:pPr>
      <w:spacing w:before="100" w:beforeAutospacing="1" w:after="100" w:afterAutospacing="1"/>
    </w:pPr>
    <w:rPr>
      <w:rFonts w:ascii="Tahoma" w:hAnsi="Tahoma"/>
      <w:szCs w:val="20"/>
    </w:rPr>
  </w:style>
  <w:style w:type="character" w:customStyle="1" w:styleId="posted-and-updated">
    <w:name w:val="posted-and-updated"/>
    <w:basedOn w:val="DefaultParagraphFont"/>
    <w:rsid w:val="00A66D4D"/>
  </w:style>
  <w:style w:type="paragraph" w:customStyle="1" w:styleId="aff">
    <w:name w:val="aff"/>
    <w:basedOn w:val="Normal"/>
    <w:rsid w:val="00A66D4D"/>
    <w:pPr>
      <w:spacing w:before="100" w:beforeAutospacing="1" w:after="100" w:afterAutospacing="1"/>
    </w:pPr>
    <w:rPr>
      <w:rFonts w:ascii="Tahoma" w:hAnsi="Tahoma"/>
      <w:szCs w:val="20"/>
    </w:rPr>
  </w:style>
  <w:style w:type="character" w:customStyle="1" w:styleId="entry-author">
    <w:name w:val="entry-author"/>
    <w:basedOn w:val="DefaultParagraphFont"/>
    <w:rsid w:val="00A66D4D"/>
  </w:style>
  <w:style w:type="character" w:customStyle="1" w:styleId="entry-author-name">
    <w:name w:val="entry-author-name"/>
    <w:basedOn w:val="DefaultParagraphFont"/>
    <w:rsid w:val="00A66D4D"/>
  </w:style>
  <w:style w:type="character" w:customStyle="1" w:styleId="arial11">
    <w:name w:val="arial_11"/>
    <w:basedOn w:val="DefaultParagraphFont"/>
    <w:rsid w:val="00A66D4D"/>
  </w:style>
  <w:style w:type="character" w:customStyle="1" w:styleId="contrib-degrees">
    <w:name w:val="contrib-degrees"/>
    <w:basedOn w:val="DefaultParagraphFont"/>
    <w:rsid w:val="00A66D4D"/>
  </w:style>
  <w:style w:type="character" w:customStyle="1" w:styleId="contrib-on-behalf-of">
    <w:name w:val="contrib-on-behalf-of"/>
    <w:basedOn w:val="DefaultParagraphFont"/>
    <w:rsid w:val="00A66D4D"/>
  </w:style>
  <w:style w:type="character" w:customStyle="1" w:styleId="pubtime">
    <w:name w:val="pubtime"/>
    <w:basedOn w:val="DefaultParagraphFont"/>
    <w:rsid w:val="00A66D4D"/>
  </w:style>
  <w:style w:type="character" w:customStyle="1" w:styleId="time">
    <w:name w:val="time"/>
    <w:basedOn w:val="DefaultParagraphFont"/>
    <w:rsid w:val="00A66D4D"/>
  </w:style>
  <w:style w:type="character" w:customStyle="1" w:styleId="fbcommentscount">
    <w:name w:val="fb_comments_count"/>
    <w:basedOn w:val="DefaultParagraphFont"/>
    <w:rsid w:val="00A66D4D"/>
  </w:style>
  <w:style w:type="character" w:customStyle="1" w:styleId="stsharethiscustom">
    <w:name w:val="st_sharethis_custom"/>
    <w:basedOn w:val="DefaultParagraphFont"/>
    <w:rsid w:val="00A66D4D"/>
  </w:style>
  <w:style w:type="paragraph" w:customStyle="1" w:styleId="permalinkable">
    <w:name w:val="permalinkable"/>
    <w:basedOn w:val="Normal"/>
    <w:rsid w:val="00A66D4D"/>
    <w:pPr>
      <w:spacing w:before="100" w:beforeAutospacing="1" w:after="100" w:afterAutospacing="1"/>
    </w:pPr>
    <w:rPr>
      <w:rFonts w:ascii="Tahoma" w:hAnsi="Tahoma"/>
      <w:szCs w:val="20"/>
    </w:rPr>
  </w:style>
  <w:style w:type="character" w:customStyle="1" w:styleId="post-date">
    <w:name w:val="post-date"/>
    <w:basedOn w:val="DefaultParagraphFont"/>
    <w:rsid w:val="00A66D4D"/>
  </w:style>
  <w:style w:type="character" w:customStyle="1" w:styleId="link-external">
    <w:name w:val="link-external"/>
    <w:basedOn w:val="DefaultParagraphFont"/>
    <w:rsid w:val="00A66D4D"/>
  </w:style>
  <w:style w:type="character" w:customStyle="1" w:styleId="articleauthor">
    <w:name w:val="article_author"/>
    <w:basedOn w:val="DefaultParagraphFont"/>
    <w:rsid w:val="00A66D4D"/>
  </w:style>
  <w:style w:type="character" w:customStyle="1" w:styleId="articleissue">
    <w:name w:val="article_issue"/>
    <w:basedOn w:val="DefaultParagraphFont"/>
    <w:rsid w:val="00A66D4D"/>
  </w:style>
  <w:style w:type="character" w:customStyle="1" w:styleId="a-size-large">
    <w:name w:val="a-size-large"/>
    <w:basedOn w:val="DefaultParagraphFont"/>
    <w:rsid w:val="00A66D4D"/>
  </w:style>
  <w:style w:type="character" w:customStyle="1" w:styleId="a-size-medium">
    <w:name w:val="a-size-medium"/>
    <w:basedOn w:val="DefaultParagraphFont"/>
    <w:rsid w:val="00A66D4D"/>
  </w:style>
  <w:style w:type="character" w:customStyle="1" w:styleId="contribution">
    <w:name w:val="contribution"/>
    <w:basedOn w:val="DefaultParagraphFont"/>
    <w:rsid w:val="00A66D4D"/>
  </w:style>
  <w:style w:type="character" w:customStyle="1" w:styleId="a-color-secondary">
    <w:name w:val="a-color-secondary"/>
    <w:basedOn w:val="DefaultParagraphFont"/>
    <w:rsid w:val="00A66D4D"/>
  </w:style>
  <w:style w:type="paragraph" w:customStyle="1" w:styleId="sbyline">
    <w:name w:val="sbyline"/>
    <w:basedOn w:val="Normal"/>
    <w:rsid w:val="00A66D4D"/>
    <w:pPr>
      <w:spacing w:before="100" w:beforeAutospacing="1" w:after="100" w:afterAutospacing="1"/>
    </w:pPr>
    <w:rPr>
      <w:rFonts w:ascii="Tahoma" w:hAnsi="Tahoma"/>
      <w:szCs w:val="20"/>
    </w:rPr>
  </w:style>
  <w:style w:type="character" w:customStyle="1" w:styleId="ui-author">
    <w:name w:val="ui-author"/>
    <w:basedOn w:val="DefaultParagraphFont"/>
    <w:rsid w:val="00A66D4D"/>
  </w:style>
  <w:style w:type="character" w:customStyle="1" w:styleId="ui-staffline">
    <w:name w:val="ui-staffline"/>
    <w:basedOn w:val="DefaultParagraphFont"/>
    <w:rsid w:val="00A66D4D"/>
  </w:style>
  <w:style w:type="paragraph" w:customStyle="1" w:styleId="promotion-tag-p">
    <w:name w:val="promotion-tag-p"/>
    <w:basedOn w:val="Normal"/>
    <w:rsid w:val="00A66D4D"/>
    <w:pPr>
      <w:spacing w:before="100" w:beforeAutospacing="1" w:after="100" w:afterAutospacing="1"/>
    </w:pPr>
    <w:rPr>
      <w:rFonts w:ascii="Tahoma" w:hAnsi="Tahoma"/>
      <w:szCs w:val="20"/>
    </w:rPr>
  </w:style>
  <w:style w:type="paragraph" w:customStyle="1" w:styleId="heading">
    <w:name w:val="heading"/>
    <w:basedOn w:val="Normal"/>
    <w:rsid w:val="00A66D4D"/>
    <w:pPr>
      <w:spacing w:before="100" w:beforeAutospacing="1" w:after="100" w:afterAutospacing="1"/>
    </w:pPr>
    <w:rPr>
      <w:rFonts w:ascii="Tahoma" w:hAnsi="Tahoma"/>
      <w:szCs w:val="20"/>
    </w:rPr>
  </w:style>
  <w:style w:type="character" w:customStyle="1" w:styleId="value">
    <w:name w:val="value"/>
    <w:basedOn w:val="DefaultParagraphFont"/>
    <w:rsid w:val="00A66D4D"/>
  </w:style>
  <w:style w:type="character" w:customStyle="1" w:styleId="specialissuelabel">
    <w:name w:val="specialissuelabel"/>
    <w:basedOn w:val="DefaultParagraphFont"/>
    <w:rsid w:val="00A66D4D"/>
  </w:style>
  <w:style w:type="character" w:customStyle="1" w:styleId="referencediv">
    <w:name w:val="referencediv"/>
    <w:basedOn w:val="DefaultParagraphFont"/>
    <w:rsid w:val="00A66D4D"/>
  </w:style>
  <w:style w:type="character" w:customStyle="1" w:styleId="wp-smiley">
    <w:name w:val="wp-smiley"/>
    <w:basedOn w:val="DefaultParagraphFont"/>
    <w:rsid w:val="00A66D4D"/>
  </w:style>
  <w:style w:type="character" w:customStyle="1" w:styleId="meta-prep">
    <w:name w:val="meta-prep"/>
    <w:basedOn w:val="DefaultParagraphFont"/>
    <w:rsid w:val="00A66D4D"/>
  </w:style>
  <w:style w:type="character" w:customStyle="1" w:styleId="artjournal">
    <w:name w:val="art_journal"/>
    <w:basedOn w:val="DefaultParagraphFont"/>
    <w:rsid w:val="00A66D4D"/>
  </w:style>
  <w:style w:type="character" w:customStyle="1" w:styleId="artdatevolumeissuepart">
    <w:name w:val="art_datevolumeissuepart"/>
    <w:basedOn w:val="DefaultParagraphFont"/>
    <w:rsid w:val="00A66D4D"/>
  </w:style>
  <w:style w:type="character" w:customStyle="1" w:styleId="artpages">
    <w:name w:val="art_pages"/>
    <w:basedOn w:val="DefaultParagraphFont"/>
    <w:rsid w:val="00A66D4D"/>
  </w:style>
  <w:style w:type="character" w:customStyle="1" w:styleId="singlehighlightclass">
    <w:name w:val="single_highlight_class"/>
    <w:basedOn w:val="DefaultParagraphFont"/>
    <w:rsid w:val="00A66D4D"/>
  </w:style>
  <w:style w:type="character" w:customStyle="1" w:styleId="degree">
    <w:name w:val="degree"/>
    <w:basedOn w:val="DefaultParagraphFont"/>
    <w:rsid w:val="00A66D4D"/>
  </w:style>
  <w:style w:type="character" w:customStyle="1" w:styleId="major">
    <w:name w:val="major"/>
    <w:basedOn w:val="DefaultParagraphFont"/>
    <w:rsid w:val="00A66D4D"/>
  </w:style>
  <w:style w:type="character" w:customStyle="1" w:styleId="authors">
    <w:name w:val="authors"/>
    <w:basedOn w:val="DefaultParagraphFont"/>
    <w:rsid w:val="00A66D4D"/>
  </w:style>
  <w:style w:type="character" w:customStyle="1" w:styleId="views">
    <w:name w:val="views"/>
    <w:basedOn w:val="DefaultParagraphFont"/>
    <w:rsid w:val="00A66D4D"/>
  </w:style>
  <w:style w:type="character" w:customStyle="1" w:styleId="stmainservices">
    <w:name w:val="stmainservices"/>
    <w:basedOn w:val="DefaultParagraphFont"/>
    <w:rsid w:val="00A66D4D"/>
  </w:style>
  <w:style w:type="character" w:customStyle="1" w:styleId="stbubblehcount">
    <w:name w:val="stbubble_hcount"/>
    <w:basedOn w:val="DefaultParagraphFont"/>
    <w:rsid w:val="00A66D4D"/>
  </w:style>
  <w:style w:type="paragraph" w:customStyle="1" w:styleId="Document">
    <w:name w:val="_Document"/>
    <w:basedOn w:val="Default"/>
    <w:next w:val="Default"/>
    <w:uiPriority w:val="99"/>
    <w:rsid w:val="00A66D4D"/>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66D4D"/>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66D4D"/>
    <w:pPr>
      <w:widowControl w:val="0"/>
    </w:pPr>
    <w:rPr>
      <w:rFonts w:ascii="AKDPE C+ Utopia" w:eastAsiaTheme="minorEastAsia" w:hAnsi="AKDPE C+ Utopia" w:cs="Cambria"/>
      <w:color w:val="auto"/>
    </w:rPr>
  </w:style>
  <w:style w:type="paragraph" w:customStyle="1" w:styleId="collapsed-hide">
    <w:name w:val="collapsed-hide"/>
    <w:basedOn w:val="Normal"/>
    <w:rsid w:val="00A66D4D"/>
    <w:pPr>
      <w:spacing w:before="100" w:beforeAutospacing="1" w:after="100" w:afterAutospacing="1"/>
    </w:pPr>
    <w:rPr>
      <w:rFonts w:ascii="Tahoma" w:hAnsi="Tahoma"/>
      <w:szCs w:val="20"/>
    </w:rPr>
  </w:style>
  <w:style w:type="paragraph" w:customStyle="1" w:styleId="Pa7">
    <w:name w:val="Pa7"/>
    <w:basedOn w:val="Default"/>
    <w:next w:val="Default"/>
    <w:uiPriority w:val="99"/>
    <w:rsid w:val="00A66D4D"/>
    <w:pPr>
      <w:widowControl w:val="0"/>
      <w:spacing w:line="211" w:lineRule="atLeast"/>
    </w:pPr>
    <w:rPr>
      <w:rFonts w:ascii="Courier New" w:eastAsiaTheme="minorEastAsia" w:hAnsi="Courier New" w:cs="Cambria"/>
      <w:color w:val="auto"/>
    </w:rPr>
  </w:style>
  <w:style w:type="paragraph" w:customStyle="1" w:styleId="odd">
    <w:name w:val="odd"/>
    <w:basedOn w:val="Normal"/>
    <w:rsid w:val="00A66D4D"/>
    <w:pPr>
      <w:spacing w:before="100" w:beforeAutospacing="1" w:after="100" w:afterAutospacing="1"/>
    </w:pPr>
    <w:rPr>
      <w:rFonts w:ascii="Tahoma" w:hAnsi="Tahoma"/>
      <w:szCs w:val="20"/>
    </w:rPr>
  </w:style>
  <w:style w:type="character" w:customStyle="1" w:styleId="article-date">
    <w:name w:val="article-date"/>
    <w:basedOn w:val="DefaultParagraphFont"/>
    <w:rsid w:val="00A66D4D"/>
  </w:style>
  <w:style w:type="character" w:customStyle="1" w:styleId="article-author">
    <w:name w:val="article-author"/>
    <w:basedOn w:val="DefaultParagraphFont"/>
    <w:rsid w:val="00A66D4D"/>
  </w:style>
  <w:style w:type="character" w:customStyle="1" w:styleId="tolocaltime">
    <w:name w:val="tolocaltime"/>
    <w:basedOn w:val="DefaultParagraphFont"/>
    <w:rsid w:val="00A66D4D"/>
  </w:style>
  <w:style w:type="character" w:customStyle="1" w:styleId="pb-byline">
    <w:name w:val="pb-byline"/>
    <w:basedOn w:val="DefaultParagraphFont"/>
    <w:rsid w:val="00A66D4D"/>
  </w:style>
  <w:style w:type="character" w:customStyle="1" w:styleId="pb-timestamp">
    <w:name w:val="pb-timestamp"/>
    <w:basedOn w:val="DefaultParagraphFont"/>
    <w:rsid w:val="00A66D4D"/>
  </w:style>
  <w:style w:type="paragraph" w:customStyle="1" w:styleId="Pa8">
    <w:name w:val="Pa8"/>
    <w:basedOn w:val="Default"/>
    <w:next w:val="Default"/>
    <w:uiPriority w:val="99"/>
    <w:rsid w:val="00A66D4D"/>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A66D4D"/>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66D4D"/>
  </w:style>
  <w:style w:type="character" w:customStyle="1" w:styleId="even">
    <w:name w:val="even"/>
    <w:basedOn w:val="DefaultParagraphFont"/>
    <w:rsid w:val="00A66D4D"/>
  </w:style>
  <w:style w:type="paragraph" w:customStyle="1" w:styleId="volissue">
    <w:name w:val="volissue"/>
    <w:basedOn w:val="Normal"/>
    <w:rsid w:val="00A66D4D"/>
    <w:pPr>
      <w:spacing w:before="100" w:beforeAutospacing="1" w:after="100" w:afterAutospacing="1"/>
    </w:pPr>
    <w:rPr>
      <w:rFonts w:ascii="Tahoma" w:hAnsi="Tahoma"/>
      <w:szCs w:val="20"/>
    </w:rPr>
  </w:style>
  <w:style w:type="character" w:customStyle="1" w:styleId="view-count">
    <w:name w:val="view-count"/>
    <w:basedOn w:val="DefaultParagraphFont"/>
    <w:rsid w:val="00A66D4D"/>
  </w:style>
  <w:style w:type="character" w:customStyle="1" w:styleId="tChar">
    <w:name w:val="t Char"/>
    <w:rsid w:val="00A66D4D"/>
    <w:rPr>
      <w:rFonts w:ascii="Georgia" w:eastAsia="Times New Roman" w:hAnsi="Georgia" w:cs="Calibri"/>
      <w:b/>
      <w:lang w:val="x-none" w:eastAsia="x-none"/>
    </w:rPr>
  </w:style>
  <w:style w:type="paragraph" w:customStyle="1" w:styleId="BoldUnderlineChar20">
    <w:name w:val="BoldUnderline Char2"/>
    <w:link w:val="BoldUnderlineChar2Char"/>
    <w:rsid w:val="00A66D4D"/>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A66D4D"/>
    <w:rPr>
      <w:rFonts w:ascii="Times New Roman" w:eastAsia="Times New Roman" w:hAnsi="Times New Roman" w:cs="Times New Roman"/>
      <w:b/>
      <w:sz w:val="20"/>
      <w:szCs w:val="24"/>
      <w:u w:val="single"/>
    </w:rPr>
  </w:style>
  <w:style w:type="character" w:customStyle="1" w:styleId="UnderlineCharChar4">
    <w:name w:val="Underline Char Char4"/>
    <w:rsid w:val="00A66D4D"/>
    <w:rPr>
      <w:szCs w:val="24"/>
      <w:u w:val="single"/>
      <w:lang w:val="en-US" w:eastAsia="en-US" w:bidi="ar-SA"/>
    </w:rPr>
  </w:style>
  <w:style w:type="character" w:customStyle="1" w:styleId="BoldUnderlineCharChar3">
    <w:name w:val="BoldUnderline Char Char3"/>
    <w:rsid w:val="00A66D4D"/>
    <w:rPr>
      <w:b/>
      <w:szCs w:val="24"/>
      <w:u w:val="single"/>
      <w:lang w:val="en-US" w:eastAsia="en-US" w:bidi="ar-SA"/>
    </w:rPr>
  </w:style>
  <w:style w:type="character" w:customStyle="1" w:styleId="BoldUnderlineCharChar2">
    <w:name w:val="BoldUnderline Char Char2"/>
    <w:rsid w:val="00A66D4D"/>
    <w:rPr>
      <w:b/>
      <w:szCs w:val="24"/>
      <w:u w:val="single"/>
      <w:lang w:val="en-US" w:eastAsia="en-US" w:bidi="ar-SA"/>
    </w:rPr>
  </w:style>
  <w:style w:type="paragraph" w:customStyle="1" w:styleId="UnderlineCard0">
    <w:name w:val="UnderlineCard"/>
    <w:basedOn w:val="Heading3"/>
    <w:link w:val="UnderlineCardChar"/>
    <w:qFormat/>
    <w:rsid w:val="00A66D4D"/>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A66D4D"/>
    <w:rPr>
      <w:rFonts w:ascii="Calibri" w:eastAsia="Calibri" w:hAnsi="Calibri" w:cs="Times New Roman"/>
      <w:bCs/>
      <w:sz w:val="20"/>
      <w:szCs w:val="20"/>
      <w:u w:val="single"/>
      <w:lang w:val="x-none" w:eastAsia="x-none"/>
    </w:rPr>
  </w:style>
  <w:style w:type="character" w:customStyle="1" w:styleId="5Notunderlined">
    <w:name w:val="5 Not underlined"/>
    <w:rsid w:val="00A66D4D"/>
    <w:rPr>
      <w:rFonts w:ascii="Times New Roman" w:hAnsi="Times New Roman"/>
      <w:sz w:val="16"/>
    </w:rPr>
  </w:style>
  <w:style w:type="character" w:customStyle="1" w:styleId="volume-issue">
    <w:name w:val="volume-issue"/>
    <w:rsid w:val="00A66D4D"/>
    <w:rPr>
      <w:rFonts w:cs="Times New Roman"/>
    </w:rPr>
  </w:style>
  <w:style w:type="character" w:customStyle="1" w:styleId="i">
    <w:name w:val="i"/>
    <w:basedOn w:val="DefaultParagraphFont"/>
    <w:uiPriority w:val="99"/>
    <w:rsid w:val="00A66D4D"/>
  </w:style>
  <w:style w:type="character" w:customStyle="1" w:styleId="storytext">
    <w:name w:val="storytext"/>
    <w:basedOn w:val="DefaultParagraphFont"/>
    <w:rsid w:val="00A66D4D"/>
  </w:style>
  <w:style w:type="character" w:customStyle="1" w:styleId="heading3char0">
    <w:name w:val="heading3char"/>
    <w:rsid w:val="00A66D4D"/>
  </w:style>
  <w:style w:type="character" w:customStyle="1" w:styleId="boldness1">
    <w:name w:val="boldness1"/>
    <w:rsid w:val="00A66D4D"/>
  </w:style>
  <w:style w:type="paragraph" w:customStyle="1" w:styleId="Cardd">
    <w:name w:val="Cardd"/>
    <w:basedOn w:val="Normal"/>
    <w:uiPriority w:val="4"/>
    <w:qFormat/>
    <w:rsid w:val="00A66D4D"/>
    <w:pPr>
      <w:ind w:left="288" w:right="288"/>
    </w:pPr>
  </w:style>
  <w:style w:type="paragraph" w:customStyle="1" w:styleId="document0">
    <w:name w:val="document"/>
    <w:basedOn w:val="Normal"/>
    <w:rsid w:val="00A66D4D"/>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A66D4D"/>
    <w:rPr>
      <w:rFonts w:cs="Arial"/>
      <w:bCs/>
      <w:szCs w:val="26"/>
      <w:u w:val="single"/>
      <w:lang w:val="en-US" w:eastAsia="en-US" w:bidi="ar-SA"/>
    </w:rPr>
  </w:style>
  <w:style w:type="character" w:customStyle="1" w:styleId="current-selection">
    <w:name w:val="current-selection"/>
    <w:basedOn w:val="DefaultParagraphFont"/>
    <w:rsid w:val="00A66D4D"/>
  </w:style>
  <w:style w:type="character" w:customStyle="1" w:styleId="a2">
    <w:name w:val="_"/>
    <w:basedOn w:val="DefaultParagraphFont"/>
    <w:rsid w:val="00A66D4D"/>
  </w:style>
  <w:style w:type="paragraph" w:customStyle="1" w:styleId="Shrink6">
    <w:name w:val="Shrink 6"/>
    <w:basedOn w:val="Normal"/>
    <w:qFormat/>
    <w:rsid w:val="00A66D4D"/>
    <w:rPr>
      <w:rFonts w:eastAsia="Calibri" w:cs="Times New Roman"/>
      <w:sz w:val="12"/>
    </w:rPr>
  </w:style>
  <w:style w:type="character" w:customStyle="1" w:styleId="messagecontent">
    <w:name w:val="message_content"/>
    <w:rsid w:val="00A66D4D"/>
  </w:style>
  <w:style w:type="character" w:customStyle="1" w:styleId="StyleUnderlineChar">
    <w:name w:val="Style Underline Char"/>
    <w:basedOn w:val="DefaultParagraphFont"/>
    <w:rsid w:val="00A66D4D"/>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66D4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66D4D"/>
    <w:rPr>
      <w:rFonts w:ascii="Calibri" w:eastAsia="Times New Roman" w:hAnsi="Calibri" w:cs="Arial"/>
      <w:b/>
      <w:kern w:val="32"/>
      <w:sz w:val="24"/>
      <w:szCs w:val="32"/>
      <w:u w:val="single"/>
    </w:rPr>
  </w:style>
  <w:style w:type="character" w:customStyle="1" w:styleId="twelptblackblack1">
    <w:name w:val="twelptblackblack1"/>
    <w:basedOn w:val="DefaultParagraphFont"/>
    <w:rsid w:val="00A66D4D"/>
    <w:rPr>
      <w:rFonts w:ascii="Verdana" w:hAnsi="Verdana" w:hint="default"/>
      <w:color w:val="000000"/>
      <w:sz w:val="16"/>
      <w:szCs w:val="16"/>
    </w:rPr>
  </w:style>
  <w:style w:type="character" w:customStyle="1" w:styleId="Heading3CharCharCharChar1">
    <w:name w:val="Heading 3 Char Char Char Char1"/>
    <w:rsid w:val="00A66D4D"/>
    <w:rPr>
      <w:rFonts w:cs="Arial"/>
      <w:bCs/>
      <w:szCs w:val="26"/>
      <w:u w:val="single"/>
      <w:lang w:val="en-US" w:eastAsia="en-US" w:bidi="ar-SA"/>
    </w:rPr>
  </w:style>
  <w:style w:type="paragraph" w:customStyle="1" w:styleId="conintrotext">
    <w:name w:val="conintrotext"/>
    <w:basedOn w:val="Normal"/>
    <w:uiPriority w:val="99"/>
    <w:rsid w:val="00A66D4D"/>
    <w:pPr>
      <w:spacing w:before="100" w:beforeAutospacing="1" w:after="100" w:afterAutospacing="1"/>
    </w:pPr>
    <w:rPr>
      <w:rFonts w:eastAsia="Times New Roman"/>
      <w:sz w:val="24"/>
    </w:rPr>
  </w:style>
  <w:style w:type="character" w:customStyle="1" w:styleId="comment-body">
    <w:name w:val="comment-body"/>
    <w:rsid w:val="00A66D4D"/>
  </w:style>
  <w:style w:type="character" w:customStyle="1" w:styleId="UnderlineCharCharChar1">
    <w:name w:val="Underline Char Char Char1"/>
    <w:rsid w:val="00A66D4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66D4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66D4D"/>
    <w:rPr>
      <w:rFonts w:asciiTheme="minorHAnsi" w:eastAsia="MS Mincho" w:hAnsiTheme="minorHAnsi" w:cstheme="minorBidi"/>
      <w:b/>
      <w:u w:val="single"/>
    </w:rPr>
  </w:style>
  <w:style w:type="character" w:customStyle="1" w:styleId="mw-headline">
    <w:name w:val="mw-headline"/>
    <w:rsid w:val="00A66D4D"/>
  </w:style>
  <w:style w:type="character" w:customStyle="1" w:styleId="flagicon">
    <w:name w:val="flagicon"/>
    <w:rsid w:val="00A66D4D"/>
  </w:style>
  <w:style w:type="paragraph" w:customStyle="1" w:styleId="assert">
    <w:name w:val="assert"/>
    <w:basedOn w:val="Normal"/>
    <w:uiPriority w:val="99"/>
    <w:rsid w:val="00A66D4D"/>
    <w:pPr>
      <w:spacing w:before="100" w:beforeAutospacing="1" w:after="100" w:afterAutospacing="1"/>
    </w:pPr>
    <w:rPr>
      <w:rFonts w:eastAsia="Times New Roman"/>
      <w:sz w:val="24"/>
    </w:rPr>
  </w:style>
  <w:style w:type="character" w:customStyle="1" w:styleId="apturelink">
    <w:name w:val="apturelink"/>
    <w:rsid w:val="00A66D4D"/>
  </w:style>
  <w:style w:type="character" w:customStyle="1" w:styleId="apturelinkicon">
    <w:name w:val="apturelinkicon"/>
    <w:rsid w:val="00A66D4D"/>
  </w:style>
  <w:style w:type="paragraph" w:customStyle="1" w:styleId="Default1">
    <w:name w:val="Default1"/>
    <w:basedOn w:val="Default"/>
    <w:next w:val="Default"/>
    <w:uiPriority w:val="99"/>
    <w:rsid w:val="00A66D4D"/>
    <w:rPr>
      <w:color w:val="auto"/>
    </w:rPr>
  </w:style>
  <w:style w:type="paragraph" w:customStyle="1" w:styleId="center">
    <w:name w:val="center"/>
    <w:basedOn w:val="Normal"/>
    <w:uiPriority w:val="99"/>
    <w:rsid w:val="00A66D4D"/>
    <w:pPr>
      <w:spacing w:before="100" w:beforeAutospacing="1" w:after="100" w:afterAutospacing="1"/>
    </w:pPr>
    <w:rPr>
      <w:rFonts w:eastAsia="Times New Roman"/>
      <w:sz w:val="24"/>
    </w:rPr>
  </w:style>
  <w:style w:type="character" w:customStyle="1" w:styleId="LittleChar">
    <w:name w:val="Little Char"/>
    <w:link w:val="Little"/>
    <w:rsid w:val="00A66D4D"/>
    <w:rPr>
      <w:rFonts w:ascii="Garamond" w:eastAsia="Times New Roman" w:hAnsi="Garamond" w:cs="Calibri"/>
    </w:rPr>
  </w:style>
  <w:style w:type="character" w:customStyle="1" w:styleId="UnderlineChar1Char">
    <w:name w:val="Underline Char1 Char"/>
    <w:rsid w:val="00A66D4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66D4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66D4D"/>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66D4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66D4D"/>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66D4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66D4D"/>
    <w:rPr>
      <w:rFonts w:asciiTheme="minorHAnsi" w:eastAsia="MS Mincho" w:hAnsiTheme="minorHAnsi" w:cstheme="minorBidi"/>
      <w:b/>
      <w:u w:val="single"/>
    </w:rPr>
  </w:style>
  <w:style w:type="paragraph" w:customStyle="1" w:styleId="CardBody">
    <w:name w:val="Card Body"/>
    <w:basedOn w:val="Normal"/>
    <w:link w:val="CardBodyChar"/>
    <w:rsid w:val="00A66D4D"/>
    <w:rPr>
      <w:rFonts w:eastAsia="Times New Roman"/>
    </w:rPr>
  </w:style>
  <w:style w:type="character" w:customStyle="1" w:styleId="CardBodyChar">
    <w:name w:val="Card Body Char"/>
    <w:link w:val="CardBody"/>
    <w:rsid w:val="00A66D4D"/>
    <w:rPr>
      <w:rFonts w:ascii="Calibri" w:eastAsia="Times New Roman" w:hAnsi="Calibri" w:cs="Calibri"/>
    </w:rPr>
  </w:style>
  <w:style w:type="character" w:customStyle="1" w:styleId="ptitleinside">
    <w:name w:val="p_title_inside"/>
    <w:rsid w:val="00A66D4D"/>
  </w:style>
  <w:style w:type="paragraph" w:customStyle="1" w:styleId="StyleBoldandUnderlineChar11ptBorderSinglesolidline">
    <w:name w:val="Style Bold and Underline Char + 11 pt Border: : (Single solid line..."/>
    <w:link w:val="StyleBoldandUnderlineChar11ptBorderSinglesolidlineChar"/>
    <w:rsid w:val="00A66D4D"/>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66D4D"/>
    <w:rPr>
      <w:rFonts w:eastAsia="Times New Roman"/>
      <w:b/>
      <w:bCs/>
      <w:szCs w:val="20"/>
      <w:u w:val="single"/>
      <w:bdr w:val="single" w:sz="4" w:space="0" w:color="auto"/>
    </w:rPr>
  </w:style>
  <w:style w:type="character" w:customStyle="1" w:styleId="Heading1CharChar1">
    <w:name w:val="Heading 1 Char Char1"/>
    <w:rsid w:val="00A66D4D"/>
    <w:rPr>
      <w:rFonts w:cs="Arial"/>
      <w:b/>
      <w:bCs/>
      <w:szCs w:val="32"/>
      <w:lang w:val="en-US" w:eastAsia="en-US" w:bidi="ar-SA"/>
    </w:rPr>
  </w:style>
  <w:style w:type="paragraph" w:customStyle="1" w:styleId="Indentation">
    <w:name w:val="Indentation"/>
    <w:basedOn w:val="Normal"/>
    <w:uiPriority w:val="99"/>
    <w:rsid w:val="00A66D4D"/>
    <w:pPr>
      <w:ind w:left="288" w:right="288"/>
    </w:pPr>
  </w:style>
  <w:style w:type="character" w:customStyle="1" w:styleId="StyleUnderlineCharChar9ptBold">
    <w:name w:val="Style Underline Char Char + 9 pt Bold"/>
    <w:rsid w:val="00A66D4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66D4D"/>
    <w:rPr>
      <w:rFonts w:eastAsia="Times New Roman"/>
      <w:u w:val="single"/>
    </w:rPr>
  </w:style>
  <w:style w:type="character" w:customStyle="1" w:styleId="StyleStyle4ArialNarrow9ptChar">
    <w:name w:val="Style Style4 + Arial Narrow 9 pt Char"/>
    <w:link w:val="StyleStyle4ArialNarrow9pt"/>
    <w:rsid w:val="00A66D4D"/>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A66D4D"/>
    <w:rPr>
      <w:rFonts w:eastAsia="Times New Roman"/>
      <w:b/>
      <w:bCs/>
      <w:u w:val="single"/>
    </w:rPr>
  </w:style>
  <w:style w:type="character" w:customStyle="1" w:styleId="StyleStyle4ArialNarrow9ptBoldChar">
    <w:name w:val="Style Style4 + Arial Narrow 9 pt Bold Char"/>
    <w:link w:val="StyleStyle4ArialNarrow9ptBold"/>
    <w:rsid w:val="00A66D4D"/>
    <w:rPr>
      <w:rFonts w:ascii="Calibri" w:eastAsia="Times New Roman" w:hAnsi="Calibri" w:cs="Calibri"/>
      <w:b/>
      <w:bCs/>
      <w:u w:val="single"/>
    </w:rPr>
  </w:style>
  <w:style w:type="character" w:customStyle="1" w:styleId="StyleBoldandUnderlineCharChar29pt">
    <w:name w:val="Style Bold and Underline Char Char2 + 9 pt"/>
    <w:rsid w:val="00A66D4D"/>
    <w:rPr>
      <w:rFonts w:ascii="Times New Roman" w:hAnsi="Times New Roman"/>
      <w:b/>
      <w:bCs/>
      <w:noProof w:val="0"/>
      <w:sz w:val="20"/>
      <w:u w:val="single"/>
    </w:rPr>
  </w:style>
  <w:style w:type="character" w:customStyle="1" w:styleId="StyleUnderlineCharChar19pt">
    <w:name w:val="Style Underline Char Char1 + 9 pt"/>
    <w:rsid w:val="00A66D4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66D4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66D4D"/>
    <w:rPr>
      <w:rFonts w:ascii="Georgia" w:eastAsia="Times New Roman" w:hAnsi="Georgia"/>
      <w:b/>
      <w:smallCaps/>
      <w:sz w:val="24"/>
      <w:szCs w:val="24"/>
      <w:u w:val="single"/>
    </w:rPr>
  </w:style>
  <w:style w:type="character" w:customStyle="1" w:styleId="CardTextCharChar">
    <w:name w:val="Card Text Char Char"/>
    <w:rsid w:val="00A66D4D"/>
    <w:rPr>
      <w:rFonts w:ascii="Times New Roman" w:eastAsia="Times New Roman" w:hAnsi="Times New Roman" w:cs="Times New Roman"/>
      <w:sz w:val="20"/>
      <w:szCs w:val="20"/>
    </w:rPr>
  </w:style>
  <w:style w:type="character" w:customStyle="1" w:styleId="citeChar1">
    <w:name w:val="cite Char"/>
    <w:locked/>
    <w:rsid w:val="00A66D4D"/>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66D4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66D4D"/>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66D4D"/>
    <w:rPr>
      <w:i/>
      <w:iCs/>
      <w:sz w:val="20"/>
      <w:u w:val="single"/>
    </w:rPr>
  </w:style>
  <w:style w:type="character" w:customStyle="1" w:styleId="HIGHLIGHT0">
    <w:name w:val="HIGHLIGHT"/>
    <w:uiPriority w:val="1"/>
    <w:rsid w:val="00A66D4D"/>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66D4D"/>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A66D4D"/>
    <w:rPr>
      <w:rFonts w:ascii="Times New Roman" w:eastAsia="Times New Roman" w:hAnsi="Times New Roman" w:cs="Times New Roman"/>
      <w:b/>
      <w:sz w:val="28"/>
      <w:szCs w:val="24"/>
    </w:rPr>
  </w:style>
  <w:style w:type="character" w:customStyle="1" w:styleId="FifthChar">
    <w:name w:val="Fifth Char"/>
    <w:link w:val="Fifth"/>
    <w:rsid w:val="00A66D4D"/>
    <w:rPr>
      <w:rFonts w:ascii="Calibri" w:eastAsia="Calibri" w:hAnsi="Calibri" w:cs="Calibri"/>
    </w:rPr>
  </w:style>
  <w:style w:type="paragraph" w:customStyle="1" w:styleId="Third">
    <w:name w:val="Third"/>
    <w:basedOn w:val="Normal"/>
    <w:link w:val="ThirdChar"/>
    <w:rsid w:val="00A66D4D"/>
    <w:rPr>
      <w:rFonts w:eastAsia="Times New Roman"/>
      <w:b/>
      <w:u w:val="single"/>
      <w:lang w:val="x-none" w:eastAsia="x-none"/>
    </w:rPr>
  </w:style>
  <w:style w:type="character" w:customStyle="1" w:styleId="ThirdChar">
    <w:name w:val="Third Char"/>
    <w:link w:val="Third"/>
    <w:rsid w:val="00A66D4D"/>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A66D4D"/>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A66D4D"/>
    <w:rPr>
      <w:rFonts w:ascii="Times New Roman" w:eastAsia="Times New Roman" w:hAnsi="Times New Roman"/>
      <w:szCs w:val="24"/>
    </w:rPr>
  </w:style>
  <w:style w:type="character" w:customStyle="1" w:styleId="article-record-publication-volume-issue">
    <w:name w:val="article-record-publication-volume-issue"/>
    <w:rsid w:val="00A66D4D"/>
  </w:style>
  <w:style w:type="character" w:customStyle="1" w:styleId="NothingCharChar">
    <w:name w:val="Nothing Char Char"/>
    <w:link w:val="NothingCharCharChar"/>
    <w:rsid w:val="00A66D4D"/>
  </w:style>
  <w:style w:type="paragraph" w:customStyle="1" w:styleId="DebateUnderlineBoldChar">
    <w:name w:val="Debate Underline Bold Char"/>
    <w:basedOn w:val="Normal"/>
    <w:link w:val="DebateUnderlineBoldCharChar"/>
    <w:rsid w:val="00A66D4D"/>
    <w:pPr>
      <w:jc w:val="both"/>
    </w:pPr>
    <w:rPr>
      <w:rFonts w:eastAsia="Times New Roman"/>
      <w:b/>
      <w:u w:val="thick"/>
    </w:rPr>
  </w:style>
  <w:style w:type="character" w:customStyle="1" w:styleId="DebateUnderlineBoldCharChar">
    <w:name w:val="Debate Underline Bold Char Char"/>
    <w:link w:val="DebateUnderlineBoldChar"/>
    <w:rsid w:val="00A66D4D"/>
    <w:rPr>
      <w:rFonts w:ascii="Calibri" w:eastAsia="Times New Roman" w:hAnsi="Calibri" w:cs="Calibri"/>
      <w:b/>
      <w:u w:val="thick"/>
    </w:rPr>
  </w:style>
  <w:style w:type="character" w:customStyle="1" w:styleId="resultbodyblack">
    <w:name w:val="resultbodyblack"/>
    <w:rsid w:val="00A66D4D"/>
    <w:rPr>
      <w:rFonts w:cs="Times New Roman"/>
    </w:rPr>
  </w:style>
  <w:style w:type="paragraph" w:customStyle="1" w:styleId="bloctitles">
    <w:name w:val="bloc titles"/>
    <w:basedOn w:val="Heading1"/>
    <w:next w:val="Normal"/>
    <w:link w:val="bloctitlesChar"/>
    <w:autoRedefine/>
    <w:rsid w:val="00A66D4D"/>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66D4D"/>
    <w:rPr>
      <w:rFonts w:ascii="Calibri" w:eastAsia="Malgun Gothic" w:hAnsi="Calibri" w:cs="Arial"/>
      <w:b/>
      <w:sz w:val="28"/>
      <w:szCs w:val="32"/>
      <w:u w:val="single"/>
    </w:rPr>
  </w:style>
  <w:style w:type="paragraph" w:customStyle="1" w:styleId="CiteSmallText">
    <w:name w:val="Cite Small Text"/>
    <w:basedOn w:val="Normal"/>
    <w:uiPriority w:val="99"/>
    <w:rsid w:val="00A66D4D"/>
    <w:pPr>
      <w:widowControl w:val="0"/>
      <w:spacing w:after="200"/>
    </w:pPr>
    <w:rPr>
      <w:rFonts w:ascii="Helvetica Neue" w:hAnsi="Helvetica Neue"/>
      <w:b/>
      <w:sz w:val="18"/>
    </w:rPr>
  </w:style>
  <w:style w:type="character" w:customStyle="1" w:styleId="3TagCite">
    <w:name w:val="3 Tag/Cite"/>
    <w:rsid w:val="00A66D4D"/>
    <w:rPr>
      <w:rFonts w:ascii="Times New Roman" w:hAnsi="Times New Roman"/>
      <w:b/>
    </w:rPr>
  </w:style>
  <w:style w:type="character" w:customStyle="1" w:styleId="4Qualifications">
    <w:name w:val="4 Qualifications"/>
    <w:rsid w:val="00A66D4D"/>
    <w:rPr>
      <w:rFonts w:ascii="Times New Roman" w:hAnsi="Times New Roman"/>
      <w:sz w:val="19"/>
    </w:rPr>
  </w:style>
  <w:style w:type="character" w:customStyle="1" w:styleId="6Underlined">
    <w:name w:val="6 Underlined"/>
    <w:rsid w:val="00A66D4D"/>
    <w:rPr>
      <w:rFonts w:ascii="Times New Roman" w:hAnsi="Times New Roman"/>
      <w:b/>
      <w:sz w:val="21"/>
      <w:u w:val="single"/>
    </w:rPr>
  </w:style>
  <w:style w:type="paragraph" w:customStyle="1" w:styleId="Cards1CharChar">
    <w:name w:val="Cards1 Char Char"/>
    <w:basedOn w:val="Normal"/>
    <w:link w:val="Cards1CharCharChar"/>
    <w:rsid w:val="00A66D4D"/>
    <w:pPr>
      <w:autoSpaceDE w:val="0"/>
      <w:autoSpaceDN w:val="0"/>
      <w:adjustRightInd w:val="0"/>
      <w:ind w:left="432" w:right="432"/>
      <w:jc w:val="both"/>
    </w:pPr>
    <w:rPr>
      <w:lang w:val="x-none"/>
    </w:rPr>
  </w:style>
  <w:style w:type="character" w:customStyle="1" w:styleId="Cards1CharCharChar">
    <w:name w:val="Cards1 Char Char Char"/>
    <w:link w:val="Cards1CharChar"/>
    <w:rsid w:val="00A66D4D"/>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A66D4D"/>
    <w:rPr>
      <w:u w:val="single"/>
    </w:rPr>
  </w:style>
  <w:style w:type="paragraph" w:customStyle="1" w:styleId="UnderlineCharCharCharCharCharCharChar">
    <w:name w:val="Underline Char Char Char Char Char Char Char"/>
    <w:basedOn w:val="Normal"/>
    <w:link w:val="UnderlineCharCharCharCharCharCharCharChar"/>
    <w:rsid w:val="00A66D4D"/>
    <w:rPr>
      <w:rFonts w:asciiTheme="minorHAnsi" w:hAnsiTheme="minorHAnsi" w:cstheme="minorBidi"/>
      <w:u w:val="single"/>
    </w:rPr>
  </w:style>
  <w:style w:type="paragraph" w:customStyle="1" w:styleId="CitesCharChar">
    <w:name w:val="Cites Char Char"/>
    <w:next w:val="Normal"/>
    <w:link w:val="CitesCharCharChar"/>
    <w:rsid w:val="00A66D4D"/>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A66D4D"/>
    <w:rPr>
      <w:rFonts w:ascii="Times New Roman" w:eastAsia="Times New Roman" w:hAnsi="Times New Roman" w:cs="Times New Roman"/>
      <w:sz w:val="20"/>
      <w:szCs w:val="24"/>
    </w:rPr>
  </w:style>
  <w:style w:type="character" w:customStyle="1" w:styleId="nohighlighting">
    <w:name w:val="no highlighting"/>
    <w:rsid w:val="00A66D4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66D4D"/>
    <w:rPr>
      <w:rFonts w:ascii="Cambria" w:hAnsi="Cambria" w:hint="default"/>
      <w:sz w:val="21"/>
      <w:u w:val="single"/>
    </w:rPr>
  </w:style>
  <w:style w:type="paragraph" w:customStyle="1" w:styleId="Swag">
    <w:name w:val="Swag"/>
    <w:basedOn w:val="Normal"/>
    <w:link w:val="SwagChar"/>
    <w:qFormat/>
    <w:rsid w:val="00A66D4D"/>
    <w:rPr>
      <w:color w:val="0000FF"/>
      <w:sz w:val="12"/>
      <w:u w:val="single"/>
    </w:rPr>
  </w:style>
  <w:style w:type="character" w:customStyle="1" w:styleId="SwagChar">
    <w:name w:val="Swag Char"/>
    <w:link w:val="Swag"/>
    <w:rsid w:val="00A66D4D"/>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A66D4D"/>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A66D4D"/>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A66D4D"/>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A66D4D"/>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A66D4D"/>
    <w:rPr>
      <w:rFonts w:ascii="Garamond" w:eastAsia="MS Mincho" w:hAnsi="Garamond"/>
    </w:rPr>
  </w:style>
  <w:style w:type="character" w:customStyle="1" w:styleId="StyleStyleCardTextLeft-075Right0Char">
    <w:name w:val="Style Style Card Text + Left:  -0.75&quot; + Right:  0&quot; Char"/>
    <w:link w:val="StyleStyleCardTextLeft-075Right0"/>
    <w:rsid w:val="00A66D4D"/>
    <w:rPr>
      <w:rFonts w:ascii="Garamond" w:eastAsia="MS Mincho" w:hAnsi="Garamond" w:cs="Calibri"/>
    </w:rPr>
  </w:style>
  <w:style w:type="character" w:customStyle="1" w:styleId="CharChar61">
    <w:name w:val="Char Char61"/>
    <w:rsid w:val="00A66D4D"/>
    <w:rPr>
      <w:rFonts w:cs="Arial"/>
      <w:bCs/>
      <w:sz w:val="16"/>
      <w:szCs w:val="26"/>
      <w:lang w:val="en-US" w:eastAsia="en-US" w:bidi="ar-SA"/>
    </w:rPr>
  </w:style>
  <w:style w:type="character" w:customStyle="1" w:styleId="ListBulletChar">
    <w:name w:val="List Bullet Char"/>
    <w:link w:val="ListBullet"/>
    <w:uiPriority w:val="99"/>
    <w:rsid w:val="00A66D4D"/>
    <w:rPr>
      <w:rFonts w:ascii="Calibri" w:eastAsia="Calibri" w:hAnsi="Calibri" w:cs="Calibri"/>
    </w:rPr>
  </w:style>
  <w:style w:type="paragraph" w:customStyle="1" w:styleId="subhead10">
    <w:name w:val="subhead1"/>
    <w:basedOn w:val="Normal"/>
    <w:uiPriority w:val="99"/>
    <w:rsid w:val="00A66D4D"/>
    <w:pPr>
      <w:spacing w:before="100" w:beforeAutospacing="1" w:after="100" w:afterAutospacing="1"/>
    </w:pPr>
    <w:rPr>
      <w:rFonts w:eastAsia="Times New Roman"/>
      <w:sz w:val="24"/>
    </w:rPr>
  </w:style>
  <w:style w:type="character" w:customStyle="1" w:styleId="styledate">
    <w:name w:val="styledate"/>
    <w:rsid w:val="00A66D4D"/>
  </w:style>
  <w:style w:type="character" w:customStyle="1" w:styleId="BoldandUnderlineChar1">
    <w:name w:val="Bold and Underline Char1"/>
    <w:rsid w:val="00A66D4D"/>
    <w:rPr>
      <w:b/>
      <w:szCs w:val="24"/>
      <w:u w:val="single"/>
      <w:lang w:val="en-US" w:eastAsia="en-US" w:bidi="ar-SA"/>
    </w:rPr>
  </w:style>
  <w:style w:type="character" w:customStyle="1" w:styleId="BoldandUnderlineChar1Char2">
    <w:name w:val="Bold and Underline Char1 Char2"/>
    <w:rsid w:val="00A66D4D"/>
    <w:rPr>
      <w:b/>
      <w:szCs w:val="24"/>
      <w:u w:val="single"/>
      <w:lang w:val="en-US" w:eastAsia="en-US" w:bidi="ar-SA"/>
    </w:rPr>
  </w:style>
  <w:style w:type="character" w:customStyle="1" w:styleId="BoldandUnderlineCharChar1">
    <w:name w:val="Bold and Underline Char Char1"/>
    <w:rsid w:val="00A66D4D"/>
    <w:rPr>
      <w:b/>
      <w:szCs w:val="24"/>
      <w:u w:val="single"/>
      <w:lang w:val="en-US" w:eastAsia="en-US" w:bidi="ar-SA"/>
    </w:rPr>
  </w:style>
  <w:style w:type="character" w:customStyle="1" w:styleId="BoldandUnderlineChar6">
    <w:name w:val="Bold and Underline Char6"/>
    <w:rsid w:val="00A66D4D"/>
    <w:rPr>
      <w:b/>
      <w:szCs w:val="24"/>
      <w:u w:val="single"/>
      <w:lang w:val="en-US" w:eastAsia="en-US" w:bidi="ar-SA"/>
    </w:rPr>
  </w:style>
  <w:style w:type="character" w:customStyle="1" w:styleId="title-link-wrapper">
    <w:name w:val="title-link-wrapper"/>
    <w:rsid w:val="00A66D4D"/>
  </w:style>
  <w:style w:type="character" w:customStyle="1" w:styleId="medium-font">
    <w:name w:val="medium-font"/>
    <w:rsid w:val="00A66D4D"/>
  </w:style>
  <w:style w:type="paragraph" w:customStyle="1" w:styleId="abstract">
    <w:name w:val="abstract"/>
    <w:basedOn w:val="Normal"/>
    <w:uiPriority w:val="99"/>
    <w:rsid w:val="00A66D4D"/>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A66D4D"/>
    <w:rPr>
      <w:rFonts w:eastAsia="Times New Roman"/>
      <w:b/>
      <w:bCs/>
      <w:u w:val="single"/>
    </w:rPr>
  </w:style>
  <w:style w:type="character" w:customStyle="1" w:styleId="StyleUnderlineChar11ptBold2Char">
    <w:name w:val="Style Underline Char + 11 pt Bold2 Char"/>
    <w:link w:val="StyleUnderlineChar11ptBold2"/>
    <w:rsid w:val="00A66D4D"/>
    <w:rPr>
      <w:rFonts w:ascii="Calibri" w:eastAsia="Times New Roman" w:hAnsi="Calibri" w:cs="Calibri"/>
      <w:b/>
      <w:bCs/>
      <w:u w:val="single"/>
    </w:rPr>
  </w:style>
  <w:style w:type="character" w:customStyle="1" w:styleId="ReallySamllTextChar">
    <w:name w:val="ReallySamllText Char"/>
    <w:rsid w:val="00A66D4D"/>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66D4D"/>
    <w:rPr>
      <w:rFonts w:eastAsia="Times New Roman"/>
      <w:u w:val="single"/>
    </w:rPr>
  </w:style>
  <w:style w:type="character" w:customStyle="1" w:styleId="StyleStyleUnderlineTimesNewRoman11ptChar">
    <w:name w:val="Style Style Underline + Times New Roman + 11 pt Char"/>
    <w:link w:val="StyleStyleUnderlineTimesNewRoman11pt"/>
    <w:rsid w:val="00A66D4D"/>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66D4D"/>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A66D4D"/>
    <w:rPr>
      <w:rFonts w:ascii="Calibri" w:eastAsia="Times New Roman" w:hAnsi="Calibri" w:cs="Calibri"/>
      <w:u w:val="single"/>
    </w:rPr>
  </w:style>
  <w:style w:type="character" w:customStyle="1" w:styleId="style10">
    <w:name w:val="style1"/>
    <w:rsid w:val="00A66D4D"/>
  </w:style>
  <w:style w:type="character" w:customStyle="1" w:styleId="pmtermsel">
    <w:name w:val="pmtermsel"/>
    <w:rsid w:val="00A66D4D"/>
  </w:style>
  <w:style w:type="character" w:customStyle="1" w:styleId="showipapr">
    <w:name w:val="show_ipapr"/>
    <w:rsid w:val="00A66D4D"/>
  </w:style>
  <w:style w:type="character" w:customStyle="1" w:styleId="dnindex">
    <w:name w:val="dnindex"/>
    <w:rsid w:val="00A66D4D"/>
  </w:style>
  <w:style w:type="character" w:customStyle="1" w:styleId="23">
    <w:name w:val="23"/>
    <w:rsid w:val="00A66D4D"/>
    <w:rPr>
      <w:rFonts w:ascii="Times New Roman" w:hAnsi="Times New Roman" w:cs="Arial"/>
      <w:bCs/>
      <w:sz w:val="20"/>
      <w:u w:val="single"/>
      <w:lang w:val="en-US" w:eastAsia="en-US" w:bidi="ar-SA"/>
    </w:rPr>
  </w:style>
  <w:style w:type="character" w:customStyle="1" w:styleId="33">
    <w:name w:val="33"/>
    <w:rsid w:val="00A66D4D"/>
    <w:rPr>
      <w:rFonts w:ascii="Times New Roman" w:hAnsi="Times New Roman" w:cs="Arial"/>
      <w:b/>
      <w:bCs/>
      <w:sz w:val="20"/>
      <w:u w:val="single"/>
      <w:lang w:val="en-US" w:eastAsia="en-US" w:bidi="ar-SA"/>
    </w:rPr>
  </w:style>
  <w:style w:type="character" w:customStyle="1" w:styleId="55">
    <w:name w:val="55"/>
    <w:rsid w:val="00A66D4D"/>
    <w:rPr>
      <w:rFonts w:cs="Arial"/>
      <w:bCs/>
      <w:sz w:val="20"/>
      <w:u w:val="single"/>
      <w:lang w:val="en-US" w:eastAsia="en-US" w:bidi="ar-SA"/>
    </w:rPr>
  </w:style>
  <w:style w:type="character" w:customStyle="1" w:styleId="authoraffil">
    <w:name w:val="authoraffil"/>
    <w:rsid w:val="00A66D4D"/>
  </w:style>
  <w:style w:type="character" w:customStyle="1" w:styleId="CharChar8">
    <w:name w:val="Char Char8"/>
    <w:rsid w:val="00A66D4D"/>
    <w:rPr>
      <w:rFonts w:ascii="Georgia" w:eastAsia="Times New Roman" w:hAnsi="Georgia"/>
      <w:b/>
      <w:bCs/>
      <w:sz w:val="30"/>
      <w:szCs w:val="28"/>
      <w:u w:val="single"/>
    </w:rPr>
  </w:style>
  <w:style w:type="character" w:customStyle="1" w:styleId="FontStyle13">
    <w:name w:val="Font Style13"/>
    <w:uiPriority w:val="99"/>
    <w:rsid w:val="00A66D4D"/>
    <w:rPr>
      <w:rFonts w:ascii="Constantia" w:hAnsi="Constantia" w:cs="Constantia"/>
      <w:sz w:val="18"/>
      <w:szCs w:val="18"/>
    </w:rPr>
  </w:style>
  <w:style w:type="character" w:customStyle="1" w:styleId="TagsCharCharCharChar">
    <w:name w:val="Tags Char Char Char Char"/>
    <w:rsid w:val="00A66D4D"/>
    <w:rPr>
      <w:rFonts w:ascii="Times New Roman" w:eastAsia="Times New Roman" w:hAnsi="Times New Roman" w:cs="Times New Roman"/>
      <w:b/>
      <w:sz w:val="24"/>
      <w:szCs w:val="24"/>
    </w:rPr>
  </w:style>
  <w:style w:type="character" w:customStyle="1" w:styleId="Citation1Char">
    <w:name w:val="Citation1 Char"/>
    <w:link w:val="Citation10"/>
    <w:locked/>
    <w:rsid w:val="00A66D4D"/>
    <w:rPr>
      <w:rFonts w:ascii="Georgia" w:hAnsi="Georgia"/>
      <w:b/>
      <w:u w:val="single"/>
    </w:rPr>
  </w:style>
  <w:style w:type="paragraph" w:customStyle="1" w:styleId="Citation10">
    <w:name w:val="Citation1"/>
    <w:basedOn w:val="Normal"/>
    <w:link w:val="Citation1Char"/>
    <w:qFormat/>
    <w:rsid w:val="00A66D4D"/>
    <w:rPr>
      <w:rFonts w:ascii="Georgia" w:hAnsi="Georgia" w:cstheme="minorBidi"/>
      <w:b/>
      <w:u w:val="single"/>
    </w:rPr>
  </w:style>
  <w:style w:type="character" w:customStyle="1" w:styleId="TaglineChar">
    <w:name w:val="Tagline Char"/>
    <w:link w:val="Tagline0"/>
    <w:locked/>
    <w:rsid w:val="00A66D4D"/>
    <w:rPr>
      <w:rFonts w:ascii="Georgia" w:hAnsi="Georgia"/>
      <w:b/>
    </w:rPr>
  </w:style>
  <w:style w:type="paragraph" w:customStyle="1" w:styleId="Tagline0">
    <w:name w:val="Tagline"/>
    <w:basedOn w:val="Normal"/>
    <w:link w:val="TaglineChar"/>
    <w:qFormat/>
    <w:rsid w:val="00A66D4D"/>
    <w:rPr>
      <w:rFonts w:ascii="Georgia" w:hAnsi="Georgia" w:cstheme="minorBidi"/>
      <w:b/>
    </w:rPr>
  </w:style>
  <w:style w:type="paragraph" w:customStyle="1" w:styleId="NothingCharCharChar">
    <w:name w:val="Nothing Char Char Char"/>
    <w:link w:val="NothingCharChar"/>
    <w:rsid w:val="00A66D4D"/>
    <w:pPr>
      <w:spacing w:after="0" w:line="240" w:lineRule="auto"/>
      <w:jc w:val="both"/>
    </w:pPr>
  </w:style>
  <w:style w:type="paragraph" w:customStyle="1" w:styleId="StyleLeft021">
    <w:name w:val="Style Left:  0.2&quot;1"/>
    <w:basedOn w:val="Normal"/>
    <w:uiPriority w:val="99"/>
    <w:rsid w:val="00A66D4D"/>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66D4D"/>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66D4D"/>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66D4D"/>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66D4D"/>
    <w:rPr>
      <w:rFonts w:ascii="Calibri" w:eastAsia="Times New Roman" w:hAnsi="Calibri" w:cs="Calibri"/>
      <w:u w:val="single"/>
      <w:bdr w:val="single" w:sz="4" w:space="0" w:color="auto"/>
    </w:rPr>
  </w:style>
  <w:style w:type="character" w:customStyle="1" w:styleId="boldcitationChar">
    <w:name w:val="bold citation Char"/>
    <w:rsid w:val="00A66D4D"/>
    <w:rPr>
      <w:rFonts w:ascii="Arial" w:hAnsi="Arial"/>
      <w:b/>
      <w:sz w:val="28"/>
      <w:szCs w:val="24"/>
      <w:u w:val="thick"/>
      <w:lang w:val="en-US" w:eastAsia="en-US" w:bidi="ar-SA"/>
    </w:rPr>
  </w:style>
  <w:style w:type="paragraph" w:customStyle="1" w:styleId="BlockTitle20">
    <w:name w:val="Block Title #2"/>
    <w:basedOn w:val="Normal"/>
    <w:uiPriority w:val="99"/>
    <w:rsid w:val="00A66D4D"/>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66D4D"/>
    <w:rPr>
      <w:b/>
    </w:rPr>
  </w:style>
  <w:style w:type="character" w:customStyle="1" w:styleId="BoldunderlineChar3">
    <w:name w:val="Bold/underline Char"/>
    <w:rsid w:val="00A66D4D"/>
    <w:rPr>
      <w:rFonts w:eastAsia="SimSun"/>
      <w:b/>
      <w:noProof w:val="0"/>
      <w:sz w:val="24"/>
      <w:szCs w:val="24"/>
      <w:u w:val="single"/>
      <w:lang w:val="en-US" w:eastAsia="zh-CN" w:bidi="ar-SA"/>
    </w:rPr>
  </w:style>
  <w:style w:type="character" w:customStyle="1" w:styleId="underlinetextchar0">
    <w:name w:val="underlinetextchar"/>
    <w:rsid w:val="00A66D4D"/>
  </w:style>
  <w:style w:type="character" w:customStyle="1" w:styleId="boldciteChar1">
    <w:name w:val="bold cite Char1"/>
    <w:rsid w:val="00A66D4D"/>
    <w:rPr>
      <w:b/>
      <w:sz w:val="28"/>
      <w:u w:val="thick" w:color="000000"/>
    </w:rPr>
  </w:style>
  <w:style w:type="character" w:customStyle="1" w:styleId="tagCharCharChar1">
    <w:name w:val="tag Char Char Char1"/>
    <w:rsid w:val="00A66D4D"/>
    <w:rPr>
      <w:b/>
      <w:sz w:val="24"/>
      <w:lang w:val="en-US" w:eastAsia="en-US" w:bidi="ar-SA"/>
    </w:rPr>
  </w:style>
  <w:style w:type="character" w:customStyle="1" w:styleId="underlinecardChar0">
    <w:name w:val="underline card Char"/>
    <w:rsid w:val="00A66D4D"/>
    <w:rPr>
      <w:rFonts w:ascii="Arial" w:hAnsi="Arial"/>
      <w:sz w:val="18"/>
      <w:szCs w:val="24"/>
      <w:u w:val="single"/>
      <w:lang w:val="en-US" w:eastAsia="en-US" w:bidi="ar-SA"/>
    </w:rPr>
  </w:style>
  <w:style w:type="paragraph" w:customStyle="1" w:styleId="date-comments">
    <w:name w:val="date-comments"/>
    <w:basedOn w:val="Normal"/>
    <w:uiPriority w:val="99"/>
    <w:rsid w:val="00A66D4D"/>
    <w:pPr>
      <w:spacing w:before="100" w:beforeAutospacing="1" w:after="100" w:afterAutospacing="1"/>
    </w:pPr>
    <w:rPr>
      <w:rFonts w:ascii="Times" w:hAnsi="Times"/>
      <w:szCs w:val="20"/>
    </w:rPr>
  </w:style>
  <w:style w:type="character" w:customStyle="1" w:styleId="articleauthor0">
    <w:name w:val="articleauthor"/>
    <w:rsid w:val="00A66D4D"/>
  </w:style>
  <w:style w:type="character" w:customStyle="1" w:styleId="bodysubtoc">
    <w:name w:val="bodysubtoc"/>
    <w:rsid w:val="00A66D4D"/>
  </w:style>
  <w:style w:type="character" w:customStyle="1" w:styleId="lefttitlesmaller">
    <w:name w:val="lefttitlesmaller"/>
    <w:rsid w:val="00A66D4D"/>
  </w:style>
  <w:style w:type="character" w:customStyle="1" w:styleId="mb">
    <w:name w:val="mb"/>
    <w:rsid w:val="00A66D4D"/>
  </w:style>
  <w:style w:type="character" w:customStyle="1" w:styleId="submitted-date">
    <w:name w:val="submitted-date"/>
    <w:rsid w:val="00A66D4D"/>
  </w:style>
  <w:style w:type="character" w:customStyle="1" w:styleId="submitted-time">
    <w:name w:val="submitted-time"/>
    <w:rsid w:val="00A66D4D"/>
  </w:style>
  <w:style w:type="character" w:customStyle="1" w:styleId="A20">
    <w:name w:val="A2"/>
    <w:uiPriority w:val="99"/>
    <w:rsid w:val="00A66D4D"/>
    <w:rPr>
      <w:rFonts w:ascii="Sabon LT Std" w:hAnsi="Sabon LT Std" w:cs="Sabon LT Std" w:hint="default"/>
      <w:color w:val="000000"/>
      <w:sz w:val="15"/>
      <w:szCs w:val="15"/>
    </w:rPr>
  </w:style>
  <w:style w:type="character" w:customStyle="1" w:styleId="searchword">
    <w:name w:val="searchword"/>
    <w:rsid w:val="00A66D4D"/>
  </w:style>
  <w:style w:type="paragraph" w:customStyle="1" w:styleId="Heading2Char2CharChar12">
    <w:name w:val="Heading 2 Char2 Char Char12"/>
    <w:aliases w:val="Char Char Char Char Char Char1 Char Char Char Char Char1,Char Char22"/>
    <w:next w:val="Normal"/>
    <w:uiPriority w:val="99"/>
    <w:rsid w:val="00A66D4D"/>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A66D4D"/>
    <w:rPr>
      <w:rFonts w:ascii="Times New Roman" w:hAnsi="Times New Roman" w:cs="Times New Roman"/>
      <w:sz w:val="18"/>
      <w:szCs w:val="18"/>
    </w:rPr>
  </w:style>
  <w:style w:type="character" w:customStyle="1" w:styleId="bylines">
    <w:name w:val="bylines"/>
    <w:basedOn w:val="DefaultParagraphFont"/>
    <w:rsid w:val="00A66D4D"/>
  </w:style>
  <w:style w:type="character" w:customStyle="1" w:styleId="StyleStyleBoldUnderlineUnderlineIntenseEmphasis1apple-style-2">
    <w:name w:val="Style Style Bold UnderlineUnderlineIntense Emphasis1apple-style-...2"/>
    <w:basedOn w:val="DefaultParagraphFont"/>
    <w:rsid w:val="00A66D4D"/>
    <w:rPr>
      <w:b w:val="0"/>
      <w:bCs/>
      <w:sz w:val="22"/>
      <w:u w:val="single"/>
    </w:rPr>
  </w:style>
  <w:style w:type="character" w:customStyle="1" w:styleId="FontStyle57">
    <w:name w:val="Font Style57"/>
    <w:rsid w:val="00A66D4D"/>
    <w:rPr>
      <w:rFonts w:ascii="Georgia" w:hAnsi="Georgia" w:cs="Georgia"/>
      <w:b/>
      <w:bCs/>
      <w:sz w:val="14"/>
      <w:szCs w:val="14"/>
    </w:rPr>
  </w:style>
  <w:style w:type="character" w:customStyle="1" w:styleId="FontStyle89">
    <w:name w:val="Font Style89"/>
    <w:rsid w:val="00A66D4D"/>
    <w:rPr>
      <w:rFonts w:ascii="Times New Roman" w:hAnsi="Times New Roman" w:cs="Times New Roman"/>
      <w:b/>
      <w:bCs/>
      <w:smallCaps/>
      <w:spacing w:val="40"/>
      <w:sz w:val="16"/>
      <w:szCs w:val="16"/>
    </w:rPr>
  </w:style>
  <w:style w:type="character" w:customStyle="1" w:styleId="style3Char0">
    <w:name w:val="style 3 Char"/>
    <w:rsid w:val="00A66D4D"/>
    <w:rPr>
      <w:sz w:val="18"/>
      <w:szCs w:val="24"/>
      <w:lang w:val="en-US" w:eastAsia="en-US" w:bidi="ar-SA"/>
    </w:rPr>
  </w:style>
  <w:style w:type="paragraph" w:customStyle="1" w:styleId="003Cite">
    <w:name w:val="003Cite"/>
    <w:basedOn w:val="Normal"/>
    <w:rsid w:val="00A66D4D"/>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A66D4D"/>
    <w:pPr>
      <w:jc w:val="both"/>
    </w:pPr>
    <w:rPr>
      <w:b/>
      <w:color w:val="000000"/>
      <w:u w:val="single"/>
    </w:rPr>
  </w:style>
  <w:style w:type="character" w:customStyle="1" w:styleId="NormalBoldChar">
    <w:name w:val="Normal + Bold Char"/>
    <w:aliases w:val="Double Underline Char"/>
    <w:basedOn w:val="DefaultParagraphFont"/>
    <w:link w:val="NormalBold"/>
    <w:rsid w:val="00A66D4D"/>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A66D4D"/>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A66D4D"/>
    <w:rPr>
      <w:rFonts w:ascii="Times New Roman" w:eastAsia="Times New Roman" w:hAnsi="Times New Roman" w:cs="Times New Roman"/>
      <w:sz w:val="24"/>
      <w:u w:val="thick"/>
      <w:lang w:val="x-none" w:eastAsia="x-none"/>
    </w:rPr>
  </w:style>
  <w:style w:type="character" w:customStyle="1" w:styleId="BlockHeadingsChar1">
    <w:name w:val="Block Headings Char1"/>
    <w:rsid w:val="00A66D4D"/>
    <w:rPr>
      <w:b/>
      <w:caps/>
    </w:rPr>
  </w:style>
  <w:style w:type="character" w:customStyle="1" w:styleId="Longcite">
    <w:name w:val="Longcite"/>
    <w:rsid w:val="00A66D4D"/>
    <w:rPr>
      <w:sz w:val="16"/>
    </w:rPr>
  </w:style>
  <w:style w:type="paragraph" w:customStyle="1" w:styleId="NormalUnderline0">
    <w:name w:val="Normal + Underline"/>
    <w:basedOn w:val="Normal"/>
    <w:link w:val="NormalUnderlineChar0"/>
    <w:rsid w:val="00A66D4D"/>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A66D4D"/>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A66D4D"/>
    <w:rPr>
      <w:rFonts w:ascii="Bookman Old Style" w:hAnsi="Bookman Old Style" w:cs="Bookman Old Style"/>
      <w:sz w:val="16"/>
      <w:szCs w:val="16"/>
    </w:rPr>
  </w:style>
  <w:style w:type="character" w:customStyle="1" w:styleId="FontStyle17">
    <w:name w:val="Font Style17"/>
    <w:uiPriority w:val="99"/>
    <w:rsid w:val="00A66D4D"/>
    <w:rPr>
      <w:rFonts w:ascii="Book Antiqua" w:hAnsi="Book Antiqua" w:cs="Book Antiqua"/>
      <w:i/>
      <w:iCs/>
      <w:spacing w:val="10"/>
      <w:sz w:val="22"/>
      <w:szCs w:val="22"/>
    </w:rPr>
  </w:style>
  <w:style w:type="character" w:customStyle="1" w:styleId="FontStyle329">
    <w:name w:val="Font Style329"/>
    <w:basedOn w:val="DefaultParagraphFont"/>
    <w:uiPriority w:val="99"/>
    <w:rsid w:val="00A66D4D"/>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A66D4D"/>
  </w:style>
  <w:style w:type="character" w:customStyle="1" w:styleId="DateTimeChar">
    <w:name w:val="DateTime Char"/>
    <w:basedOn w:val="DefaultParagraphFont"/>
    <w:link w:val="DateTime"/>
    <w:uiPriority w:val="4"/>
    <w:rsid w:val="00A66D4D"/>
    <w:rPr>
      <w:rFonts w:ascii="Calibri" w:hAnsi="Calibri" w:cs="Calibri"/>
    </w:rPr>
  </w:style>
  <w:style w:type="paragraph" w:customStyle="1" w:styleId="Lecture">
    <w:name w:val="Lecture"/>
    <w:next w:val="BodyText"/>
    <w:link w:val="LectureChar"/>
    <w:autoRedefine/>
    <w:uiPriority w:val="4"/>
    <w:qFormat/>
    <w:rsid w:val="00A66D4D"/>
    <w:pPr>
      <w:spacing w:after="0"/>
      <w:outlineLvl w:val="5"/>
    </w:pPr>
    <w:rPr>
      <w:rFonts w:ascii="Arial" w:hAnsi="Arial" w:cs="Arial"/>
      <w:spacing w:val="-10"/>
    </w:rPr>
  </w:style>
  <w:style w:type="character" w:customStyle="1" w:styleId="LectureChar">
    <w:name w:val="Lecture Char"/>
    <w:basedOn w:val="DateTimeChar"/>
    <w:link w:val="Lecture"/>
    <w:uiPriority w:val="4"/>
    <w:rsid w:val="00A66D4D"/>
    <w:rPr>
      <w:rFonts w:ascii="Arial" w:hAnsi="Arial" w:cs="Arial"/>
      <w:spacing w:val="-10"/>
    </w:rPr>
  </w:style>
  <w:style w:type="character" w:customStyle="1" w:styleId="m3262662096238345512gmail-style13ptbold">
    <w:name w:val="m_3262662096238345512gmail-style13ptbold"/>
    <w:basedOn w:val="DefaultParagraphFont"/>
    <w:rsid w:val="00A66D4D"/>
  </w:style>
  <w:style w:type="character" w:customStyle="1" w:styleId="m-8559461887574130099gmail-styleunderline">
    <w:name w:val="m_-8559461887574130099gmail-styleunderline"/>
    <w:basedOn w:val="DefaultParagraphFont"/>
    <w:rsid w:val="00A66D4D"/>
  </w:style>
  <w:style w:type="paragraph" w:styleId="NoSpacing">
    <w:name w:val="No Spacing"/>
    <w:link w:val="NoSpacingChar"/>
    <w:uiPriority w:val="1"/>
    <w:semiHidden/>
    <w:unhideWhenUsed/>
    <w:qFormat/>
    <w:rsid w:val="00A66D4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xiv.org/pdf/2202.07442.pdf" TargetMode="External"/><Relationship Id="rId13" Type="http://schemas.openxmlformats.org/officeDocument/2006/relationships/hyperlink" Target="https://papers.ssrn.com/sol3/papers.cfm?abstract_id=3979481" TargetMode="External"/><Relationship Id="rId18" Type="http://schemas.openxmlformats.org/officeDocument/2006/relationships/hyperlink" Target="https://climate.nasa.gov/news/1027/satellites-help-power-grid-keep-its-balance/" TargetMode="External"/><Relationship Id="rId3" Type="http://schemas.openxmlformats.org/officeDocument/2006/relationships/styles" Target="styles.xml"/><Relationship Id="rId21" Type="http://schemas.openxmlformats.org/officeDocument/2006/relationships/hyperlink" Target="https://metro.co.uk/2019/05/18/we-will-all-end-up-killing-each-other-and-one-nuclear-blast-could-do-it-9370115/" TargetMode="External"/><Relationship Id="rId7" Type="http://schemas.openxmlformats.org/officeDocument/2006/relationships/hyperlink" Target="https://www.ncbi.nlm.nih.gov/pmc/articles/PMC7293599/" TargetMode="External"/><Relationship Id="rId12" Type="http://schemas.openxmlformats.org/officeDocument/2006/relationships/hyperlink" Target="https://aerospace.org/article/space-debris-101" TargetMode="External"/><Relationship Id="rId17" Type="http://schemas.openxmlformats.org/officeDocument/2006/relationships/hyperlink" Target="https://truthout.org/articles/the-world-is-on-the-brink-of-widespread-water-wars/" TargetMode="External"/><Relationship Id="rId2" Type="http://schemas.openxmlformats.org/officeDocument/2006/relationships/numbering" Target="numbering.xml"/><Relationship Id="rId16" Type="http://schemas.openxmlformats.org/officeDocument/2006/relationships/hyperlink" Target="https://www.nbcnews.com/news/world/early-warning-tools-aim-prevent-water-wars-curb-droughts-n917001" TargetMode="External"/><Relationship Id="rId20" Type="http://schemas.openxmlformats.org/officeDocument/2006/relationships/hyperlink" Target="https://nsiteam.com/social/wp-content/uploads/2018/08/SMA-White-Paper_Chinese-Persepectives-on-Space_-Aug-2018.pdf" TargetMode="External"/><Relationship Id="rId1" Type="http://schemas.openxmlformats.org/officeDocument/2006/relationships/customXml" Target="../customXml/item1.xml"/><Relationship Id="rId6" Type="http://schemas.openxmlformats.org/officeDocument/2006/relationships/hyperlink" Target="https://www.nasa.gov/mission_pages/station/news/orbital_debris.html" TargetMode="External"/><Relationship Id="rId11" Type="http://schemas.openxmlformats.org/officeDocument/2006/relationships/hyperlink" Target="https://sci-hub.se/10.1016/j.actaastro.2016.03.034" TargetMode="External"/><Relationship Id="rId5" Type="http://schemas.openxmlformats.org/officeDocument/2006/relationships/webSettings" Target="webSettings.xml"/><Relationship Id="rId15" Type="http://schemas.openxmlformats.org/officeDocument/2006/relationships/hyperlink" Target="https://www.theintlscholar.com/periodical/12/14/2020/analysis-commercialization-space-risk-international-law-military-space-race"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19fortyfive.com/2022/01/does-a-space-war-mean-a-nuclear-war/" TargetMode="External"/><Relationship Id="rId4" Type="http://schemas.openxmlformats.org/officeDocument/2006/relationships/settings" Target="settings.xml"/><Relationship Id="rId9" Type="http://schemas.openxmlformats.org/officeDocument/2006/relationships/hyperlink" Target="https://astrobites.org/2022/02/24/space-sustainability/" TargetMode="External"/><Relationship Id="rId14" Type="http://schemas.openxmlformats.org/officeDocument/2006/relationships/hyperlink" Target="https://www.indiatimes.com/technology/science-and-future/ozone-layer-depletion-mass-extinction-earth-516536.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18151</Words>
  <Characters>100016</Characters>
  <Application>Microsoft Office Word</Application>
  <DocSecurity>0</DocSecurity>
  <Lines>1052</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2022-04-24T14:03:00Z</dcterms:created>
  <dcterms:modified xsi:type="dcterms:W3CDTF">2022-04-24T14:30:00Z</dcterms:modified>
</cp:coreProperties>
</file>