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290A4" w14:textId="13761F07" w:rsidR="00A95652" w:rsidRDefault="0056165F" w:rsidP="0056165F">
      <w:pPr>
        <w:pStyle w:val="Heading2"/>
      </w:pPr>
      <w:r>
        <w:t xml:space="preserve">1AC </w:t>
      </w:r>
    </w:p>
    <w:p w14:paraId="35911DC5" w14:textId="5CA71261" w:rsidR="0056165F" w:rsidRDefault="0056165F" w:rsidP="0056165F">
      <w:pPr>
        <w:pStyle w:val="Heading3"/>
      </w:pPr>
      <w:r>
        <w:t>1AC – FW</w:t>
      </w:r>
    </w:p>
    <w:p w14:paraId="10790D26" w14:textId="77777777" w:rsidR="0056165F" w:rsidRPr="0056165F" w:rsidRDefault="0056165F" w:rsidP="0056165F">
      <w:pPr>
        <w:pStyle w:val="Heading4"/>
        <w:rPr>
          <w:iCs w:val="0"/>
        </w:rPr>
      </w:pPr>
      <w:r w:rsidRPr="0056165F">
        <w:rPr>
          <w:iCs w:val="0"/>
        </w:rPr>
        <w:t>Ethics must begin a priori</w:t>
      </w:r>
    </w:p>
    <w:p w14:paraId="0EFA3297" w14:textId="60939162" w:rsidR="0056165F" w:rsidRPr="003E4733" w:rsidRDefault="0056165F" w:rsidP="0056165F">
      <w:pPr>
        <w:pStyle w:val="Heading4"/>
      </w:pPr>
      <w:r w:rsidRPr="00A22B8C">
        <w:rPr>
          <w:u w:val="single"/>
        </w:rPr>
        <w:t>[</w:t>
      </w:r>
      <w:r>
        <w:rPr>
          <w:u w:val="single"/>
        </w:rPr>
        <w:t>1</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unreliable </w:t>
      </w:r>
      <w:r>
        <w:t>– o</w:t>
      </w:r>
      <w:r w:rsidRPr="00F73615">
        <w:t xml:space="preserve">utweighs </w:t>
      </w:r>
      <w:r>
        <w:t>–</w:t>
      </w:r>
      <w:r w:rsidRPr="00F73615">
        <w:t xml:space="preserve"> </w:t>
      </w:r>
      <w:r>
        <w:t>i</w:t>
      </w:r>
      <w:r w:rsidRPr="00F73615">
        <w:t>t</w:t>
      </w:r>
      <w:r>
        <w:t>’s</w:t>
      </w:r>
      <w:r w:rsidRPr="00F73615">
        <w:t xml:space="preserve"> escapable since people could say they don’t experience the same. </w:t>
      </w:r>
    </w:p>
    <w:p w14:paraId="2F737EC8" w14:textId="4F8B7370" w:rsidR="0056165F" w:rsidRDefault="0056165F" w:rsidP="0056165F">
      <w:pPr>
        <w:pStyle w:val="Heading4"/>
      </w:pPr>
      <w:r w:rsidRPr="00A22B8C">
        <w:rPr>
          <w:u w:val="single"/>
        </w:rPr>
        <w:t>[</w:t>
      </w:r>
      <w:r>
        <w:rPr>
          <w:u w:val="single"/>
        </w:rPr>
        <w:t>2</w:t>
      </w:r>
      <w:r w:rsidRPr="00A22B8C">
        <w:rPr>
          <w:u w:val="single"/>
        </w:rPr>
        <w:t>] Constitutive Authority</w:t>
      </w:r>
      <w:r w:rsidRPr="00F73615">
        <w:t xml:space="preserve"> – </w:t>
      </w:r>
      <w:r>
        <w:t>practical</w:t>
      </w:r>
      <w:r w:rsidRPr="00F73615">
        <w:t xml:space="preserve"> reason is the only unescapable authority because to ask why I should be a reasoner concedes </w:t>
      </w:r>
      <w:r>
        <w:t>it’s</w:t>
      </w:r>
      <w:r w:rsidRPr="00F73615">
        <w:t xml:space="preserve"> authority </w:t>
      </w:r>
      <w:r>
        <w:t>since</w:t>
      </w:r>
      <w:r w:rsidRPr="00F73615">
        <w:t xml:space="preserve"> you’re </w:t>
      </w:r>
      <w:r>
        <w:t>using</w:t>
      </w:r>
      <w:r w:rsidRPr="00F73615">
        <w:t xml:space="preserve"> reasoning</w:t>
      </w:r>
      <w:r>
        <w:t>.</w:t>
      </w:r>
    </w:p>
    <w:p w14:paraId="7CD393C5" w14:textId="13DA5936" w:rsidR="0056165F" w:rsidRPr="004535D0" w:rsidRDefault="0056165F" w:rsidP="0056165F">
      <w:pPr>
        <w:pStyle w:val="Heading4"/>
        <w:rPr>
          <w:rFonts w:cs="Calibri"/>
        </w:rPr>
      </w:pPr>
      <w:r w:rsidRPr="0056165F">
        <w:rPr>
          <w:rFonts w:cs="Calibri"/>
          <w:u w:val="single"/>
        </w:rPr>
        <w:t>[</w:t>
      </w:r>
      <w:r>
        <w:rPr>
          <w:rFonts w:cs="Calibri"/>
          <w:u w:val="single"/>
        </w:rPr>
        <w:t>3</w:t>
      </w:r>
      <w:r w:rsidRPr="0056165F">
        <w:rPr>
          <w:rFonts w:cs="Calibri"/>
          <w:u w:val="single"/>
        </w:rPr>
        <w:t>] 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71D7AFD7" w14:textId="4A101F2F" w:rsidR="0056165F" w:rsidRDefault="0056165F" w:rsidP="0056165F"/>
    <w:p w14:paraId="67893A32" w14:textId="5127266B" w:rsidR="0056165F" w:rsidRDefault="0056165F" w:rsidP="0056165F">
      <w:pPr>
        <w:pStyle w:val="Heading4"/>
      </w:pPr>
      <w:r w:rsidRPr="0056165F">
        <w:t>That justifies universality</w:t>
      </w:r>
      <w:r>
        <w:t xml:space="preserve"> </w:t>
      </w:r>
      <w:r w:rsidRPr="00CE11B7">
        <w:t xml:space="preserve">– a priori principles apply to everyone since they are independent of experience </w:t>
      </w:r>
      <w:r>
        <w:t xml:space="preserve">– </w:t>
      </w:r>
      <w:r w:rsidRPr="00CE11B7">
        <w:t>any non-universalizable norm justifies someone’s ability to impede on your end</w:t>
      </w:r>
      <w:r>
        <w:t>.</w:t>
      </w:r>
    </w:p>
    <w:p w14:paraId="65F9C191" w14:textId="77777777" w:rsidR="00F63ED1" w:rsidRPr="00F63ED1" w:rsidRDefault="00F63ED1" w:rsidP="00F63ED1"/>
    <w:p w14:paraId="2613656F" w14:textId="77777777" w:rsidR="00F63ED1" w:rsidRPr="00E80998" w:rsidRDefault="00F63ED1" w:rsidP="00F63ED1">
      <w:pPr>
        <w:pStyle w:val="Heading4"/>
      </w:pPr>
      <w:r w:rsidRPr="00E80998">
        <w:t xml:space="preserve">Thus, the standard is consistency with the categorical imperative. </w:t>
      </w:r>
    </w:p>
    <w:p w14:paraId="487AB235" w14:textId="77777777" w:rsidR="00F63ED1" w:rsidRDefault="00F63ED1" w:rsidP="0056165F"/>
    <w:p w14:paraId="60354BC9" w14:textId="3EBAD209" w:rsidR="0056165F" w:rsidRDefault="00F63ED1" w:rsidP="0056165F">
      <w:pPr>
        <w:pStyle w:val="Heading4"/>
      </w:pPr>
      <w:r>
        <w:t>Prefer</w:t>
      </w:r>
      <w:r w:rsidR="0056165F">
        <w:t>:</w:t>
      </w:r>
    </w:p>
    <w:p w14:paraId="32C28993" w14:textId="73D878AC" w:rsidR="0056165F" w:rsidRDefault="0056165F" w:rsidP="0056165F">
      <w:pPr>
        <w:pStyle w:val="Heading4"/>
      </w:pPr>
      <w:r>
        <w:t>1] Resource</w:t>
      </w:r>
      <w:r w:rsidRPr="00F73615">
        <w:t xml:space="preserve"> disparities—</w:t>
      </w:r>
      <w:r>
        <w:t>focusing</w:t>
      </w:r>
      <w:r w:rsidRPr="00F73615">
        <w:t xml:space="preserve"> on evidence and statistics privileges debaters with prep </w:t>
      </w:r>
      <w:r>
        <w:t>excluding</w:t>
      </w:r>
      <w:r w:rsidRPr="00F73615">
        <w:t xml:space="preserve"> lone-wolfs who lack huge files. A debate</w:t>
      </w:r>
      <w:r>
        <w:t>r</w:t>
      </w:r>
      <w:r w:rsidRPr="00F73615">
        <w:t xml:space="preserve"> under my framework can easily </w:t>
      </w:r>
      <w:r>
        <w:t>win</w:t>
      </w:r>
      <w:r w:rsidRPr="00F73615">
        <w:t xml:space="preserve"> without any pre</w:t>
      </w:r>
      <w:r>
        <w:t>p—</w:t>
      </w:r>
      <w:r w:rsidRPr="00F73615">
        <w:t xml:space="preserve">controls the internal link because </w:t>
      </w:r>
      <w:r>
        <w:t xml:space="preserve">it’s </w:t>
      </w:r>
      <w:r w:rsidRPr="00F73615">
        <w:t xml:space="preserve">a </w:t>
      </w:r>
      <w:proofErr w:type="gramStart"/>
      <w:r w:rsidRPr="00F73615">
        <w:t>pre</w:t>
      </w:r>
      <w:r>
        <w:t xml:space="preserve"> </w:t>
      </w:r>
      <w:r w:rsidRPr="00F73615">
        <w:t>req</w:t>
      </w:r>
      <w:r>
        <w:t>uisite</w:t>
      </w:r>
      <w:proofErr w:type="gramEnd"/>
      <w:r w:rsidRPr="00F73615">
        <w:t xml:space="preserve"> to debating.</w:t>
      </w:r>
    </w:p>
    <w:p w14:paraId="69DBC2B4" w14:textId="77777777" w:rsidR="0056165F" w:rsidRDefault="0056165F" w:rsidP="0056165F">
      <w:pPr>
        <w:pStyle w:val="Heading4"/>
      </w:pPr>
      <w:r>
        <w:t xml:space="preserve">2] </w:t>
      </w:r>
      <w:r>
        <w:t>The existence of extrinsic goodness requires unconditional human worth—that means we must treat others as ends in themselves.</w:t>
      </w:r>
    </w:p>
    <w:p w14:paraId="2EC959F8" w14:textId="77777777" w:rsidR="0056165F" w:rsidRPr="005627B7" w:rsidRDefault="0056165F" w:rsidP="0056165F">
      <w:r w:rsidRPr="005627B7">
        <w:rPr>
          <w:rStyle w:val="Style13ptBold"/>
        </w:rPr>
        <w:t>Korsgaard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4CD7C321" w14:textId="7B4D6545" w:rsidR="0056165F" w:rsidRDefault="0056165F" w:rsidP="0056165F">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56165F">
        <w:rPr>
          <w:rStyle w:val="StyleUnderline"/>
        </w:rPr>
        <w:t>and its pursuit to be justified</w:t>
      </w:r>
      <w:r w:rsidRPr="0056165F">
        <w:rPr>
          <w:sz w:val="14"/>
        </w:rPr>
        <w:t xml:space="preserve">. At least, </w:t>
      </w:r>
      <w:r w:rsidRPr="0056165F">
        <w:rPr>
          <w:rStyle w:val="Emphasis"/>
        </w:rPr>
        <w:t>if there is a categorical imperative there must be objectively good ends, for then</w:t>
      </w:r>
      <w:r w:rsidRPr="001210AC">
        <w:rPr>
          <w:rStyle w:val="Emphasis"/>
        </w:rPr>
        <w:t xml:space="preserve">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56165F">
        <w:rPr>
          <w:rStyle w:val="StyleUnderline"/>
        </w:rPr>
        <w:t>there to be</w:t>
      </w:r>
      <w:r w:rsidRPr="00844F19">
        <w:rPr>
          <w:rStyle w:val="StyleUnderline"/>
        </w:rPr>
        <w:t xml:space="preserve"> any </w:t>
      </w:r>
      <w:r w:rsidRPr="0056165F">
        <w:rPr>
          <w:rStyle w:val="StyleUnderline"/>
        </w:rPr>
        <w:t xml:space="preserve">objectively </w:t>
      </w:r>
      <w:r w:rsidRPr="001210AC">
        <w:rPr>
          <w:rStyle w:val="StyleUnderline"/>
          <w:highlight w:val="green"/>
        </w:rPr>
        <w:t>good ends</w:t>
      </w:r>
      <w:r w:rsidRPr="00844F19">
        <w:rPr>
          <w:rStyle w:val="StyleUnderline"/>
        </w:rPr>
        <w:t xml:space="preserve">, however, </w:t>
      </w:r>
      <w:r w:rsidRPr="001210AC">
        <w:rPr>
          <w:rStyle w:val="StyleUnderline"/>
          <w:highlight w:val="green"/>
        </w:rPr>
        <w:t xml:space="preserve">there must be something </w:t>
      </w:r>
      <w:r w:rsidRPr="0056165F">
        <w:rPr>
          <w:rStyle w:val="StyleUnderline"/>
        </w:rPr>
        <w:t xml:space="preserve">that is </w:t>
      </w:r>
      <w:r w:rsidRPr="001210AC">
        <w:rPr>
          <w:rStyle w:val="StyleUnderline"/>
          <w:highlight w:val="green"/>
        </w:rPr>
        <w:t>unconditionally good</w:t>
      </w:r>
      <w:r w:rsidRPr="00844F19">
        <w:rPr>
          <w:rStyle w:val="StyleUnderline"/>
        </w:rPr>
        <w:t xml:space="preserve"> </w:t>
      </w:r>
      <w:r w:rsidRPr="0056165F">
        <w:rPr>
          <w:rStyle w:val="StyleUnderline"/>
        </w:rPr>
        <w:t>and so can serve as a sufficient condition of their goodness</w:t>
      </w:r>
      <w:r w:rsidRPr="0056165F">
        <w:rPr>
          <w:sz w:val="14"/>
        </w:rPr>
        <w:t>. Kant</w:t>
      </w:r>
      <w:r w:rsidRPr="00844F19">
        <w:rPr>
          <w:sz w:val="14"/>
        </w:rPr>
        <w:t xml:space="preserve">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 xml:space="preserve">for if the inclinations and the needs founded on them did not exist, </w:t>
      </w:r>
      <w:r w:rsidRPr="0056165F">
        <w:rPr>
          <w:rStyle w:val="StyleUnderline"/>
        </w:rPr>
        <w:t>their object would be without worth</w:t>
      </w:r>
      <w:r w:rsidRPr="0056165F">
        <w:rPr>
          <w:sz w:val="14"/>
        </w:rPr>
        <w:t xml:space="preserve">" (G 46/428). It cannot be the inclinations themselves because a rational being would rather be free from them. Nor can it be external things, which serve only as means. So, Kant asserts, </w:t>
      </w:r>
      <w:r w:rsidRPr="0056165F">
        <w:rPr>
          <w:rStyle w:val="Emphasis"/>
        </w:rPr>
        <w:t>the unconditionally valuable thing must be "humanity" or "rational nature,"</w:t>
      </w:r>
      <w:r w:rsidRPr="0056165F">
        <w:rPr>
          <w:sz w:val="14"/>
        </w:rPr>
        <w:t xml:space="preserve"> which he defines as "</w:t>
      </w:r>
      <w:r w:rsidRPr="0056165F">
        <w:rPr>
          <w:rStyle w:val="Emphasis"/>
        </w:rPr>
        <w:t>the power set to an end</w:t>
      </w:r>
      <w:r w:rsidRPr="0056165F">
        <w:rPr>
          <w:sz w:val="14"/>
        </w:rPr>
        <w:t>" (G 56/437 and DV 51/392). Kant ex</w:t>
      </w:r>
      <w:r w:rsidRPr="00844F19">
        <w:rPr>
          <w:sz w:val="14"/>
        </w:rPr>
        <w:t xml:space="preserve">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w:t>
      </w:r>
      <w:r w:rsidRPr="0056165F">
        <w:rPr>
          <w:rStyle w:val="StyleUnderline"/>
        </w:rPr>
        <w:t xml:space="preserve">as a rational being </w:t>
      </w:r>
      <w:r w:rsidRPr="001210AC">
        <w:rPr>
          <w:rStyle w:val="StyleUnderline"/>
          <w:highlight w:val="green"/>
        </w:rPr>
        <w:t xml:space="preserve">as an end in itself </w:t>
      </w:r>
      <w:r w:rsidRPr="00F63ED1">
        <w:rPr>
          <w:rStyle w:val="StyleUnderline"/>
        </w:rPr>
        <w:t>is a "</w:t>
      </w:r>
      <w:r w:rsidRPr="00F63ED1">
        <w:rPr>
          <w:rStyle w:val="Emphasis"/>
        </w:rPr>
        <w:t>subjective principle of human action</w:t>
      </w:r>
      <w:r w:rsidRPr="00F63ED1">
        <w:rPr>
          <w:rStyle w:val="StyleUnderline"/>
        </w:rPr>
        <w:t>."</w:t>
      </w:r>
      <w:r w:rsidRPr="00F63ED1">
        <w:rPr>
          <w:sz w:val="14"/>
        </w:rPr>
        <w:t xml:space="preserve"> By this I understand him to mean that </w:t>
      </w:r>
      <w:r w:rsidRPr="00F63ED1">
        <w:rPr>
          <w:rStyle w:val="StyleUnderline"/>
        </w:rPr>
        <w:t xml:space="preserve">we </w:t>
      </w:r>
      <w:r w:rsidRPr="001210AC">
        <w:rPr>
          <w:rStyle w:val="StyleUnderline"/>
          <w:highlight w:val="green"/>
        </w:rPr>
        <w:t xml:space="preserve">must regard ourselves as capable of conferring value </w:t>
      </w:r>
      <w:r w:rsidRPr="00F63ED1">
        <w:rPr>
          <w:rStyle w:val="StyleUnderline"/>
        </w:rPr>
        <w:t xml:space="preserve">upon the objects of our choice, the ends that we set, </w:t>
      </w:r>
      <w:r w:rsidRPr="00F63ED1">
        <w:rPr>
          <w:rStyle w:val="Emphasis"/>
        </w:rPr>
        <w:t>because we must regard our ends as good</w:t>
      </w:r>
      <w:r w:rsidRPr="00F63ED1">
        <w:rPr>
          <w:sz w:val="14"/>
        </w:rPr>
        <w:t>. But since "every other rational being thinks of his existence by the same rational ground which holds also for myself' (G 47/</w:t>
      </w:r>
      <w:r w:rsidRPr="00844F19">
        <w:rPr>
          <w:sz w:val="14"/>
        </w:rPr>
        <w:t xml:space="preserve">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w:t>
      </w:r>
      <w:r w:rsidRPr="00F63ED1">
        <w:rPr>
          <w:rStyle w:val="StyleUnderline"/>
        </w:rPr>
        <w:t xml:space="preserve">reason of their rational choices and so also as </w:t>
      </w:r>
      <w:r w:rsidRPr="001210AC">
        <w:rPr>
          <w:rStyle w:val="StyleUnderline"/>
          <w:highlight w:val="green"/>
        </w:rPr>
        <w:t>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F63ED1">
        <w:rPr>
          <w:rStyle w:val="StyleUnderline"/>
        </w:rPr>
        <w:t xml:space="preserve">ends that are chosen by any rational being, possessed of the humanity or rational nature that is fully realized in a good will, take on the status of objective goods. They are not intrinsically valuable, but they are objectively </w:t>
      </w:r>
      <w:r w:rsidRPr="00F63ED1">
        <w:rPr>
          <w:rStyle w:val="Emphasis"/>
        </w:rPr>
        <w:t>valuable in the sense that every rational being has a reason to promote or realize them</w:t>
      </w:r>
      <w:r w:rsidRPr="00F63ED1">
        <w:rPr>
          <w:sz w:val="14"/>
        </w:rPr>
        <w:t>. For this reason it is our duty to promote the happiness of others</w:t>
      </w:r>
      <w:r w:rsidRPr="00844F19">
        <w:rPr>
          <w:sz w:val="14"/>
        </w:rPr>
        <w:t>-the ends that they choose-and, in general, to make the highest good our end.</w:t>
      </w:r>
    </w:p>
    <w:p w14:paraId="34759768" w14:textId="40DE2E0F" w:rsidR="00F63ED1" w:rsidRDefault="00F63ED1" w:rsidP="00F63ED1">
      <w:pPr>
        <w:pStyle w:val="Heading4"/>
      </w:pPr>
      <w:r>
        <w:t xml:space="preserve">3] </w:t>
      </w:r>
      <w:r>
        <w:t>A</w:t>
      </w:r>
      <w:r w:rsidRPr="00911797">
        <w:t xml:space="preserve">ctor specificity – governments use Kantian conceptions of the state when implementing policies. </w:t>
      </w:r>
    </w:p>
    <w:p w14:paraId="575FA052" w14:textId="74F18437" w:rsidR="00F63ED1" w:rsidRPr="00642B9F" w:rsidRDefault="00F63ED1" w:rsidP="00F63ED1">
      <w:r w:rsidRPr="00F63ED1">
        <w:rPr>
          <w:rStyle w:val="Style13ptBold"/>
        </w:rPr>
        <w:t>RIPSTEIN 15</w:t>
      </w:r>
      <w:r>
        <w:t xml:space="preserve"> </w:t>
      </w:r>
      <w:r w:rsidRPr="00911797">
        <w:t>Arthur Ripstein (Professor of Law and Philosophy at the University of Toronto). “Just War, Regular War, and Perpetual Peace” (2015). AS 7/16/15</w:t>
      </w:r>
    </w:p>
    <w:p w14:paraId="0A9646B4" w14:textId="77777777" w:rsidR="00F63ED1" w:rsidRDefault="00F63ED1" w:rsidP="00F63ED1">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 xml:space="preserve">implicitly </w:t>
      </w:r>
      <w:r w:rsidRPr="00F63ED1">
        <w:rPr>
          <w:rStyle w:val="Emphasis"/>
        </w:rPr>
        <w:t xml:space="preserve">or explicitly </w:t>
      </w:r>
      <w:r w:rsidRPr="001150BF">
        <w:rPr>
          <w:rStyle w:val="Emphasis"/>
          <w:highlight w:val="green"/>
        </w:rPr>
        <w:t>with</w:t>
      </w:r>
      <w:r w:rsidRPr="00911797">
        <w:rPr>
          <w:rFonts w:cs="Tahoma"/>
          <w:sz w:val="14"/>
        </w:rPr>
        <w:t xml:space="preserve"> some version of </w:t>
      </w:r>
      <w:r w:rsidRPr="00F63ED1">
        <w:rPr>
          <w:rStyle w:val="Emphasis"/>
        </w:rPr>
        <w:t xml:space="preserve">this </w:t>
      </w:r>
      <w:r w:rsidRPr="001150BF">
        <w:rPr>
          <w:rStyle w:val="Emphasis"/>
          <w:highlight w:val="green"/>
        </w:rPr>
        <w:t>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w:t>
      </w:r>
      <w:r w:rsidRPr="00F63ED1">
        <w:rPr>
          <w:rStyle w:val="Emphasis"/>
        </w:rPr>
        <w:t xml:space="preserve">legitimate </w:t>
      </w:r>
      <w:r w:rsidRPr="001150BF">
        <w:rPr>
          <w:rStyle w:val="Emphasis"/>
          <w:highlight w:val="green"/>
        </w:rPr>
        <w:t>mandate</w:t>
      </w:r>
      <w:r w:rsidRPr="00F63ED1">
        <w:rPr>
          <w:rStyle w:val="Emphasis"/>
        </w:rPr>
        <w:t>, 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F63ED1">
        <w:rPr>
          <w:rStyle w:val="Emphasis"/>
        </w:rPr>
        <w:t xml:space="preserve">the proper </w:t>
      </w:r>
      <w:r w:rsidRPr="001150BF">
        <w:rPr>
          <w:rStyle w:val="Emphasis"/>
          <w:highlight w:val="green"/>
        </w:rPr>
        <w:t xml:space="preserve">role of the state is not simply to bring </w:t>
      </w:r>
      <w:r w:rsidRPr="00F63ED1">
        <w:rPr>
          <w:rStyle w:val="Emphasis"/>
        </w:rPr>
        <w:t xml:space="preserve">about as much </w:t>
      </w:r>
      <w:r w:rsidRPr="001150BF">
        <w:rPr>
          <w:rStyle w:val="Emphasis"/>
          <w:highlight w:val="green"/>
        </w:rPr>
        <w:t xml:space="preserve">good </w:t>
      </w:r>
      <w:r w:rsidRPr="00F63ED1">
        <w:rPr>
          <w:rStyle w:val="Emphasis"/>
        </w:rPr>
        <w:t>as possible</w:t>
      </w:r>
      <w:r w:rsidRPr="00F63ED1">
        <w:rPr>
          <w:rFonts w:cs="Tahoma"/>
          <w:sz w:val="14"/>
        </w:rPr>
        <w:t xml:space="preserve"> in the world</w:t>
      </w:r>
      <w:r w:rsidRPr="00DC37FB">
        <w:rPr>
          <w:rStyle w:val="Emphasis"/>
        </w:rPr>
        <w:t xml:space="preserve">, and that </w:t>
      </w:r>
      <w:r w:rsidRPr="001150BF">
        <w:rPr>
          <w:rStyle w:val="Emphasis"/>
          <w:highlight w:val="green"/>
        </w:rPr>
        <w:t>states have a special responsibility</w:t>
      </w:r>
      <w:r w:rsidRPr="00F63ED1">
        <w:rPr>
          <w:rStyle w:val="Emphasis"/>
        </w:rPr>
        <w:t xml:space="preserve"> to their</w:t>
      </w:r>
      <w:r w:rsidRPr="00F63ED1">
        <w:rPr>
          <w:rFonts w:cs="Tahoma"/>
          <w:sz w:val="14"/>
        </w:rPr>
        <w:t xml:space="preserve"> own </w:t>
      </w:r>
      <w:r w:rsidRPr="00F63ED1">
        <w:rPr>
          <w:rStyle w:val="Emphasis"/>
        </w:rPr>
        <w:t xml:space="preserve">citizens </w:t>
      </w:r>
      <w:r w:rsidRPr="00F63ED1">
        <w:rPr>
          <w:rFonts w:cs="Tahoma"/>
          <w:sz w:val="14"/>
        </w:rPr>
        <w:t>and residents.</w:t>
      </w:r>
    </w:p>
    <w:p w14:paraId="6332F1DD" w14:textId="20186F66" w:rsidR="00F63ED1" w:rsidRDefault="00F63ED1" w:rsidP="0056165F">
      <w:pPr>
        <w:rPr>
          <w:sz w:val="14"/>
        </w:rPr>
      </w:pPr>
    </w:p>
    <w:p w14:paraId="64766482" w14:textId="7CA6D141" w:rsidR="00F63ED1" w:rsidRDefault="00F63ED1" w:rsidP="00F63ED1">
      <w:pPr>
        <w:pStyle w:val="Heading3"/>
      </w:pPr>
      <w:r>
        <w:t>1AC – Plan</w:t>
      </w:r>
    </w:p>
    <w:p w14:paraId="49C3BA16" w14:textId="77777777" w:rsidR="00F63ED1" w:rsidRDefault="00F63ED1" w:rsidP="00F63ED1">
      <w:pPr>
        <w:pStyle w:val="Heading4"/>
      </w:pPr>
      <w:r>
        <w:t>Plan – The appropriation of outer space through the production of space debris by private entities is unjust.</w:t>
      </w:r>
    </w:p>
    <w:p w14:paraId="74C6C83D" w14:textId="77777777" w:rsidR="00F63ED1" w:rsidRDefault="00F63ED1" w:rsidP="00F63ED1"/>
    <w:p w14:paraId="08FCBBBB" w14:textId="77777777" w:rsidR="00F63ED1" w:rsidRDefault="00F63ED1" w:rsidP="00F63ED1">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62BABA3E" w14:textId="77777777" w:rsidR="00F63ED1" w:rsidRDefault="00F63ED1" w:rsidP="00F63ED1">
      <w:pPr>
        <w:pStyle w:val="ListParagraph"/>
        <w:numPr>
          <w:ilvl w:val="0"/>
          <w:numId w:val="11"/>
        </w:numPr>
      </w:pPr>
      <w:r>
        <w:t>Private entities: Non-governmental</w:t>
      </w:r>
    </w:p>
    <w:p w14:paraId="3087B70A" w14:textId="77777777" w:rsidR="00F63ED1" w:rsidRPr="001D570B" w:rsidRDefault="00F63ED1" w:rsidP="00F63ED1">
      <w:pPr>
        <w:pStyle w:val="ListParagraph"/>
        <w:numPr>
          <w:ilvl w:val="0"/>
          <w:numId w:val="11"/>
        </w:numPr>
      </w:pPr>
      <w:r>
        <w:t>Space debris: Non-functional Space Objects</w:t>
      </w:r>
    </w:p>
    <w:p w14:paraId="6185BE4B" w14:textId="77777777" w:rsidR="00F63ED1" w:rsidRPr="00612602" w:rsidRDefault="00F63ED1" w:rsidP="00F63ED1">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62E21DE8" w14:textId="77777777" w:rsidR="00F63ED1" w:rsidRPr="00934304" w:rsidRDefault="00F63ED1" w:rsidP="00F63ED1">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7A2453F" w14:textId="77777777" w:rsidR="00F63ED1" w:rsidRPr="00934304" w:rsidRDefault="00F63ED1" w:rsidP="00F63ED1">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47472DF2" w14:textId="77777777" w:rsidR="00F63ED1" w:rsidRPr="00934304" w:rsidRDefault="00F63ED1" w:rsidP="00F63ED1">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10BA6F43" w14:textId="77777777" w:rsidR="00F63ED1" w:rsidRDefault="00F63ED1" w:rsidP="00F63ED1"/>
    <w:p w14:paraId="5B4B28B7" w14:textId="77777777" w:rsidR="00F63ED1" w:rsidRDefault="00F63ED1" w:rsidP="00F63ED1">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6D65EA57" w14:textId="77777777" w:rsidR="00F63ED1" w:rsidRPr="009B41D4" w:rsidRDefault="00F63ED1" w:rsidP="00F63ED1">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79DC0117" w14:textId="77777777" w:rsidR="00F63ED1" w:rsidRPr="00FB4B6B" w:rsidRDefault="00F63ED1" w:rsidP="00F63ED1">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0822C85E" w14:textId="77777777" w:rsidR="00F63ED1" w:rsidRPr="00BA44E4" w:rsidRDefault="00F63ED1" w:rsidP="00F63ED1">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396D7F1D" w14:textId="77777777" w:rsidR="00F63ED1" w:rsidRPr="00BA44E4" w:rsidRDefault="00F63ED1" w:rsidP="00F63ED1">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8B24185" w14:textId="77777777" w:rsidR="00F63ED1" w:rsidRPr="00BA44E4" w:rsidRDefault="00F63ED1" w:rsidP="00F63ED1">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298857D2" w14:textId="77777777" w:rsidR="00F63ED1" w:rsidRPr="00BA44E4" w:rsidRDefault="00F63ED1" w:rsidP="00F63ED1">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E9DD838" w14:textId="77777777" w:rsidR="00F63ED1" w:rsidRPr="00BA44E4" w:rsidRDefault="00F63ED1" w:rsidP="00F63ED1">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387CE0BE" w14:textId="77777777" w:rsidR="00F63ED1" w:rsidRPr="00BA44E4" w:rsidRDefault="00F63ED1" w:rsidP="00F63ED1">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29C6B15E" w14:textId="77777777" w:rsidR="00F63ED1" w:rsidRPr="00BA44E4" w:rsidRDefault="00F63ED1" w:rsidP="00F63ED1">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68F1C8B" w14:textId="77777777" w:rsidR="00F63ED1" w:rsidRPr="00BA44E4" w:rsidRDefault="00F63ED1" w:rsidP="00F63ED1">
      <w:pPr>
        <w:rPr>
          <w:sz w:val="14"/>
        </w:rPr>
      </w:pPr>
      <w:r w:rsidRPr="00BA44E4">
        <w:rPr>
          <w:sz w:val="14"/>
        </w:rPr>
        <w:t>RESULTS</w:t>
      </w:r>
    </w:p>
    <w:p w14:paraId="7B46DF94" w14:textId="77777777" w:rsidR="00F63ED1" w:rsidRPr="00BA44E4" w:rsidRDefault="00F63ED1" w:rsidP="00F63ED1">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68FC1DDC" w14:textId="77777777" w:rsidR="00F63ED1" w:rsidRDefault="00F63ED1" w:rsidP="00F63ED1">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2B126CBF" w14:textId="77777777" w:rsidR="00F63ED1" w:rsidRDefault="00F63ED1" w:rsidP="00F63ED1">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7CE29D78" w14:textId="77777777" w:rsidR="00F63ED1" w:rsidRDefault="00F63ED1" w:rsidP="00F63ED1">
      <w:pPr>
        <w:rPr>
          <w:sz w:val="14"/>
        </w:rPr>
      </w:pPr>
      <w:r>
        <w:rPr>
          <w:sz w:val="14"/>
        </w:rPr>
        <w:t>DISCUSSION</w:t>
      </w:r>
    </w:p>
    <w:p w14:paraId="1CC00CBE" w14:textId="77777777" w:rsidR="00F63ED1" w:rsidRDefault="00F63ED1" w:rsidP="00F63ED1">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0EB58A27" w14:textId="77777777" w:rsidR="00F63ED1" w:rsidRDefault="00F63ED1" w:rsidP="00F63ED1">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6581A553" w14:textId="77777777" w:rsidR="00F63ED1" w:rsidRDefault="00F63ED1" w:rsidP="00F63ED1">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39B052F8" w14:textId="77777777" w:rsidR="00F63ED1" w:rsidRDefault="00F63ED1" w:rsidP="00F63ED1">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26B6B17C" w14:textId="135B60A1" w:rsidR="00F63ED1" w:rsidRDefault="00F63ED1" w:rsidP="00F63ED1"/>
    <w:p w14:paraId="3396BDA1" w14:textId="70285980" w:rsidR="00F63ED1" w:rsidRDefault="00F63ED1" w:rsidP="00F63ED1">
      <w:pPr>
        <w:pStyle w:val="Heading3"/>
      </w:pPr>
      <w:r>
        <w:t>1AC – Offense</w:t>
      </w:r>
    </w:p>
    <w:p w14:paraId="1B5D5908" w14:textId="77777777" w:rsidR="00F63ED1" w:rsidRDefault="00F63ED1" w:rsidP="00F63ED1">
      <w:pPr>
        <w:pStyle w:val="Heading4"/>
      </w:pPr>
      <w:r>
        <w:t>Cosmopolitan obligations prove Kant affirms.</w:t>
      </w:r>
    </w:p>
    <w:p w14:paraId="672D5B13" w14:textId="77777777" w:rsidR="00F63ED1" w:rsidRPr="008F5337" w:rsidRDefault="00F63ED1" w:rsidP="00F63ED1">
      <w:r w:rsidRPr="008F5337">
        <w:rPr>
          <w:rStyle w:val="StyleUnderline"/>
        </w:rPr>
        <w:t>Walla 16</w:t>
      </w:r>
      <w:r w:rsidRPr="008F5337">
        <w:t xml:space="preserve"> [(Alice Pinheiro, Department of Philosophy at Trinity College Dublin) “Common Possession of the Earth and Cosmopolitan Right” Kant-</w:t>
      </w:r>
      <w:proofErr w:type="spellStart"/>
      <w:r w:rsidRPr="008F5337">
        <w:t>Studien</w:t>
      </w:r>
      <w:proofErr w:type="spellEnd"/>
      <w:r w:rsidRPr="008F5337">
        <w:t xml:space="preserve"> Volume 107 Issue 1, 2016] TDI</w:t>
      </w:r>
    </w:p>
    <w:p w14:paraId="520BD991" w14:textId="77777777" w:rsidR="00F63ED1" w:rsidRPr="00F36860" w:rsidRDefault="00F63ED1" w:rsidP="00F63ED1">
      <w:r w:rsidRPr="008F5337">
        <w:t xml:space="preserve">Similarly to Grotius and Pufendorf, Kant tells us how external objects of choice can become the property of persons, that is, how the original </w:t>
      </w:r>
      <w:proofErr w:type="spellStart"/>
      <w:r w:rsidRPr="008F5337">
        <w:t>suum</w:t>
      </w:r>
      <w:proofErr w:type="spellEnd"/>
      <w:r w:rsidRPr="008F5337">
        <w:t xml:space="preserve"> can be extended to external objects. For Kant, this is far from being obvious. He assumes that we are born with a right to be free from unjustified interference </w:t>
      </w:r>
      <w:r w:rsidRPr="00F36860">
        <w:t xml:space="preserve">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w:t>
      </w:r>
      <w:proofErr w:type="spellStart"/>
      <w:r w:rsidRPr="00F36860">
        <w:t>suum</w:t>
      </w:r>
      <w:proofErr w:type="spellEnd"/>
      <w:r w:rsidRPr="00F36860">
        <w:t xml:space="preserve">. </w:t>
      </w:r>
      <w:r w:rsidRPr="00F36860">
        <w:rPr>
          <w:rStyle w:val="StyleUnderline"/>
        </w:rPr>
        <w:t>Kant’s argument for the inclusion of external objects under the notion of right is that we must assume a legal capacity to become owners of objects, in order to avoid a contradiction. External freedom (and with it pure practical reason) would be depriving itself of the possibility of using objects of choice and thus contradicting itself</w:t>
      </w:r>
      <w:r w:rsidRPr="00F36860">
        <w:t xml:space="preserve"> (</w:t>
      </w:r>
      <w:proofErr w:type="spellStart"/>
      <w:r w:rsidRPr="00F36860">
        <w:t>ein</w:t>
      </w:r>
      <w:proofErr w:type="spellEnd"/>
      <w:r w:rsidRPr="00F36860">
        <w:t xml:space="preserve"> </w:t>
      </w:r>
      <w:proofErr w:type="spellStart"/>
      <w:r w:rsidRPr="00F36860">
        <w:t>Widerspruch</w:t>
      </w:r>
      <w:proofErr w:type="spellEnd"/>
      <w:r w:rsidRPr="00F36860">
        <w:t xml:space="preserve"> der </w:t>
      </w:r>
      <w:proofErr w:type="spellStart"/>
      <w:r w:rsidRPr="00F36860">
        <w:t>äußeren</w:t>
      </w:r>
      <w:proofErr w:type="spellEnd"/>
      <w:r w:rsidRPr="00F36860">
        <w:t xml:space="preserve"> </w:t>
      </w:r>
      <w:proofErr w:type="spellStart"/>
      <w:r w:rsidRPr="00F36860">
        <w:t>Freiheit</w:t>
      </w:r>
      <w:proofErr w:type="spellEnd"/>
      <w:r w:rsidRPr="00F36860">
        <w:t xml:space="preserve"> </w:t>
      </w:r>
      <w:proofErr w:type="spellStart"/>
      <w:r w:rsidRPr="00F36860">
        <w:t>mit</w:t>
      </w:r>
      <w:proofErr w:type="spellEnd"/>
      <w:r w:rsidRPr="00F36860">
        <w:t xml:space="preserve"> </w:t>
      </w:r>
      <w:proofErr w:type="spellStart"/>
      <w:r w:rsidRPr="00F36860">
        <w:t>sich</w:t>
      </w:r>
      <w:proofErr w:type="spellEnd"/>
      <w:r w:rsidRPr="00F36860">
        <w:t xml:space="preserve"> </w:t>
      </w:r>
      <w:proofErr w:type="spellStart"/>
      <w:r w:rsidRPr="00F36860">
        <w:t>selbst</w:t>
      </w:r>
      <w:proofErr w:type="spellEnd"/>
      <w:r w:rsidRPr="00F36860">
        <w:t xml:space="preserve">). We must thus introduce a postulate of practical reason, assuming the possibility of becoming legal owners of objects. </w:t>
      </w:r>
    </w:p>
    <w:p w14:paraId="2BA67E92" w14:textId="77777777" w:rsidR="00F63ED1" w:rsidRDefault="00F63ED1" w:rsidP="00F63ED1">
      <w:r w:rsidRPr="00F36860">
        <w:rPr>
          <w:rStyle w:val="StyleUnderline"/>
        </w:rPr>
        <w:t xml:space="preserve">Once it has been established that external objects can become the matter of rights (i.e., that the </w:t>
      </w:r>
      <w:proofErr w:type="spellStart"/>
      <w:r w:rsidRPr="00F36860">
        <w:rPr>
          <w:rStyle w:val="StyleUnderline"/>
        </w:rPr>
        <w:t>suum</w:t>
      </w:r>
      <w:proofErr w:type="spellEnd"/>
      <w:r w:rsidRPr="00F36860">
        <w:rPr>
          <w:rStyle w:val="StyleUnderline"/>
        </w:rPr>
        <w:t xml:space="preserve"> can be extended to external objects), the next question Kant’s theory must address is</w:t>
      </w:r>
      <w:r w:rsidRPr="008F5337">
        <w:rPr>
          <w:rStyle w:val="StyleUnderline"/>
        </w:rPr>
        <w:t xml:space="preserve"> the problem of acquisition of external objects.</w:t>
      </w:r>
      <w:r w:rsidRPr="008F5337">
        <w:t xml:space="preserve"> Acquisition is the empirical deed through which an external object is incorporated into a person’s </w:t>
      </w:r>
      <w:proofErr w:type="spellStart"/>
      <w:r w:rsidRPr="008F5337">
        <w:t>suum</w:t>
      </w:r>
      <w:proofErr w:type="spellEnd"/>
      <w:r w:rsidRPr="008F5337">
        <w:t xml:space="preserve">. </w:t>
      </w:r>
      <w:r w:rsidRPr="008F5337">
        <w:rPr>
          <w:rStyle w:val="StyleUnderline"/>
        </w:rPr>
        <w:t xml:space="preserve">First or original </w:t>
      </w:r>
      <w:r w:rsidRPr="00F36860">
        <w:rPr>
          <w:rStyle w:val="StyleUnderline"/>
          <w:highlight w:val="green"/>
        </w:rPr>
        <w:t>acquisition is</w:t>
      </w:r>
      <w:r w:rsidRPr="008F5337">
        <w:rPr>
          <w:rStyle w:val="StyleUnderline"/>
        </w:rPr>
        <w:t xml:space="preserve"> </w:t>
      </w:r>
      <w:r w:rsidRPr="00F36860">
        <w:rPr>
          <w:rStyle w:val="StyleUnderline"/>
        </w:rPr>
        <w:t>when an object becomes for</w:t>
      </w:r>
      <w:r w:rsidRPr="008F5337">
        <w:rPr>
          <w:rStyle w:val="StyleUnderline"/>
        </w:rPr>
        <w:t xml:space="preserve">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w:t>
      </w:r>
    </w:p>
    <w:p w14:paraId="2D527A49" w14:textId="77777777" w:rsidR="00F63ED1" w:rsidRPr="003759D2" w:rsidRDefault="00F63ED1" w:rsidP="00F63ED1">
      <w:pPr>
        <w:rPr>
          <w:sz w:val="8"/>
          <w:szCs w:val="8"/>
        </w:rPr>
      </w:pPr>
      <w:r w:rsidRPr="003759D2">
        <w:rPr>
          <w:sz w:val="8"/>
          <w:szCs w:val="8"/>
        </w:rPr>
        <w:t xml:space="preserve">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3759D2">
        <w:rPr>
          <w:sz w:val="8"/>
          <w:szCs w:val="8"/>
        </w:rPr>
        <w:t>Flikschuh</w:t>
      </w:r>
      <w:proofErr w:type="spellEnd"/>
      <w:r w:rsidRPr="003759D2">
        <w:rPr>
          <w:sz w:val="8"/>
          <w:szCs w:val="8"/>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502A14CA" w14:textId="77777777" w:rsidR="00F63ED1" w:rsidRPr="00F36860" w:rsidRDefault="00F63ED1" w:rsidP="00F63ED1">
      <w:pPr>
        <w:rPr>
          <w:sz w:val="8"/>
          <w:szCs w:val="8"/>
        </w:rPr>
      </w:pPr>
      <w:r w:rsidRPr="00F36860">
        <w:rPr>
          <w:sz w:val="8"/>
          <w:szCs w:val="8"/>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6860">
        <w:rPr>
          <w:rStyle w:val="StyleUnderline"/>
          <w:sz w:val="8"/>
          <w:szCs w:val="8"/>
          <w:u w:val="no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6860">
        <w:rPr>
          <w:sz w:val="8"/>
          <w:szCs w:val="8"/>
        </w:rPr>
        <w:t xml:space="preserve"> The limited dimension of the planet (which also defines the limits of human expansion) renders the interaction and the possibility of impact on the mutual exercise of external freedom inevitable. </w:t>
      </w:r>
      <w:r w:rsidRPr="00F36860">
        <w:rPr>
          <w:rStyle w:val="StyleUnderline"/>
          <w:sz w:val="8"/>
          <w:szCs w:val="8"/>
          <w:u w:val="no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6860">
        <w:rPr>
          <w:sz w:val="8"/>
          <w:szCs w:val="8"/>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F36860">
        <w:rPr>
          <w:sz w:val="8"/>
          <w:szCs w:val="8"/>
        </w:rPr>
        <w:t>taking into account</w:t>
      </w:r>
      <w:proofErr w:type="gramEnd"/>
      <w:r w:rsidRPr="00F36860">
        <w:rPr>
          <w:sz w:val="8"/>
          <w:szCs w:val="8"/>
        </w:rPr>
        <w:t xml:space="preserve"> the different levels of possible interaction and institutionalization of right: within individuals in a common polity (state right), between polities (international right) and as citizens of the world (cosmopolitan right).</w:t>
      </w:r>
    </w:p>
    <w:p w14:paraId="796C7427" w14:textId="77777777" w:rsidR="00F63ED1" w:rsidRPr="00F36860" w:rsidRDefault="00F63ED1" w:rsidP="00F63ED1">
      <w:pPr>
        <w:rPr>
          <w:sz w:val="8"/>
          <w:szCs w:val="8"/>
        </w:rPr>
      </w:pPr>
      <w:r w:rsidRPr="00F36860">
        <w:rPr>
          <w:sz w:val="8"/>
          <w:szCs w:val="8"/>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50B0F627" w14:textId="77777777" w:rsidR="00F63ED1" w:rsidRPr="008F5337" w:rsidRDefault="00F63ED1" w:rsidP="00F63ED1">
      <w:r w:rsidRPr="008F5337">
        <w:rPr>
          <w:rStyle w:val="StyleUnderline"/>
        </w:rPr>
        <w:t xml:space="preserve">Acquiring land for the first time must be regarded as a realization or “particularization” of innate right.  But this is the beginning of another problem. First </w:t>
      </w:r>
      <w:r w:rsidRPr="00F36860">
        <w:rPr>
          <w:rStyle w:val="StyleUnderline"/>
        </w:rPr>
        <w:t>acquisition of</w:t>
      </w:r>
      <w:r w:rsidRPr="008F5337">
        <w:rPr>
          <w:rStyle w:val="StyleUnderline"/>
        </w:rPr>
        <w:t xml:space="preserve"> a piece of </w:t>
      </w:r>
      <w:r w:rsidRPr="00F36860">
        <w:rPr>
          <w:rStyle w:val="StyleUnderline"/>
        </w:rPr>
        <w:t xml:space="preserve">land </w:t>
      </w:r>
      <w:r w:rsidRPr="004515E8">
        <w:rPr>
          <w:rStyle w:val="StyleUnderline"/>
          <w:highlight w:val="green"/>
        </w:rPr>
        <w:t xml:space="preserve">involves </w:t>
      </w:r>
      <w:r w:rsidRPr="00F36860">
        <w:rPr>
          <w:rStyle w:val="StyleUnderline"/>
        </w:rPr>
        <w:t>both singling</w:t>
      </w:r>
      <w:r w:rsidRPr="004515E8">
        <w:rPr>
          <w:rStyle w:val="StyleUnderline"/>
        </w:rPr>
        <w:t xml:space="preserve"> out</w:t>
      </w:r>
      <w:r w:rsidRPr="008F5337">
        <w:rPr>
          <w:rStyle w:val="StyleUnderline"/>
        </w:rPr>
        <w:t xml:space="preserve"> a specific part of land as </w:t>
      </w:r>
      <w:r w:rsidRPr="00F36860">
        <w:rPr>
          <w:rStyle w:val="StyleUnderline"/>
        </w:rPr>
        <w:t xml:space="preserve">my “dominion” and </w:t>
      </w:r>
      <w:r w:rsidRPr="004515E8">
        <w:rPr>
          <w:rStyle w:val="StyleUnderline"/>
          <w:highlight w:val="green"/>
        </w:rPr>
        <w:t>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w:t>
      </w:r>
      <w:proofErr w:type="spellStart"/>
      <w:r w:rsidRPr="008F5337">
        <w:t>Rechtsgrund</w:t>
      </w:r>
      <w:proofErr w:type="spellEnd"/>
      <w:r w:rsidRPr="008F5337">
        <w:t xml:space="preserve">, titulus </w:t>
      </w:r>
      <w:proofErr w:type="spellStart"/>
      <w:r w:rsidRPr="008F5337">
        <w:t>possessionis</w:t>
      </w:r>
      <w:proofErr w:type="spellEnd"/>
      <w:r w:rsidRPr="008F5337">
        <w:t xml:space="preserve">)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F36860">
        <w:rPr>
          <w:rStyle w:val="StyleUnderline"/>
        </w:rPr>
        <w:t xml:space="preserve">it is able to </w:t>
      </w:r>
      <w:r w:rsidRPr="007173D0">
        <w:rPr>
          <w:rStyle w:val="StyleUnderline"/>
          <w:highlight w:val="green"/>
        </w:rPr>
        <w:t xml:space="preserve">impose an obligation </w:t>
      </w:r>
      <w:r w:rsidRPr="00F36860">
        <w:rPr>
          <w:rStyle w:val="StyleUnderline"/>
        </w:rPr>
        <w:t xml:space="preserve">on all others </w:t>
      </w:r>
      <w:r w:rsidRPr="007173D0">
        <w:rPr>
          <w:rStyle w:val="StyleUnderline"/>
          <w:highlight w:val="green"/>
        </w:rPr>
        <w:t xml:space="preserve">to respect </w:t>
      </w:r>
      <w:r w:rsidRPr="00F36860">
        <w:rPr>
          <w:rStyle w:val="StyleUnderline"/>
        </w:rPr>
        <w:t xml:space="preserve">one’s </w:t>
      </w:r>
      <w:r w:rsidRPr="007173D0">
        <w:rPr>
          <w:rStyle w:val="StyleUnderline"/>
          <w:highlight w:val="green"/>
        </w:rPr>
        <w:t>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8F5337">
        <w:t>:</w:t>
      </w:r>
    </w:p>
    <w:p w14:paraId="2FE004EB" w14:textId="77777777" w:rsidR="00F63ED1" w:rsidRPr="00F36860" w:rsidRDefault="00F63ED1" w:rsidP="00F63ED1">
      <w:pPr>
        <w:rPr>
          <w:sz w:val="8"/>
          <w:szCs w:val="8"/>
        </w:rPr>
      </w:pPr>
      <w:r w:rsidRPr="00F36860">
        <w:rPr>
          <w:sz w:val="8"/>
          <w:szCs w:val="8"/>
        </w:rPr>
        <w:t>All human beings are originally in common possession of the land of the entire earth (</w:t>
      </w:r>
      <w:proofErr w:type="spellStart"/>
      <w:r w:rsidRPr="00F36860">
        <w:rPr>
          <w:sz w:val="8"/>
          <w:szCs w:val="8"/>
        </w:rPr>
        <w:t>communio</w:t>
      </w:r>
      <w:proofErr w:type="spellEnd"/>
      <w:r w:rsidRPr="00F36860">
        <w:rPr>
          <w:sz w:val="8"/>
          <w:szCs w:val="8"/>
        </w:rPr>
        <w:t xml:space="preserve"> fundi </w:t>
      </w:r>
      <w:proofErr w:type="spellStart"/>
      <w:r w:rsidRPr="00F36860">
        <w:rPr>
          <w:sz w:val="8"/>
          <w:szCs w:val="8"/>
        </w:rPr>
        <w:t>originaria</w:t>
      </w:r>
      <w:proofErr w:type="spellEnd"/>
      <w:r w:rsidRPr="00F36860">
        <w:rPr>
          <w:sz w:val="8"/>
          <w:szCs w:val="8"/>
        </w:rPr>
        <w:t xml:space="preserve">) and each has by nature the will to use it (lex </w:t>
      </w:r>
      <w:proofErr w:type="spellStart"/>
      <w:r w:rsidRPr="00F36860">
        <w:rPr>
          <w:sz w:val="8"/>
          <w:szCs w:val="8"/>
        </w:rPr>
        <w:t>iusti</w:t>
      </w:r>
      <w:proofErr w:type="spellEnd"/>
      <w:r w:rsidRPr="00F36860">
        <w:rPr>
          <w:sz w:val="8"/>
          <w:szCs w:val="8"/>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6860">
        <w:rPr>
          <w:sz w:val="8"/>
          <w:szCs w:val="8"/>
        </w:rPr>
        <w:t>iuridica</w:t>
      </w:r>
      <w:proofErr w:type="spellEnd"/>
      <w:r w:rsidRPr="00F36860">
        <w:rPr>
          <w:sz w:val="8"/>
          <w:szCs w:val="8"/>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6860">
        <w:rPr>
          <w:sz w:val="8"/>
          <w:szCs w:val="8"/>
        </w:rPr>
        <w:t>iustitiae</w:t>
      </w:r>
      <w:proofErr w:type="spellEnd"/>
      <w:r w:rsidRPr="00F36860">
        <w:rPr>
          <w:sz w:val="8"/>
          <w:szCs w:val="8"/>
        </w:rPr>
        <w:t xml:space="preserve"> </w:t>
      </w:r>
      <w:proofErr w:type="spellStart"/>
      <w:r w:rsidRPr="00F36860">
        <w:rPr>
          <w:sz w:val="8"/>
          <w:szCs w:val="8"/>
        </w:rPr>
        <w:t>distributivae</w:t>
      </w:r>
      <w:proofErr w:type="spellEnd"/>
      <w:r w:rsidRPr="00F36860">
        <w:rPr>
          <w:sz w:val="8"/>
          <w:szCs w:val="8"/>
        </w:rPr>
        <w:t>), which alone determines what is right (</w:t>
      </w:r>
      <w:proofErr w:type="spellStart"/>
      <w:r w:rsidRPr="00F36860">
        <w:rPr>
          <w:sz w:val="8"/>
          <w:szCs w:val="8"/>
        </w:rPr>
        <w:t>recht</w:t>
      </w:r>
      <w:proofErr w:type="spellEnd"/>
      <w:r w:rsidRPr="00F36860">
        <w:rPr>
          <w:sz w:val="8"/>
          <w:szCs w:val="8"/>
        </w:rPr>
        <w:t>), what is rightful (</w:t>
      </w:r>
      <w:proofErr w:type="spellStart"/>
      <w:r w:rsidRPr="00F36860">
        <w:rPr>
          <w:sz w:val="8"/>
          <w:szCs w:val="8"/>
        </w:rPr>
        <w:t>rechtlich</w:t>
      </w:r>
      <w:proofErr w:type="spellEnd"/>
      <w:r w:rsidRPr="00F36860">
        <w:rPr>
          <w:sz w:val="8"/>
          <w:szCs w:val="8"/>
        </w:rPr>
        <w:t>), and what is laid down as right (</w:t>
      </w:r>
      <w:proofErr w:type="spellStart"/>
      <w:r w:rsidRPr="00F36860">
        <w:rPr>
          <w:sz w:val="8"/>
          <w:szCs w:val="8"/>
        </w:rPr>
        <w:t>Rechtens</w:t>
      </w:r>
      <w:proofErr w:type="spellEnd"/>
      <w:r w:rsidRPr="00F36860">
        <w:rPr>
          <w:sz w:val="8"/>
          <w:szCs w:val="8"/>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4029818A" w14:textId="77777777" w:rsidR="00F63ED1" w:rsidRPr="008F5337" w:rsidRDefault="00F63ED1" w:rsidP="00F63ED1">
      <w:r w:rsidRPr="008F5337">
        <w:rPr>
          <w:rStyle w:val="StyleUnderline"/>
        </w:rPr>
        <w:t xml:space="preserve">A </w:t>
      </w:r>
      <w:r w:rsidRPr="002819B5">
        <w:rPr>
          <w:rStyle w:val="StyleUnderline"/>
          <w:highlight w:val="green"/>
        </w:rPr>
        <w:t xml:space="preserve">unilateral will cannot impose </w:t>
      </w:r>
      <w:r w:rsidRPr="00F36860">
        <w:rPr>
          <w:rStyle w:val="StyleUnderline"/>
        </w:rPr>
        <w:t xml:space="preserve">an </w:t>
      </w:r>
      <w:r w:rsidRPr="002819B5">
        <w:rPr>
          <w:rStyle w:val="StyleUnderline"/>
          <w:highlight w:val="green"/>
        </w:rPr>
        <w:t>obligation</w:t>
      </w:r>
      <w:r w:rsidRPr="008F5337">
        <w:rPr>
          <w:rStyle w:val="StyleUnderline"/>
        </w:rPr>
        <w:t xml:space="preserve"> on others. </w:t>
      </w:r>
      <w:r w:rsidRPr="00BE3B21">
        <w:rPr>
          <w:rStyle w:val="StyleUnderline"/>
        </w:rPr>
        <w:t xml:space="preserve">It </w:t>
      </w:r>
      <w:r w:rsidRPr="00F36860">
        <w:rPr>
          <w:rStyle w:val="StyleUnderline"/>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w:t>
      </w:r>
      <w:r w:rsidRPr="00F36860">
        <w:rPr>
          <w:rStyle w:val="StyleUnderline"/>
        </w:rPr>
        <w:t xml:space="preserve">all </w:t>
      </w:r>
      <w:r w:rsidRPr="002819B5">
        <w:rPr>
          <w:rStyle w:val="StyleUnderline"/>
          <w:highlight w:val="green"/>
        </w:rPr>
        <w:t xml:space="preserve">others </w:t>
      </w:r>
      <w:r w:rsidRPr="003759D2">
        <w:rPr>
          <w:rStyle w:val="StyleUnderline"/>
        </w:rPr>
        <w:t>whose</w:t>
      </w:r>
      <w:r w:rsidRPr="008F5337">
        <w:rPr>
          <w:rStyle w:val="StyleUnderline"/>
        </w:rPr>
        <w:t xml:space="preserve"> exercise of </w:t>
      </w:r>
      <w:r w:rsidRPr="003759D2">
        <w:rPr>
          <w:rStyle w:val="StyleUnderline"/>
        </w:rPr>
        <w:t>freedom is restricted</w:t>
      </w:r>
      <w:r w:rsidRPr="008F5337">
        <w:rPr>
          <w:rStyle w:val="StyleUnderline"/>
        </w:rPr>
        <w:t xml:space="preserve"> by that unilateral act.</w:t>
      </w:r>
      <w:r w:rsidRPr="008F5337">
        <w:t xml:space="preserve"> Omnis </w:t>
      </w:r>
      <w:proofErr w:type="spellStart"/>
      <w:r w:rsidRPr="008F5337">
        <w:t>obligatio</w:t>
      </w:r>
      <w:proofErr w:type="spellEnd"/>
      <w:r w:rsidRPr="008F5337">
        <w:t xml:space="preserve"> </w:t>
      </w:r>
      <w:proofErr w:type="spellStart"/>
      <w:r w:rsidRPr="008F5337">
        <w:t>est</w:t>
      </w:r>
      <w:proofErr w:type="spellEnd"/>
      <w:r w:rsidRPr="008F5337">
        <w:t xml:space="preserve"> </w:t>
      </w:r>
      <w:proofErr w:type="spellStart"/>
      <w:r w:rsidRPr="008F5337">
        <w:t>contracta</w:t>
      </w:r>
      <w:proofErr w:type="spellEnd"/>
      <w:r w:rsidRPr="008F5337">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372ED991" w14:textId="56FE7B29" w:rsidR="00F63ED1" w:rsidRDefault="00F63ED1" w:rsidP="00F63ED1"/>
    <w:p w14:paraId="4D40480B" w14:textId="77777777" w:rsidR="00F63ED1" w:rsidRDefault="00F63ED1" w:rsidP="00F63ED1">
      <w:pPr>
        <w:pStyle w:val="Heading3"/>
      </w:pPr>
      <w:r>
        <w:t>1AC – Adv – Debris</w:t>
      </w:r>
    </w:p>
    <w:p w14:paraId="3618AD15" w14:textId="77777777" w:rsidR="00F63ED1" w:rsidRDefault="00F63ED1" w:rsidP="00F63ED1">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BB4C55C" w14:textId="77777777" w:rsidR="00F63ED1" w:rsidRPr="00667B14" w:rsidRDefault="00F63ED1" w:rsidP="00F63ED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104463F" w14:textId="77777777" w:rsidR="00F63ED1" w:rsidRPr="0039526D" w:rsidRDefault="00F63ED1" w:rsidP="00F63ED1">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C07A10C" w14:textId="77777777" w:rsidR="00F63ED1" w:rsidRPr="0039526D" w:rsidRDefault="00F63ED1" w:rsidP="00F63ED1">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BBA321B" w14:textId="77777777" w:rsidR="00F63ED1" w:rsidRPr="0039526D" w:rsidRDefault="00F63ED1" w:rsidP="00F63ED1">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121339D" w14:textId="77777777" w:rsidR="00F63ED1" w:rsidRPr="0039526D" w:rsidRDefault="00F63ED1" w:rsidP="00F63ED1">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1C5E6F9" w14:textId="77777777" w:rsidR="00F63ED1" w:rsidRPr="0039526D" w:rsidRDefault="00F63ED1" w:rsidP="00F63ED1">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003ACF9A" w14:textId="77777777" w:rsidR="00F63ED1" w:rsidRPr="00283EEC" w:rsidRDefault="00F63ED1" w:rsidP="00F63ED1">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B3B050F" w14:textId="77777777" w:rsidR="00F63ED1" w:rsidRDefault="00F63ED1" w:rsidP="00F63ED1">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523E008B" w14:textId="77777777" w:rsidR="00F63ED1" w:rsidRPr="00667B14" w:rsidRDefault="00F63ED1" w:rsidP="00F63ED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FA7B288" w14:textId="77777777" w:rsidR="00F63ED1" w:rsidRDefault="00F63ED1" w:rsidP="00F63ED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F78E3AC" w14:textId="77777777" w:rsidR="00F63ED1" w:rsidRDefault="00F63ED1" w:rsidP="00F63ED1">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BC31646" w14:textId="77777777" w:rsidR="00F63ED1" w:rsidRDefault="00F63ED1" w:rsidP="00F63ED1">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63A5EA3" w14:textId="77777777" w:rsidR="00F63ED1" w:rsidRPr="00BE0EC1" w:rsidRDefault="00F63ED1" w:rsidP="00F63ED1">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84D5992" w14:textId="77777777" w:rsidR="00F63ED1" w:rsidRDefault="00F63ED1" w:rsidP="00F63ED1">
      <w:r w:rsidRPr="00A44E95">
        <w:rPr>
          <w:noProof/>
        </w:rPr>
        <w:drawing>
          <wp:inline distT="0" distB="0" distL="0" distR="0" wp14:anchorId="2A5B9C02" wp14:editId="177CBC04">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4A722562" w14:textId="77777777" w:rsidR="00F63ED1" w:rsidRPr="005361D2" w:rsidRDefault="00F63ED1" w:rsidP="00F63ED1">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1810F772" w14:textId="77777777" w:rsidR="00F63ED1" w:rsidRDefault="00F63ED1" w:rsidP="00F63ED1">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5DF197E5" w14:textId="77777777" w:rsidR="00F63ED1" w:rsidRDefault="00F63ED1" w:rsidP="00F63ED1">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185D10F9" w14:textId="77777777" w:rsidR="00F63ED1" w:rsidRPr="00FF4115" w:rsidRDefault="00F63ED1" w:rsidP="00F63ED1">
      <w:pPr>
        <w:pStyle w:val="Heading4"/>
      </w:pPr>
      <w:r>
        <w:t xml:space="preserve">Models are </w:t>
      </w:r>
      <w:r w:rsidRPr="0039526D">
        <w:t>rigorous</w:t>
      </w:r>
      <w:r>
        <w:t>.</w:t>
      </w:r>
    </w:p>
    <w:p w14:paraId="4560DFB2" w14:textId="77777777" w:rsidR="00F63ED1" w:rsidRDefault="00F63ED1" w:rsidP="00F63ED1">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30729531" w14:textId="77777777" w:rsidR="00F63ED1" w:rsidRPr="00E85DC2" w:rsidRDefault="00F63ED1" w:rsidP="00F63ED1">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6D2575C" w14:textId="77777777" w:rsidR="00F63ED1" w:rsidRDefault="00F63ED1" w:rsidP="00F63ED1">
      <w:pPr>
        <w:pStyle w:val="Heading4"/>
      </w:pPr>
      <w:r>
        <w:t xml:space="preserve">Current regulatory guidelines </w:t>
      </w:r>
      <w:r w:rsidRPr="00966BE3">
        <w:rPr>
          <w:u w:val="single"/>
        </w:rPr>
        <w:t>fail</w:t>
      </w:r>
      <w:r>
        <w:t xml:space="preserve"> – answers neg turns.</w:t>
      </w:r>
    </w:p>
    <w:p w14:paraId="3E6E471A" w14:textId="77777777" w:rsidR="00F63ED1" w:rsidRPr="005D6684" w:rsidRDefault="00F63ED1" w:rsidP="00F63ED1">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0" w:history="1">
        <w:r w:rsidRPr="00457B9A">
          <w:rPr>
            <w:rStyle w:val="Hyperlink"/>
          </w:rPr>
          <w:t>https://www.nature.com/articles/s41598-021-89909-7</w:t>
        </w:r>
      </w:hyperlink>
      <w:r>
        <w:t>] Justin</w:t>
      </w:r>
    </w:p>
    <w:p w14:paraId="27AA92C1" w14:textId="77777777" w:rsidR="00F63ED1" w:rsidRPr="005D6684" w:rsidRDefault="00F63ED1" w:rsidP="00F63ED1">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(FCC)1 .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company2</w:t>
      </w:r>
      <w:r w:rsidRPr="005D6684">
        <w:rPr>
          <w:sz w:val="14"/>
        </w:rPr>
        <w:t xml:space="preserve"> .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5CCB594" w14:textId="77777777" w:rsidR="00F63ED1" w:rsidRPr="005D6684" w:rsidRDefault="00F63ED1" w:rsidP="00F63ED1">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further5–8 .</w:t>
      </w:r>
    </w:p>
    <w:p w14:paraId="295EC2D6" w14:textId="77777777" w:rsidR="00F63ED1" w:rsidRPr="005D6684" w:rsidRDefault="00F63ED1" w:rsidP="00F63ED1">
      <w:pPr>
        <w:rPr>
          <w:sz w:val="14"/>
        </w:rPr>
      </w:pPr>
      <w:r w:rsidRPr="005D6684">
        <w:rPr>
          <w:sz w:val="14"/>
        </w:rPr>
        <w:t>[Omitted Figures 1 and 2]</w:t>
      </w:r>
    </w:p>
    <w:p w14:paraId="33655DF1" w14:textId="77777777" w:rsidR="00F63ED1" w:rsidRPr="005D6684" w:rsidRDefault="00F63ED1" w:rsidP="00F63ED1">
      <w:pPr>
        <w:rPr>
          <w:sz w:val="14"/>
        </w:rPr>
      </w:pPr>
      <w:r w:rsidRPr="005D6684">
        <w:rPr>
          <w:sz w:val="14"/>
        </w:rPr>
        <w:t>Results</w:t>
      </w:r>
    </w:p>
    <w:p w14:paraId="52D1A3FE" w14:textId="77777777" w:rsidR="00F63ED1" w:rsidRPr="005D6684" w:rsidRDefault="00F63ED1" w:rsidP="00F63ED1">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4F8D1F04" w14:textId="77777777" w:rsidR="00F63ED1" w:rsidRPr="005D6684" w:rsidRDefault="00F63ED1" w:rsidP="00F63ED1">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3EBAAD3" w14:textId="77777777" w:rsidR="00F63ED1" w:rsidRPr="005D6684" w:rsidRDefault="00F63ED1" w:rsidP="00F63ED1">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tonnes.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330560B5" w14:textId="77777777" w:rsidR="00F63ED1" w:rsidRPr="005D6684" w:rsidRDefault="00F63ED1" w:rsidP="00F63ED1">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km−3 .</w:t>
      </w:r>
    </w:p>
    <w:p w14:paraId="705BC390" w14:textId="77777777" w:rsidR="00F63ED1" w:rsidRPr="005D6684" w:rsidRDefault="00F63ED1" w:rsidP="00F63ED1">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0B6A53EA" w14:textId="77777777" w:rsidR="00F63ED1" w:rsidRPr="005D6684" w:rsidRDefault="00F63ED1" w:rsidP="00F63ED1">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 xml:space="preserve">6 ,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0922015E" w14:textId="77777777" w:rsidR="00F63ED1" w:rsidRPr="005D6684" w:rsidRDefault="00F63ED1" w:rsidP="00F63ED1">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89B1FF4" w14:textId="77777777" w:rsidR="00F63ED1" w:rsidRDefault="00F63ED1" w:rsidP="00F63ED1">
      <w:pPr>
        <w:pStyle w:val="Heading4"/>
      </w:pPr>
      <w:r>
        <w:t xml:space="preserve">Rivalrous orbits create space conflict and </w:t>
      </w:r>
      <w:r w:rsidRPr="0082664C">
        <w:rPr>
          <w:u w:val="single"/>
        </w:rPr>
        <w:t>turn</w:t>
      </w:r>
      <w:r>
        <w:t xml:space="preserve"> good satellites.</w:t>
      </w:r>
    </w:p>
    <w:p w14:paraId="7225C54E" w14:textId="77777777" w:rsidR="00F63ED1" w:rsidRPr="004254A0" w:rsidRDefault="00F63ED1" w:rsidP="00F63ED1">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E0F304E" w14:textId="77777777" w:rsidR="00F63ED1" w:rsidRPr="004254A0" w:rsidRDefault="00F63ED1" w:rsidP="00F63ED1">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17BCFAA1" w14:textId="77777777" w:rsidR="00F63ED1" w:rsidRPr="0082664C" w:rsidRDefault="00F63ED1" w:rsidP="00F63ED1">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47E7A13E" w14:textId="77777777" w:rsidR="00F63ED1" w:rsidRPr="004254A0" w:rsidRDefault="00F63ED1" w:rsidP="00F63ED1">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1C21AE8D" w14:textId="77777777" w:rsidR="00F63ED1" w:rsidRPr="004254A0" w:rsidRDefault="00F63ED1" w:rsidP="00F63ED1">
      <w:pPr>
        <w:rPr>
          <w:sz w:val="14"/>
        </w:rPr>
      </w:pPr>
      <w:r w:rsidRPr="004254A0">
        <w:rPr>
          <w:sz w:val="14"/>
        </w:rPr>
        <w:t>A little history</w:t>
      </w:r>
    </w:p>
    <w:p w14:paraId="533227B2" w14:textId="77777777" w:rsidR="00F63ED1" w:rsidRPr="004254A0" w:rsidRDefault="00F63ED1" w:rsidP="00F63ED1">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4629B4A6" w14:textId="77777777" w:rsidR="00F63ED1" w:rsidRPr="004254A0" w:rsidRDefault="00F63ED1" w:rsidP="00F63ED1">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9042E1A" w14:textId="77777777" w:rsidR="00F63ED1" w:rsidRPr="004254A0" w:rsidRDefault="00F63ED1" w:rsidP="00F63ED1">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40698791" w14:textId="77777777" w:rsidR="00F63ED1" w:rsidRPr="004254A0" w:rsidRDefault="00F63ED1" w:rsidP="00F63ED1">
      <w:pPr>
        <w:rPr>
          <w:sz w:val="14"/>
        </w:rPr>
      </w:pPr>
      <w:r w:rsidRPr="004254A0">
        <w:rPr>
          <w:sz w:val="14"/>
        </w:rPr>
        <w:t>A lack of coordination</w:t>
      </w:r>
    </w:p>
    <w:p w14:paraId="2B82A3A3" w14:textId="77777777" w:rsidR="00F63ED1" w:rsidRPr="004254A0" w:rsidRDefault="00F63ED1" w:rsidP="00F63ED1">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4DCC7583" w14:textId="77777777" w:rsidR="00F63ED1" w:rsidRPr="004254A0" w:rsidRDefault="00F63ED1" w:rsidP="00F63ED1">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37C4FF80" w14:textId="77777777" w:rsidR="00F63ED1" w:rsidRDefault="00F63ED1" w:rsidP="00F63ED1">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B8AB455" w14:textId="77777777" w:rsidR="00F63ED1" w:rsidRDefault="00F63ED1" w:rsidP="00F63ED1">
      <w:pPr>
        <w:pStyle w:val="Heading4"/>
      </w:pPr>
      <w:r>
        <w:t xml:space="preserve">Triggers </w:t>
      </w:r>
      <w:r w:rsidRPr="00B70BA9">
        <w:rPr>
          <w:u w:val="single"/>
        </w:rPr>
        <w:t>space escalation</w:t>
      </w:r>
      <w:r>
        <w:t xml:space="preserve"> and nuclear war.</w:t>
      </w:r>
    </w:p>
    <w:p w14:paraId="3334EAC2" w14:textId="77777777" w:rsidR="00F63ED1" w:rsidRPr="00B70BA9" w:rsidRDefault="00F63ED1" w:rsidP="00F63ED1">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1" w:history="1">
        <w:r w:rsidRPr="001A64CC">
          <w:rPr>
            <w:rStyle w:val="Hyperlink"/>
          </w:rPr>
          <w:t>https://www.theintlscholar.com/periodical/12/14/2020/analysis-commercialization-space-risk-international-law-military-space-race</w:t>
        </w:r>
      </w:hyperlink>
      <w:r>
        <w:t>] Justin</w:t>
      </w:r>
    </w:p>
    <w:p w14:paraId="101EF211" w14:textId="77777777" w:rsidR="00F63ED1" w:rsidRPr="00B70BA9" w:rsidRDefault="00F63ED1" w:rsidP="00F63ED1">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0E3924A2" w14:textId="77777777" w:rsidR="00F63ED1" w:rsidRPr="00B70BA9" w:rsidRDefault="00F63ED1" w:rsidP="00F63ED1">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413F2601" w14:textId="77777777" w:rsidR="00F63ED1" w:rsidRPr="00B70BA9" w:rsidRDefault="00F63ED1" w:rsidP="00F63ED1">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EA1D552" w14:textId="77777777" w:rsidR="00F63ED1" w:rsidRDefault="00F63ED1" w:rsidP="00F63ED1">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11818648" w14:textId="77777777" w:rsidR="00F63ED1" w:rsidRPr="00DE79D4" w:rsidRDefault="00F63ED1" w:rsidP="00F63ED1">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31092351" w14:textId="77777777" w:rsidR="00F63ED1" w:rsidRPr="00DE79D4" w:rsidRDefault="00F63ED1" w:rsidP="00F63ED1">
      <w:proofErr w:type="spellStart"/>
      <w:r w:rsidRPr="00DE79D4">
        <w:t>Josy</w:t>
      </w:r>
      <w:proofErr w:type="spellEnd"/>
      <w:r w:rsidRPr="00DE79D4">
        <w:t xml:space="preserve"> </w:t>
      </w:r>
      <w:r w:rsidRPr="00DE79D4">
        <w:rPr>
          <w:rStyle w:val="Style13ptBold"/>
        </w:rPr>
        <w:t>O’Donnell 18</w:t>
      </w:r>
      <w:r w:rsidRPr="00DE79D4">
        <w:t>, creator of Conservation Institute, “WHAT HAPPENS TO THE “SPACE JUNK” THAT FALLS BACK TO EARTH?,” https://ourplnt.com/space-junk-earth/#axzz5xRXia1uD</w:t>
      </w:r>
    </w:p>
    <w:p w14:paraId="469CA5E1" w14:textId="77777777" w:rsidR="00F63ED1" w:rsidRPr="00B272AA" w:rsidRDefault="00F63ED1" w:rsidP="00F63ED1">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02947F36" w14:textId="77777777" w:rsidR="00F63ED1" w:rsidRPr="003F2E74" w:rsidRDefault="00F63ED1" w:rsidP="00F63ED1">
      <w:pPr>
        <w:pStyle w:val="Heading4"/>
        <w:rPr>
          <w:rStyle w:val="Style13ptBold"/>
          <w:b/>
          <w:bCs w:val="0"/>
        </w:rPr>
      </w:pPr>
      <w:r w:rsidRPr="003F2E74">
        <w:rPr>
          <w:rStyle w:val="Style13ptBold"/>
          <w:b/>
        </w:rPr>
        <w:t>Ozone collapse causes extinction.</w:t>
      </w:r>
    </w:p>
    <w:p w14:paraId="15E0DF43" w14:textId="77777777" w:rsidR="00F63ED1" w:rsidRPr="00E14CC9" w:rsidRDefault="00F63ED1" w:rsidP="00F63ED1">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EE1B9FF" w14:textId="77777777" w:rsidR="00F63ED1" w:rsidRPr="00E07AE1" w:rsidRDefault="00F63ED1" w:rsidP="00F63ED1">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64A9665E" w14:textId="77777777" w:rsidR="00F63ED1" w:rsidRPr="00B844AE" w:rsidRDefault="00F63ED1" w:rsidP="00F63ED1">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51C9125E" w14:textId="77777777" w:rsidR="00F63ED1" w:rsidRPr="00B844AE" w:rsidRDefault="00F63ED1" w:rsidP="00F63ED1">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9D28168" w14:textId="77777777" w:rsidR="00F63ED1" w:rsidRPr="00B844AE" w:rsidRDefault="00F63ED1" w:rsidP="00F63ED1">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0BBB43C8" w14:textId="77777777" w:rsidR="00F63ED1" w:rsidRPr="00E07AE1" w:rsidRDefault="00F63ED1" w:rsidP="00F63ED1">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2A2410B2" w14:textId="77777777" w:rsidR="00F63ED1" w:rsidRPr="00B844AE" w:rsidRDefault="00F63ED1" w:rsidP="00F63ED1">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4A1499E" w14:textId="77777777" w:rsidR="00F63ED1" w:rsidRPr="00B844AE" w:rsidRDefault="00F63ED1" w:rsidP="00F63ED1">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A91FAC7" w14:textId="77777777" w:rsidR="00F63ED1" w:rsidRPr="00B844AE" w:rsidRDefault="00F63ED1" w:rsidP="00F63ED1">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D4E8FF7" w14:textId="77777777" w:rsidR="00F63ED1" w:rsidRPr="00B844AE" w:rsidRDefault="00F63ED1" w:rsidP="00F63ED1">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59F5D151" w14:textId="77777777" w:rsidR="00F63ED1" w:rsidRPr="00E14CC9" w:rsidRDefault="00F63ED1" w:rsidP="00F63ED1">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466C016B" w14:textId="77777777" w:rsidR="00F63ED1" w:rsidRPr="00E07AE1" w:rsidRDefault="00F63ED1" w:rsidP="00F63ED1">
      <w:pPr>
        <w:rPr>
          <w:rStyle w:val="Emphasis"/>
        </w:rPr>
      </w:pPr>
      <w:r w:rsidRPr="00E07AE1">
        <w:rPr>
          <w:rStyle w:val="Emphasis"/>
        </w:rPr>
        <w:t>From Climate Change to Climate Emergency</w:t>
      </w:r>
    </w:p>
    <w:p w14:paraId="387F3C6A" w14:textId="77777777" w:rsidR="00F63ED1" w:rsidRPr="00E07AE1" w:rsidRDefault="00F63ED1" w:rsidP="00F63ED1">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043D807C" w14:textId="77777777" w:rsidR="00F63ED1" w:rsidRPr="00B844AE" w:rsidRDefault="00F63ED1" w:rsidP="00F63ED1">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4676BD95" w14:textId="77777777" w:rsidR="00F63ED1" w:rsidRPr="004B3D48" w:rsidRDefault="00F63ED1" w:rsidP="00F63ED1">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5453E13B" w14:textId="77777777" w:rsidR="00F63ED1" w:rsidRPr="004B3D48" w:rsidRDefault="00F63ED1" w:rsidP="00F63ED1">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2" w:history="1">
        <w:r w:rsidRPr="004B3D48">
          <w:rPr>
            <w:rStyle w:val="Hyperlink"/>
          </w:rPr>
          <w:t>https://www.iss.europa.eu/content/space-security-europe</w:t>
        </w:r>
      </w:hyperlink>
      <w:r w:rsidRPr="004B3D48">
        <w:t>, accessed 7-10-2019) bm</w:t>
      </w:r>
    </w:p>
    <w:p w14:paraId="30F4880D" w14:textId="77777777" w:rsidR="00F63ED1" w:rsidRPr="00283EEC" w:rsidRDefault="00F63ED1" w:rsidP="00F63ED1">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3014189D" w14:textId="77777777" w:rsidR="00F63ED1" w:rsidRPr="00966BE3" w:rsidRDefault="00F63ED1" w:rsidP="00F63ED1">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E011A3A" w14:textId="77777777" w:rsidR="00F63ED1" w:rsidRPr="00283EEC" w:rsidRDefault="00F63ED1" w:rsidP="00F63ED1">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B57D8B8" w14:textId="77777777" w:rsidR="00F63ED1" w:rsidRDefault="00F63ED1" w:rsidP="00F63ED1">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421E6C8" w14:textId="77777777" w:rsidR="00F63ED1" w:rsidRPr="00452115" w:rsidRDefault="00F63ED1" w:rsidP="00F63ED1">
      <w:pPr>
        <w:pStyle w:val="Heading4"/>
      </w:pPr>
      <w:r>
        <w:t xml:space="preserve">Grid security is an </w:t>
      </w:r>
      <w:r w:rsidRPr="0008456F">
        <w:rPr>
          <w:u w:val="single"/>
        </w:rPr>
        <w:t>existential risk factor</w:t>
      </w:r>
      <w:r>
        <w:t>.</w:t>
      </w:r>
    </w:p>
    <w:p w14:paraId="339F5BA0" w14:textId="77777777" w:rsidR="00F63ED1" w:rsidRPr="0041280F" w:rsidRDefault="00F63ED1" w:rsidP="00F63ED1">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38AE238" w14:textId="77777777" w:rsidR="00F63ED1" w:rsidRPr="00452115" w:rsidRDefault="00F63ED1" w:rsidP="00F63ED1">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021530B3" w14:textId="77777777" w:rsidR="00F63ED1" w:rsidRPr="00452115" w:rsidRDefault="00F63ED1" w:rsidP="00F63ED1">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01F9F8E8" w14:textId="77777777" w:rsidR="00F63ED1" w:rsidRPr="00287BE6" w:rsidRDefault="00F63ED1" w:rsidP="00F63ED1">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DCE8066" w14:textId="77777777" w:rsidR="00F63ED1" w:rsidRPr="00452115" w:rsidRDefault="00F63ED1" w:rsidP="00F63ED1">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620A8A9" w14:textId="77777777" w:rsidR="00F63ED1" w:rsidRDefault="00F63ED1" w:rsidP="00F63ED1">
      <w:pPr>
        <w:pStyle w:val="Heading4"/>
      </w:pPr>
      <w:r>
        <w:t xml:space="preserve">Satellites </w:t>
      </w:r>
      <w:r w:rsidRPr="00C56E26">
        <w:rPr>
          <w:u w:val="single"/>
        </w:rPr>
        <w:t>revolutionize</w:t>
      </w:r>
      <w:r>
        <w:t xml:space="preserve"> acidification response.</w:t>
      </w:r>
    </w:p>
    <w:p w14:paraId="4DF3250C" w14:textId="77777777" w:rsidR="00F63ED1" w:rsidRPr="00784AC4" w:rsidRDefault="00F63ED1" w:rsidP="00F63ED1">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3" w:history="1">
        <w:r w:rsidRPr="001A64CC">
          <w:rPr>
            <w:rStyle w:val="Hyperlink"/>
          </w:rPr>
          <w:t>https://en.reset.org/satellite-technology-could-hold-key-measuring-oceans-increasing-acidification-08112020/</w:t>
        </w:r>
      </w:hyperlink>
      <w:r>
        <w:t>] Justin</w:t>
      </w:r>
    </w:p>
    <w:p w14:paraId="03E12C68" w14:textId="77777777" w:rsidR="00F63ED1" w:rsidRPr="00784AC4" w:rsidRDefault="00F63ED1" w:rsidP="00F63ED1">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70714C99" w14:textId="77777777" w:rsidR="00F63ED1" w:rsidRPr="00784AC4" w:rsidRDefault="00F63ED1" w:rsidP="00F63ED1">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459479F9" w14:textId="77777777" w:rsidR="00F63ED1" w:rsidRPr="00784AC4" w:rsidRDefault="00F63ED1" w:rsidP="00F63ED1">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wave-lengths,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6C1830FA" w14:textId="77777777" w:rsidR="00F63ED1" w:rsidRPr="00784AC4" w:rsidRDefault="00F63ED1" w:rsidP="00F63ED1">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771BD9C2" w14:textId="77777777" w:rsidR="00F63ED1" w:rsidRPr="00784AC4" w:rsidRDefault="00F63ED1" w:rsidP="00F63ED1">
      <w:pPr>
        <w:rPr>
          <w:sz w:val="14"/>
        </w:rPr>
      </w:pPr>
      <w:r w:rsidRPr="00784AC4">
        <w:rPr>
          <w:sz w:val="14"/>
        </w:rPr>
        <w:t>Examining Our Oceans From Space</w:t>
      </w:r>
    </w:p>
    <w:p w14:paraId="027DD9E5" w14:textId="77777777" w:rsidR="00F63ED1" w:rsidRPr="00784AC4" w:rsidRDefault="00F63ED1" w:rsidP="00F63ED1">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years </w:t>
      </w:r>
      <w:r w:rsidRPr="00784AC4">
        <w:rPr>
          <w:u w:val="single"/>
        </w:rPr>
        <w:t>the ocean’s chemical balance has been shifting with seawater becoming less alkaline and more acidic.</w:t>
      </w:r>
    </w:p>
    <w:p w14:paraId="311CE7C1" w14:textId="77777777" w:rsidR="00F63ED1" w:rsidRPr="00784AC4" w:rsidRDefault="00F63ED1" w:rsidP="00F63ED1">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3CF3AE7C" w14:textId="77777777" w:rsidR="00F63ED1" w:rsidRPr="00784AC4" w:rsidRDefault="00F63ED1" w:rsidP="00F63ED1">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6B798D95" w14:textId="77777777" w:rsidR="00F63ED1" w:rsidRPr="00784AC4" w:rsidRDefault="00F63ED1" w:rsidP="00F63ED1">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3139725C" w14:textId="77777777" w:rsidR="00F63ED1" w:rsidRPr="00784AC4" w:rsidRDefault="00F63ED1" w:rsidP="00F63ED1">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3E4F630" w14:textId="77777777" w:rsidR="00F63ED1" w:rsidRPr="00784AC4" w:rsidRDefault="00F63ED1" w:rsidP="00F63ED1">
      <w:pPr>
        <w:rPr>
          <w:sz w:val="14"/>
        </w:rPr>
      </w:pPr>
      <w:r w:rsidRPr="00784AC4">
        <w:rPr>
          <w:sz w:val="14"/>
        </w:rPr>
        <w:t>Are Satellites Up to the Task?</w:t>
      </w:r>
    </w:p>
    <w:p w14:paraId="01C53CD9" w14:textId="77777777" w:rsidR="00F63ED1" w:rsidRPr="00784AC4" w:rsidRDefault="00F63ED1" w:rsidP="00F63ED1">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06BC0729" w14:textId="77777777" w:rsidR="00F63ED1" w:rsidRDefault="00F63ED1" w:rsidP="00F63ED1">
      <w:pPr>
        <w:pStyle w:val="Heading4"/>
      </w:pPr>
      <w:r>
        <w:t xml:space="preserve">Extinction – </w:t>
      </w:r>
      <w:r w:rsidRPr="00A02DAA">
        <w:rPr>
          <w:u w:val="single"/>
        </w:rPr>
        <w:t>empirics</w:t>
      </w:r>
      <w:r>
        <w:t>.</w:t>
      </w:r>
    </w:p>
    <w:p w14:paraId="766B5775" w14:textId="77777777" w:rsidR="00F63ED1" w:rsidRPr="00A02DAA" w:rsidRDefault="00F63ED1" w:rsidP="00F63ED1">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4"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0F0710BE" w14:textId="77777777" w:rsidR="00F63ED1" w:rsidRPr="00A02DAA" w:rsidRDefault="00F63ED1" w:rsidP="00F63ED1">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1D1A0D49" w14:textId="77777777" w:rsidR="00F63ED1" w:rsidRPr="00A02DAA" w:rsidRDefault="00F63ED1" w:rsidP="00F63ED1">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0B7C6F35" w14:textId="77777777" w:rsidR="00F63ED1" w:rsidRPr="00A02DAA" w:rsidRDefault="00F63ED1" w:rsidP="00F63ED1">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FC2F4E2" w14:textId="77777777" w:rsidR="00F63ED1" w:rsidRPr="00A02DAA" w:rsidRDefault="00F63ED1" w:rsidP="00F63ED1">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35395785" w14:textId="77777777" w:rsidR="00F63ED1" w:rsidRPr="00A02DAA" w:rsidRDefault="00F63ED1" w:rsidP="00F63ED1">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sulphuric acid and carbonic acid to rain down. The mass die-off of plants on land after the strike also increased CO2 in the atmosphere.</w:t>
      </w:r>
    </w:p>
    <w:p w14:paraId="73DF65DA" w14:textId="77777777" w:rsidR="00F63ED1" w:rsidRPr="00A02DAA" w:rsidRDefault="00F63ED1" w:rsidP="00F63ED1">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centre for geosciences in Potsdam, who led the study. “Before we had the idea, but we did not have the empirical proof.”</w:t>
      </w:r>
    </w:p>
    <w:p w14:paraId="5C53428C" w14:textId="77777777" w:rsidR="00F63ED1" w:rsidRPr="00A02DAA" w:rsidRDefault="00F63ED1" w:rsidP="00F63ED1">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012CD37F" w14:textId="77777777" w:rsidR="00F63ED1" w:rsidRPr="00A02DAA" w:rsidRDefault="00F63ED1" w:rsidP="00F63ED1">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2FBA726C" w14:textId="77777777" w:rsidR="00F63ED1" w:rsidRPr="00A02DAA" w:rsidRDefault="00F63ED1" w:rsidP="00F63ED1">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EC4776C" w14:textId="77777777" w:rsidR="00F63ED1" w:rsidRPr="00A02DAA" w:rsidRDefault="00F63ED1" w:rsidP="00F63ED1">
      <w:pPr>
        <w:rPr>
          <w:sz w:val="14"/>
        </w:rPr>
      </w:pPr>
      <w:r w:rsidRPr="00A02DAA">
        <w:rPr>
          <w:sz w:val="14"/>
        </w:rPr>
        <w:t xml:space="preserve">The research, published in the journal Proceedings of the National Academy of Sciences, analysed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72263592" w14:textId="77777777" w:rsidR="00F63ED1" w:rsidRPr="00A02DAA" w:rsidRDefault="00F63ED1" w:rsidP="00F63ED1">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3EE22799" w14:textId="77777777" w:rsidR="00F63ED1" w:rsidRPr="00A02DAA" w:rsidRDefault="00F63ED1" w:rsidP="00F63ED1">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0515FD11" w14:textId="77777777" w:rsidR="00F63ED1" w:rsidRPr="00A02DAA" w:rsidRDefault="00F63ED1" w:rsidP="00F63ED1">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379A188B" w14:textId="77777777" w:rsidR="00F63ED1" w:rsidRPr="00A02DAA" w:rsidRDefault="00F63ED1" w:rsidP="00F63ED1">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2DAC5C25" w14:textId="77777777" w:rsidR="00F63ED1" w:rsidRPr="00A02DAA" w:rsidRDefault="00F63ED1" w:rsidP="00F63ED1">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4857D481" w14:textId="77777777" w:rsidR="00F63ED1" w:rsidRPr="00C62E98" w:rsidRDefault="00F63ED1" w:rsidP="00F63ED1">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C802344" w14:textId="77777777" w:rsidR="00F63ED1" w:rsidRDefault="00F63ED1" w:rsidP="00F63ED1">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0AD5CFB5" w14:textId="77777777" w:rsidR="00F63ED1" w:rsidRDefault="00F63ED1" w:rsidP="00F63ED1">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15" w:history="1">
        <w:r w:rsidRPr="00062733">
          <w:rPr>
            <w:rStyle w:val="Hyperlink"/>
          </w:rPr>
          <w:t>https://www.researchgate.net/publication/328655146_Precision_Agriculture_in_Terms_of_Food_Security_Needs_for_The_Future</w:t>
        </w:r>
      </w:hyperlink>
    </w:p>
    <w:p w14:paraId="478E0ABA" w14:textId="77777777" w:rsidR="00F63ED1" w:rsidRDefault="00F63ED1" w:rsidP="00F63ED1">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2F3E4F59" w14:textId="77777777" w:rsidR="00F63ED1" w:rsidRPr="00A17C83" w:rsidRDefault="00F63ED1" w:rsidP="00F63ED1">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0476D1A4" w14:textId="77777777" w:rsidR="00F63ED1" w:rsidRPr="00A17C83" w:rsidRDefault="00F63ED1" w:rsidP="00F63ED1">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6" w:history="1">
        <w:r w:rsidRPr="00A17C83">
          <w:rPr>
            <w:rStyle w:val="Hyperlink"/>
          </w:rPr>
          <w:t>https://www.cambridge.org/core/books/food-or-war/food-as-an-existential-risk/8C45279588CD572FE805B7E240DE7368</w:t>
        </w:r>
      </w:hyperlink>
      <w:r w:rsidRPr="00A17C83">
        <w:t>] Justin</w:t>
      </w:r>
    </w:p>
    <w:p w14:paraId="5D553EEB" w14:textId="77777777" w:rsidR="00F63ED1" w:rsidRPr="008551FE" w:rsidRDefault="00F63ED1" w:rsidP="00F63ED1">
      <w:pPr>
        <w:rPr>
          <w:sz w:val="12"/>
        </w:rPr>
      </w:pPr>
      <w:r w:rsidRPr="008551FE">
        <w:rPr>
          <w:sz w:val="12"/>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6BD75F93" w14:textId="77777777" w:rsidR="00F63ED1" w:rsidRDefault="00F63ED1" w:rsidP="00F63ED1">
      <w:pPr>
        <w:pStyle w:val="Heading4"/>
      </w:pPr>
      <w:r>
        <w:t xml:space="preserve">Debris triggers </w:t>
      </w:r>
      <w:r w:rsidRPr="006A63EE">
        <w:rPr>
          <w:u w:val="single"/>
        </w:rPr>
        <w:t>miscalculated war</w:t>
      </w:r>
      <w:r>
        <w:t>.</w:t>
      </w:r>
    </w:p>
    <w:p w14:paraId="407A6CC9" w14:textId="77777777" w:rsidR="00F63ED1" w:rsidRPr="00A70361" w:rsidRDefault="00F63ED1" w:rsidP="00F63ED1">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33AC2187" w14:textId="77777777" w:rsidR="00F63ED1" w:rsidRPr="00A70361" w:rsidRDefault="00F63ED1" w:rsidP="00F63ED1">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6D8F0EF5" w14:textId="77777777" w:rsidR="00F63ED1" w:rsidRPr="00A70361" w:rsidRDefault="00F63ED1" w:rsidP="00F63ED1">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243DC1D2" w14:textId="77777777" w:rsidR="00F63ED1" w:rsidRPr="00A70361" w:rsidRDefault="00F63ED1" w:rsidP="00F63ED1">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70414FA8" w14:textId="77777777" w:rsidR="00F63ED1" w:rsidRDefault="00F63ED1" w:rsidP="00F63ED1">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1499CCFB" w14:textId="77777777" w:rsidR="00F63ED1" w:rsidRPr="00831EB4" w:rsidRDefault="00F63ED1" w:rsidP="00F63ED1">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6B5970DA" w14:textId="77777777" w:rsidR="00F63ED1" w:rsidRPr="00581846" w:rsidRDefault="00F63ED1" w:rsidP="00F63ED1">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614B59D3" w14:textId="77777777" w:rsidR="00F63ED1" w:rsidRPr="00B70BA9" w:rsidRDefault="00F63ED1" w:rsidP="00F63ED1">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22C1CC98" w14:textId="77777777" w:rsidR="00F63ED1" w:rsidRDefault="00F63ED1" w:rsidP="00F63ED1">
      <w:pPr>
        <w:pStyle w:val="Heading4"/>
      </w:pPr>
      <w:r>
        <w:t xml:space="preserve">No limited nuclear wars – </w:t>
      </w:r>
      <w:r w:rsidRPr="00784AC4">
        <w:rPr>
          <w:u w:val="single"/>
        </w:rPr>
        <w:t>extinction</w:t>
      </w:r>
      <w:r>
        <w:t xml:space="preserve">. </w:t>
      </w:r>
    </w:p>
    <w:p w14:paraId="7FD2ADFE" w14:textId="77777777" w:rsidR="00F63ED1" w:rsidRPr="00F35F0D" w:rsidRDefault="00F63ED1" w:rsidP="00F63ED1">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5069F41D" w14:textId="77777777" w:rsidR="00F63ED1" w:rsidRPr="00177BE1" w:rsidRDefault="00F63ED1" w:rsidP="00F63ED1">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0BC6ECB5" w14:textId="77777777" w:rsidR="00F63ED1" w:rsidRPr="00177BE1" w:rsidRDefault="00F63ED1" w:rsidP="00F63ED1">
      <w:pPr>
        <w:rPr>
          <w:sz w:val="14"/>
        </w:rPr>
      </w:pPr>
      <w:r w:rsidRPr="00177BE1">
        <w:rPr>
          <w:sz w:val="14"/>
        </w:rPr>
        <w:t>Most (93%) have been built by Russia and in the US, 3,100 of them are ready to fire within hours.</w:t>
      </w:r>
    </w:p>
    <w:p w14:paraId="69738C01" w14:textId="77777777" w:rsidR="00F63ED1" w:rsidRPr="00177BE1" w:rsidRDefault="00F63ED1" w:rsidP="00F63ED1">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10CF01AB" w14:textId="77777777" w:rsidR="00F63ED1" w:rsidRPr="00177BE1" w:rsidRDefault="00F63ED1" w:rsidP="00F63ED1">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707FC7E6" w14:textId="77777777" w:rsidR="00F63ED1" w:rsidRPr="00177BE1" w:rsidRDefault="00F63ED1" w:rsidP="00F63ED1">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124A708" w14:textId="77777777" w:rsidR="00F63ED1" w:rsidRPr="00177BE1" w:rsidRDefault="00F63ED1" w:rsidP="00F63ED1">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2628CE13" w14:textId="77777777" w:rsidR="00F63ED1" w:rsidRPr="00177BE1" w:rsidRDefault="00F63ED1" w:rsidP="00F63ED1">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06768599" w14:textId="77777777" w:rsidR="00F63ED1" w:rsidRPr="00177BE1" w:rsidRDefault="00F63ED1" w:rsidP="00F63ED1">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BEFF821" w14:textId="77777777" w:rsidR="00F63ED1" w:rsidRPr="00177BE1" w:rsidRDefault="00F63ED1" w:rsidP="00F63ED1">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100ED0A6" w14:textId="77777777" w:rsidR="00F63ED1" w:rsidRPr="00177BE1" w:rsidRDefault="00F63ED1" w:rsidP="00F63ED1">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23672ECC" w14:textId="77777777" w:rsidR="00F63ED1" w:rsidRPr="00177BE1" w:rsidRDefault="00F63ED1" w:rsidP="00F63ED1">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87B0E51" w14:textId="77777777" w:rsidR="00F63ED1" w:rsidRPr="00177BE1" w:rsidRDefault="00F63ED1" w:rsidP="00F63ED1">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33E11AD5" w14:textId="77777777" w:rsidR="00F63ED1" w:rsidRPr="00177BE1" w:rsidRDefault="00F63ED1" w:rsidP="00F63ED1">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5DCF3C50" w14:textId="77777777" w:rsidR="00F63ED1" w:rsidRPr="00177BE1" w:rsidRDefault="00F63ED1" w:rsidP="00F63ED1">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249A838" w14:textId="77777777" w:rsidR="00F63ED1" w:rsidRPr="00177BE1" w:rsidRDefault="00F63ED1" w:rsidP="00F63ED1">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EC76069" w14:textId="77777777" w:rsidR="00F63ED1" w:rsidRPr="00177BE1" w:rsidRDefault="00F63ED1" w:rsidP="00F63ED1">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11CA5D8F" w14:textId="77777777" w:rsidR="00F63ED1" w:rsidRPr="00177BE1" w:rsidRDefault="00F63ED1" w:rsidP="00F63ED1">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1B740062" w14:textId="77777777" w:rsidR="00F63ED1" w:rsidRDefault="00F63ED1" w:rsidP="00F63ED1"/>
    <w:p w14:paraId="3F62D2DD" w14:textId="7D01082C" w:rsidR="00F63ED1" w:rsidRDefault="00F63ED1" w:rsidP="00F63ED1">
      <w:pPr>
        <w:pStyle w:val="Heading3"/>
      </w:pPr>
      <w:r>
        <w:t>1AC – Underview</w:t>
      </w:r>
    </w:p>
    <w:p w14:paraId="394E90A3" w14:textId="160F7DCE" w:rsidR="00F63ED1" w:rsidRPr="00FB72FC" w:rsidRDefault="00F63ED1" w:rsidP="00F63ED1">
      <w:pPr>
        <w:pStyle w:val="Heading4"/>
        <w:rPr>
          <w:bCs/>
        </w:rPr>
      </w:pPr>
      <w:r w:rsidRPr="00FB72FC">
        <w:rPr>
          <w:bCs/>
        </w:rPr>
        <w:t xml:space="preserve">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425871F3" w14:textId="77777777" w:rsidR="00F63ED1" w:rsidRPr="00F63ED1" w:rsidRDefault="00F63ED1" w:rsidP="00F63ED1"/>
    <w:sectPr w:rsidR="00F63ED1" w:rsidRPr="00F63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E8A69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22"/>
  </w:num>
  <w:num w:numId="14">
    <w:abstractNumId w:val="19"/>
  </w:num>
  <w:num w:numId="15">
    <w:abstractNumId w:val="0"/>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6165F"/>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6165F"/>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63ED1"/>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8A8E"/>
  <w15:chartTrackingRefBased/>
  <w15:docId w15:val="{E91640B0-7CCE-435E-96DC-98B17B51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165F"/>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616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616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616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6165F"/>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F63ED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63ED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63ED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63ED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63ED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616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165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6165F"/>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56165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6165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6165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616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165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6165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6165F"/>
    <w:rPr>
      <w:color w:val="auto"/>
      <w:u w:val="none"/>
    </w:rPr>
  </w:style>
  <w:style w:type="character" w:styleId="FollowedHyperlink">
    <w:name w:val="FollowedHyperlink"/>
    <w:basedOn w:val="DefaultParagraphFont"/>
    <w:uiPriority w:val="99"/>
    <w:unhideWhenUsed/>
    <w:rsid w:val="0056165F"/>
    <w:rPr>
      <w:color w:val="auto"/>
      <w:u w:val="none"/>
    </w:rPr>
  </w:style>
  <w:style w:type="paragraph" w:customStyle="1" w:styleId="Emphasis1">
    <w:name w:val="Emphasis1"/>
    <w:basedOn w:val="Normal"/>
    <w:link w:val="Emphasis"/>
    <w:autoRedefine/>
    <w:uiPriority w:val="7"/>
    <w:qFormat/>
    <w:rsid w:val="005616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63ED1"/>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F63E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F63ED1"/>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F63ED1"/>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63ED1"/>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63ED1"/>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63ED1"/>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F63ED1"/>
    <w:rPr>
      <w:color w:val="605E5C"/>
      <w:shd w:val="clear" w:color="auto" w:fill="E1DFDD"/>
    </w:rPr>
  </w:style>
  <w:style w:type="paragraph" w:customStyle="1" w:styleId="textbold">
    <w:name w:val="text bold"/>
    <w:basedOn w:val="Normal"/>
    <w:uiPriority w:val="7"/>
    <w:qFormat/>
    <w:rsid w:val="00F63ED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F63ED1"/>
    <w:rPr>
      <w:u w:val="single"/>
    </w:rPr>
  </w:style>
  <w:style w:type="paragraph" w:styleId="Title">
    <w:name w:val="Title"/>
    <w:aliases w:val="Cites and Cards,UNDERLINE,Bold Underlined,title,Block Heading,Read This"/>
    <w:basedOn w:val="Normal"/>
    <w:next w:val="Normal"/>
    <w:link w:val="TitleChar"/>
    <w:uiPriority w:val="6"/>
    <w:qFormat/>
    <w:rsid w:val="00F63ED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63ED1"/>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63ED1"/>
  </w:style>
  <w:style w:type="paragraph" w:styleId="DocumentMap">
    <w:name w:val="Document Map"/>
    <w:basedOn w:val="Normal"/>
    <w:link w:val="DocumentMapChar"/>
    <w:uiPriority w:val="99"/>
    <w:unhideWhenUsed/>
    <w:rsid w:val="00F63ED1"/>
    <w:rPr>
      <w:rFonts w:ascii="Lucida Grande" w:hAnsi="Lucida Grande" w:cs="Lucida Grande"/>
    </w:rPr>
  </w:style>
  <w:style w:type="character" w:customStyle="1" w:styleId="DocumentMapChar">
    <w:name w:val="Document Map Char"/>
    <w:basedOn w:val="DefaultParagraphFont"/>
    <w:link w:val="DocumentMap"/>
    <w:uiPriority w:val="99"/>
    <w:rsid w:val="00F63ED1"/>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63ED1"/>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63ED1"/>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63ED1"/>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63ED1"/>
    <w:rPr>
      <w:rFonts w:ascii="Tahoma" w:hAnsi="Tahoma" w:cs="Tahoma"/>
      <w:szCs w:val="16"/>
    </w:rPr>
  </w:style>
  <w:style w:type="character" w:customStyle="1" w:styleId="BalloonTextChar">
    <w:name w:val="Balloon Text Char"/>
    <w:basedOn w:val="DefaultParagraphFont"/>
    <w:link w:val="BalloonText"/>
    <w:uiPriority w:val="99"/>
    <w:rsid w:val="00F63ED1"/>
    <w:rPr>
      <w:rFonts w:ascii="Tahoma" w:hAnsi="Tahoma" w:cs="Tahoma"/>
      <w:szCs w:val="16"/>
    </w:rPr>
  </w:style>
  <w:style w:type="paragraph" w:styleId="Header">
    <w:name w:val="header"/>
    <w:basedOn w:val="Normal"/>
    <w:link w:val="HeaderChar"/>
    <w:uiPriority w:val="99"/>
    <w:unhideWhenUsed/>
    <w:qFormat/>
    <w:rsid w:val="00F63ED1"/>
    <w:pPr>
      <w:tabs>
        <w:tab w:val="center" w:pos="4680"/>
        <w:tab w:val="right" w:pos="9360"/>
      </w:tabs>
    </w:pPr>
  </w:style>
  <w:style w:type="character" w:customStyle="1" w:styleId="HeaderChar">
    <w:name w:val="Header Char"/>
    <w:basedOn w:val="DefaultParagraphFont"/>
    <w:link w:val="Header"/>
    <w:uiPriority w:val="99"/>
    <w:rsid w:val="00F63ED1"/>
    <w:rPr>
      <w:rFonts w:ascii="Calibri" w:hAnsi="Calibri" w:cs="Calibri"/>
    </w:rPr>
  </w:style>
  <w:style w:type="paragraph" w:styleId="Footer">
    <w:name w:val="footer"/>
    <w:basedOn w:val="Normal"/>
    <w:link w:val="FooterChar"/>
    <w:uiPriority w:val="99"/>
    <w:unhideWhenUsed/>
    <w:rsid w:val="00F63ED1"/>
    <w:pPr>
      <w:tabs>
        <w:tab w:val="center" w:pos="4680"/>
        <w:tab w:val="right" w:pos="9360"/>
      </w:tabs>
    </w:pPr>
  </w:style>
  <w:style w:type="character" w:customStyle="1" w:styleId="FooterChar">
    <w:name w:val="Footer Char"/>
    <w:basedOn w:val="DefaultParagraphFont"/>
    <w:link w:val="Footer"/>
    <w:uiPriority w:val="99"/>
    <w:rsid w:val="00F63ED1"/>
    <w:rPr>
      <w:rFonts w:ascii="Calibri" w:hAnsi="Calibri" w:cs="Calibri"/>
    </w:rPr>
  </w:style>
  <w:style w:type="character" w:customStyle="1" w:styleId="m4841727538114946087gmail-styleunderline">
    <w:name w:val="m_4841727538114946087gmail-styleunderline"/>
    <w:basedOn w:val="DefaultParagraphFont"/>
    <w:rsid w:val="00F63ED1"/>
  </w:style>
  <w:style w:type="paragraph" w:customStyle="1" w:styleId="Analytic">
    <w:name w:val="Analytic"/>
    <w:basedOn w:val="Normal"/>
    <w:link w:val="AnalyticChar"/>
    <w:autoRedefine/>
    <w:rsid w:val="00F63ED1"/>
    <w:rPr>
      <w:b/>
      <w:sz w:val="24"/>
    </w:rPr>
  </w:style>
  <w:style w:type="paragraph" w:customStyle="1" w:styleId="BreakTag">
    <w:name w:val="Break Tag"/>
    <w:basedOn w:val="Normal"/>
    <w:autoRedefine/>
    <w:uiPriority w:val="4"/>
    <w:qFormat/>
    <w:rsid w:val="00F63ED1"/>
    <w:pPr>
      <w:spacing w:before="240"/>
    </w:pPr>
    <w:rPr>
      <w:b/>
      <w:sz w:val="26"/>
    </w:rPr>
  </w:style>
  <w:style w:type="paragraph" w:customStyle="1" w:styleId="BreakBlock">
    <w:name w:val="Break Block"/>
    <w:basedOn w:val="Normal"/>
    <w:link w:val="BreakBlockChar"/>
    <w:autoRedefine/>
    <w:qFormat/>
    <w:rsid w:val="00F63ED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63ED1"/>
    <w:rPr>
      <w:rFonts w:ascii="Arial Bold" w:hAnsi="Arial Bold" w:cs="Calibri"/>
      <w:b/>
      <w:caps/>
      <w:sz w:val="32"/>
      <w:u w:val="single"/>
    </w:rPr>
  </w:style>
  <w:style w:type="character" w:customStyle="1" w:styleId="Mention1">
    <w:name w:val="Mention1"/>
    <w:basedOn w:val="DefaultParagraphFont"/>
    <w:uiPriority w:val="99"/>
    <w:semiHidden/>
    <w:unhideWhenUsed/>
    <w:rsid w:val="00F63ED1"/>
    <w:rPr>
      <w:color w:val="2B579A"/>
      <w:shd w:val="clear" w:color="auto" w:fill="E6E6E6"/>
    </w:rPr>
  </w:style>
  <w:style w:type="character" w:customStyle="1" w:styleId="UnresolvedMention1">
    <w:name w:val="Unresolved Mention1"/>
    <w:basedOn w:val="DefaultParagraphFont"/>
    <w:uiPriority w:val="99"/>
    <w:unhideWhenUsed/>
    <w:rsid w:val="00F63ED1"/>
    <w:rPr>
      <w:color w:val="808080"/>
      <w:shd w:val="clear" w:color="auto" w:fill="E6E6E6"/>
    </w:rPr>
  </w:style>
  <w:style w:type="paragraph" w:customStyle="1" w:styleId="evidencetext">
    <w:name w:val="evidence text"/>
    <w:basedOn w:val="Normal"/>
    <w:link w:val="evidencetextChar1"/>
    <w:qFormat/>
    <w:rsid w:val="00F63ED1"/>
    <w:pPr>
      <w:ind w:left="432" w:right="432"/>
    </w:pPr>
    <w:rPr>
      <w:color w:val="000000"/>
      <w:lang w:val="x-none" w:eastAsia="x-none"/>
    </w:rPr>
  </w:style>
  <w:style w:type="character" w:customStyle="1" w:styleId="evidencetextChar1">
    <w:name w:val="evidence text Char1"/>
    <w:link w:val="evidencetext"/>
    <w:rsid w:val="00F63ED1"/>
    <w:rPr>
      <w:rFonts w:ascii="Calibri" w:hAnsi="Calibri" w:cs="Calibri"/>
      <w:color w:val="000000"/>
      <w:lang w:val="x-none" w:eastAsia="x-none"/>
    </w:rPr>
  </w:style>
  <w:style w:type="character" w:customStyle="1" w:styleId="Author-Date">
    <w:name w:val="Author-Date"/>
    <w:qFormat/>
    <w:rsid w:val="00F63ED1"/>
    <w:rPr>
      <w:b/>
      <w:sz w:val="24"/>
    </w:rPr>
  </w:style>
  <w:style w:type="paragraph" w:customStyle="1" w:styleId="Nothing">
    <w:name w:val="Nothing"/>
    <w:link w:val="NothingChar"/>
    <w:qFormat/>
    <w:rsid w:val="00F63ED1"/>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63ED1"/>
    <w:rPr>
      <w:rFonts w:eastAsia="Times New Roman"/>
      <w:u w:val="single"/>
    </w:rPr>
  </w:style>
  <w:style w:type="character" w:customStyle="1" w:styleId="Style4Char">
    <w:name w:val="Style4 Char"/>
    <w:link w:val="Style4"/>
    <w:rsid w:val="00F63ED1"/>
    <w:rPr>
      <w:rFonts w:ascii="Calibri" w:eastAsia="Times New Roman" w:hAnsi="Calibri" w:cs="Calibri"/>
      <w:u w:val="single"/>
    </w:rPr>
  </w:style>
  <w:style w:type="character" w:customStyle="1" w:styleId="cardChar">
    <w:name w:val="card Char"/>
    <w:aliases w:val="Bold Cite Char Char,Speed Cite Char"/>
    <w:basedOn w:val="DefaultParagraphFont"/>
    <w:rsid w:val="00F63ED1"/>
    <w:rPr>
      <w:rFonts w:ascii="Calibri" w:hAnsi="Calibri" w:cs="Calibri"/>
      <w:u w:val="single"/>
    </w:rPr>
  </w:style>
  <w:style w:type="character" w:customStyle="1" w:styleId="term">
    <w:name w:val="term"/>
    <w:basedOn w:val="DefaultParagraphFont"/>
    <w:rsid w:val="00F63ED1"/>
  </w:style>
  <w:style w:type="character" w:customStyle="1" w:styleId="Style1Char">
    <w:name w:val="Style1 Char"/>
    <w:rsid w:val="00F63ED1"/>
    <w:rPr>
      <w:rFonts w:ascii="Times New Roman" w:eastAsia="SimSun" w:hAnsi="Times New Roman" w:cs="Times New Roman"/>
      <w:sz w:val="20"/>
      <w:szCs w:val="24"/>
      <w:u w:val="single"/>
      <w:lang w:eastAsia="zh-CN"/>
    </w:rPr>
  </w:style>
  <w:style w:type="character" w:customStyle="1" w:styleId="Styleunderline11pt">
    <w:name w:val="Style underline + 11 pt"/>
    <w:rsid w:val="00F63ED1"/>
    <w:rPr>
      <w:rFonts w:ascii="Times New Roman" w:hAnsi="Times New Roman"/>
      <w:sz w:val="20"/>
      <w:u w:val="single"/>
    </w:rPr>
  </w:style>
  <w:style w:type="paragraph" w:customStyle="1" w:styleId="Stylecard11pt">
    <w:name w:val="Style card + 11 pt"/>
    <w:basedOn w:val="Normal"/>
    <w:link w:val="Stylecard11ptChar"/>
    <w:qFormat/>
    <w:rsid w:val="00F63ED1"/>
    <w:pPr>
      <w:ind w:left="288" w:right="288"/>
    </w:pPr>
    <w:rPr>
      <w:rFonts w:eastAsia="SimSun"/>
      <w:lang w:eastAsia="zh-CN"/>
    </w:rPr>
  </w:style>
  <w:style w:type="character" w:customStyle="1" w:styleId="Stylecard11ptChar">
    <w:name w:val="Style card + 11 pt Char"/>
    <w:link w:val="Stylecard11pt"/>
    <w:rsid w:val="00F63ED1"/>
    <w:rPr>
      <w:rFonts w:ascii="Calibri" w:eastAsia="SimSun" w:hAnsi="Calibri" w:cs="Calibri"/>
      <w:lang w:eastAsia="zh-CN"/>
    </w:rPr>
  </w:style>
  <w:style w:type="paragraph" w:customStyle="1" w:styleId="Minimize">
    <w:name w:val="Minimize"/>
    <w:basedOn w:val="Normal"/>
    <w:next w:val="Normal"/>
    <w:link w:val="MinimizeChar"/>
    <w:qFormat/>
    <w:rsid w:val="00F63ED1"/>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63ED1"/>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63ED1"/>
    <w:pPr>
      <w:spacing w:after="0" w:line="240" w:lineRule="auto"/>
    </w:pPr>
    <w:rPr>
      <w:rFonts w:ascii="Arial" w:hAnsi="Arial" w:cs="Arial"/>
      <w:u w:val="single"/>
    </w:rPr>
  </w:style>
  <w:style w:type="paragraph" w:customStyle="1" w:styleId="cardtext">
    <w:name w:val="card text"/>
    <w:basedOn w:val="Normal"/>
    <w:link w:val="cardtextChar"/>
    <w:qFormat/>
    <w:rsid w:val="00F63ED1"/>
    <w:pPr>
      <w:ind w:left="288" w:right="288"/>
    </w:pPr>
  </w:style>
  <w:style w:type="character" w:customStyle="1" w:styleId="cardtextChar">
    <w:name w:val="card text Char"/>
    <w:basedOn w:val="DefaultParagraphFont"/>
    <w:link w:val="cardtext"/>
    <w:rsid w:val="00F63ED1"/>
    <w:rPr>
      <w:rFonts w:ascii="Calibri" w:hAnsi="Calibri" w:cs="Calibri"/>
    </w:rPr>
  </w:style>
  <w:style w:type="character" w:customStyle="1" w:styleId="byline">
    <w:name w:val="byline"/>
    <w:basedOn w:val="DefaultParagraphFont"/>
    <w:rsid w:val="00F63ED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63ED1"/>
    <w:rPr>
      <w:rFonts w:ascii="Arial" w:hAnsi="Arial"/>
      <w:b/>
      <w:sz w:val="24"/>
      <w:szCs w:val="22"/>
      <w:u w:val="single"/>
    </w:rPr>
  </w:style>
  <w:style w:type="paragraph" w:customStyle="1" w:styleId="StyleStyle411pt">
    <w:name w:val="Style Style4 + 11 pt"/>
    <w:basedOn w:val="Normal"/>
    <w:link w:val="StyleStyle411ptChar"/>
    <w:qFormat/>
    <w:rsid w:val="00F63ED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63ED1"/>
    <w:rPr>
      <w:rFonts w:ascii="Calibri" w:eastAsia="Times New Roman" w:hAnsi="Calibri" w:cs="Calibri"/>
      <w:u w:val="single"/>
    </w:rPr>
  </w:style>
  <w:style w:type="character" w:customStyle="1" w:styleId="Style11ptUnderline">
    <w:name w:val="Style 11 pt Underline"/>
    <w:rsid w:val="00F63ED1"/>
    <w:rPr>
      <w:sz w:val="20"/>
      <w:u w:val="single"/>
    </w:rPr>
  </w:style>
  <w:style w:type="character" w:customStyle="1" w:styleId="Style11ptBoldUnderline">
    <w:name w:val="Style 11 pt Bold Underline"/>
    <w:rsid w:val="00F63ED1"/>
    <w:rPr>
      <w:b/>
      <w:bCs/>
      <w:sz w:val="20"/>
      <w:u w:val="single"/>
    </w:rPr>
  </w:style>
  <w:style w:type="character" w:customStyle="1" w:styleId="Style11pt">
    <w:name w:val="Style 11 pt"/>
    <w:rsid w:val="00F63ED1"/>
    <w:rPr>
      <w:sz w:val="20"/>
    </w:rPr>
  </w:style>
  <w:style w:type="paragraph" w:customStyle="1" w:styleId="StyleStyle411ptBold">
    <w:name w:val="Style Style4 + 11 pt Bold"/>
    <w:basedOn w:val="Normal"/>
    <w:link w:val="StyleStyle411ptBoldChar"/>
    <w:qFormat/>
    <w:rsid w:val="00F63ED1"/>
    <w:rPr>
      <w:rFonts w:eastAsia="Times New Roman"/>
      <w:b/>
      <w:bCs/>
      <w:u w:val="single"/>
    </w:rPr>
  </w:style>
  <w:style w:type="character" w:customStyle="1" w:styleId="StyleStyle411ptBoldChar">
    <w:name w:val="Style Style4 + 11 pt Bold Char"/>
    <w:basedOn w:val="DefaultParagraphFont"/>
    <w:link w:val="StyleStyle411ptBold"/>
    <w:rsid w:val="00F63ED1"/>
    <w:rPr>
      <w:rFonts w:ascii="Calibri" w:eastAsia="Times New Roman" w:hAnsi="Calibri" w:cs="Calibri"/>
      <w:b/>
      <w:bCs/>
      <w:u w:val="single"/>
    </w:rPr>
  </w:style>
  <w:style w:type="paragraph" w:customStyle="1" w:styleId="BlockTitle">
    <w:name w:val="Block Title"/>
    <w:basedOn w:val="Normal"/>
    <w:next w:val="Normal"/>
    <w:qFormat/>
    <w:rsid w:val="00F63ED1"/>
    <w:pPr>
      <w:spacing w:after="120"/>
      <w:jc w:val="center"/>
      <w:outlineLvl w:val="0"/>
    </w:pPr>
    <w:rPr>
      <w:rFonts w:eastAsia="Times New Roman"/>
      <w:b/>
      <w:sz w:val="32"/>
      <w:szCs w:val="20"/>
      <w:u w:val="single"/>
    </w:rPr>
  </w:style>
  <w:style w:type="character" w:customStyle="1" w:styleId="Emphasis2">
    <w:name w:val="Emphasis2"/>
    <w:basedOn w:val="DefaultParagraphFont"/>
    <w:rsid w:val="00F63ED1"/>
    <w:rPr>
      <w:rFonts w:ascii="Franklin Gothic Heavy" w:hAnsi="Franklin Gothic Heavy"/>
      <w:iCs/>
      <w:u w:val="single"/>
    </w:rPr>
  </w:style>
  <w:style w:type="paragraph" w:customStyle="1" w:styleId="Cards">
    <w:name w:val="Cards"/>
    <w:basedOn w:val="Normal"/>
    <w:link w:val="CardsChar1"/>
    <w:qFormat/>
    <w:rsid w:val="00F63ED1"/>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63ED1"/>
    <w:rPr>
      <w:rFonts w:ascii="Times New Roman" w:eastAsia="Times New Roman" w:hAnsi="Times New Roman" w:cs="Times New Roman"/>
      <w:sz w:val="20"/>
      <w:szCs w:val="24"/>
    </w:rPr>
  </w:style>
  <w:style w:type="character" w:customStyle="1" w:styleId="pmterms1">
    <w:name w:val="pmterms1"/>
    <w:basedOn w:val="DefaultParagraphFont"/>
    <w:rsid w:val="00F63ED1"/>
  </w:style>
  <w:style w:type="character" w:customStyle="1" w:styleId="hilite1">
    <w:name w:val="hilite1"/>
    <w:basedOn w:val="DefaultParagraphFont"/>
    <w:rsid w:val="00F63ED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63ED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63ED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63ED1"/>
    <w:rPr>
      <w:rFonts w:eastAsia="Times New Roman"/>
      <w:b/>
      <w:szCs w:val="20"/>
    </w:rPr>
  </w:style>
  <w:style w:type="character" w:customStyle="1" w:styleId="NormaltagChar">
    <w:name w:val="Normal tag Char"/>
    <w:basedOn w:val="DefaultParagraphFont"/>
    <w:link w:val="Normaltag"/>
    <w:uiPriority w:val="99"/>
    <w:locked/>
    <w:rsid w:val="00F63ED1"/>
    <w:rPr>
      <w:rFonts w:ascii="Calibri" w:eastAsia="Times New Roman" w:hAnsi="Calibri" w:cs="Calibri"/>
      <w:b/>
      <w:szCs w:val="20"/>
    </w:rPr>
  </w:style>
  <w:style w:type="character" w:customStyle="1" w:styleId="DebateUnderline">
    <w:name w:val="Debate Underline"/>
    <w:qFormat/>
    <w:rsid w:val="00F63ED1"/>
    <w:rPr>
      <w:rFonts w:ascii="Times New Roman" w:hAnsi="Times New Roman"/>
      <w:sz w:val="20"/>
      <w:szCs w:val="24"/>
      <w:u w:val="thick"/>
    </w:rPr>
  </w:style>
  <w:style w:type="character" w:customStyle="1" w:styleId="blue">
    <w:name w:val="blue"/>
    <w:basedOn w:val="DefaultParagraphFont"/>
    <w:rsid w:val="00F63ED1"/>
    <w:rPr>
      <w:rFonts w:cs="Times New Roman"/>
    </w:rPr>
  </w:style>
  <w:style w:type="paragraph" w:customStyle="1" w:styleId="cites">
    <w:name w:val="cites"/>
    <w:link w:val="Heading1Char3"/>
    <w:autoRedefine/>
    <w:qFormat/>
    <w:rsid w:val="00F63ED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63ED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63ED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63ED1"/>
    <w:rPr>
      <w:rFonts w:ascii="Times New Roman" w:eastAsia="Malgun Gothic" w:hAnsi="Times New Roman" w:cs="Times New Roman"/>
      <w:sz w:val="12"/>
      <w:szCs w:val="24"/>
    </w:rPr>
  </w:style>
  <w:style w:type="character" w:customStyle="1" w:styleId="CitesChar2">
    <w:name w:val="Cites Char2"/>
    <w:link w:val="Cites0"/>
    <w:rsid w:val="00F63ED1"/>
    <w:rPr>
      <w:rFonts w:eastAsia="Times New Roman" w:cs="Times New Roman"/>
      <w:b/>
      <w:bCs/>
      <w:sz w:val="20"/>
      <w:szCs w:val="20"/>
    </w:rPr>
  </w:style>
  <w:style w:type="paragraph" w:customStyle="1" w:styleId="BlockTitle2">
    <w:name w:val="Block Title2"/>
    <w:basedOn w:val="Normal"/>
    <w:next w:val="Normal"/>
    <w:qFormat/>
    <w:rsid w:val="00F63ED1"/>
    <w:pPr>
      <w:spacing w:after="240"/>
      <w:jc w:val="center"/>
    </w:pPr>
    <w:rPr>
      <w:rFonts w:eastAsia="Times New Roman"/>
      <w:b/>
      <w:sz w:val="32"/>
      <w:u w:val="single"/>
      <w:lang w:bidi="en-US"/>
    </w:rPr>
  </w:style>
  <w:style w:type="paragraph" w:styleId="TOC1">
    <w:name w:val="toc 1"/>
    <w:basedOn w:val="Normal"/>
    <w:next w:val="Normal"/>
    <w:autoRedefine/>
    <w:uiPriority w:val="39"/>
    <w:rsid w:val="00F63ED1"/>
    <w:pPr>
      <w:spacing w:before="120" w:after="120"/>
    </w:pPr>
    <w:rPr>
      <w:rFonts w:eastAsia="Times New Roman"/>
      <w:b/>
      <w:u w:val="single"/>
      <w:lang w:bidi="en-US"/>
    </w:rPr>
  </w:style>
  <w:style w:type="paragraph" w:styleId="TOC9">
    <w:name w:val="toc 9"/>
    <w:basedOn w:val="Normal"/>
    <w:next w:val="Normal"/>
    <w:autoRedefine/>
    <w:rsid w:val="00F63ED1"/>
    <w:pPr>
      <w:ind w:left="1600"/>
    </w:pPr>
    <w:rPr>
      <w:rFonts w:eastAsia="Times New Roman"/>
      <w:sz w:val="20"/>
      <w:lang w:bidi="en-US"/>
    </w:rPr>
  </w:style>
  <w:style w:type="paragraph" w:customStyle="1" w:styleId="TxBrp1">
    <w:name w:val="TxBr_p1"/>
    <w:basedOn w:val="Normal"/>
    <w:qFormat/>
    <w:rsid w:val="00F63ED1"/>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63ED1"/>
    <w:pPr>
      <w:spacing w:before="100" w:beforeAutospacing="1" w:after="100" w:afterAutospacing="1"/>
    </w:pPr>
    <w:rPr>
      <w:rFonts w:eastAsia="Times New Roman"/>
      <w:lang w:bidi="en-US"/>
    </w:rPr>
  </w:style>
  <w:style w:type="paragraph" w:customStyle="1" w:styleId="fullstory">
    <w:name w:val="fullstory"/>
    <w:basedOn w:val="Normal"/>
    <w:qFormat/>
    <w:rsid w:val="00F63ED1"/>
    <w:pPr>
      <w:spacing w:before="100" w:beforeAutospacing="1" w:after="100" w:afterAutospacing="1"/>
    </w:pPr>
    <w:rPr>
      <w:rFonts w:eastAsia="Times New Roman"/>
      <w:lang w:bidi="en-US"/>
    </w:rPr>
  </w:style>
  <w:style w:type="character" w:customStyle="1" w:styleId="standardcontent">
    <w:name w:val="standardcontent"/>
    <w:basedOn w:val="DefaultParagraphFont"/>
    <w:rsid w:val="00F63ED1"/>
  </w:style>
  <w:style w:type="paragraph" w:customStyle="1" w:styleId="hat">
    <w:name w:val="hat"/>
    <w:basedOn w:val="Normal"/>
    <w:next w:val="Normal"/>
    <w:link w:val="hatChar"/>
    <w:qFormat/>
    <w:rsid w:val="00F63ED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63ED1"/>
  </w:style>
  <w:style w:type="paragraph" w:customStyle="1" w:styleId="HotRouteChar">
    <w:name w:val="Hot Route! Char"/>
    <w:basedOn w:val="Normal"/>
    <w:qFormat/>
    <w:rsid w:val="00F63ED1"/>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63ED1"/>
    <w:rPr>
      <w:rFonts w:cs="Times New Roman"/>
      <w:b/>
      <w:bCs/>
    </w:rPr>
  </w:style>
  <w:style w:type="paragraph" w:customStyle="1" w:styleId="Default">
    <w:name w:val="Default"/>
    <w:qFormat/>
    <w:rsid w:val="00F63E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63ED1"/>
    <w:rPr>
      <w:rFonts w:ascii="Cambria" w:hAnsi="Cambria" w:cs="Times New Roman"/>
      <w:b/>
      <w:bCs/>
      <w:sz w:val="26"/>
      <w:szCs w:val="26"/>
    </w:rPr>
  </w:style>
  <w:style w:type="character" w:customStyle="1" w:styleId="UnderliningChar">
    <w:name w:val="Underlining Char"/>
    <w:basedOn w:val="DefaultParagraphFont"/>
    <w:link w:val="Underlining"/>
    <w:rsid w:val="00F63ED1"/>
    <w:rPr>
      <w:rFonts w:ascii="Arial Narrow" w:hAnsi="Arial Narrow" w:cs="Times New Roman"/>
      <w:u w:val="single"/>
    </w:rPr>
  </w:style>
  <w:style w:type="character" w:customStyle="1" w:styleId="CardCharChar1">
    <w:name w:val="Card Char Char1"/>
    <w:basedOn w:val="DefaultParagraphFont"/>
    <w:rsid w:val="00F63ED1"/>
    <w:rPr>
      <w:rFonts w:cs="Times New Roman"/>
      <w:b/>
      <w:bCs/>
      <w:sz w:val="28"/>
      <w:szCs w:val="28"/>
    </w:rPr>
  </w:style>
  <w:style w:type="paragraph" w:customStyle="1" w:styleId="Cites0">
    <w:name w:val="Cites"/>
    <w:basedOn w:val="Normal"/>
    <w:link w:val="CitesChar2"/>
    <w:qFormat/>
    <w:rsid w:val="00F63ED1"/>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63ED1"/>
    <w:rPr>
      <w:rFonts w:ascii="Times New Roman" w:eastAsia="Calibri" w:hAnsi="Times New Roman" w:cs="Times New Roman"/>
      <w:sz w:val="24"/>
      <w:szCs w:val="24"/>
    </w:rPr>
  </w:style>
  <w:style w:type="character" w:customStyle="1" w:styleId="apple-converted-space">
    <w:name w:val="apple-converted-space"/>
    <w:basedOn w:val="DefaultParagraphFont"/>
    <w:rsid w:val="00F63ED1"/>
  </w:style>
  <w:style w:type="character" w:customStyle="1" w:styleId="hit">
    <w:name w:val="hit"/>
    <w:basedOn w:val="DefaultParagraphFont"/>
    <w:rsid w:val="00F63ED1"/>
    <w:rPr>
      <w:rFonts w:cs="Times New Roman"/>
    </w:rPr>
  </w:style>
  <w:style w:type="paragraph" w:customStyle="1" w:styleId="SmallFont">
    <w:name w:val="Small Font"/>
    <w:basedOn w:val="Normal"/>
    <w:link w:val="SmallFontChar"/>
    <w:qFormat/>
    <w:rsid w:val="00F63ED1"/>
    <w:pPr>
      <w:spacing w:after="200"/>
      <w:jc w:val="both"/>
    </w:pPr>
    <w:rPr>
      <w:rFonts w:eastAsia="Calibri"/>
      <w:szCs w:val="18"/>
    </w:rPr>
  </w:style>
  <w:style w:type="character" w:customStyle="1" w:styleId="SmallFontChar">
    <w:name w:val="Small Font Char"/>
    <w:basedOn w:val="DefaultParagraphFont"/>
    <w:link w:val="SmallFont"/>
    <w:locked/>
    <w:rsid w:val="00F63ED1"/>
    <w:rPr>
      <w:rFonts w:ascii="Calibri" w:eastAsia="Calibri" w:hAnsi="Calibri" w:cs="Calibri"/>
      <w:szCs w:val="18"/>
    </w:rPr>
  </w:style>
  <w:style w:type="character" w:customStyle="1" w:styleId="CircleChar1">
    <w:name w:val="Circle Char1"/>
    <w:basedOn w:val="DefaultParagraphFont"/>
    <w:rsid w:val="00F63ED1"/>
    <w:rPr>
      <w:rFonts w:cs="Times New Roman"/>
      <w:b/>
      <w:i/>
      <w:sz w:val="18"/>
      <w:szCs w:val="18"/>
      <w:u w:val="single"/>
      <w:lang w:val="en-US" w:eastAsia="en-US" w:bidi="ar-SA"/>
    </w:rPr>
  </w:style>
  <w:style w:type="paragraph" w:styleId="BodyText">
    <w:name w:val="Body Text"/>
    <w:basedOn w:val="Normal"/>
    <w:link w:val="BodyTextChar"/>
    <w:uiPriority w:val="99"/>
    <w:unhideWhenUsed/>
    <w:rsid w:val="00F63ED1"/>
    <w:pPr>
      <w:spacing w:after="120"/>
    </w:pPr>
  </w:style>
  <w:style w:type="character" w:customStyle="1" w:styleId="BodyTextChar">
    <w:name w:val="Body Text Char"/>
    <w:basedOn w:val="DefaultParagraphFont"/>
    <w:link w:val="BodyText"/>
    <w:uiPriority w:val="99"/>
    <w:rsid w:val="00F63ED1"/>
    <w:rPr>
      <w:rFonts w:ascii="Calibri" w:hAnsi="Calibri" w:cs="Calibri"/>
    </w:rPr>
  </w:style>
  <w:style w:type="character" w:customStyle="1" w:styleId="verdana">
    <w:name w:val="verdana"/>
    <w:basedOn w:val="DefaultParagraphFont"/>
    <w:rsid w:val="00F63ED1"/>
  </w:style>
  <w:style w:type="character" w:customStyle="1" w:styleId="CardsChar1">
    <w:name w:val="Cards Char1"/>
    <w:link w:val="Cards"/>
    <w:rsid w:val="00F63ED1"/>
    <w:rPr>
      <w:rFonts w:ascii="Calibri" w:eastAsia="Times New Roman" w:hAnsi="Calibri" w:cs="Times New Roman"/>
      <w:sz w:val="20"/>
      <w:szCs w:val="20"/>
    </w:rPr>
  </w:style>
  <w:style w:type="paragraph" w:customStyle="1" w:styleId="BlockHeadings">
    <w:name w:val="Block Headings"/>
    <w:basedOn w:val="Normal"/>
    <w:link w:val="BlockHeadingsChar"/>
    <w:qFormat/>
    <w:rsid w:val="00F63ED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63ED1"/>
    <w:rPr>
      <w:rFonts w:ascii="Calibri" w:eastAsia="Times New Roman" w:hAnsi="Calibri" w:cs="Times New Roman"/>
      <w:b/>
      <w:sz w:val="20"/>
      <w:szCs w:val="20"/>
    </w:rPr>
  </w:style>
  <w:style w:type="paragraph" w:customStyle="1" w:styleId="loose">
    <w:name w:val="loose"/>
    <w:basedOn w:val="Normal"/>
    <w:qFormat/>
    <w:rsid w:val="00F63ED1"/>
    <w:pPr>
      <w:spacing w:before="210"/>
    </w:pPr>
    <w:rPr>
      <w:rFonts w:eastAsia="Times New Roman"/>
      <w:lang w:eastAsia="zh-CN" w:bidi="he-IL"/>
    </w:rPr>
  </w:style>
  <w:style w:type="character" w:customStyle="1" w:styleId="hit1">
    <w:name w:val="hit1"/>
    <w:basedOn w:val="DefaultParagraphFont"/>
    <w:rsid w:val="00F63ED1"/>
    <w:rPr>
      <w:b/>
      <w:bCs/>
      <w:color w:val="CC0033"/>
    </w:rPr>
  </w:style>
  <w:style w:type="character" w:customStyle="1" w:styleId="upper">
    <w:name w:val="upper"/>
    <w:basedOn w:val="DefaultParagraphFont"/>
    <w:rsid w:val="00F63ED1"/>
  </w:style>
  <w:style w:type="character" w:customStyle="1" w:styleId="Author">
    <w:name w:val="Author"/>
    <w:aliases w:val="Style Date"/>
    <w:basedOn w:val="DefaultParagraphFont"/>
    <w:qFormat/>
    <w:rsid w:val="00F63ED1"/>
    <w:rPr>
      <w:b/>
      <w:sz w:val="24"/>
    </w:rPr>
  </w:style>
  <w:style w:type="character" w:customStyle="1" w:styleId="SmallFont7pt">
    <w:name w:val="Small Font (7 pt)"/>
    <w:basedOn w:val="DefaultParagraphFont"/>
    <w:rsid w:val="00F63ED1"/>
    <w:rPr>
      <w:sz w:val="14"/>
    </w:rPr>
  </w:style>
  <w:style w:type="paragraph" w:customStyle="1" w:styleId="UnderlinedText">
    <w:name w:val="Underlined Text"/>
    <w:basedOn w:val="Normal"/>
    <w:qFormat/>
    <w:rsid w:val="00F63ED1"/>
    <w:rPr>
      <w:rFonts w:eastAsia="Times New Roman"/>
      <w:b/>
      <w:szCs w:val="20"/>
    </w:rPr>
  </w:style>
  <w:style w:type="character" w:customStyle="1" w:styleId="SmallText-New">
    <w:name w:val="Small Text - New"/>
    <w:basedOn w:val="DefaultParagraphFont"/>
    <w:rsid w:val="00F63ED1"/>
    <w:rPr>
      <w:rFonts w:ascii="Arial Narrow" w:hAnsi="Arial Narrow"/>
      <w:sz w:val="14"/>
    </w:rPr>
  </w:style>
  <w:style w:type="paragraph" w:customStyle="1" w:styleId="Smalltext">
    <w:name w:val="Small text"/>
    <w:aliases w:val="Quote1,Quote11"/>
    <w:basedOn w:val="Normal"/>
    <w:link w:val="SmalltextChar"/>
    <w:qFormat/>
    <w:rsid w:val="00F63ED1"/>
    <w:rPr>
      <w:rFonts w:ascii="Arial Narrow" w:eastAsia="Times New Roman" w:hAnsi="Arial Narrow"/>
    </w:rPr>
  </w:style>
  <w:style w:type="character" w:customStyle="1" w:styleId="Underlined-New">
    <w:name w:val="Underlined - New"/>
    <w:basedOn w:val="DefaultParagraphFont"/>
    <w:rsid w:val="00F63ED1"/>
    <w:rPr>
      <w:rFonts w:ascii="Arial Narrow" w:hAnsi="Arial Narrow"/>
      <w:sz w:val="16"/>
      <w:u w:val="single"/>
    </w:rPr>
  </w:style>
  <w:style w:type="paragraph" w:styleId="TOC2">
    <w:name w:val="toc 2"/>
    <w:basedOn w:val="Normal"/>
    <w:next w:val="Normal"/>
    <w:autoRedefine/>
    <w:uiPriority w:val="39"/>
    <w:rsid w:val="00F63ED1"/>
    <w:pPr>
      <w:ind w:left="200"/>
    </w:pPr>
    <w:rPr>
      <w:rFonts w:eastAsia="Times New Roman"/>
      <w:sz w:val="20"/>
      <w:lang w:bidi="en-US"/>
    </w:rPr>
  </w:style>
  <w:style w:type="paragraph" w:styleId="Caption">
    <w:name w:val="caption"/>
    <w:basedOn w:val="Normal"/>
    <w:next w:val="Normal"/>
    <w:qFormat/>
    <w:rsid w:val="00F63ED1"/>
    <w:rPr>
      <w:rFonts w:eastAsia="Times New Roman"/>
      <w:b/>
      <w:bCs/>
      <w:sz w:val="18"/>
      <w:szCs w:val="18"/>
      <w:lang w:bidi="en-US"/>
    </w:rPr>
  </w:style>
  <w:style w:type="paragraph" w:styleId="TOCHeading">
    <w:name w:val="TOC Heading"/>
    <w:basedOn w:val="Heading1"/>
    <w:next w:val="Normal"/>
    <w:uiPriority w:val="39"/>
    <w:qFormat/>
    <w:rsid w:val="00F63ED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63ED1"/>
    <w:rPr>
      <w:rFonts w:ascii="Arial Narrow" w:hAnsi="Arial Narrow"/>
      <w:dstrike w:val="0"/>
      <w:sz w:val="20"/>
      <w:bdr w:val="single" w:sz="2" w:space="0" w:color="auto"/>
      <w:vertAlign w:val="baseline"/>
    </w:rPr>
  </w:style>
  <w:style w:type="character" w:customStyle="1" w:styleId="style65">
    <w:name w:val="style65"/>
    <w:basedOn w:val="DefaultParagraphFont"/>
    <w:rsid w:val="00F63ED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63ED1"/>
    <w:rPr>
      <w:rFonts w:cs="Arial"/>
      <w:bCs/>
      <w:szCs w:val="26"/>
      <w:u w:val="single"/>
      <w:lang w:val="en-US" w:eastAsia="en-US" w:bidi="ar-SA"/>
    </w:rPr>
  </w:style>
  <w:style w:type="character" w:customStyle="1" w:styleId="qlabel">
    <w:name w:val="q_label"/>
    <w:basedOn w:val="DefaultParagraphFont"/>
    <w:rsid w:val="00F63ED1"/>
  </w:style>
  <w:style w:type="character" w:customStyle="1" w:styleId="alabel">
    <w:name w:val="a_label"/>
    <w:basedOn w:val="DefaultParagraphFont"/>
    <w:rsid w:val="00F63ED1"/>
  </w:style>
  <w:style w:type="character" w:customStyle="1" w:styleId="Style1Char1">
    <w:name w:val="Style1 Char1"/>
    <w:basedOn w:val="DefaultParagraphFont"/>
    <w:rsid w:val="00F63ED1"/>
    <w:rPr>
      <w:rFonts w:eastAsia="SimSun"/>
      <w:sz w:val="20"/>
      <w:szCs w:val="24"/>
      <w:u w:val="single"/>
      <w:lang w:val="en-US" w:eastAsia="zh-CN" w:bidi="ar-SA"/>
    </w:rPr>
  </w:style>
  <w:style w:type="character" w:customStyle="1" w:styleId="UnderlineCharChar">
    <w:name w:val="Underline Char Char"/>
    <w:basedOn w:val="DefaultParagraphFont"/>
    <w:rsid w:val="00F63ED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63ED1"/>
    <w:rPr>
      <w:rFonts w:eastAsia="MS Mincho"/>
      <w:b/>
      <w:u w:val="single"/>
      <w:lang w:val="en-US" w:eastAsia="en-US" w:bidi="ar-SA"/>
    </w:rPr>
  </w:style>
  <w:style w:type="character" w:customStyle="1" w:styleId="CardTextChar0">
    <w:name w:val="Card Text Char"/>
    <w:basedOn w:val="DefaultParagraphFont"/>
    <w:rsid w:val="00F63ED1"/>
    <w:rPr>
      <w:rFonts w:ascii="Times New Roman" w:eastAsia="Times New Roman" w:hAnsi="Times New Roman" w:cs="Times New Roman"/>
      <w:szCs w:val="24"/>
    </w:rPr>
  </w:style>
  <w:style w:type="character" w:customStyle="1" w:styleId="reduce2">
    <w:name w:val="reduce2"/>
    <w:basedOn w:val="DefaultParagraphFont"/>
    <w:rsid w:val="00F63ED1"/>
    <w:rPr>
      <w:rFonts w:ascii="Arial" w:hAnsi="Arial" w:cs="Arial"/>
      <w:color w:val="000000"/>
      <w:sz w:val="10"/>
      <w:szCs w:val="22"/>
    </w:rPr>
  </w:style>
  <w:style w:type="paragraph" w:customStyle="1" w:styleId="BoldUnderline">
    <w:name w:val="BoldUnderline"/>
    <w:link w:val="BoldUnderlineChar"/>
    <w:uiPriority w:val="99"/>
    <w:qFormat/>
    <w:rsid w:val="00F63ED1"/>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63ED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63ED1"/>
    <w:rPr>
      <w:rFonts w:cs="Arial"/>
      <w:bCs/>
      <w:szCs w:val="26"/>
      <w:u w:val="single"/>
      <w:lang w:val="en-US" w:eastAsia="en-US" w:bidi="ar-SA"/>
    </w:rPr>
  </w:style>
  <w:style w:type="paragraph" w:customStyle="1" w:styleId="evidencetextChar">
    <w:name w:val="evidence text Char"/>
    <w:basedOn w:val="Normal"/>
    <w:qFormat/>
    <w:rsid w:val="00F63ED1"/>
    <w:pPr>
      <w:ind w:left="1728" w:right="1008"/>
    </w:pPr>
    <w:rPr>
      <w:rFonts w:eastAsia="Times New Roman"/>
      <w:color w:val="000000"/>
      <w:sz w:val="18"/>
    </w:rPr>
  </w:style>
  <w:style w:type="character" w:customStyle="1" w:styleId="underline2">
    <w:name w:val="underline2"/>
    <w:basedOn w:val="DefaultParagraphFont"/>
    <w:rsid w:val="00F63ED1"/>
    <w:rPr>
      <w:u w:val="single"/>
    </w:rPr>
  </w:style>
  <w:style w:type="character" w:customStyle="1" w:styleId="Style11ptUnderlineBorderSinglesolidlineAuto05pt">
    <w:name w:val="Style 11 pt Underline Border: : (Single solid line Auto  0.5 pt..."/>
    <w:rsid w:val="00F63ED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63ED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63ED1"/>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63ED1"/>
    <w:rPr>
      <w:u w:val="single"/>
    </w:rPr>
  </w:style>
  <w:style w:type="paragraph" w:customStyle="1" w:styleId="UnderlineChar4">
    <w:name w:val="Underline Char4"/>
    <w:basedOn w:val="Normal"/>
    <w:link w:val="UnderlineChar4Char"/>
    <w:qFormat/>
    <w:rsid w:val="00F63ED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63ED1"/>
    <w:rPr>
      <w:b/>
      <w:u w:val="single"/>
    </w:rPr>
  </w:style>
  <w:style w:type="paragraph" w:customStyle="1" w:styleId="BoldandUnderlineChar3">
    <w:name w:val="Bold and Underline Char3"/>
    <w:basedOn w:val="Normal"/>
    <w:link w:val="BoldandUnderlineChar3Char2"/>
    <w:qFormat/>
    <w:rsid w:val="00F63ED1"/>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F63ED1"/>
    <w:rPr>
      <w:rFonts w:eastAsia="Times New Roman"/>
      <w:u w:val="single"/>
    </w:rPr>
  </w:style>
  <w:style w:type="character" w:customStyle="1" w:styleId="StyleUnderlineChar11ptChar">
    <w:name w:val="Style Underline Char + 11 pt Char"/>
    <w:basedOn w:val="DefaultParagraphFont"/>
    <w:link w:val="StyleUnderlineChar11pt"/>
    <w:rsid w:val="00F63ED1"/>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F63ED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63ED1"/>
    <w:rPr>
      <w:rFonts w:ascii="Calibri" w:eastAsia="Times New Roman" w:hAnsi="Calibri" w:cs="Calibri"/>
      <w:b/>
      <w:bCs/>
      <w:u w:val="single"/>
    </w:rPr>
  </w:style>
  <w:style w:type="character" w:customStyle="1" w:styleId="inside-head">
    <w:name w:val="inside-head"/>
    <w:basedOn w:val="DefaultParagraphFont"/>
    <w:rsid w:val="00F63ED1"/>
  </w:style>
  <w:style w:type="paragraph" w:customStyle="1" w:styleId="Style3">
    <w:name w:val="Style3"/>
    <w:basedOn w:val="Normal"/>
    <w:link w:val="Style3Char"/>
    <w:qFormat/>
    <w:rsid w:val="00F63ED1"/>
    <w:rPr>
      <w:rFonts w:ascii="Arial Narrow" w:eastAsia="Times New Roman" w:hAnsi="Arial Narrow"/>
      <w:b/>
    </w:rPr>
  </w:style>
  <w:style w:type="character" w:customStyle="1" w:styleId="Style3Char">
    <w:name w:val="Style3 Char"/>
    <w:basedOn w:val="DefaultParagraphFont"/>
    <w:link w:val="Style3"/>
    <w:rsid w:val="00F63ED1"/>
    <w:rPr>
      <w:rFonts w:ascii="Arial Narrow" w:eastAsia="Times New Roman" w:hAnsi="Arial Narrow" w:cs="Calibri"/>
      <w:b/>
    </w:rPr>
  </w:style>
  <w:style w:type="character" w:customStyle="1" w:styleId="7TimesNewRoman">
    <w:name w:val="7 Times New Roman"/>
    <w:rsid w:val="00F63ED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63ED1"/>
  </w:style>
  <w:style w:type="character" w:customStyle="1" w:styleId="officialsbureau">
    <w:name w:val="official_s_bureau"/>
    <w:basedOn w:val="DefaultParagraphFont"/>
    <w:rsid w:val="00F63ED1"/>
  </w:style>
  <w:style w:type="paragraph" w:customStyle="1" w:styleId="Stylecard11ptUnderline">
    <w:name w:val="Style card + 11 pt Underline"/>
    <w:basedOn w:val="Normal"/>
    <w:link w:val="Stylecard11ptUnderlineChar"/>
    <w:qFormat/>
    <w:rsid w:val="00F63ED1"/>
    <w:pPr>
      <w:ind w:left="288" w:right="288"/>
    </w:pPr>
    <w:rPr>
      <w:rFonts w:eastAsia="SimSun"/>
      <w:u w:val="single"/>
      <w:lang w:eastAsia="zh-CN"/>
    </w:rPr>
  </w:style>
  <w:style w:type="character" w:customStyle="1" w:styleId="Stylecard11ptUnderlineChar">
    <w:name w:val="Style card + 11 pt Underline Char"/>
    <w:link w:val="Stylecard11ptUnderline"/>
    <w:rsid w:val="00F63ED1"/>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F63ED1"/>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63ED1"/>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63ED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63ED1"/>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F63ED1"/>
    <w:rPr>
      <w:rFonts w:ascii="Calibri" w:eastAsia="SimSun" w:hAnsi="Calibri" w:cs="Calibri"/>
      <w:u w:val="single"/>
      <w:lang w:eastAsia="zh-CN"/>
    </w:rPr>
  </w:style>
  <w:style w:type="paragraph" w:styleId="HTMLPreformatted">
    <w:name w:val="HTML Preformatted"/>
    <w:basedOn w:val="Normal"/>
    <w:link w:val="HTMLPreformattedChar"/>
    <w:rsid w:val="00F6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63ED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63ED1"/>
    <w:rPr>
      <w:u w:val="single"/>
    </w:rPr>
  </w:style>
  <w:style w:type="character" w:customStyle="1" w:styleId="StyleUnderlining11ptChar">
    <w:name w:val="Style Underlining + 11 pt Char"/>
    <w:basedOn w:val="DefaultParagraphFont"/>
    <w:link w:val="StyleUnderlining11pt"/>
    <w:rsid w:val="00F63ED1"/>
    <w:rPr>
      <w:rFonts w:ascii="Calibri" w:hAnsi="Calibri" w:cs="Calibri"/>
      <w:u w:val="single"/>
    </w:rPr>
  </w:style>
  <w:style w:type="paragraph" w:customStyle="1" w:styleId="StyleCardText9pt">
    <w:name w:val="Style Card Text + 9 pt"/>
    <w:basedOn w:val="Normal"/>
    <w:link w:val="StyleCardText9ptChar"/>
    <w:qFormat/>
    <w:rsid w:val="00F63ED1"/>
    <w:pPr>
      <w:spacing w:after="200"/>
      <w:contextualSpacing/>
    </w:pPr>
    <w:rPr>
      <w:rFonts w:eastAsia="Calibri"/>
    </w:rPr>
  </w:style>
  <w:style w:type="character" w:customStyle="1" w:styleId="StyleCardText9ptChar">
    <w:name w:val="Style Card Text + 9 pt Char"/>
    <w:basedOn w:val="DefaultParagraphFont"/>
    <w:link w:val="StyleCardText9pt"/>
    <w:rsid w:val="00F63ED1"/>
    <w:rPr>
      <w:rFonts w:ascii="Calibri" w:eastAsia="Calibri" w:hAnsi="Calibri" w:cs="Calibri"/>
    </w:rPr>
  </w:style>
  <w:style w:type="paragraph" w:styleId="Quote">
    <w:name w:val="Quote"/>
    <w:basedOn w:val="Normal"/>
    <w:next w:val="Normal"/>
    <w:link w:val="QuoteChar"/>
    <w:uiPriority w:val="29"/>
    <w:qFormat/>
    <w:rsid w:val="00F63ED1"/>
    <w:pPr>
      <w:widowControl w:val="0"/>
    </w:pPr>
    <w:rPr>
      <w:rFonts w:eastAsia="Times New Roman"/>
      <w:iCs/>
      <w:color w:val="000000"/>
      <w:lang w:bidi="en-US"/>
    </w:rPr>
  </w:style>
  <w:style w:type="character" w:customStyle="1" w:styleId="QuoteChar">
    <w:name w:val="Quote Char"/>
    <w:basedOn w:val="DefaultParagraphFont"/>
    <w:link w:val="Quote"/>
    <w:uiPriority w:val="29"/>
    <w:rsid w:val="00F63ED1"/>
    <w:rPr>
      <w:rFonts w:ascii="Calibri" w:eastAsia="Times New Roman" w:hAnsi="Calibri" w:cs="Calibri"/>
      <w:iCs/>
      <w:color w:val="000000"/>
      <w:lang w:bidi="en-US"/>
    </w:rPr>
  </w:style>
  <w:style w:type="paragraph" w:customStyle="1" w:styleId="Underlining">
    <w:name w:val="Underlining"/>
    <w:basedOn w:val="Normal"/>
    <w:link w:val="UnderliningChar"/>
    <w:qFormat/>
    <w:rsid w:val="00F63ED1"/>
    <w:rPr>
      <w:rFonts w:ascii="Arial Narrow" w:hAnsi="Arial Narrow" w:cs="Times New Roman"/>
      <w:u w:val="single"/>
    </w:rPr>
  </w:style>
  <w:style w:type="character" w:customStyle="1" w:styleId="ital-inline">
    <w:name w:val="ital-inline"/>
    <w:basedOn w:val="DefaultParagraphFont"/>
    <w:rsid w:val="00F63ED1"/>
  </w:style>
  <w:style w:type="character" w:customStyle="1" w:styleId="underlineChar">
    <w:name w:val="underline Char"/>
    <w:basedOn w:val="DefaultParagraphFont"/>
    <w:rsid w:val="00F63ED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63ED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63ED1"/>
    <w:rPr>
      <w:sz w:val="20"/>
      <w:u w:val="single"/>
    </w:rPr>
  </w:style>
  <w:style w:type="paragraph" w:styleId="BodyTextIndent2">
    <w:name w:val="Body Text Indent 2"/>
    <w:basedOn w:val="Normal"/>
    <w:link w:val="BodyTextIndent2Char"/>
    <w:unhideWhenUsed/>
    <w:rsid w:val="00F63ED1"/>
    <w:pPr>
      <w:spacing w:after="120" w:line="480" w:lineRule="auto"/>
      <w:ind w:left="360"/>
    </w:pPr>
  </w:style>
  <w:style w:type="character" w:customStyle="1" w:styleId="BodyTextIndent2Char">
    <w:name w:val="Body Text Indent 2 Char"/>
    <w:basedOn w:val="DefaultParagraphFont"/>
    <w:link w:val="BodyTextIndent2"/>
    <w:rsid w:val="00F63ED1"/>
    <w:rPr>
      <w:rFonts w:ascii="Calibri" w:hAnsi="Calibri" w:cs="Calibri"/>
    </w:rPr>
  </w:style>
  <w:style w:type="paragraph" w:styleId="BodyTextIndent3">
    <w:name w:val="Body Text Indent 3"/>
    <w:basedOn w:val="Normal"/>
    <w:link w:val="BodyTextIndent3Char"/>
    <w:uiPriority w:val="99"/>
    <w:semiHidden/>
    <w:unhideWhenUsed/>
    <w:rsid w:val="00F63ED1"/>
    <w:pPr>
      <w:spacing w:after="120"/>
      <w:ind w:left="360"/>
    </w:pPr>
    <w:rPr>
      <w:szCs w:val="16"/>
    </w:rPr>
  </w:style>
  <w:style w:type="character" w:customStyle="1" w:styleId="BodyTextIndent3Char">
    <w:name w:val="Body Text Indent 3 Char"/>
    <w:basedOn w:val="DefaultParagraphFont"/>
    <w:link w:val="BodyTextIndent3"/>
    <w:uiPriority w:val="99"/>
    <w:semiHidden/>
    <w:rsid w:val="00F63ED1"/>
    <w:rPr>
      <w:rFonts w:ascii="Calibri" w:hAnsi="Calibri" w:cs="Calibri"/>
      <w:szCs w:val="16"/>
    </w:rPr>
  </w:style>
  <w:style w:type="paragraph" w:styleId="BodyText2">
    <w:name w:val="Body Text 2"/>
    <w:basedOn w:val="Normal"/>
    <w:link w:val="BodyText2Char"/>
    <w:unhideWhenUsed/>
    <w:rsid w:val="00F63ED1"/>
    <w:pPr>
      <w:spacing w:after="120" w:line="480" w:lineRule="auto"/>
    </w:pPr>
  </w:style>
  <w:style w:type="character" w:customStyle="1" w:styleId="BodyText2Char">
    <w:name w:val="Body Text 2 Char"/>
    <w:basedOn w:val="DefaultParagraphFont"/>
    <w:link w:val="BodyText2"/>
    <w:rsid w:val="00F63ED1"/>
    <w:rPr>
      <w:rFonts w:ascii="Calibri" w:hAnsi="Calibri" w:cs="Calibri"/>
    </w:rPr>
  </w:style>
  <w:style w:type="paragraph" w:styleId="BodyTextIndent">
    <w:name w:val="Body Text Indent"/>
    <w:basedOn w:val="Normal"/>
    <w:link w:val="BodyTextIndentChar"/>
    <w:uiPriority w:val="99"/>
    <w:unhideWhenUsed/>
    <w:rsid w:val="00F63ED1"/>
    <w:pPr>
      <w:spacing w:after="120"/>
      <w:ind w:left="360"/>
    </w:pPr>
  </w:style>
  <w:style w:type="character" w:customStyle="1" w:styleId="BodyTextIndentChar">
    <w:name w:val="Body Text Indent Char"/>
    <w:basedOn w:val="DefaultParagraphFont"/>
    <w:link w:val="BodyTextIndent"/>
    <w:uiPriority w:val="99"/>
    <w:rsid w:val="00F63ED1"/>
    <w:rPr>
      <w:rFonts w:ascii="Calibri" w:hAnsi="Calibri" w:cs="Calibri"/>
    </w:rPr>
  </w:style>
  <w:style w:type="paragraph" w:styleId="BodyText3">
    <w:name w:val="Body Text 3"/>
    <w:basedOn w:val="Normal"/>
    <w:link w:val="BodyText3Char"/>
    <w:unhideWhenUsed/>
    <w:rsid w:val="00F63ED1"/>
    <w:pPr>
      <w:spacing w:after="120"/>
    </w:pPr>
    <w:rPr>
      <w:szCs w:val="16"/>
    </w:rPr>
  </w:style>
  <w:style w:type="character" w:customStyle="1" w:styleId="BodyText3Char">
    <w:name w:val="Body Text 3 Char"/>
    <w:basedOn w:val="DefaultParagraphFont"/>
    <w:link w:val="BodyText3"/>
    <w:rsid w:val="00F63ED1"/>
    <w:rPr>
      <w:rFonts w:ascii="Calibri" w:hAnsi="Calibri" w:cs="Calibri"/>
      <w:szCs w:val="16"/>
    </w:rPr>
  </w:style>
  <w:style w:type="character" w:customStyle="1" w:styleId="StyleBold">
    <w:name w:val="Style Bold"/>
    <w:basedOn w:val="DefaultParagraphFont"/>
    <w:uiPriority w:val="9"/>
    <w:semiHidden/>
    <w:rsid w:val="00F63ED1"/>
    <w:rPr>
      <w:b/>
      <w:bCs/>
    </w:rPr>
  </w:style>
  <w:style w:type="character" w:customStyle="1" w:styleId="body-text">
    <w:name w:val="body-text"/>
    <w:basedOn w:val="DefaultParagraphFont"/>
    <w:rsid w:val="00F63ED1"/>
  </w:style>
  <w:style w:type="paragraph" w:customStyle="1" w:styleId="StyleStyle411ptBoldBorderSinglesolidlineAuto0">
    <w:name w:val="Style Style4 + 11 pt Bold Border: : (Single solid line Auto  0...."/>
    <w:basedOn w:val="Normal"/>
    <w:link w:val="StyleStyle411ptBoldBorderSinglesolidlineAuto0Char"/>
    <w:qFormat/>
    <w:rsid w:val="00F63ED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63ED1"/>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F63ED1"/>
    <w:rPr>
      <w:rFonts w:ascii="Tahoma" w:hAnsi="Tahoma" w:cs="Tahoma"/>
      <w:sz w:val="16"/>
      <w:szCs w:val="16"/>
    </w:rPr>
  </w:style>
  <w:style w:type="character" w:customStyle="1" w:styleId="globalcontentbody">
    <w:name w:val="globalcontentbody"/>
    <w:basedOn w:val="DefaultParagraphFont"/>
    <w:rsid w:val="00F63ED1"/>
  </w:style>
  <w:style w:type="paragraph" w:customStyle="1" w:styleId="StyleStyle112pt">
    <w:name w:val="Style Style1 + 12 pt"/>
    <w:basedOn w:val="Normal"/>
    <w:link w:val="StyleStyle112ptChar"/>
    <w:qFormat/>
    <w:rsid w:val="00F63ED1"/>
    <w:rPr>
      <w:rFonts w:eastAsia="SimSun"/>
      <w:u w:val="single"/>
      <w:lang w:eastAsia="zh-CN"/>
    </w:rPr>
  </w:style>
  <w:style w:type="character" w:customStyle="1" w:styleId="StyleStyle112ptChar">
    <w:name w:val="Style Style1 + 12 pt Char"/>
    <w:basedOn w:val="DefaultParagraphFont"/>
    <w:link w:val="StyleStyle112pt"/>
    <w:rsid w:val="00F63ED1"/>
    <w:rPr>
      <w:rFonts w:ascii="Calibri" w:eastAsia="SimSun" w:hAnsi="Calibri" w:cs="Calibri"/>
      <w:u w:val="single"/>
      <w:lang w:eastAsia="zh-CN"/>
    </w:rPr>
  </w:style>
  <w:style w:type="paragraph" w:customStyle="1" w:styleId="MinimizedText">
    <w:name w:val="Minimized Text"/>
    <w:basedOn w:val="Normal"/>
    <w:link w:val="MinimizedTextChar"/>
    <w:qFormat/>
    <w:rsid w:val="00F63ED1"/>
    <w:rPr>
      <w:rFonts w:eastAsia="Times New Roman"/>
    </w:rPr>
  </w:style>
  <w:style w:type="character" w:customStyle="1" w:styleId="MinimizedTextChar">
    <w:name w:val="Minimized Text Char"/>
    <w:basedOn w:val="DefaultParagraphFont"/>
    <w:link w:val="MinimizedText"/>
    <w:rsid w:val="00F63ED1"/>
    <w:rPr>
      <w:rFonts w:ascii="Calibri" w:eastAsia="Times New Roman" w:hAnsi="Calibri" w:cs="Calibri"/>
    </w:rPr>
  </w:style>
  <w:style w:type="character" w:customStyle="1" w:styleId="term1">
    <w:name w:val="term1"/>
    <w:basedOn w:val="DefaultParagraphFont"/>
    <w:rsid w:val="00F63ED1"/>
    <w:rPr>
      <w:b/>
      <w:bCs/>
    </w:rPr>
  </w:style>
  <w:style w:type="character" w:customStyle="1" w:styleId="Styleterm111ptUnderline">
    <w:name w:val="Style term1 + 11 pt Underline"/>
    <w:basedOn w:val="term1"/>
    <w:rsid w:val="00F63ED1"/>
    <w:rPr>
      <w:b/>
      <w:bCs/>
      <w:sz w:val="20"/>
      <w:u w:val="single"/>
    </w:rPr>
  </w:style>
  <w:style w:type="paragraph" w:customStyle="1" w:styleId="StyleMinimizedTextArialNarrow10pt">
    <w:name w:val="Style Minimized Text + Arial Narrow 10 pt"/>
    <w:basedOn w:val="MinimizedText"/>
    <w:link w:val="StyleMinimizedTextArialNarrow10ptChar"/>
    <w:qFormat/>
    <w:rsid w:val="00F63ED1"/>
    <w:rPr>
      <w:sz w:val="20"/>
    </w:rPr>
  </w:style>
  <w:style w:type="character" w:customStyle="1" w:styleId="StyleMinimizedTextArialNarrow10ptChar">
    <w:name w:val="Style Minimized Text + Arial Narrow 10 pt Char"/>
    <w:basedOn w:val="MinimizedTextChar"/>
    <w:link w:val="StyleMinimizedTextArialNarrow10pt"/>
    <w:rsid w:val="00F63ED1"/>
    <w:rPr>
      <w:rFonts w:ascii="Calibri" w:eastAsia="Times New Roman" w:hAnsi="Calibri" w:cs="Calibri"/>
      <w:sz w:val="20"/>
    </w:rPr>
  </w:style>
  <w:style w:type="character" w:customStyle="1" w:styleId="Styleunderline11ptBold">
    <w:name w:val="Style underline + 11 pt Bold"/>
    <w:basedOn w:val="underline"/>
    <w:rsid w:val="00F63ED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63ED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63ED1"/>
    <w:rPr>
      <w:rFonts w:ascii="Calibri" w:eastAsia="Times New Roman" w:hAnsi="Calibri" w:cs="Calibri"/>
      <w:u w:val="single"/>
      <w:bdr w:val="single" w:sz="4" w:space="0" w:color="auto"/>
    </w:rPr>
  </w:style>
  <w:style w:type="character" w:customStyle="1" w:styleId="Style9pt">
    <w:name w:val="Style 9 pt"/>
    <w:basedOn w:val="DefaultParagraphFont"/>
    <w:rsid w:val="00F63ED1"/>
    <w:rPr>
      <w:rFonts w:ascii="Times New Roman" w:hAnsi="Times New Roman"/>
      <w:sz w:val="20"/>
    </w:rPr>
  </w:style>
  <w:style w:type="paragraph" w:customStyle="1" w:styleId="StyleStyle49pt3">
    <w:name w:val="Style Style4 + 9 pt3"/>
    <w:basedOn w:val="Style4"/>
    <w:link w:val="StyleStyle49pt3Char"/>
    <w:qFormat/>
    <w:rsid w:val="00F63ED1"/>
    <w:rPr>
      <w:rFonts w:cs="Times New Roman"/>
    </w:rPr>
  </w:style>
  <w:style w:type="character" w:customStyle="1" w:styleId="StyleStyle49pt3Char">
    <w:name w:val="Style Style4 + 9 pt3 Char"/>
    <w:basedOn w:val="Style4Char"/>
    <w:link w:val="StyleStyle49pt3"/>
    <w:rsid w:val="00F63ED1"/>
    <w:rPr>
      <w:rFonts w:ascii="Calibri" w:eastAsia="Times New Roman" w:hAnsi="Calibri" w:cs="Times New Roman"/>
      <w:u w:val="single"/>
    </w:rPr>
  </w:style>
  <w:style w:type="paragraph" w:customStyle="1" w:styleId="StyleStyle4Bold">
    <w:name w:val="Style Style4 + Bold"/>
    <w:basedOn w:val="Style4"/>
    <w:link w:val="StyleStyle4BoldChar"/>
    <w:qFormat/>
    <w:rsid w:val="00F63ED1"/>
    <w:rPr>
      <w:rFonts w:cs="Times New Roman"/>
      <w:b/>
      <w:bCs/>
    </w:rPr>
  </w:style>
  <w:style w:type="character" w:customStyle="1" w:styleId="StyleStyle4BoldChar">
    <w:name w:val="Style Style4 + Bold Char"/>
    <w:basedOn w:val="Style4Char"/>
    <w:link w:val="StyleStyle4Bold"/>
    <w:rsid w:val="00F63ED1"/>
    <w:rPr>
      <w:rFonts w:ascii="Calibri" w:eastAsia="Times New Roman" w:hAnsi="Calibri" w:cs="Times New Roman"/>
      <w:b/>
      <w:bCs/>
      <w:u w:val="single"/>
    </w:rPr>
  </w:style>
  <w:style w:type="character" w:customStyle="1" w:styleId="CharChar11">
    <w:name w:val="Char Char11"/>
    <w:basedOn w:val="DefaultParagraphFont"/>
    <w:rsid w:val="00F63ED1"/>
    <w:rPr>
      <w:rFonts w:cs="Arial"/>
      <w:bCs/>
      <w:szCs w:val="26"/>
      <w:u w:val="single"/>
      <w:lang w:val="en-US" w:eastAsia="en-US" w:bidi="ar-SA"/>
    </w:rPr>
  </w:style>
  <w:style w:type="character" w:customStyle="1" w:styleId="authorbio">
    <w:name w:val="authorbio"/>
    <w:basedOn w:val="DefaultParagraphFont"/>
    <w:rsid w:val="00F63ED1"/>
  </w:style>
  <w:style w:type="character" w:customStyle="1" w:styleId="a">
    <w:name w:val="a"/>
    <w:basedOn w:val="DefaultParagraphFont"/>
    <w:rsid w:val="00F63ED1"/>
  </w:style>
  <w:style w:type="character" w:customStyle="1" w:styleId="StyleStyleUnderline411pt">
    <w:name w:val="Style Style Underline4 + 11 pt"/>
    <w:basedOn w:val="DefaultParagraphFont"/>
    <w:rsid w:val="00F63ED1"/>
    <w:rPr>
      <w:sz w:val="20"/>
      <w:u w:val="single"/>
    </w:rPr>
  </w:style>
  <w:style w:type="character" w:customStyle="1" w:styleId="StyleStyleUnderline411ptBold">
    <w:name w:val="Style Style Underline4 + 11 pt Bold"/>
    <w:basedOn w:val="DefaultParagraphFont"/>
    <w:rsid w:val="00F63ED1"/>
    <w:rPr>
      <w:b/>
      <w:bCs/>
      <w:sz w:val="20"/>
      <w:u w:val="single"/>
    </w:rPr>
  </w:style>
  <w:style w:type="character" w:customStyle="1" w:styleId="StyleStyleUnderline311pt">
    <w:name w:val="Style Style Underline3 + 11 pt"/>
    <w:basedOn w:val="DefaultParagraphFont"/>
    <w:rsid w:val="00F63ED1"/>
    <w:rPr>
      <w:sz w:val="20"/>
      <w:u w:val="single"/>
    </w:rPr>
  </w:style>
  <w:style w:type="character" w:customStyle="1" w:styleId="StyleStyleUnderline311ptBold">
    <w:name w:val="Style Style Underline3 + 11 pt Bold"/>
    <w:basedOn w:val="DefaultParagraphFont"/>
    <w:rsid w:val="00F63ED1"/>
    <w:rPr>
      <w:b/>
      <w:bCs/>
      <w:sz w:val="20"/>
      <w:u w:val="single"/>
    </w:rPr>
  </w:style>
  <w:style w:type="character" w:customStyle="1" w:styleId="StyleUnderline3">
    <w:name w:val="Style Underline3"/>
    <w:basedOn w:val="DefaultParagraphFont"/>
    <w:rsid w:val="00F63ED1"/>
    <w:rPr>
      <w:u w:val="single"/>
    </w:rPr>
  </w:style>
  <w:style w:type="paragraph" w:customStyle="1" w:styleId="StyleStyle111ptBorderSinglesolidlineAuto05ptL">
    <w:name w:val="Style Style1 + 11 pt Border: : (Single solid line Auto  0.5 pt L..."/>
    <w:link w:val="StyleStyle111ptBorderSinglesolidlineAuto05ptLChar"/>
    <w:qFormat/>
    <w:rsid w:val="00F63ED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63ED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63ED1"/>
    <w:rPr>
      <w:u w:val="single"/>
    </w:rPr>
  </w:style>
  <w:style w:type="character" w:customStyle="1" w:styleId="NothingChar">
    <w:name w:val="Nothing Char"/>
    <w:basedOn w:val="DefaultParagraphFont"/>
    <w:link w:val="Nothing"/>
    <w:rsid w:val="00F63ED1"/>
    <w:rPr>
      <w:rFonts w:ascii="Times New Roman" w:eastAsia="Times New Roman" w:hAnsi="Times New Roman" w:cs="Times New Roman"/>
      <w:sz w:val="20"/>
      <w:szCs w:val="24"/>
    </w:rPr>
  </w:style>
  <w:style w:type="character" w:customStyle="1" w:styleId="CardsFont12pt0">
    <w:name w:val="Cards + Font 12pt"/>
    <w:basedOn w:val="DefaultParagraphFont"/>
    <w:rsid w:val="00F63ED1"/>
    <w:rPr>
      <w:rFonts w:ascii="Times New Roman" w:eastAsia="Calibri" w:hAnsi="Times New Roman" w:cs="Times New Roman"/>
      <w:sz w:val="24"/>
      <w:szCs w:val="20"/>
      <w:u w:val="single"/>
    </w:rPr>
  </w:style>
  <w:style w:type="character" w:customStyle="1" w:styleId="SmallTextChar0">
    <w:name w:val="Small Text Char"/>
    <w:basedOn w:val="CardTextChar0"/>
    <w:rsid w:val="00F63ED1"/>
    <w:rPr>
      <w:rFonts w:ascii="Times New Roman" w:eastAsia="MS Mincho" w:hAnsi="Times New Roman" w:cs="Times New Roman"/>
      <w:sz w:val="15"/>
      <w:szCs w:val="24"/>
      <w:lang w:eastAsia="ja-JP"/>
    </w:rPr>
  </w:style>
  <w:style w:type="paragraph" w:customStyle="1" w:styleId="Circled">
    <w:name w:val="Circled"/>
    <w:link w:val="CircledChar"/>
    <w:qFormat/>
    <w:rsid w:val="00F63ED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63ED1"/>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63ED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63ED1"/>
  </w:style>
  <w:style w:type="character" w:customStyle="1" w:styleId="part-of-speech">
    <w:name w:val="part-of-speech"/>
    <w:basedOn w:val="DefaultParagraphFont"/>
    <w:rsid w:val="00F63ED1"/>
  </w:style>
  <w:style w:type="character" w:customStyle="1" w:styleId="sep">
    <w:name w:val="sep"/>
    <w:basedOn w:val="DefaultParagraphFont"/>
    <w:rsid w:val="00F63ED1"/>
  </w:style>
  <w:style w:type="character" w:customStyle="1" w:styleId="pron">
    <w:name w:val="pron"/>
    <w:basedOn w:val="DefaultParagraphFont"/>
    <w:rsid w:val="00F63ED1"/>
  </w:style>
  <w:style w:type="paragraph" w:customStyle="1" w:styleId="StyleStyle4LatinTimesNewRomanAsianSimSun">
    <w:name w:val="Style Style4 + (Latin) Times New Roman (Asian) SimSun"/>
    <w:basedOn w:val="Normal"/>
    <w:link w:val="StyleStyle4LatinTimesNewRomanAsianSimSunChar"/>
    <w:qFormat/>
    <w:rsid w:val="00F63ED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63ED1"/>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63ED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63ED1"/>
    <w:rPr>
      <w:rFonts w:ascii="Calibri" w:eastAsia="SimSun" w:hAnsi="Calibri" w:cs="Calibri"/>
      <w:b/>
      <w:bCs/>
      <w:u w:val="single"/>
    </w:rPr>
  </w:style>
  <w:style w:type="character" w:customStyle="1" w:styleId="CharChar3">
    <w:name w:val="Char Char3"/>
    <w:basedOn w:val="DefaultParagraphFont"/>
    <w:rsid w:val="00F63ED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63ED1"/>
    <w:rPr>
      <w:bCs/>
      <w:szCs w:val="26"/>
      <w:u w:val="single"/>
    </w:rPr>
  </w:style>
  <w:style w:type="paragraph" w:styleId="Subtitle">
    <w:name w:val="Subtitle"/>
    <w:aliases w:val="Underlined card text"/>
    <w:basedOn w:val="Normal"/>
    <w:next w:val="Normal"/>
    <w:link w:val="SubtitleChar"/>
    <w:uiPriority w:val="99"/>
    <w:qFormat/>
    <w:rsid w:val="00F63ED1"/>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F63ED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63ED1"/>
    <w:rPr>
      <w:rFonts w:cs="Times New Roman"/>
    </w:rPr>
  </w:style>
  <w:style w:type="character" w:customStyle="1" w:styleId="StyleStyle411pt1Char">
    <w:name w:val="Style Style4 + 11 pt1 Char"/>
    <w:basedOn w:val="Style4Char"/>
    <w:link w:val="StyleStyle411pt1"/>
    <w:rsid w:val="00F63ED1"/>
    <w:rPr>
      <w:rFonts w:ascii="Calibri" w:eastAsia="Times New Roman" w:hAnsi="Calibri" w:cs="Times New Roman"/>
      <w:u w:val="single"/>
    </w:rPr>
  </w:style>
  <w:style w:type="character" w:customStyle="1" w:styleId="BoldandUnderlineCharChar2">
    <w:name w:val="Bold and Underline Char Char2"/>
    <w:basedOn w:val="DefaultParagraphFont"/>
    <w:rsid w:val="00F63ED1"/>
    <w:rPr>
      <w:b/>
      <w:u w:val="single"/>
      <w:lang w:val="en-US" w:eastAsia="en-US" w:bidi="ar-SA"/>
    </w:rPr>
  </w:style>
  <w:style w:type="character" w:customStyle="1" w:styleId="StyleUnderlineCharChar111pt">
    <w:name w:val="Style Underline Char Char1 + 11 pt"/>
    <w:basedOn w:val="DefaultParagraphFont"/>
    <w:rsid w:val="00F63ED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63ED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63ED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63ED1"/>
    <w:rPr>
      <w:sz w:val="22"/>
      <w:u w:val="single"/>
    </w:rPr>
  </w:style>
  <w:style w:type="paragraph" w:customStyle="1" w:styleId="StyleMinimizedTextArialNarrow9pt">
    <w:name w:val="Style Minimized Text + Arial Narrow 9 pt"/>
    <w:basedOn w:val="Normal"/>
    <w:link w:val="StyleMinimizedTextArialNarrow9ptChar"/>
    <w:qFormat/>
    <w:rsid w:val="00F63ED1"/>
    <w:rPr>
      <w:rFonts w:eastAsia="Times New Roman"/>
    </w:rPr>
  </w:style>
  <w:style w:type="character" w:customStyle="1" w:styleId="StyleMinimizedTextArialNarrow9ptChar">
    <w:name w:val="Style Minimized Text + Arial Narrow 9 pt Char"/>
    <w:basedOn w:val="DefaultParagraphFont"/>
    <w:link w:val="StyleMinimizedTextArialNarrow9pt"/>
    <w:rsid w:val="00F63ED1"/>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F63ED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63ED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63ED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63ED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63ED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63ED1"/>
    <w:rPr>
      <w:b w:val="0"/>
      <w:bCs/>
      <w:sz w:val="20"/>
      <w:u w:val="single"/>
      <w:lang w:val="en-US" w:eastAsia="en-US" w:bidi="ar-SA"/>
    </w:rPr>
  </w:style>
  <w:style w:type="character" w:customStyle="1" w:styleId="Styleunderline9pt">
    <w:name w:val="Style underline + 9 pt"/>
    <w:basedOn w:val="underline"/>
    <w:rsid w:val="00F63ED1"/>
    <w:rPr>
      <w:rFonts w:ascii="Times New Roman" w:hAnsi="Times New Roman" w:cs="Times New Roman"/>
      <w:b/>
      <w:sz w:val="20"/>
      <w:u w:val="single"/>
    </w:rPr>
  </w:style>
  <w:style w:type="character" w:customStyle="1" w:styleId="StyleTimesNewRoman9pt">
    <w:name w:val="Style Times New Roman 9 pt"/>
    <w:basedOn w:val="DefaultParagraphFont"/>
    <w:rsid w:val="00F63ED1"/>
    <w:rPr>
      <w:rFonts w:ascii="Times New Roman" w:hAnsi="Times New Roman"/>
      <w:sz w:val="20"/>
    </w:rPr>
  </w:style>
  <w:style w:type="character" w:customStyle="1" w:styleId="Styleunderline9pt1">
    <w:name w:val="Style underline + 9 pt1"/>
    <w:basedOn w:val="underline"/>
    <w:rsid w:val="00F63ED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63ED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63ED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63ED1"/>
    <w:rPr>
      <w:b/>
      <w:bCs/>
      <w:noProof w:val="0"/>
      <w:sz w:val="20"/>
      <w:u w:val="single"/>
      <w:lang w:val="en-US" w:eastAsia="en-US" w:bidi="ar-SA"/>
    </w:rPr>
  </w:style>
  <w:style w:type="character" w:customStyle="1" w:styleId="Hyperlink23">
    <w:name w:val="Hyperlink23"/>
    <w:basedOn w:val="DefaultParagraphFont"/>
    <w:rsid w:val="00F63ED1"/>
    <w:rPr>
      <w:color w:val="3300CC"/>
      <w:u w:val="single"/>
    </w:rPr>
  </w:style>
  <w:style w:type="paragraph" w:customStyle="1" w:styleId="cardCharChar">
    <w:name w:val="card Char Char"/>
    <w:basedOn w:val="Normal"/>
    <w:link w:val="cardCharCharChar"/>
    <w:qFormat/>
    <w:rsid w:val="00F63ED1"/>
    <w:pPr>
      <w:ind w:left="288" w:right="288"/>
    </w:pPr>
    <w:rPr>
      <w:rFonts w:eastAsia="Times New Roman"/>
      <w:szCs w:val="20"/>
    </w:rPr>
  </w:style>
  <w:style w:type="character" w:customStyle="1" w:styleId="cardCharCharChar">
    <w:name w:val="card Char Char Char"/>
    <w:basedOn w:val="DefaultParagraphFont"/>
    <w:link w:val="cardCharChar"/>
    <w:rsid w:val="00F63ED1"/>
    <w:rPr>
      <w:rFonts w:ascii="Calibri" w:eastAsia="Times New Roman" w:hAnsi="Calibri" w:cs="Calibri"/>
      <w:szCs w:val="20"/>
    </w:rPr>
  </w:style>
  <w:style w:type="character" w:customStyle="1" w:styleId="StyleunderlineArialNarrow9ptBold">
    <w:name w:val="Style underline + Arial Narrow 9 pt Bold"/>
    <w:basedOn w:val="underline"/>
    <w:rsid w:val="00F63ED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63ED1"/>
  </w:style>
  <w:style w:type="character" w:customStyle="1" w:styleId="StylecardCharCharArialNarrow9ptChar">
    <w:name w:val="Style card Char Char + Arial Narrow 9 pt Char"/>
    <w:basedOn w:val="cardCharCharChar"/>
    <w:link w:val="StylecardCharCharArialNarrow9pt"/>
    <w:rsid w:val="00F63ED1"/>
    <w:rPr>
      <w:rFonts w:ascii="Calibri" w:eastAsia="Times New Roman" w:hAnsi="Calibri" w:cs="Calibri"/>
      <w:szCs w:val="20"/>
    </w:rPr>
  </w:style>
  <w:style w:type="character" w:customStyle="1" w:styleId="UnderlineCharCharChar">
    <w:name w:val="Underline Char Char Char"/>
    <w:basedOn w:val="DefaultParagraphFont"/>
    <w:rsid w:val="00F63ED1"/>
    <w:rPr>
      <w:noProof w:val="0"/>
      <w:u w:val="single"/>
      <w:lang w:val="en-US" w:eastAsia="en-US" w:bidi="ar-SA"/>
    </w:rPr>
  </w:style>
  <w:style w:type="character" w:customStyle="1" w:styleId="CardTextChar1">
    <w:name w:val="Card Text Char1"/>
    <w:basedOn w:val="DefaultParagraphFont"/>
    <w:rsid w:val="00F63ED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63ED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63ED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63ED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63ED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63ED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63ED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63ED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63ED1"/>
    <w:rPr>
      <w:rFonts w:eastAsia="Times New Roman"/>
    </w:rPr>
  </w:style>
  <w:style w:type="character" w:customStyle="1" w:styleId="TextsmallChar">
    <w:name w:val="Textsmall Char"/>
    <w:basedOn w:val="DefaultParagraphFont"/>
    <w:link w:val="Textsmall"/>
    <w:rsid w:val="00F63ED1"/>
    <w:rPr>
      <w:rFonts w:ascii="Calibri" w:eastAsia="Times New Roman" w:hAnsi="Calibri" w:cs="Calibri"/>
    </w:rPr>
  </w:style>
  <w:style w:type="character" w:customStyle="1" w:styleId="CharChar111">
    <w:name w:val="Char Char111"/>
    <w:basedOn w:val="DefaultParagraphFont"/>
    <w:rsid w:val="00F63ED1"/>
    <w:rPr>
      <w:rFonts w:cs="Arial"/>
      <w:bCs/>
      <w:szCs w:val="26"/>
      <w:u w:val="single"/>
      <w:lang w:val="en-US" w:eastAsia="en-US" w:bidi="ar-SA"/>
    </w:rPr>
  </w:style>
  <w:style w:type="character" w:customStyle="1" w:styleId="UnderlineBold">
    <w:name w:val="Underline + Bold"/>
    <w:uiPriority w:val="1"/>
    <w:qFormat/>
    <w:rsid w:val="00F63ED1"/>
    <w:rPr>
      <w:b/>
      <w:sz w:val="20"/>
      <w:u w:val="single"/>
    </w:rPr>
  </w:style>
  <w:style w:type="paragraph" w:customStyle="1" w:styleId="cardtextsmall">
    <w:name w:val="card text small"/>
    <w:basedOn w:val="Normal"/>
    <w:qFormat/>
    <w:rsid w:val="00F63ED1"/>
    <w:rPr>
      <w:rFonts w:ascii="Arial Narrow" w:eastAsia="Times New Roman" w:hAnsi="Arial Narrow"/>
    </w:rPr>
  </w:style>
  <w:style w:type="character" w:customStyle="1" w:styleId="AUnterdline">
    <w:name w:val="AUnterdline"/>
    <w:rsid w:val="00F63ED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63ED1"/>
    <w:rPr>
      <w:rFonts w:ascii="Times New Roman" w:hAnsi="Times New Roman"/>
      <w:b/>
      <w:bCs/>
      <w:sz w:val="20"/>
      <w:u w:val="single"/>
      <w:bdr w:val="single" w:sz="4" w:space="0" w:color="auto"/>
    </w:rPr>
  </w:style>
  <w:style w:type="character" w:customStyle="1" w:styleId="highlightedsearchterm">
    <w:name w:val="highlightedsearchterm"/>
    <w:rsid w:val="00F63ED1"/>
  </w:style>
  <w:style w:type="character" w:customStyle="1" w:styleId="StyleUnderline1">
    <w:name w:val="Style Underline1"/>
    <w:basedOn w:val="DefaultParagraphFont"/>
    <w:rsid w:val="00F63ED1"/>
    <w:rPr>
      <w:rFonts w:ascii="Times New Roman" w:hAnsi="Times New Roman"/>
      <w:sz w:val="20"/>
      <w:u w:val="single"/>
    </w:rPr>
  </w:style>
  <w:style w:type="paragraph" w:customStyle="1" w:styleId="CardIndented">
    <w:name w:val="Card (Indented)"/>
    <w:basedOn w:val="Normal"/>
    <w:link w:val="CardIndentedChar"/>
    <w:qFormat/>
    <w:rsid w:val="00F63ED1"/>
    <w:pPr>
      <w:ind w:left="288"/>
    </w:pPr>
  </w:style>
  <w:style w:type="paragraph" w:customStyle="1" w:styleId="StyleStyle49pt10">
    <w:name w:val="Style Style4 + 9 pt10"/>
    <w:basedOn w:val="Style4"/>
    <w:link w:val="StyleStyle49pt10Char"/>
    <w:qFormat/>
    <w:rsid w:val="00F63ED1"/>
    <w:rPr>
      <w:rFonts w:cs="Times New Roman"/>
    </w:rPr>
  </w:style>
  <w:style w:type="character" w:customStyle="1" w:styleId="StyleStyle49pt10Char">
    <w:name w:val="Style Style4 + 9 pt10 Char"/>
    <w:basedOn w:val="Style4Char"/>
    <w:link w:val="StyleStyle49pt10"/>
    <w:rsid w:val="00F63ED1"/>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63ED1"/>
    <w:rPr>
      <w:rFonts w:cs="Times New Roman"/>
      <w:b/>
      <w:bCs/>
    </w:rPr>
  </w:style>
  <w:style w:type="character" w:customStyle="1" w:styleId="StyleStyle49ptBold7Char">
    <w:name w:val="Style Style4 + 9 pt Bold7 Char"/>
    <w:link w:val="StyleStyle49ptBold7"/>
    <w:rsid w:val="00F63ED1"/>
    <w:rPr>
      <w:rFonts w:ascii="Calibri" w:eastAsia="Times New Roman" w:hAnsi="Calibri" w:cs="Times New Roman"/>
      <w:b/>
      <w:bCs/>
      <w:u w:val="single"/>
    </w:rPr>
  </w:style>
  <w:style w:type="paragraph" w:customStyle="1" w:styleId="NormalUnderline">
    <w:name w:val="Normal Underline"/>
    <w:basedOn w:val="Normal"/>
    <w:link w:val="NormalUnderlineChar"/>
    <w:qFormat/>
    <w:rsid w:val="00F63ED1"/>
    <w:pPr>
      <w:ind w:left="288"/>
    </w:pPr>
    <w:rPr>
      <w:rFonts w:eastAsia="Times New Roman"/>
      <w:u w:val="single"/>
    </w:rPr>
  </w:style>
  <w:style w:type="character" w:customStyle="1" w:styleId="NormalUnderlineChar">
    <w:name w:val="Normal Underline Char"/>
    <w:link w:val="NormalUnderline"/>
    <w:rsid w:val="00F63ED1"/>
    <w:rPr>
      <w:rFonts w:ascii="Calibri" w:eastAsia="Times New Roman" w:hAnsi="Calibri" w:cs="Calibri"/>
      <w:u w:val="single"/>
    </w:rPr>
  </w:style>
  <w:style w:type="character" w:customStyle="1" w:styleId="DontRead">
    <w:name w:val="Don't Read"/>
    <w:qFormat/>
    <w:rsid w:val="00F63ED1"/>
    <w:rPr>
      <w:rFonts w:ascii="Times New Roman" w:hAnsi="Times New Roman"/>
      <w:sz w:val="16"/>
    </w:rPr>
  </w:style>
  <w:style w:type="paragraph" w:customStyle="1" w:styleId="Underlinestyle">
    <w:name w:val="Underline style"/>
    <w:basedOn w:val="Normal"/>
    <w:qFormat/>
    <w:rsid w:val="00F63ED1"/>
    <w:rPr>
      <w:rFonts w:eastAsia="Times New Roman"/>
      <w:u w:val="single"/>
    </w:rPr>
  </w:style>
  <w:style w:type="character" w:customStyle="1" w:styleId="Style11ptUnderline3">
    <w:name w:val="Style 11 pt Underline3"/>
    <w:rsid w:val="00F63ED1"/>
    <w:rPr>
      <w:sz w:val="20"/>
      <w:u w:val="single"/>
    </w:rPr>
  </w:style>
  <w:style w:type="character" w:customStyle="1" w:styleId="27">
    <w:name w:val="27"/>
    <w:rsid w:val="00F63ED1"/>
    <w:rPr>
      <w:rFonts w:cs="Arial"/>
      <w:bCs/>
      <w:sz w:val="20"/>
      <w:u w:val="single"/>
      <w:lang w:val="en-US" w:eastAsia="en-US" w:bidi="ar-SA"/>
    </w:rPr>
  </w:style>
  <w:style w:type="character" w:customStyle="1" w:styleId="2">
    <w:name w:val="2"/>
    <w:rsid w:val="00F63ED1"/>
    <w:rPr>
      <w:rFonts w:cs="Arial"/>
      <w:bCs/>
      <w:sz w:val="20"/>
      <w:u w:val="single"/>
      <w:lang w:val="en-US" w:eastAsia="en-US" w:bidi="ar-SA"/>
    </w:rPr>
  </w:style>
  <w:style w:type="character" w:customStyle="1" w:styleId="Style9ptUnderline11">
    <w:name w:val="Style 9 pt Underline11"/>
    <w:basedOn w:val="DefaultParagraphFont"/>
    <w:rsid w:val="00F63ED1"/>
    <w:rPr>
      <w:sz w:val="20"/>
      <w:u w:val="single"/>
    </w:rPr>
  </w:style>
  <w:style w:type="character" w:customStyle="1" w:styleId="Style9ptBoldUnderline5">
    <w:name w:val="Style 9 pt Bold Underline5"/>
    <w:basedOn w:val="DefaultParagraphFont"/>
    <w:rsid w:val="00F63ED1"/>
    <w:rPr>
      <w:b/>
      <w:bCs/>
      <w:sz w:val="20"/>
      <w:u w:val="single"/>
    </w:rPr>
  </w:style>
  <w:style w:type="character" w:customStyle="1" w:styleId="CharChar114">
    <w:name w:val="Char Char114"/>
    <w:basedOn w:val="DefaultParagraphFont"/>
    <w:rsid w:val="00F63ED1"/>
    <w:rPr>
      <w:rFonts w:cs="Arial"/>
      <w:bCs/>
      <w:szCs w:val="26"/>
      <w:u w:val="single"/>
      <w:lang w:val="en-US" w:eastAsia="en-US" w:bidi="ar-SA"/>
    </w:rPr>
  </w:style>
  <w:style w:type="character" w:customStyle="1" w:styleId="CharChar113">
    <w:name w:val="Char Char113"/>
    <w:basedOn w:val="DefaultParagraphFont"/>
    <w:rsid w:val="00F63ED1"/>
    <w:rPr>
      <w:rFonts w:cs="Arial"/>
      <w:bCs/>
      <w:szCs w:val="26"/>
      <w:u w:val="single"/>
      <w:lang w:val="en-US" w:eastAsia="en-US" w:bidi="ar-SA"/>
    </w:rPr>
  </w:style>
  <w:style w:type="character" w:customStyle="1" w:styleId="CharChar112">
    <w:name w:val="Char Char112"/>
    <w:basedOn w:val="DefaultParagraphFont"/>
    <w:rsid w:val="00F63ED1"/>
    <w:rPr>
      <w:rFonts w:cs="Arial"/>
      <w:bCs/>
      <w:szCs w:val="26"/>
      <w:u w:val="single"/>
      <w:lang w:val="en-US" w:eastAsia="en-US" w:bidi="ar-SA"/>
    </w:rPr>
  </w:style>
  <w:style w:type="character" w:customStyle="1" w:styleId="ssl0">
    <w:name w:val="ss_l0"/>
    <w:basedOn w:val="DefaultParagraphFont"/>
    <w:rsid w:val="00F63ED1"/>
  </w:style>
  <w:style w:type="paragraph" w:styleId="CommentText">
    <w:name w:val="annotation text"/>
    <w:basedOn w:val="Normal"/>
    <w:link w:val="CommentTextChar"/>
    <w:uiPriority w:val="99"/>
    <w:rsid w:val="00F63ED1"/>
    <w:rPr>
      <w:szCs w:val="20"/>
    </w:rPr>
  </w:style>
  <w:style w:type="character" w:customStyle="1" w:styleId="CommentTextChar">
    <w:name w:val="Comment Text Char"/>
    <w:basedOn w:val="DefaultParagraphFont"/>
    <w:link w:val="CommentText"/>
    <w:uiPriority w:val="99"/>
    <w:rsid w:val="00F63ED1"/>
    <w:rPr>
      <w:rFonts w:ascii="Calibri" w:hAnsi="Calibri" w:cs="Calibri"/>
      <w:szCs w:val="20"/>
    </w:rPr>
  </w:style>
  <w:style w:type="character" w:customStyle="1" w:styleId="CommentSubjectChar">
    <w:name w:val="Comment Subject Char"/>
    <w:basedOn w:val="CommentTextChar"/>
    <w:link w:val="CommentSubject"/>
    <w:rsid w:val="00F63ED1"/>
    <w:rPr>
      <w:rFonts w:ascii="Times New Roman" w:hAnsi="Times New Roman" w:cs="Times New Roman"/>
      <w:b/>
      <w:bCs/>
      <w:szCs w:val="20"/>
    </w:rPr>
  </w:style>
  <w:style w:type="paragraph" w:styleId="CommentSubject">
    <w:name w:val="annotation subject"/>
    <w:basedOn w:val="CommentText"/>
    <w:next w:val="CommentText"/>
    <w:link w:val="CommentSubjectChar"/>
    <w:rsid w:val="00F63ED1"/>
    <w:rPr>
      <w:rFonts w:ascii="Times New Roman" w:hAnsi="Times New Roman" w:cs="Times New Roman"/>
      <w:b/>
      <w:bCs/>
    </w:rPr>
  </w:style>
  <w:style w:type="character" w:customStyle="1" w:styleId="CommentSubjectChar1">
    <w:name w:val="Comment Subject Char1"/>
    <w:basedOn w:val="CommentTextChar"/>
    <w:uiPriority w:val="99"/>
    <w:semiHidden/>
    <w:rsid w:val="00F63ED1"/>
    <w:rPr>
      <w:rFonts w:ascii="Calibri" w:hAnsi="Calibri" w:cs="Calibri"/>
      <w:b/>
      <w:bCs/>
      <w:szCs w:val="20"/>
    </w:rPr>
  </w:style>
  <w:style w:type="paragraph" w:customStyle="1" w:styleId="WW-Default1">
    <w:name w:val="WW-Default1"/>
    <w:basedOn w:val="Normal"/>
    <w:qFormat/>
    <w:rsid w:val="00F63ED1"/>
    <w:pPr>
      <w:suppressAutoHyphens/>
    </w:pPr>
    <w:rPr>
      <w:rFonts w:eastAsia="Times New Roman"/>
      <w:b/>
      <w:bCs/>
      <w:szCs w:val="20"/>
      <w:lang w:eastAsia="ar-SA"/>
    </w:rPr>
  </w:style>
  <w:style w:type="paragraph" w:customStyle="1" w:styleId="Normal1">
    <w:name w:val="Normal1"/>
    <w:basedOn w:val="BodyText"/>
    <w:qFormat/>
    <w:rsid w:val="00F63ED1"/>
  </w:style>
  <w:style w:type="character" w:customStyle="1" w:styleId="zoomme">
    <w:name w:val="zoomme"/>
    <w:basedOn w:val="DefaultParagraphFont"/>
    <w:rsid w:val="00F63ED1"/>
  </w:style>
  <w:style w:type="character" w:customStyle="1" w:styleId="Date1">
    <w:name w:val="Date1"/>
    <w:basedOn w:val="DefaultParagraphFont"/>
    <w:rsid w:val="00F63ED1"/>
  </w:style>
  <w:style w:type="character" w:customStyle="1" w:styleId="classauthor">
    <w:name w:val="class=&quot;author&quot;"/>
    <w:basedOn w:val="DefaultParagraphFont"/>
    <w:rsid w:val="00F63ED1"/>
  </w:style>
  <w:style w:type="paragraph" w:customStyle="1" w:styleId="CardStyle">
    <w:name w:val="Card Style"/>
    <w:basedOn w:val="Normal"/>
    <w:link w:val="CardStyleChar"/>
    <w:qFormat/>
    <w:rsid w:val="00F63ED1"/>
    <w:rPr>
      <w:rFonts w:eastAsia="Times New Roman"/>
    </w:rPr>
  </w:style>
  <w:style w:type="character" w:customStyle="1" w:styleId="CharCharChar">
    <w:name w:val="Char Char Char"/>
    <w:basedOn w:val="DefaultParagraphFont"/>
    <w:rsid w:val="00F63ED1"/>
    <w:rPr>
      <w:rFonts w:cs="Arial"/>
      <w:bCs/>
      <w:szCs w:val="26"/>
      <w:u w:val="single"/>
      <w:lang w:val="en-US" w:eastAsia="en-US" w:bidi="ar-SA"/>
    </w:rPr>
  </w:style>
  <w:style w:type="character" w:customStyle="1" w:styleId="BoldUnderlineChar0">
    <w:name w:val="Bold Underline Char"/>
    <w:rsid w:val="00F63ED1"/>
    <w:rPr>
      <w:rFonts w:ascii="Times New Roman" w:eastAsia="Times New Roman" w:hAnsi="Times New Roman"/>
      <w:b/>
      <w:bCs/>
      <w:szCs w:val="24"/>
      <w:u w:val="single"/>
    </w:rPr>
  </w:style>
  <w:style w:type="character" w:customStyle="1" w:styleId="texto1">
    <w:name w:val="texto1"/>
    <w:rsid w:val="00F63ED1"/>
  </w:style>
  <w:style w:type="character" w:customStyle="1" w:styleId="apple-style-span">
    <w:name w:val="apple-style-span"/>
    <w:rsid w:val="00F63ED1"/>
  </w:style>
  <w:style w:type="paragraph" w:customStyle="1" w:styleId="citenon-bold">
    <w:name w:val="cite non-bold"/>
    <w:basedOn w:val="Normal"/>
    <w:link w:val="citenon-boldChar"/>
    <w:qFormat/>
    <w:rsid w:val="00F63ED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63ED1"/>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63ED1"/>
    <w:rPr>
      <w:rFonts w:ascii="Calibri" w:eastAsia="Times New Roman" w:hAnsi="Calibri" w:cs="Arial"/>
      <w:b/>
      <w:bCs/>
      <w:sz w:val="24"/>
      <w:szCs w:val="28"/>
    </w:rPr>
  </w:style>
  <w:style w:type="paragraph" w:customStyle="1" w:styleId="Style23">
    <w:name w:val="Style23"/>
    <w:basedOn w:val="Normal"/>
    <w:uiPriority w:val="99"/>
    <w:qFormat/>
    <w:rsid w:val="00F63ED1"/>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63ED1"/>
    <w:rPr>
      <w:rFonts w:ascii="Calibri" w:eastAsia="Times New Roman" w:hAnsi="Calibri" w:cs="Calibri"/>
      <w:lang w:bidi="en-US"/>
    </w:rPr>
  </w:style>
  <w:style w:type="character" w:customStyle="1" w:styleId="gray">
    <w:name w:val="gray"/>
    <w:basedOn w:val="DefaultParagraphFont"/>
    <w:rsid w:val="00F63ED1"/>
  </w:style>
  <w:style w:type="paragraph" w:customStyle="1" w:styleId="Tagtemplate">
    <w:name w:val="Tagtemplate"/>
    <w:basedOn w:val="Normal"/>
    <w:link w:val="TagtemplateChar"/>
    <w:autoRedefine/>
    <w:qFormat/>
    <w:rsid w:val="00F63ED1"/>
    <w:pPr>
      <w:keepNext/>
      <w:keepLines/>
    </w:pPr>
    <w:rPr>
      <w:rFonts w:eastAsia="Calibri"/>
      <w:b/>
    </w:rPr>
  </w:style>
  <w:style w:type="character" w:customStyle="1" w:styleId="TagtemplateChar">
    <w:name w:val="Tagtemplate Char"/>
    <w:basedOn w:val="DefaultParagraphFont"/>
    <w:link w:val="Tagtemplate"/>
    <w:rsid w:val="00F63ED1"/>
    <w:rPr>
      <w:rFonts w:ascii="Calibri" w:eastAsia="Calibri" w:hAnsi="Calibri" w:cs="Calibri"/>
      <w:b/>
    </w:rPr>
  </w:style>
  <w:style w:type="character" w:customStyle="1" w:styleId="Styleunderline11ptBorderSinglesolidlineAuto05p">
    <w:name w:val="Style underline + 11 pt Border: : (Single solid line Auto  0.5 p..."/>
    <w:rsid w:val="00F63ED1"/>
    <w:rPr>
      <w:sz w:val="20"/>
      <w:u w:val="single"/>
      <w:bdr w:val="single" w:sz="4" w:space="0" w:color="auto"/>
    </w:rPr>
  </w:style>
  <w:style w:type="paragraph" w:customStyle="1" w:styleId="Citation-FirstLine">
    <w:name w:val="Citation - First Line"/>
    <w:basedOn w:val="Normal"/>
    <w:next w:val="Normal"/>
    <w:autoRedefine/>
    <w:qFormat/>
    <w:rsid w:val="00F63ED1"/>
    <w:pPr>
      <w:spacing w:line="240" w:lineRule="atLeast"/>
      <w:jc w:val="both"/>
    </w:pPr>
    <w:rPr>
      <w:rFonts w:ascii="Book Antiqua" w:eastAsia="Times New Roman" w:hAnsi="Book Antiqua"/>
    </w:rPr>
  </w:style>
  <w:style w:type="character" w:customStyle="1" w:styleId="CardText-Underlined">
    <w:name w:val="Card Text - Underlined"/>
    <w:rsid w:val="00F63ED1"/>
    <w:rPr>
      <w:b/>
      <w:sz w:val="20"/>
      <w:u w:val="single"/>
    </w:rPr>
  </w:style>
  <w:style w:type="paragraph" w:customStyle="1" w:styleId="Citation-Complete">
    <w:name w:val="Citation - Complete"/>
    <w:basedOn w:val="Normal"/>
    <w:next w:val="Normal"/>
    <w:link w:val="Citation-CompleteChar"/>
    <w:autoRedefine/>
    <w:qFormat/>
    <w:rsid w:val="00F63ED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63ED1"/>
    <w:rPr>
      <w:rFonts w:ascii="Book Antiqua" w:eastAsia="Times New Roman" w:hAnsi="Book Antiqua" w:cs="Calibri"/>
    </w:rPr>
  </w:style>
  <w:style w:type="character" w:customStyle="1" w:styleId="MicroTextChar">
    <w:name w:val="MicroText Char"/>
    <w:link w:val="MicroText"/>
    <w:rsid w:val="00F63ED1"/>
    <w:rPr>
      <w:rFonts w:ascii="Arial Narrow" w:hAnsi="Arial Narrow"/>
      <w:sz w:val="12"/>
    </w:rPr>
  </w:style>
  <w:style w:type="paragraph" w:customStyle="1" w:styleId="TagCite">
    <w:name w:val="Tag/Cite"/>
    <w:basedOn w:val="Normal"/>
    <w:qFormat/>
    <w:rsid w:val="00F63ED1"/>
    <w:rPr>
      <w:rFonts w:eastAsia="Times New Roman"/>
      <w:b/>
    </w:rPr>
  </w:style>
  <w:style w:type="character" w:customStyle="1" w:styleId="Style11ptItalicUnderline">
    <w:name w:val="Style 11 pt Italic Underline"/>
    <w:basedOn w:val="DefaultParagraphFont"/>
    <w:rsid w:val="00F63ED1"/>
    <w:rPr>
      <w:i/>
      <w:iCs/>
      <w:sz w:val="20"/>
      <w:u w:val="single"/>
    </w:rPr>
  </w:style>
  <w:style w:type="character" w:customStyle="1" w:styleId="Style11ptItalic">
    <w:name w:val="Style 11 pt Italic"/>
    <w:basedOn w:val="DefaultParagraphFont"/>
    <w:rsid w:val="00F63ED1"/>
    <w:rPr>
      <w:rFonts w:ascii="Times New Roman" w:hAnsi="Times New Roman"/>
      <w:i/>
      <w:iCs/>
      <w:sz w:val="20"/>
    </w:rPr>
  </w:style>
  <w:style w:type="character" w:customStyle="1" w:styleId="BoldandUnderlineChar">
    <w:name w:val="Bold and Underline Char"/>
    <w:basedOn w:val="DefaultParagraphFont"/>
    <w:link w:val="BoldandUnderline"/>
    <w:locked/>
    <w:rsid w:val="00F63ED1"/>
    <w:rPr>
      <w:b/>
      <w:u w:val="single"/>
    </w:rPr>
  </w:style>
  <w:style w:type="paragraph" w:customStyle="1" w:styleId="BoldandUnderline">
    <w:name w:val="Bold and Underline"/>
    <w:basedOn w:val="Normal"/>
    <w:link w:val="BoldandUnderlineChar"/>
    <w:qFormat/>
    <w:rsid w:val="00F63ED1"/>
    <w:rPr>
      <w:rFonts w:asciiTheme="minorHAnsi" w:hAnsiTheme="minorHAnsi" w:cstheme="minorBidi"/>
      <w:b/>
      <w:u w:val="single"/>
    </w:rPr>
  </w:style>
  <w:style w:type="character" w:customStyle="1" w:styleId="hdr">
    <w:name w:val="hdr"/>
    <w:basedOn w:val="DefaultParagraphFont"/>
    <w:rsid w:val="00F63ED1"/>
  </w:style>
  <w:style w:type="paragraph" w:customStyle="1" w:styleId="StyleStyle49ptBold3">
    <w:name w:val="Style Style4 + 9 pt Bold3"/>
    <w:basedOn w:val="Style4"/>
    <w:link w:val="StyleStyle49ptBold3Char"/>
    <w:qFormat/>
    <w:rsid w:val="00F63ED1"/>
    <w:rPr>
      <w:rFonts w:cs="Times New Roman"/>
      <w:b/>
      <w:bCs/>
    </w:rPr>
  </w:style>
  <w:style w:type="character" w:customStyle="1" w:styleId="StyleStyle49ptBold3Char">
    <w:name w:val="Style Style4 + 9 pt Bold3 Char"/>
    <w:basedOn w:val="Style4Char"/>
    <w:link w:val="StyleStyle49ptBold3"/>
    <w:rsid w:val="00F63ED1"/>
    <w:rPr>
      <w:rFonts w:ascii="Calibri" w:eastAsia="Times New Roman" w:hAnsi="Calibri" w:cs="Times New Roman"/>
      <w:b/>
      <w:bCs/>
      <w:u w:val="single"/>
    </w:rPr>
  </w:style>
  <w:style w:type="character" w:customStyle="1" w:styleId="Style9ptUnderline6">
    <w:name w:val="Style 9 pt Underline6"/>
    <w:basedOn w:val="DefaultParagraphFont"/>
    <w:rsid w:val="00F63ED1"/>
    <w:rPr>
      <w:sz w:val="20"/>
      <w:u w:val="single"/>
    </w:rPr>
  </w:style>
  <w:style w:type="character" w:customStyle="1" w:styleId="ct-with-fmlt">
    <w:name w:val="ct-with-fmlt"/>
    <w:basedOn w:val="DefaultParagraphFont"/>
    <w:rsid w:val="00F63ED1"/>
  </w:style>
  <w:style w:type="paragraph" w:customStyle="1" w:styleId="TagText">
    <w:name w:val="TagText"/>
    <w:basedOn w:val="Normal"/>
    <w:uiPriority w:val="99"/>
    <w:qFormat/>
    <w:rsid w:val="00F63ED1"/>
    <w:rPr>
      <w:b/>
    </w:rPr>
  </w:style>
  <w:style w:type="paragraph" w:customStyle="1" w:styleId="StyleStyle49pt">
    <w:name w:val="Style Style4 + 9 pt"/>
    <w:basedOn w:val="Normal"/>
    <w:link w:val="StyleStyle49ptChar"/>
    <w:qFormat/>
    <w:rsid w:val="00F63ED1"/>
    <w:rPr>
      <w:rFonts w:eastAsia="Times New Roman"/>
      <w:u w:val="single"/>
    </w:rPr>
  </w:style>
  <w:style w:type="character" w:customStyle="1" w:styleId="StyleStyle49ptChar">
    <w:name w:val="Style Style4 + 9 pt Char"/>
    <w:basedOn w:val="DefaultParagraphFont"/>
    <w:link w:val="StyleStyle49pt"/>
    <w:rsid w:val="00F63ED1"/>
    <w:rPr>
      <w:rFonts w:ascii="Calibri" w:eastAsia="Times New Roman" w:hAnsi="Calibri" w:cs="Calibri"/>
      <w:u w:val="single"/>
    </w:rPr>
  </w:style>
  <w:style w:type="paragraph" w:customStyle="1" w:styleId="StyleStyle49ptBold">
    <w:name w:val="Style Style4 + 9 pt Bold"/>
    <w:basedOn w:val="Normal"/>
    <w:link w:val="StyleStyle49ptBoldChar"/>
    <w:qFormat/>
    <w:rsid w:val="00F63ED1"/>
    <w:rPr>
      <w:rFonts w:eastAsia="Times New Roman"/>
      <w:b/>
      <w:bCs/>
      <w:u w:val="single"/>
    </w:rPr>
  </w:style>
  <w:style w:type="character" w:customStyle="1" w:styleId="StyleStyle49ptBoldChar">
    <w:name w:val="Style Style4 + 9 pt Bold Char"/>
    <w:basedOn w:val="DefaultParagraphFont"/>
    <w:link w:val="StyleStyle49ptBold"/>
    <w:rsid w:val="00F63ED1"/>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F63ED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63ED1"/>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F63ED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63ED1"/>
    <w:rPr>
      <w:rFonts w:ascii="Arial" w:eastAsia="Times New Roman" w:hAnsi="Arial" w:cs="Arial"/>
      <w:b/>
      <w:bCs/>
      <w:szCs w:val="24"/>
      <w:u w:val="single"/>
    </w:rPr>
  </w:style>
  <w:style w:type="paragraph" w:customStyle="1" w:styleId="StyleUnderlined11pt">
    <w:name w:val="Style Underlined + 11 pt"/>
    <w:link w:val="StyleUnderlined11ptChar"/>
    <w:qFormat/>
    <w:rsid w:val="00F63ED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63ED1"/>
    <w:rPr>
      <w:rFonts w:ascii="Arial" w:eastAsia="Times New Roman" w:hAnsi="Arial" w:cs="Arial"/>
      <w:szCs w:val="24"/>
      <w:u w:val="single"/>
    </w:rPr>
  </w:style>
  <w:style w:type="character" w:customStyle="1" w:styleId="newscontent">
    <w:name w:val="newscontent"/>
    <w:rsid w:val="00F63ED1"/>
  </w:style>
  <w:style w:type="character" w:customStyle="1" w:styleId="StyleUnderlinePatternClearYellow">
    <w:name w:val="Style Underline Pattern: Clear (Yellow)"/>
    <w:basedOn w:val="DefaultParagraphFont"/>
    <w:rsid w:val="00F63ED1"/>
    <w:rPr>
      <w:u w:val="single"/>
      <w:shd w:val="clear" w:color="auto" w:fill="00FF00"/>
    </w:rPr>
  </w:style>
  <w:style w:type="paragraph" w:customStyle="1" w:styleId="StyleUnderlineChar11pt3">
    <w:name w:val="Style Underline Char + 11 pt3"/>
    <w:link w:val="StyleUnderlineChar11pt3Char"/>
    <w:qFormat/>
    <w:rsid w:val="00F63ED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63ED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63ED1"/>
    <w:rPr>
      <w:b w:val="0"/>
      <w:bCs/>
      <w:u w:val="single"/>
    </w:rPr>
  </w:style>
  <w:style w:type="character" w:customStyle="1" w:styleId="date-display-single">
    <w:name w:val="date-display-single"/>
    <w:basedOn w:val="DefaultParagraphFont"/>
    <w:rsid w:val="00F63ED1"/>
  </w:style>
  <w:style w:type="character" w:customStyle="1" w:styleId="CommentTextChar1">
    <w:name w:val="Comment Text Char1"/>
    <w:basedOn w:val="DefaultParagraphFont"/>
    <w:uiPriority w:val="99"/>
    <w:rsid w:val="00F63ED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63ED1"/>
    <w:rPr>
      <w:rFonts w:ascii="Times New Roman" w:hAnsi="Times New Roman" w:cs="Times New Roman"/>
      <w:sz w:val="20"/>
    </w:rPr>
  </w:style>
  <w:style w:type="paragraph" w:customStyle="1" w:styleId="Cite2">
    <w:name w:val="Cite 2"/>
    <w:basedOn w:val="Normal"/>
    <w:qFormat/>
    <w:rsid w:val="00F63ED1"/>
    <w:rPr>
      <w:rFonts w:eastAsia="MS Mincho"/>
      <w:b/>
      <w:u w:val="single"/>
    </w:rPr>
  </w:style>
  <w:style w:type="character" w:customStyle="1" w:styleId="StyleunderlineBold">
    <w:name w:val="Style underline + Bold"/>
    <w:basedOn w:val="underline"/>
    <w:rsid w:val="00F63ED1"/>
    <w:rPr>
      <w:rFonts w:ascii="Times New Roman" w:hAnsi="Times New Roman" w:cs="Times New Roman"/>
      <w:bCs/>
      <w:sz w:val="20"/>
      <w:u w:val="single"/>
    </w:rPr>
  </w:style>
  <w:style w:type="paragraph" w:customStyle="1" w:styleId="cards0">
    <w:name w:val="cards"/>
    <w:basedOn w:val="Cites0"/>
    <w:qFormat/>
    <w:rsid w:val="00F63ED1"/>
    <w:pPr>
      <w:widowControl/>
      <w:jc w:val="left"/>
    </w:pPr>
    <w:rPr>
      <w:szCs w:val="22"/>
    </w:rPr>
  </w:style>
  <w:style w:type="character" w:customStyle="1" w:styleId="Style10ptUnderline">
    <w:name w:val="Style 10 pt Underline"/>
    <w:basedOn w:val="DefaultParagraphFont"/>
    <w:rsid w:val="00F63ED1"/>
    <w:rPr>
      <w:sz w:val="20"/>
      <w:u w:val="single"/>
    </w:rPr>
  </w:style>
  <w:style w:type="character" w:styleId="HTMLCite">
    <w:name w:val="HTML Cite"/>
    <w:uiPriority w:val="99"/>
    <w:rsid w:val="00F63ED1"/>
    <w:rPr>
      <w:i/>
      <w:iCs/>
    </w:rPr>
  </w:style>
  <w:style w:type="character" w:customStyle="1" w:styleId="slug-pub-date">
    <w:name w:val="slug-pub-date"/>
    <w:basedOn w:val="DefaultParagraphFont"/>
    <w:rsid w:val="00F63ED1"/>
  </w:style>
  <w:style w:type="character" w:customStyle="1" w:styleId="slug-vol">
    <w:name w:val="slug-vol"/>
    <w:basedOn w:val="DefaultParagraphFont"/>
    <w:rsid w:val="00F63ED1"/>
  </w:style>
  <w:style w:type="character" w:customStyle="1" w:styleId="slug-issue">
    <w:name w:val="slug-issue"/>
    <w:basedOn w:val="DefaultParagraphFont"/>
    <w:rsid w:val="00F63ED1"/>
  </w:style>
  <w:style w:type="character" w:customStyle="1" w:styleId="slug-pages">
    <w:name w:val="slug-pages"/>
    <w:basedOn w:val="DefaultParagraphFont"/>
    <w:rsid w:val="00F63ED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63ED1"/>
    <w:rPr>
      <w:b/>
      <w:bCs/>
      <w:strike w:val="0"/>
      <w:dstrike w:val="0"/>
      <w:sz w:val="24"/>
      <w:u w:val="none"/>
      <w:effect w:val="none"/>
    </w:rPr>
  </w:style>
  <w:style w:type="paragraph" w:customStyle="1" w:styleId="Tag2">
    <w:name w:val="Tag2"/>
    <w:basedOn w:val="Normal"/>
    <w:autoRedefine/>
    <w:qFormat/>
    <w:rsid w:val="00F63ED1"/>
    <w:pPr>
      <w:spacing w:before="120"/>
    </w:pPr>
    <w:rPr>
      <w:b/>
      <w:sz w:val="26"/>
    </w:rPr>
  </w:style>
  <w:style w:type="character" w:customStyle="1" w:styleId="tagchar">
    <w:name w:val="tagchar"/>
    <w:basedOn w:val="DefaultParagraphFont"/>
    <w:rsid w:val="00F63ED1"/>
  </w:style>
  <w:style w:type="paragraph" w:customStyle="1" w:styleId="NormalText">
    <w:name w:val="Normal Text"/>
    <w:basedOn w:val="Normal"/>
    <w:link w:val="NormalTextChar"/>
    <w:autoRedefine/>
    <w:qFormat/>
    <w:rsid w:val="00F63ED1"/>
    <w:pPr>
      <w:jc w:val="both"/>
    </w:pPr>
    <w:rPr>
      <w:rFonts w:eastAsia="Times New Roman"/>
      <w:szCs w:val="26"/>
    </w:rPr>
  </w:style>
  <w:style w:type="character" w:customStyle="1" w:styleId="pmterms11">
    <w:name w:val="pmterms11"/>
    <w:basedOn w:val="DefaultParagraphFont"/>
    <w:rsid w:val="00F63ED1"/>
    <w:rPr>
      <w:b/>
      <w:bCs/>
      <w:i w:val="0"/>
      <w:iCs w:val="0"/>
      <w:color w:val="000000"/>
    </w:rPr>
  </w:style>
  <w:style w:type="character" w:customStyle="1" w:styleId="StyleUnderlineChar9ptBold">
    <w:name w:val="Style Underline Char + 9 pt Bold"/>
    <w:basedOn w:val="DefaultParagraphFont"/>
    <w:rsid w:val="00F63ED1"/>
    <w:rPr>
      <w:rFonts w:ascii="Times New Roman" w:hAnsi="Times New Roman"/>
      <w:b/>
      <w:bCs/>
      <w:sz w:val="20"/>
      <w:u w:val="single"/>
      <w:lang w:val="en-US" w:eastAsia="en-US" w:bidi="ar-SA"/>
    </w:rPr>
  </w:style>
  <w:style w:type="character" w:customStyle="1" w:styleId="Style8pt">
    <w:name w:val="Style 8 pt"/>
    <w:basedOn w:val="DefaultParagraphFont"/>
    <w:rsid w:val="00F63ED1"/>
    <w:rPr>
      <w:sz w:val="20"/>
    </w:rPr>
  </w:style>
  <w:style w:type="character" w:customStyle="1" w:styleId="UnderlineChar5Char">
    <w:name w:val="Underline Char5 Char"/>
    <w:basedOn w:val="DefaultParagraphFont"/>
    <w:rsid w:val="00F63ED1"/>
    <w:rPr>
      <w:szCs w:val="24"/>
      <w:u w:val="single"/>
      <w:lang w:val="en-US" w:eastAsia="en-US" w:bidi="ar-SA"/>
    </w:rPr>
  </w:style>
  <w:style w:type="character" w:customStyle="1" w:styleId="BoldandUnderlineChar2Char1">
    <w:name w:val="Bold and Underline Char2 Char1"/>
    <w:basedOn w:val="DefaultParagraphFont"/>
    <w:rsid w:val="00F63ED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63ED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63ED1"/>
    <w:rPr>
      <w:szCs w:val="24"/>
      <w:u w:val="single"/>
      <w:lang w:val="en-US" w:eastAsia="en-US" w:bidi="ar-SA"/>
    </w:rPr>
  </w:style>
  <w:style w:type="paragraph" w:customStyle="1" w:styleId="Language">
    <w:name w:val="Language"/>
    <w:basedOn w:val="Normal"/>
    <w:link w:val="LanguageChar"/>
    <w:qFormat/>
    <w:rsid w:val="00F63ED1"/>
    <w:rPr>
      <w:rFonts w:eastAsia="Times New Roman"/>
      <w:strike/>
      <w:szCs w:val="20"/>
    </w:rPr>
  </w:style>
  <w:style w:type="character" w:customStyle="1" w:styleId="LanguageChar">
    <w:name w:val="Language Char"/>
    <w:basedOn w:val="DefaultParagraphFont"/>
    <w:link w:val="Language"/>
    <w:rsid w:val="00F63ED1"/>
    <w:rPr>
      <w:rFonts w:ascii="Calibri" w:eastAsia="Times New Roman" w:hAnsi="Calibri" w:cs="Calibri"/>
      <w:strike/>
      <w:szCs w:val="20"/>
    </w:rPr>
  </w:style>
  <w:style w:type="paragraph" w:customStyle="1" w:styleId="UnderlineChar3">
    <w:name w:val="Underline Char3"/>
    <w:basedOn w:val="Normal"/>
    <w:link w:val="UnderlineChar3Char"/>
    <w:qFormat/>
    <w:rsid w:val="00F63ED1"/>
    <w:rPr>
      <w:rFonts w:eastAsia="Times New Roman"/>
      <w:u w:val="single"/>
    </w:rPr>
  </w:style>
  <w:style w:type="character" w:customStyle="1" w:styleId="UnderlineChar3Char">
    <w:name w:val="Underline Char3 Char"/>
    <w:basedOn w:val="DefaultParagraphFont"/>
    <w:link w:val="UnderlineChar3"/>
    <w:rsid w:val="00F63ED1"/>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63ED1"/>
    <w:rPr>
      <w:rFonts w:eastAsia="Times New Roman"/>
      <w:b/>
      <w:u w:val="single"/>
    </w:rPr>
  </w:style>
  <w:style w:type="character" w:customStyle="1" w:styleId="BoldandUnderlineChar3CharChar">
    <w:name w:val="Bold and Underline Char3 Char Char"/>
    <w:basedOn w:val="DefaultParagraphFont"/>
    <w:link w:val="BoldandUnderlineChar3Char"/>
    <w:rsid w:val="00F63ED1"/>
    <w:rPr>
      <w:rFonts w:ascii="Calibri" w:eastAsia="Times New Roman" w:hAnsi="Calibri" w:cs="Calibri"/>
      <w:b/>
      <w:u w:val="single"/>
    </w:rPr>
  </w:style>
  <w:style w:type="character" w:customStyle="1" w:styleId="UnderlineChar1">
    <w:name w:val="Underline Char1"/>
    <w:basedOn w:val="DefaultParagraphFont"/>
    <w:rsid w:val="00F63ED1"/>
    <w:rPr>
      <w:szCs w:val="24"/>
      <w:u w:val="single"/>
      <w:lang w:val="en-US" w:eastAsia="en-US" w:bidi="ar-SA"/>
    </w:rPr>
  </w:style>
  <w:style w:type="character" w:customStyle="1" w:styleId="BoldandUnderlineChar1Char2Char">
    <w:name w:val="Bold and Underline Char1 Char2 Char"/>
    <w:basedOn w:val="DefaultParagraphFont"/>
    <w:rsid w:val="00F63ED1"/>
    <w:rPr>
      <w:b/>
      <w:szCs w:val="24"/>
      <w:u w:val="single"/>
      <w:lang w:val="en-US" w:eastAsia="en-US" w:bidi="ar-SA"/>
    </w:rPr>
  </w:style>
  <w:style w:type="character" w:customStyle="1" w:styleId="SmalltextChar">
    <w:name w:val="Small text Char"/>
    <w:aliases w:val="Quote1 Char1"/>
    <w:link w:val="Smalltext"/>
    <w:rsid w:val="00F63ED1"/>
    <w:rPr>
      <w:rFonts w:ascii="Arial Narrow" w:eastAsia="Times New Roman" w:hAnsi="Arial Narrow" w:cs="Calibri"/>
    </w:rPr>
  </w:style>
  <w:style w:type="paragraph" w:customStyle="1" w:styleId="HotRoute">
    <w:name w:val="Hot Route"/>
    <w:basedOn w:val="Normal"/>
    <w:link w:val="HotRouteChar0"/>
    <w:qFormat/>
    <w:rsid w:val="00F63ED1"/>
    <w:pPr>
      <w:ind w:left="144"/>
    </w:pPr>
    <w:rPr>
      <w:rFonts w:eastAsia="Times New Roman"/>
    </w:rPr>
  </w:style>
  <w:style w:type="paragraph" w:customStyle="1" w:styleId="Cardstyle0">
    <w:name w:val="Cardstyle"/>
    <w:basedOn w:val="Normal"/>
    <w:next w:val="Normal"/>
    <w:qFormat/>
    <w:rsid w:val="00F63ED1"/>
    <w:rPr>
      <w:rFonts w:eastAsia="Times New Roman"/>
    </w:rPr>
  </w:style>
  <w:style w:type="character" w:customStyle="1" w:styleId="Style12ptBoldUnderline1">
    <w:name w:val="Style 12 pt Bold Underline1"/>
    <w:basedOn w:val="DefaultParagraphFont"/>
    <w:rsid w:val="00F63ED1"/>
    <w:rPr>
      <w:b/>
      <w:bCs/>
      <w:sz w:val="24"/>
      <w:u w:val="single"/>
    </w:rPr>
  </w:style>
  <w:style w:type="character" w:customStyle="1" w:styleId="StyleEmphasisArial12ptBoldNotItalic">
    <w:name w:val="Style Emphasis + Arial 12 pt Bold Not Italic"/>
    <w:basedOn w:val="Emphasis"/>
    <w:rsid w:val="00F63ED1"/>
    <w:rPr>
      <w:rFonts w:ascii="Arial" w:hAnsi="Arial" w:cs="Times New Roman"/>
      <w:b w:val="0"/>
      <w:bCs/>
      <w:i/>
      <w:iCs/>
      <w:sz w:val="24"/>
      <w:u w:val="single"/>
      <w:bdr w:val="single" w:sz="8" w:space="0" w:color="auto"/>
    </w:rPr>
  </w:style>
  <w:style w:type="character" w:customStyle="1" w:styleId="DebateHighlighted">
    <w:name w:val="Debate Highlighted"/>
    <w:qFormat/>
    <w:rsid w:val="00F63ED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63ED1"/>
    <w:rPr>
      <w:rFonts w:ascii="SimSun" w:eastAsia="SimSun" w:hAnsi="SimSun"/>
      <w:sz w:val="15"/>
      <w:lang w:eastAsia="zh-CN"/>
    </w:rPr>
  </w:style>
  <w:style w:type="paragraph" w:customStyle="1" w:styleId="UnreadText">
    <w:name w:val="Unread Text"/>
    <w:basedOn w:val="Normal"/>
    <w:next w:val="Normal"/>
    <w:link w:val="UnreadTextChar"/>
    <w:autoRedefine/>
    <w:qFormat/>
    <w:rsid w:val="00F63ED1"/>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F63ED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63ED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63ED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63ED1"/>
    <w:rPr>
      <w:rFonts w:ascii="Times New Roman" w:hAnsi="Times New Roman"/>
      <w:sz w:val="20"/>
      <w:u w:val="single"/>
      <w:bdr w:val="none" w:sz="0" w:space="0" w:color="auto"/>
      <w:shd w:val="clear" w:color="auto" w:fill="C0C0C0"/>
    </w:rPr>
  </w:style>
  <w:style w:type="character" w:customStyle="1" w:styleId="smallChar">
    <w:name w:val="small Char"/>
    <w:rsid w:val="00F63ED1"/>
    <w:rPr>
      <w:rFonts w:ascii="Calibri" w:eastAsia="Calibri" w:hAnsi="Calibri" w:cs="Calibri"/>
      <w:sz w:val="16"/>
      <w:szCs w:val="20"/>
      <w:lang w:val="x-none" w:eastAsia="x-none"/>
    </w:rPr>
  </w:style>
  <w:style w:type="paragraph" w:customStyle="1" w:styleId="HotRoute0">
    <w:name w:val="Hot Route!"/>
    <w:basedOn w:val="Normal"/>
    <w:qFormat/>
    <w:rsid w:val="00F63ED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63ED1"/>
    <w:rPr>
      <w:rFonts w:ascii="Times New Roman" w:hAnsi="Times New Roman" w:cs="Times New Roman"/>
      <w:sz w:val="16"/>
      <w:szCs w:val="16"/>
    </w:rPr>
  </w:style>
  <w:style w:type="character" w:customStyle="1" w:styleId="BodyText2Char1">
    <w:name w:val="Body Text 2 Char1"/>
    <w:basedOn w:val="DefaultParagraphFont"/>
    <w:semiHidden/>
    <w:rsid w:val="00F63ED1"/>
    <w:rPr>
      <w:rFonts w:ascii="Times New Roman" w:hAnsi="Times New Roman" w:cs="Times New Roman"/>
      <w:sz w:val="20"/>
    </w:rPr>
  </w:style>
  <w:style w:type="character" w:customStyle="1" w:styleId="Heading2Char1CharCharCharCharCharC">
    <w:name w:val="Heading 2 Char1 Char Char Char Char Char C"/>
    <w:rsid w:val="00F63ED1"/>
    <w:rPr>
      <w:rFonts w:cs="Arial"/>
      <w:b/>
      <w:bCs/>
      <w:iCs/>
      <w:sz w:val="24"/>
      <w:szCs w:val="28"/>
      <w:lang w:val="en-US" w:eastAsia="en-US" w:bidi="ar-SA"/>
    </w:rPr>
  </w:style>
  <w:style w:type="character" w:customStyle="1" w:styleId="underline1">
    <w:name w:val="underline1"/>
    <w:basedOn w:val="DefaultParagraphFont"/>
    <w:rsid w:val="00F63ED1"/>
    <w:rPr>
      <w:u w:val="single"/>
    </w:rPr>
  </w:style>
  <w:style w:type="character" w:customStyle="1" w:styleId="author0">
    <w:name w:val="author"/>
    <w:basedOn w:val="DefaultParagraphFont"/>
    <w:rsid w:val="00F63ED1"/>
    <w:rPr>
      <w:rFonts w:ascii="Times New Roman" w:hAnsi="Times New Roman"/>
      <w:b/>
      <w:sz w:val="24"/>
    </w:rPr>
  </w:style>
  <w:style w:type="character" w:customStyle="1" w:styleId="FontStyle291">
    <w:name w:val="Font Style291"/>
    <w:basedOn w:val="DefaultParagraphFont"/>
    <w:uiPriority w:val="99"/>
    <w:rsid w:val="00F63ED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63ED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63ED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63ED1"/>
    <w:rPr>
      <w:rFonts w:ascii="Calibri" w:eastAsia="Times New Roman" w:hAnsi="Calibri" w:cs="Calibri"/>
    </w:rPr>
  </w:style>
  <w:style w:type="paragraph" w:customStyle="1" w:styleId="Cards1">
    <w:name w:val="Cards1"/>
    <w:basedOn w:val="Normal"/>
    <w:link w:val="Cards1Char"/>
    <w:qFormat/>
    <w:rsid w:val="00F63ED1"/>
    <w:pPr>
      <w:ind w:left="288"/>
    </w:pPr>
    <w:rPr>
      <w:rFonts w:eastAsia="Times New Roman"/>
      <w:u w:val="single"/>
    </w:rPr>
  </w:style>
  <w:style w:type="character" w:customStyle="1" w:styleId="Cards1Char">
    <w:name w:val="Cards1 Char"/>
    <w:basedOn w:val="DefaultParagraphFont"/>
    <w:link w:val="Cards1"/>
    <w:rsid w:val="00F63ED1"/>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F63ED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63ED1"/>
    <w:rPr>
      <w:rFonts w:ascii="Arial" w:eastAsia="Calibri" w:hAnsi="Arial" w:cs="Arial"/>
      <w:u w:val="single"/>
    </w:rPr>
  </w:style>
  <w:style w:type="character" w:customStyle="1" w:styleId="EmphasizeThis">
    <w:name w:val="EmphasizeThis"/>
    <w:rsid w:val="00F63ED1"/>
    <w:rPr>
      <w:rFonts w:ascii="Georgia" w:hAnsi="Georgia"/>
      <w:b/>
      <w:iCs/>
      <w:sz w:val="24"/>
      <w:u w:val="thick"/>
    </w:rPr>
  </w:style>
  <w:style w:type="paragraph" w:customStyle="1" w:styleId="Stylecard8pt">
    <w:name w:val="Style card + 8 pt"/>
    <w:basedOn w:val="Normal"/>
    <w:link w:val="Stylecard8ptChar"/>
    <w:qFormat/>
    <w:rsid w:val="00F63ED1"/>
    <w:pPr>
      <w:ind w:left="288" w:right="288"/>
    </w:pPr>
    <w:rPr>
      <w:color w:val="000000"/>
      <w:u w:val="single"/>
      <w:lang w:eastAsia="ar-SA"/>
    </w:rPr>
  </w:style>
  <w:style w:type="character" w:customStyle="1" w:styleId="Stylecard8ptChar">
    <w:name w:val="Style card + 8 pt Char"/>
    <w:basedOn w:val="cardChar"/>
    <w:link w:val="Stylecard8pt"/>
    <w:rsid w:val="00F63ED1"/>
    <w:rPr>
      <w:rFonts w:ascii="Calibri" w:hAnsi="Calibri" w:cs="Calibri"/>
      <w:color w:val="000000"/>
      <w:u w:val="single"/>
      <w:lang w:eastAsia="ar-SA"/>
    </w:rPr>
  </w:style>
  <w:style w:type="character" w:customStyle="1" w:styleId="bhl">
    <w:name w:val="bhl"/>
    <w:basedOn w:val="DefaultParagraphFont"/>
    <w:rsid w:val="00F63ED1"/>
  </w:style>
  <w:style w:type="paragraph" w:customStyle="1" w:styleId="TagGA11">
    <w:name w:val="Tag GA 11"/>
    <w:basedOn w:val="TOC1"/>
    <w:qFormat/>
    <w:rsid w:val="00F63ED1"/>
    <w:pPr>
      <w:spacing w:before="0" w:after="160"/>
    </w:pPr>
    <w:rPr>
      <w:rFonts w:eastAsia="Calibri"/>
      <w:u w:val="none"/>
      <w:lang w:bidi="ar-SA"/>
    </w:rPr>
  </w:style>
  <w:style w:type="paragraph" w:customStyle="1" w:styleId="CiteCard">
    <w:name w:val="Cite/Card"/>
    <w:basedOn w:val="TOC2"/>
    <w:qFormat/>
    <w:rsid w:val="00F63ED1"/>
    <w:pPr>
      <w:tabs>
        <w:tab w:val="left" w:pos="4360"/>
      </w:tabs>
      <w:ind w:left="220"/>
    </w:pPr>
    <w:rPr>
      <w:rFonts w:eastAsia="Calibri"/>
      <w:sz w:val="22"/>
      <w:lang w:bidi="ar-SA"/>
    </w:rPr>
  </w:style>
  <w:style w:type="character" w:customStyle="1" w:styleId="CardTextUnderlinedChar">
    <w:name w:val="Card Text Underlined Char"/>
    <w:basedOn w:val="DefaultParagraphFont"/>
    <w:rsid w:val="00F63ED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63ED1"/>
    <w:rPr>
      <w:sz w:val="16"/>
      <w:szCs w:val="16"/>
    </w:rPr>
  </w:style>
  <w:style w:type="character" w:customStyle="1" w:styleId="DocumentMapChar1">
    <w:name w:val="Document Map Char1"/>
    <w:basedOn w:val="DefaultParagraphFont"/>
    <w:uiPriority w:val="99"/>
    <w:rsid w:val="00F63ED1"/>
    <w:rPr>
      <w:rFonts w:ascii="Tahoma" w:hAnsi="Tahoma" w:cs="Tahoma"/>
      <w:sz w:val="16"/>
      <w:szCs w:val="16"/>
    </w:rPr>
  </w:style>
  <w:style w:type="character" w:customStyle="1" w:styleId="addmd">
    <w:name w:val="addmd"/>
    <w:basedOn w:val="DefaultParagraphFont"/>
    <w:rsid w:val="00F63ED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63ED1"/>
    <w:rPr>
      <w:rFonts w:ascii="Arial" w:hAnsi="Arial"/>
      <w:b/>
      <w:sz w:val="26"/>
    </w:rPr>
  </w:style>
  <w:style w:type="paragraph" w:styleId="FootnoteText">
    <w:name w:val="footnote text"/>
    <w:basedOn w:val="Normal"/>
    <w:link w:val="FootnoteTextChar"/>
    <w:unhideWhenUsed/>
    <w:rsid w:val="00F63ED1"/>
    <w:rPr>
      <w:rFonts w:eastAsia="Calibri"/>
      <w:szCs w:val="20"/>
      <w:lang w:eastAsia="zh-CN"/>
    </w:rPr>
  </w:style>
  <w:style w:type="character" w:customStyle="1" w:styleId="FootnoteTextChar">
    <w:name w:val="Footnote Text Char"/>
    <w:basedOn w:val="DefaultParagraphFont"/>
    <w:link w:val="FootnoteText"/>
    <w:rsid w:val="00F63ED1"/>
    <w:rPr>
      <w:rFonts w:ascii="Calibri" w:eastAsia="Calibri" w:hAnsi="Calibri" w:cs="Calibri"/>
      <w:szCs w:val="20"/>
      <w:lang w:eastAsia="zh-CN"/>
    </w:rPr>
  </w:style>
  <w:style w:type="character" w:customStyle="1" w:styleId="UnderlinedTextCharChar">
    <w:name w:val="Underlined Text Char Char"/>
    <w:basedOn w:val="DefaultParagraphFont"/>
    <w:rsid w:val="00F63ED1"/>
    <w:rPr>
      <w:rFonts w:cs="Arial"/>
      <w:bCs/>
      <w:noProof w:val="0"/>
      <w:szCs w:val="26"/>
      <w:u w:val="single"/>
      <w:lang w:val="en-US" w:eastAsia="en-US" w:bidi="ar-SA"/>
    </w:rPr>
  </w:style>
  <w:style w:type="character" w:customStyle="1" w:styleId="StyleTimesNewRoman12ptBold">
    <w:name w:val="Style Times New Roman 12 pt Bold"/>
    <w:rsid w:val="00F63ED1"/>
    <w:rPr>
      <w:b/>
      <w:bCs/>
      <w:sz w:val="24"/>
    </w:rPr>
  </w:style>
  <w:style w:type="character" w:customStyle="1" w:styleId="CardText1Char">
    <w:name w:val="Card Text 1 Char"/>
    <w:rsid w:val="00F63ED1"/>
    <w:rPr>
      <w:rFonts w:ascii="Georgia" w:hAnsi="Georgia"/>
      <w:color w:val="000000"/>
      <w:sz w:val="22"/>
      <w:szCs w:val="22"/>
      <w:u w:val="single"/>
    </w:rPr>
  </w:style>
  <w:style w:type="character" w:customStyle="1" w:styleId="BoldUnderlining">
    <w:name w:val="Bold Underlining"/>
    <w:rsid w:val="00F63ED1"/>
    <w:rPr>
      <w:u w:val="single"/>
    </w:rPr>
  </w:style>
  <w:style w:type="character" w:customStyle="1" w:styleId="Intemphasis">
    <w:name w:val="Intemphasis"/>
    <w:uiPriority w:val="1"/>
    <w:qFormat/>
    <w:rsid w:val="00F63ED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63ED1"/>
    <w:pPr>
      <w:ind w:left="288" w:right="288"/>
    </w:pPr>
    <w:rPr>
      <w:szCs w:val="16"/>
    </w:rPr>
  </w:style>
  <w:style w:type="character" w:customStyle="1" w:styleId="cardtextChar2">
    <w:name w:val="cardtext Char"/>
    <w:basedOn w:val="DefaultParagraphFont"/>
    <w:link w:val="cardtext0"/>
    <w:rsid w:val="00F63ED1"/>
    <w:rPr>
      <w:rFonts w:ascii="Calibri" w:hAnsi="Calibri" w:cs="Calibri"/>
      <w:szCs w:val="16"/>
    </w:rPr>
  </w:style>
  <w:style w:type="character" w:customStyle="1" w:styleId="BoldUnderlineChar1">
    <w:name w:val="BoldUnderline Char1"/>
    <w:rsid w:val="00F63ED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63ED1"/>
    <w:pPr>
      <w:spacing w:after="200"/>
      <w:contextualSpacing/>
    </w:pPr>
    <w:rPr>
      <w:rFonts w:eastAsia="Calibri"/>
      <w:u w:val="single"/>
    </w:rPr>
  </w:style>
  <w:style w:type="character" w:customStyle="1" w:styleId="UnderlinedCardTextChar">
    <w:name w:val="Underlined Card Text Char"/>
    <w:link w:val="UnderlinedCardText"/>
    <w:rsid w:val="00F63ED1"/>
    <w:rPr>
      <w:rFonts w:ascii="Calibri" w:eastAsia="Calibri" w:hAnsi="Calibri" w:cs="Calibri"/>
      <w:u w:val="single"/>
    </w:rPr>
  </w:style>
  <w:style w:type="character" w:customStyle="1" w:styleId="Hyperlink6">
    <w:name w:val="Hyperlink6"/>
    <w:basedOn w:val="DefaultParagraphFont"/>
    <w:rsid w:val="00F63ED1"/>
    <w:rPr>
      <w:color w:val="3300CC"/>
      <w:u w:val="single"/>
    </w:rPr>
  </w:style>
  <w:style w:type="paragraph" w:customStyle="1" w:styleId="Tag12">
    <w:name w:val="Tag12"/>
    <w:basedOn w:val="Normal"/>
    <w:qFormat/>
    <w:rsid w:val="00F63ED1"/>
    <w:pPr>
      <w:contextualSpacing/>
    </w:pPr>
    <w:rPr>
      <w:rFonts w:eastAsia="Cambria"/>
      <w:b/>
    </w:rPr>
  </w:style>
  <w:style w:type="paragraph" w:customStyle="1" w:styleId="Shrink8">
    <w:name w:val="Shrink8"/>
    <w:basedOn w:val="Normal"/>
    <w:qFormat/>
    <w:rsid w:val="00F63ED1"/>
    <w:rPr>
      <w:rFonts w:eastAsia="Cambria"/>
    </w:rPr>
  </w:style>
  <w:style w:type="character" w:customStyle="1" w:styleId="highlight2">
    <w:name w:val="highlight2"/>
    <w:rsid w:val="00F63ED1"/>
    <w:rPr>
      <w:rFonts w:ascii="Arial" w:hAnsi="Arial"/>
      <w:b/>
      <w:sz w:val="19"/>
      <w:u w:val="thick"/>
      <w:bdr w:val="none" w:sz="0" w:space="0" w:color="auto"/>
      <w:shd w:val="clear" w:color="auto" w:fill="auto"/>
    </w:rPr>
  </w:style>
  <w:style w:type="character" w:customStyle="1" w:styleId="citation">
    <w:name w:val="citation"/>
    <w:basedOn w:val="DefaultParagraphFont"/>
    <w:rsid w:val="00F63ED1"/>
  </w:style>
  <w:style w:type="paragraph" w:customStyle="1" w:styleId="UnderlineText">
    <w:name w:val="Underline Text"/>
    <w:basedOn w:val="Normal"/>
    <w:link w:val="UnderlineTextChar"/>
    <w:qFormat/>
    <w:rsid w:val="00F63ED1"/>
    <w:pPr>
      <w:ind w:left="288"/>
    </w:pPr>
    <w:rPr>
      <w:rFonts w:eastAsia="Times New Roman"/>
      <w:u w:val="single"/>
    </w:rPr>
  </w:style>
  <w:style w:type="character" w:customStyle="1" w:styleId="UnderlineTextChar">
    <w:name w:val="Underline Text Char"/>
    <w:basedOn w:val="DefaultParagraphFont"/>
    <w:link w:val="UnderlineText"/>
    <w:rsid w:val="00F63ED1"/>
    <w:rPr>
      <w:rFonts w:ascii="Calibri" w:eastAsia="Times New Roman" w:hAnsi="Calibri" w:cs="Calibri"/>
      <w:u w:val="single"/>
    </w:rPr>
  </w:style>
  <w:style w:type="character" w:customStyle="1" w:styleId="il">
    <w:name w:val="il"/>
    <w:basedOn w:val="DefaultParagraphFont"/>
    <w:rsid w:val="00F63ED1"/>
  </w:style>
  <w:style w:type="character" w:customStyle="1" w:styleId="commentstext">
    <w:name w:val="comments_text"/>
    <w:uiPriority w:val="99"/>
    <w:rsid w:val="00F63ED1"/>
    <w:rPr>
      <w:rFonts w:cs="Times New Roman"/>
    </w:rPr>
  </w:style>
  <w:style w:type="paragraph" w:customStyle="1" w:styleId="Heading42">
    <w:name w:val="Heading 42"/>
    <w:basedOn w:val="Normal"/>
    <w:qFormat/>
    <w:rsid w:val="00F63ED1"/>
    <w:rPr>
      <w:rFonts w:eastAsia="Times New Roman"/>
    </w:rPr>
  </w:style>
  <w:style w:type="paragraph" w:customStyle="1" w:styleId="DebateNormal">
    <w:name w:val="DebateNormal"/>
    <w:basedOn w:val="Normal"/>
    <w:link w:val="DebateNormalChar"/>
    <w:qFormat/>
    <w:rsid w:val="00F63ED1"/>
    <w:pPr>
      <w:spacing w:line="276" w:lineRule="auto"/>
    </w:pPr>
    <w:rPr>
      <w:rFonts w:eastAsia="Calibri"/>
      <w:szCs w:val="20"/>
    </w:rPr>
  </w:style>
  <w:style w:type="character" w:customStyle="1" w:styleId="DebateNormalChar">
    <w:name w:val="DebateNormal Char"/>
    <w:basedOn w:val="DefaultParagraphFont"/>
    <w:link w:val="DebateNormal"/>
    <w:rsid w:val="00F63ED1"/>
    <w:rPr>
      <w:rFonts w:ascii="Calibri" w:eastAsia="Calibri" w:hAnsi="Calibri" w:cs="Calibri"/>
      <w:szCs w:val="20"/>
    </w:rPr>
  </w:style>
  <w:style w:type="paragraph" w:customStyle="1" w:styleId="DebateEmphasis">
    <w:name w:val="DebateEmphasis"/>
    <w:basedOn w:val="Normal"/>
    <w:link w:val="DebateEmphasisChar"/>
    <w:qFormat/>
    <w:rsid w:val="00F63ED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63ED1"/>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63ED1"/>
    <w:rPr>
      <w:rFonts w:ascii="Times New Roman" w:eastAsia="Cambria" w:hAnsi="Times New Roman" w:cs="Times New Roman"/>
      <w:sz w:val="20"/>
      <w:szCs w:val="22"/>
    </w:rPr>
  </w:style>
  <w:style w:type="paragraph" w:customStyle="1" w:styleId="NormalCite">
    <w:name w:val="NormalCite"/>
    <w:link w:val="NormalCiteChar"/>
    <w:qFormat/>
    <w:rsid w:val="00F63ED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63ED1"/>
    <w:rPr>
      <w:rFonts w:ascii="Times New Roman" w:hAnsi="Times New Roman" w:cs="Times New Roman"/>
      <w:sz w:val="18"/>
    </w:rPr>
  </w:style>
  <w:style w:type="character" w:customStyle="1" w:styleId="articletext">
    <w:name w:val="articletext"/>
    <w:basedOn w:val="DefaultParagraphFont"/>
    <w:rsid w:val="00F63ED1"/>
  </w:style>
  <w:style w:type="character" w:customStyle="1" w:styleId="grey10">
    <w:name w:val="grey10"/>
    <w:basedOn w:val="DefaultParagraphFont"/>
    <w:rsid w:val="00F63ED1"/>
  </w:style>
  <w:style w:type="character" w:customStyle="1" w:styleId="navy13bd">
    <w:name w:val="navy13bd"/>
    <w:basedOn w:val="DefaultParagraphFont"/>
    <w:rsid w:val="00F63ED1"/>
  </w:style>
  <w:style w:type="character" w:customStyle="1" w:styleId="Style9ptUnderline2">
    <w:name w:val="Style 9 pt Underline2"/>
    <w:basedOn w:val="DefaultParagraphFont"/>
    <w:rsid w:val="00F63ED1"/>
    <w:rPr>
      <w:sz w:val="20"/>
      <w:u w:val="single"/>
    </w:rPr>
  </w:style>
  <w:style w:type="character" w:customStyle="1" w:styleId="Style9ptBoldUnderline1">
    <w:name w:val="Style 9 pt Bold Underline1"/>
    <w:basedOn w:val="DefaultParagraphFont"/>
    <w:rsid w:val="00F63ED1"/>
    <w:rPr>
      <w:b/>
      <w:bCs/>
      <w:sz w:val="20"/>
      <w:u w:val="single"/>
    </w:rPr>
  </w:style>
  <w:style w:type="character" w:customStyle="1" w:styleId="TagsCharChar">
    <w:name w:val="Tags Char Char"/>
    <w:basedOn w:val="DefaultParagraphFont"/>
    <w:rsid w:val="00F63ED1"/>
    <w:rPr>
      <w:rFonts w:eastAsia="SimSun"/>
      <w:b/>
      <w:sz w:val="24"/>
      <w:lang w:val="en-US" w:eastAsia="zh-CN" w:bidi="ar-SA"/>
    </w:rPr>
  </w:style>
  <w:style w:type="paragraph" w:customStyle="1" w:styleId="cardCharCharCharChar">
    <w:name w:val="card Char Char Char Char"/>
    <w:basedOn w:val="Normal"/>
    <w:qFormat/>
    <w:rsid w:val="00F63ED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63ED1"/>
    <w:rPr>
      <w:rFonts w:ascii="Times" w:eastAsia="Times New Roman" w:hAnsi="Times"/>
    </w:rPr>
  </w:style>
  <w:style w:type="paragraph" w:customStyle="1" w:styleId="CARD0">
    <w:name w:val="CARD"/>
    <w:basedOn w:val="Normal"/>
    <w:link w:val="CARDChar1"/>
    <w:qFormat/>
    <w:rsid w:val="00F63ED1"/>
    <w:rPr>
      <w:rFonts w:eastAsia="Times New Roman"/>
      <w:u w:val="single"/>
    </w:rPr>
  </w:style>
  <w:style w:type="character" w:customStyle="1" w:styleId="CARDChar1">
    <w:name w:val="CARD Char"/>
    <w:basedOn w:val="DefaultParagraphFont"/>
    <w:link w:val="CARD0"/>
    <w:rsid w:val="00F63ED1"/>
    <w:rPr>
      <w:rFonts w:ascii="Calibri" w:eastAsia="Times New Roman" w:hAnsi="Calibri" w:cs="Calibri"/>
      <w:u w:val="single"/>
    </w:rPr>
  </w:style>
  <w:style w:type="paragraph" w:customStyle="1" w:styleId="Normal2">
    <w:name w:val="Normal2"/>
    <w:basedOn w:val="Normal"/>
    <w:qFormat/>
    <w:rsid w:val="00F63ED1"/>
    <w:rPr>
      <w:rFonts w:eastAsia="Times New Roman"/>
    </w:rPr>
  </w:style>
  <w:style w:type="character" w:customStyle="1" w:styleId="Style11ptThickunderline">
    <w:name w:val="Style 11 pt Thick underline"/>
    <w:rsid w:val="00F63ED1"/>
    <w:rPr>
      <w:rFonts w:ascii="Times New Roman" w:hAnsi="Times New Roman"/>
      <w:sz w:val="20"/>
      <w:u w:val="single"/>
    </w:rPr>
  </w:style>
  <w:style w:type="character" w:customStyle="1" w:styleId="Style11ptBoldThickunderline">
    <w:name w:val="Style 11 pt Bold Thick underline"/>
    <w:rsid w:val="00F63ED1"/>
    <w:rPr>
      <w:rFonts w:ascii="Times New Roman" w:hAnsi="Times New Roman"/>
      <w:b/>
      <w:bCs/>
      <w:sz w:val="20"/>
      <w:u w:val="single"/>
    </w:rPr>
  </w:style>
  <w:style w:type="character" w:styleId="FootnoteReference">
    <w:name w:val="footnote reference"/>
    <w:unhideWhenUsed/>
    <w:rsid w:val="00F63ED1"/>
    <w:rPr>
      <w:vertAlign w:val="superscript"/>
    </w:rPr>
  </w:style>
  <w:style w:type="character" w:customStyle="1" w:styleId="CharChar5">
    <w:name w:val="Char Char5"/>
    <w:rsid w:val="00F63ED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63ED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63ED1"/>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F63ED1"/>
    <w:rPr>
      <w:u w:val="single"/>
    </w:rPr>
  </w:style>
  <w:style w:type="character" w:customStyle="1" w:styleId="StyleUnderlineBoldIndent11ptChar">
    <w:name w:val="Style Underline + Bold Indent + 11 pt Char"/>
    <w:link w:val="StyleUnderlineBoldIndent11pt"/>
    <w:rsid w:val="00F63ED1"/>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F63ED1"/>
    <w:rPr>
      <w:b/>
      <w:bCs/>
      <w:u w:val="single"/>
    </w:rPr>
  </w:style>
  <w:style w:type="character" w:customStyle="1" w:styleId="StyleUnderlineBoldIndent11ptBoldChar">
    <w:name w:val="Style Underline + Bold Indent + 11 pt Bold Char"/>
    <w:link w:val="StyleUnderlineBoldIndent11ptBold"/>
    <w:rsid w:val="00F63ED1"/>
    <w:rPr>
      <w:rFonts w:ascii="Calibri" w:eastAsia="Times New Roman" w:hAnsi="Calibri" w:cs="Calibri"/>
      <w:b/>
      <w:bCs/>
      <w:szCs w:val="20"/>
      <w:u w:val="single"/>
    </w:rPr>
  </w:style>
  <w:style w:type="paragraph" w:customStyle="1" w:styleId="Normal20pt">
    <w:name w:val="Normal  + 20 pt"/>
    <w:basedOn w:val="Normal"/>
    <w:uiPriority w:val="6"/>
    <w:qFormat/>
    <w:rsid w:val="00F63ED1"/>
    <w:rPr>
      <w:bCs/>
      <w:u w:val="single"/>
    </w:rPr>
  </w:style>
  <w:style w:type="character" w:customStyle="1" w:styleId="StyleStyle4CharTimesNewRoman11pt">
    <w:name w:val="Style Style4 Char + Times New Roman 11 pt"/>
    <w:basedOn w:val="DefaultParagraphFont"/>
    <w:rsid w:val="00F63ED1"/>
    <w:rPr>
      <w:rFonts w:ascii="Times New Roman" w:hAnsi="Times New Roman"/>
      <w:sz w:val="20"/>
      <w:szCs w:val="24"/>
      <w:u w:val="single"/>
      <w:lang w:val="en-US" w:eastAsia="en-US" w:bidi="ar-SA"/>
    </w:rPr>
  </w:style>
  <w:style w:type="paragraph" w:customStyle="1" w:styleId="author-name">
    <w:name w:val="author-name"/>
    <w:basedOn w:val="Normal"/>
    <w:qFormat/>
    <w:rsid w:val="00F63ED1"/>
    <w:pPr>
      <w:spacing w:before="100" w:beforeAutospacing="1" w:after="100" w:afterAutospacing="1"/>
    </w:pPr>
    <w:rPr>
      <w:rFonts w:eastAsia="Times New Roman"/>
    </w:rPr>
  </w:style>
  <w:style w:type="paragraph" w:customStyle="1" w:styleId="author-credentials">
    <w:name w:val="author-credentials"/>
    <w:basedOn w:val="Normal"/>
    <w:rsid w:val="00F63ED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63ED1"/>
    <w:rPr>
      <w:rFonts w:ascii="Consolas" w:hAnsi="Consolas" w:cs="Consolas"/>
      <w:sz w:val="20"/>
      <w:szCs w:val="20"/>
    </w:rPr>
  </w:style>
  <w:style w:type="character" w:customStyle="1" w:styleId="StyleStyle4CharTimesNewRoman11ptBold">
    <w:name w:val="Style Style4 Char + Times New Roman 11 pt Bold"/>
    <w:basedOn w:val="DefaultParagraphFont"/>
    <w:rsid w:val="00F63ED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63ED1"/>
    <w:rPr>
      <w:rFonts w:ascii="Times New Roman" w:hAnsi="Times New Roman"/>
      <w:i/>
      <w:iCs/>
      <w:sz w:val="20"/>
      <w:szCs w:val="24"/>
      <w:u w:val="single"/>
      <w:lang w:val="en-US" w:eastAsia="en-US" w:bidi="ar-SA"/>
    </w:rPr>
  </w:style>
  <w:style w:type="character" w:customStyle="1" w:styleId="headline">
    <w:name w:val="headline"/>
    <w:basedOn w:val="DefaultParagraphFont"/>
    <w:rsid w:val="00F63ED1"/>
  </w:style>
  <w:style w:type="character" w:customStyle="1" w:styleId="CharChar4">
    <w:name w:val="Char Char4"/>
    <w:basedOn w:val="DefaultParagraphFont"/>
    <w:rsid w:val="00F63ED1"/>
    <w:rPr>
      <w:rFonts w:cs="Arial"/>
      <w:b/>
      <w:bCs/>
      <w:iCs/>
      <w:szCs w:val="28"/>
      <w:lang w:val="en-US" w:eastAsia="en-US" w:bidi="ar-SA"/>
    </w:rPr>
  </w:style>
  <w:style w:type="character" w:customStyle="1" w:styleId="yshortcuts">
    <w:name w:val="yshortcuts"/>
    <w:basedOn w:val="DefaultParagraphFont"/>
    <w:rsid w:val="00F63ED1"/>
  </w:style>
  <w:style w:type="character" w:customStyle="1" w:styleId="HotRouteChar0">
    <w:name w:val="Hot Route Char"/>
    <w:link w:val="HotRoute"/>
    <w:rsid w:val="00F63ED1"/>
    <w:rPr>
      <w:rFonts w:ascii="Calibri" w:eastAsia="Times New Roman" w:hAnsi="Calibri" w:cs="Calibri"/>
    </w:rPr>
  </w:style>
  <w:style w:type="paragraph" w:styleId="PlainText">
    <w:name w:val="Plain Text"/>
    <w:basedOn w:val="Normal"/>
    <w:link w:val="PlainTextChar"/>
    <w:rsid w:val="00F63ED1"/>
    <w:rPr>
      <w:rFonts w:ascii="Courier New" w:eastAsia="Times New Roman" w:hAnsi="Courier New" w:cs="Courier New"/>
      <w:szCs w:val="20"/>
    </w:rPr>
  </w:style>
  <w:style w:type="character" w:customStyle="1" w:styleId="PlainTextChar">
    <w:name w:val="Plain Text Char"/>
    <w:basedOn w:val="DefaultParagraphFont"/>
    <w:link w:val="PlainText"/>
    <w:rsid w:val="00F63ED1"/>
    <w:rPr>
      <w:rFonts w:ascii="Courier New" w:eastAsia="Times New Roman" w:hAnsi="Courier New" w:cs="Courier New"/>
      <w:szCs w:val="20"/>
    </w:rPr>
  </w:style>
  <w:style w:type="character" w:customStyle="1" w:styleId="senselabelstart">
    <w:name w:val="sense_label start"/>
    <w:basedOn w:val="DefaultParagraphFont"/>
    <w:rsid w:val="00F63ED1"/>
  </w:style>
  <w:style w:type="character" w:customStyle="1" w:styleId="sensecontent">
    <w:name w:val="sense_content"/>
    <w:basedOn w:val="DefaultParagraphFont"/>
    <w:rsid w:val="00F63ED1"/>
  </w:style>
  <w:style w:type="character" w:customStyle="1" w:styleId="vi">
    <w:name w:val="vi"/>
    <w:basedOn w:val="DefaultParagraphFont"/>
    <w:rsid w:val="00F63ED1"/>
  </w:style>
  <w:style w:type="character" w:customStyle="1" w:styleId="italic">
    <w:name w:val="italic"/>
    <w:basedOn w:val="DefaultParagraphFont"/>
    <w:rsid w:val="00F63ED1"/>
  </w:style>
  <w:style w:type="paragraph" w:customStyle="1" w:styleId="Microtext0">
    <w:name w:val="Microtext"/>
    <w:basedOn w:val="Normal"/>
    <w:next w:val="Normal"/>
    <w:link w:val="MicrotextChar0"/>
    <w:qFormat/>
    <w:rsid w:val="00F63ED1"/>
    <w:rPr>
      <w:sz w:val="12"/>
    </w:rPr>
  </w:style>
  <w:style w:type="character" w:customStyle="1" w:styleId="MicrotextChar0">
    <w:name w:val="Microtext Char"/>
    <w:link w:val="Microtext0"/>
    <w:rsid w:val="00F63ED1"/>
    <w:rPr>
      <w:rFonts w:ascii="Calibri" w:hAnsi="Calibri" w:cs="Calibri"/>
      <w:sz w:val="12"/>
    </w:rPr>
  </w:style>
  <w:style w:type="character" w:customStyle="1" w:styleId="st">
    <w:name w:val="st"/>
    <w:basedOn w:val="DefaultParagraphFont"/>
    <w:rsid w:val="00F63ED1"/>
  </w:style>
  <w:style w:type="paragraph" w:customStyle="1" w:styleId="Style6">
    <w:name w:val="Style6"/>
    <w:basedOn w:val="Normal"/>
    <w:link w:val="Style6Char"/>
    <w:autoRedefine/>
    <w:qFormat/>
    <w:rsid w:val="00F63ED1"/>
    <w:rPr>
      <w:b/>
    </w:rPr>
  </w:style>
  <w:style w:type="character" w:customStyle="1" w:styleId="Style6Char">
    <w:name w:val="Style6 Char"/>
    <w:basedOn w:val="DefaultParagraphFont"/>
    <w:link w:val="Style6"/>
    <w:rsid w:val="00F63ED1"/>
    <w:rPr>
      <w:rFonts w:ascii="Calibri" w:hAnsi="Calibri" w:cs="Calibri"/>
      <w:b/>
    </w:rPr>
  </w:style>
  <w:style w:type="paragraph" w:customStyle="1" w:styleId="Style11">
    <w:name w:val="Style11"/>
    <w:basedOn w:val="Normal"/>
    <w:link w:val="Style11Char"/>
    <w:qFormat/>
    <w:rsid w:val="00F63ED1"/>
    <w:rPr>
      <w:rFonts w:eastAsia="Times New Roman"/>
      <w:b/>
      <w:szCs w:val="20"/>
      <w:u w:val="thick"/>
    </w:rPr>
  </w:style>
  <w:style w:type="paragraph" w:customStyle="1" w:styleId="Style12">
    <w:name w:val="Style12"/>
    <w:basedOn w:val="Normal"/>
    <w:link w:val="Style12Char"/>
    <w:qFormat/>
    <w:rsid w:val="00F63ED1"/>
    <w:rPr>
      <w:rFonts w:eastAsia="Times New Roman"/>
      <w:b/>
      <w:u w:val="thick"/>
    </w:rPr>
  </w:style>
  <w:style w:type="character" w:customStyle="1" w:styleId="Style11Char">
    <w:name w:val="Style11 Char"/>
    <w:basedOn w:val="DefaultParagraphFont"/>
    <w:link w:val="Style11"/>
    <w:rsid w:val="00F63ED1"/>
    <w:rPr>
      <w:rFonts w:ascii="Calibri" w:eastAsia="Times New Roman" w:hAnsi="Calibri" w:cs="Calibri"/>
      <w:b/>
      <w:szCs w:val="20"/>
      <w:u w:val="thick"/>
    </w:rPr>
  </w:style>
  <w:style w:type="character" w:customStyle="1" w:styleId="Style12Char">
    <w:name w:val="Style12 Char"/>
    <w:basedOn w:val="DefaultParagraphFont"/>
    <w:link w:val="Style12"/>
    <w:rsid w:val="00F63ED1"/>
    <w:rPr>
      <w:rFonts w:ascii="Calibri" w:eastAsia="Times New Roman" w:hAnsi="Calibri" w:cs="Calibri"/>
      <w:b/>
      <w:u w:val="thick"/>
    </w:rPr>
  </w:style>
  <w:style w:type="character" w:customStyle="1" w:styleId="caps-label">
    <w:name w:val="caps-label"/>
    <w:basedOn w:val="DefaultParagraphFont"/>
    <w:rsid w:val="00F63ED1"/>
  </w:style>
  <w:style w:type="character" w:customStyle="1" w:styleId="wikiexternallink">
    <w:name w:val="wikiexternallink"/>
    <w:basedOn w:val="DefaultParagraphFont"/>
    <w:rsid w:val="00F63ED1"/>
  </w:style>
  <w:style w:type="character" w:customStyle="1" w:styleId="wikigeneratedlinkcontent">
    <w:name w:val="wikigeneratedlinkcontent"/>
    <w:basedOn w:val="DefaultParagraphFont"/>
    <w:rsid w:val="00F63ED1"/>
  </w:style>
  <w:style w:type="character" w:customStyle="1" w:styleId="ShrinkChar">
    <w:name w:val="Shrink Char"/>
    <w:link w:val="Shrink"/>
    <w:locked/>
    <w:rsid w:val="00F63ED1"/>
    <w:rPr>
      <w:rFonts w:ascii="Garamond" w:eastAsia="Times New Roman" w:hAnsi="Garamond"/>
      <w:sz w:val="12"/>
    </w:rPr>
  </w:style>
  <w:style w:type="paragraph" w:customStyle="1" w:styleId="Shrink">
    <w:name w:val="Shrink"/>
    <w:link w:val="ShrinkChar"/>
    <w:qFormat/>
    <w:rsid w:val="00F63ED1"/>
    <w:pPr>
      <w:spacing w:after="0" w:line="240" w:lineRule="auto"/>
      <w:ind w:left="288" w:right="288"/>
    </w:pPr>
    <w:rPr>
      <w:rFonts w:ascii="Garamond" w:eastAsia="Times New Roman" w:hAnsi="Garamond"/>
      <w:sz w:val="12"/>
    </w:rPr>
  </w:style>
  <w:style w:type="character" w:customStyle="1" w:styleId="aqj">
    <w:name w:val="aqj"/>
    <w:basedOn w:val="DefaultParagraphFont"/>
    <w:rsid w:val="00F63ED1"/>
  </w:style>
  <w:style w:type="character" w:customStyle="1" w:styleId="StyleStyleBoldUnderlineIntenseEmphasisUnderlineapple-style-s">
    <w:name w:val="Style Style Bold UnderlineIntense EmphasisUnderlineapple-style-s..."/>
    <w:basedOn w:val="DefaultParagraphFont"/>
    <w:rsid w:val="00F63ED1"/>
    <w:rPr>
      <w:b w:val="0"/>
      <w:bCs w:val="0"/>
      <w:sz w:val="22"/>
      <w:u w:val="single"/>
      <w:bdr w:val="none" w:sz="0" w:space="0" w:color="auto"/>
    </w:rPr>
  </w:style>
  <w:style w:type="paragraph" w:customStyle="1" w:styleId="blocktitle0">
    <w:name w:val="block title"/>
    <w:basedOn w:val="Normal"/>
    <w:link w:val="blocktitleChar"/>
    <w:autoRedefine/>
    <w:qFormat/>
    <w:rsid w:val="00F63ED1"/>
    <w:pPr>
      <w:spacing w:after="240"/>
      <w:jc w:val="center"/>
      <w:outlineLvl w:val="0"/>
    </w:pPr>
    <w:rPr>
      <w:rFonts w:eastAsia="Calibri"/>
      <w:b/>
      <w:caps/>
      <w:sz w:val="28"/>
      <w:szCs w:val="28"/>
      <w:lang w:val="es-ES"/>
    </w:rPr>
  </w:style>
  <w:style w:type="character" w:customStyle="1" w:styleId="Boxed">
    <w:name w:val="Boxed"/>
    <w:qFormat/>
    <w:rsid w:val="00F63ED1"/>
    <w:rPr>
      <w:rFonts w:ascii="Times New Roman" w:hAnsi="Times New Roman"/>
      <w:sz w:val="20"/>
      <w:bdr w:val="single" w:sz="6" w:space="0" w:color="auto"/>
    </w:rPr>
  </w:style>
  <w:style w:type="character" w:customStyle="1" w:styleId="UnderlineCard">
    <w:name w:val="Underline Card"/>
    <w:uiPriority w:val="6"/>
    <w:qFormat/>
    <w:rsid w:val="00F63ED1"/>
    <w:rPr>
      <w:rFonts w:ascii="Arial" w:hAnsi="Arial"/>
      <w:b w:val="0"/>
      <w:bCs/>
      <w:sz w:val="20"/>
      <w:u w:val="single"/>
    </w:rPr>
  </w:style>
  <w:style w:type="character" w:customStyle="1" w:styleId="story-author">
    <w:name w:val="story-author"/>
    <w:basedOn w:val="DefaultParagraphFont"/>
    <w:rsid w:val="00F63ED1"/>
  </w:style>
  <w:style w:type="paragraph" w:customStyle="1" w:styleId="type">
    <w:name w:val="type"/>
    <w:basedOn w:val="Normal"/>
    <w:qFormat/>
    <w:rsid w:val="00F63ED1"/>
    <w:pPr>
      <w:spacing w:before="100" w:beforeAutospacing="1" w:after="100" w:afterAutospacing="1"/>
    </w:pPr>
    <w:rPr>
      <w:rFonts w:eastAsia="Times New Roman"/>
    </w:rPr>
  </w:style>
  <w:style w:type="character" w:customStyle="1" w:styleId="institution">
    <w:name w:val="institution"/>
    <w:basedOn w:val="DefaultParagraphFont"/>
    <w:rsid w:val="00F63ED1"/>
  </w:style>
  <w:style w:type="character" w:customStyle="1" w:styleId="abodyblack3">
    <w:name w:val="abodyblack3"/>
    <w:basedOn w:val="DefaultParagraphFont"/>
    <w:rsid w:val="00F63ED1"/>
  </w:style>
  <w:style w:type="paragraph" w:customStyle="1" w:styleId="UnderlineChar2CharChar">
    <w:name w:val="Underline Char2 Char Char"/>
    <w:basedOn w:val="Normal"/>
    <w:link w:val="UnderlineChar2CharCharChar"/>
    <w:qFormat/>
    <w:rsid w:val="00F63ED1"/>
    <w:rPr>
      <w:rFonts w:eastAsia="MS Mincho"/>
      <w:szCs w:val="20"/>
      <w:u w:val="single"/>
    </w:rPr>
  </w:style>
  <w:style w:type="character" w:customStyle="1" w:styleId="UnderlineChar2CharCharChar">
    <w:name w:val="Underline Char2 Char Char Char"/>
    <w:link w:val="UnderlineChar2CharChar"/>
    <w:rsid w:val="00F63ED1"/>
    <w:rPr>
      <w:rFonts w:ascii="Calibri" w:eastAsia="MS Mincho" w:hAnsi="Calibri" w:cs="Calibri"/>
      <w:szCs w:val="20"/>
      <w:u w:val="single"/>
    </w:rPr>
  </w:style>
  <w:style w:type="character" w:customStyle="1" w:styleId="CharacterStyle1">
    <w:name w:val="Character Style 1"/>
    <w:rsid w:val="00F63ED1"/>
    <w:rPr>
      <w:sz w:val="20"/>
      <w:szCs w:val="20"/>
    </w:rPr>
  </w:style>
  <w:style w:type="character" w:customStyle="1" w:styleId="FontStyle177">
    <w:name w:val="Font Style177"/>
    <w:basedOn w:val="DefaultParagraphFont"/>
    <w:uiPriority w:val="99"/>
    <w:rsid w:val="00F63ED1"/>
    <w:rPr>
      <w:rFonts w:ascii="Times New Roman" w:hAnsi="Times New Roman" w:cs="Times New Roman"/>
      <w:sz w:val="20"/>
      <w:szCs w:val="20"/>
    </w:rPr>
  </w:style>
  <w:style w:type="character" w:customStyle="1" w:styleId="FontStyle173">
    <w:name w:val="Font Style173"/>
    <w:basedOn w:val="DefaultParagraphFont"/>
    <w:uiPriority w:val="99"/>
    <w:rsid w:val="00F63ED1"/>
    <w:rPr>
      <w:rFonts w:ascii="Times New Roman" w:hAnsi="Times New Roman" w:cs="Times New Roman"/>
      <w:sz w:val="14"/>
      <w:szCs w:val="14"/>
    </w:rPr>
  </w:style>
  <w:style w:type="character" w:customStyle="1" w:styleId="FontStyle151">
    <w:name w:val="Font Style151"/>
    <w:basedOn w:val="DefaultParagraphFont"/>
    <w:uiPriority w:val="99"/>
    <w:rsid w:val="00F63ED1"/>
    <w:rPr>
      <w:rFonts w:ascii="Arial Narrow" w:hAnsi="Arial Narrow" w:cs="Arial Narrow"/>
      <w:b/>
      <w:bCs/>
      <w:sz w:val="12"/>
      <w:szCs w:val="12"/>
    </w:rPr>
  </w:style>
  <w:style w:type="character" w:customStyle="1" w:styleId="FontStyle156">
    <w:name w:val="Font Style156"/>
    <w:basedOn w:val="DefaultParagraphFont"/>
    <w:uiPriority w:val="99"/>
    <w:rsid w:val="00F63ED1"/>
    <w:rPr>
      <w:rFonts w:ascii="Arial Narrow" w:hAnsi="Arial Narrow" w:cs="Arial Narrow"/>
      <w:sz w:val="8"/>
      <w:szCs w:val="8"/>
    </w:rPr>
  </w:style>
  <w:style w:type="character" w:customStyle="1" w:styleId="FontStyle160">
    <w:name w:val="Font Style160"/>
    <w:basedOn w:val="DefaultParagraphFont"/>
    <w:uiPriority w:val="99"/>
    <w:rsid w:val="00F63ED1"/>
    <w:rPr>
      <w:rFonts w:ascii="Times New Roman" w:hAnsi="Times New Roman" w:cs="Times New Roman"/>
      <w:b/>
      <w:bCs/>
      <w:sz w:val="20"/>
      <w:szCs w:val="20"/>
    </w:rPr>
  </w:style>
  <w:style w:type="character" w:customStyle="1" w:styleId="FontStyle178">
    <w:name w:val="Font Style178"/>
    <w:basedOn w:val="DefaultParagraphFont"/>
    <w:uiPriority w:val="99"/>
    <w:rsid w:val="00F63ED1"/>
    <w:rPr>
      <w:rFonts w:ascii="Times New Roman" w:hAnsi="Times New Roman" w:cs="Times New Roman"/>
      <w:sz w:val="18"/>
      <w:szCs w:val="18"/>
    </w:rPr>
  </w:style>
  <w:style w:type="paragraph" w:customStyle="1" w:styleId="Style14">
    <w:name w:val="Style14"/>
    <w:basedOn w:val="Normal"/>
    <w:uiPriority w:val="99"/>
    <w:qFormat/>
    <w:rsid w:val="00F63ED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63ED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63ED1"/>
    <w:rPr>
      <w:rFonts w:ascii="Times New Roman" w:hAnsi="Times New Roman" w:cs="Times New Roman"/>
      <w:sz w:val="12"/>
      <w:szCs w:val="12"/>
    </w:rPr>
  </w:style>
  <w:style w:type="paragraph" w:customStyle="1" w:styleId="Style9">
    <w:name w:val="Style9"/>
    <w:basedOn w:val="Normal"/>
    <w:uiPriority w:val="99"/>
    <w:qFormat/>
    <w:rsid w:val="00F63ED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63ED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63ED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63ED1"/>
    <w:rPr>
      <w:rFonts w:ascii="Times New Roman" w:hAnsi="Times New Roman" w:cs="Times New Roman"/>
      <w:sz w:val="16"/>
      <w:szCs w:val="16"/>
    </w:rPr>
  </w:style>
  <w:style w:type="character" w:customStyle="1" w:styleId="f">
    <w:name w:val="f"/>
    <w:basedOn w:val="DefaultParagraphFont"/>
    <w:rsid w:val="00F63ED1"/>
  </w:style>
  <w:style w:type="character" w:customStyle="1" w:styleId="TagsChar2">
    <w:name w:val="Tags Char2"/>
    <w:rsid w:val="00F63ED1"/>
    <w:rPr>
      <w:b/>
      <w:sz w:val="24"/>
    </w:rPr>
  </w:style>
  <w:style w:type="paragraph" w:customStyle="1" w:styleId="CardsFont6ptChar">
    <w:name w:val="Cards + Font: 6 pt Char"/>
    <w:basedOn w:val="Normal"/>
    <w:link w:val="CardsFont6ptCharChar"/>
    <w:qFormat/>
    <w:rsid w:val="00F63ED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63ED1"/>
    <w:rPr>
      <w:rFonts w:ascii="Calibri" w:eastAsia="Times New Roman" w:hAnsi="Calibri" w:cs="Calibri"/>
      <w:sz w:val="12"/>
    </w:rPr>
  </w:style>
  <w:style w:type="character" w:customStyle="1" w:styleId="FontStyle172">
    <w:name w:val="Font Style172"/>
    <w:basedOn w:val="DefaultParagraphFont"/>
    <w:uiPriority w:val="99"/>
    <w:rsid w:val="00F63ED1"/>
    <w:rPr>
      <w:rFonts w:ascii="Times New Roman" w:hAnsi="Times New Roman" w:cs="Times New Roman"/>
      <w:b/>
      <w:bCs/>
      <w:sz w:val="16"/>
      <w:szCs w:val="16"/>
    </w:rPr>
  </w:style>
  <w:style w:type="paragraph" w:customStyle="1" w:styleId="Style18">
    <w:name w:val="Style18"/>
    <w:basedOn w:val="Normal"/>
    <w:uiPriority w:val="99"/>
    <w:qFormat/>
    <w:rsid w:val="00F63ED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63ED1"/>
    <w:rPr>
      <w:rFonts w:ascii="Times New Roman" w:hAnsi="Times New Roman" w:cs="Times New Roman"/>
      <w:i/>
      <w:iCs/>
      <w:sz w:val="16"/>
      <w:szCs w:val="16"/>
    </w:rPr>
  </w:style>
  <w:style w:type="character" w:customStyle="1" w:styleId="FontStyle162">
    <w:name w:val="Font Style162"/>
    <w:basedOn w:val="DefaultParagraphFont"/>
    <w:uiPriority w:val="99"/>
    <w:rsid w:val="00F63ED1"/>
    <w:rPr>
      <w:rFonts w:ascii="Times New Roman" w:hAnsi="Times New Roman" w:cs="Times New Roman"/>
      <w:b/>
      <w:bCs/>
      <w:sz w:val="18"/>
      <w:szCs w:val="18"/>
    </w:rPr>
  </w:style>
  <w:style w:type="character" w:customStyle="1" w:styleId="FontStyle167">
    <w:name w:val="Font Style167"/>
    <w:basedOn w:val="DefaultParagraphFont"/>
    <w:uiPriority w:val="99"/>
    <w:rsid w:val="00F63ED1"/>
    <w:rPr>
      <w:rFonts w:ascii="Times New Roman" w:hAnsi="Times New Roman" w:cs="Times New Roman"/>
      <w:sz w:val="10"/>
      <w:szCs w:val="10"/>
    </w:rPr>
  </w:style>
  <w:style w:type="character" w:customStyle="1" w:styleId="FontStyle174">
    <w:name w:val="Font Style174"/>
    <w:basedOn w:val="DefaultParagraphFont"/>
    <w:uiPriority w:val="99"/>
    <w:rsid w:val="00F63ED1"/>
    <w:rPr>
      <w:rFonts w:ascii="Arial Narrow" w:hAnsi="Arial Narrow" w:cs="Arial Narrow"/>
      <w:b/>
      <w:bCs/>
      <w:sz w:val="18"/>
      <w:szCs w:val="18"/>
    </w:rPr>
  </w:style>
  <w:style w:type="paragraph" w:customStyle="1" w:styleId="Style47">
    <w:name w:val="Style47"/>
    <w:basedOn w:val="Normal"/>
    <w:uiPriority w:val="99"/>
    <w:qFormat/>
    <w:rsid w:val="00F63ED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63ED1"/>
    <w:rPr>
      <w:rFonts w:ascii="Times New Roman" w:hAnsi="Times New Roman" w:cs="Times New Roman"/>
      <w:sz w:val="12"/>
      <w:szCs w:val="12"/>
    </w:rPr>
  </w:style>
  <w:style w:type="paragraph" w:customStyle="1" w:styleId="Style24">
    <w:name w:val="Style24"/>
    <w:basedOn w:val="Normal"/>
    <w:uiPriority w:val="99"/>
    <w:qFormat/>
    <w:rsid w:val="00F63ED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63ED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63ED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63ED1"/>
    <w:rPr>
      <w:rFonts w:ascii="Times New Roman" w:hAnsi="Times New Roman" w:cs="Times New Roman"/>
      <w:b/>
      <w:bCs/>
      <w:sz w:val="18"/>
      <w:szCs w:val="18"/>
    </w:rPr>
  </w:style>
  <w:style w:type="paragraph" w:customStyle="1" w:styleId="Style21">
    <w:name w:val="Style21"/>
    <w:basedOn w:val="Normal"/>
    <w:uiPriority w:val="99"/>
    <w:qFormat/>
    <w:rsid w:val="00F63ED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63ED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63ED1"/>
    <w:rPr>
      <w:rFonts w:ascii="Calibri" w:hAnsi="Calibri"/>
      <w:sz w:val="20"/>
      <w:szCs w:val="20"/>
    </w:rPr>
  </w:style>
  <w:style w:type="paragraph" w:customStyle="1" w:styleId="Standard">
    <w:name w:val="Standard"/>
    <w:qFormat/>
    <w:rsid w:val="00F63ED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63ED1"/>
    <w:rPr>
      <w:color w:val="000000"/>
      <w:sz w:val="32"/>
      <w:szCs w:val="32"/>
    </w:rPr>
  </w:style>
  <w:style w:type="paragraph" w:customStyle="1" w:styleId="Cardnon-underlined">
    <w:name w:val="Card non-underlined"/>
    <w:basedOn w:val="Normal"/>
    <w:link w:val="Cardnon-underlinedChar"/>
    <w:autoRedefine/>
    <w:uiPriority w:val="99"/>
    <w:qFormat/>
    <w:rsid w:val="00F63ED1"/>
    <w:rPr>
      <w:rFonts w:eastAsia="Times New Roman"/>
      <w:szCs w:val="20"/>
    </w:rPr>
  </w:style>
  <w:style w:type="character" w:customStyle="1" w:styleId="Cardnon-underlinedChar">
    <w:name w:val="Card non-underlined Char"/>
    <w:basedOn w:val="DefaultParagraphFont"/>
    <w:link w:val="Cardnon-underlined"/>
    <w:uiPriority w:val="99"/>
    <w:rsid w:val="00F63ED1"/>
    <w:rPr>
      <w:rFonts w:ascii="Calibri" w:eastAsia="Times New Roman" w:hAnsi="Calibri" w:cs="Calibri"/>
      <w:szCs w:val="20"/>
    </w:rPr>
  </w:style>
  <w:style w:type="numbering" w:customStyle="1" w:styleId="NoList1">
    <w:name w:val="No List1"/>
    <w:next w:val="NoList"/>
    <w:semiHidden/>
    <w:unhideWhenUsed/>
    <w:rsid w:val="00F63ED1"/>
  </w:style>
  <w:style w:type="character" w:customStyle="1" w:styleId="TitleChar2">
    <w:name w:val="Title Char2"/>
    <w:basedOn w:val="DefaultParagraphFont"/>
    <w:uiPriority w:val="10"/>
    <w:qFormat/>
    <w:locked/>
    <w:rsid w:val="00F63ED1"/>
    <w:rPr>
      <w:b/>
      <w:bCs/>
      <w:u w:val="single"/>
    </w:rPr>
  </w:style>
  <w:style w:type="paragraph" w:styleId="TOC3">
    <w:name w:val="toc 3"/>
    <w:basedOn w:val="Normal"/>
    <w:next w:val="Normal"/>
    <w:autoRedefine/>
    <w:rsid w:val="00F63ED1"/>
    <w:pPr>
      <w:ind w:left="400"/>
    </w:pPr>
    <w:rPr>
      <w:rFonts w:eastAsia="Times New Roman"/>
      <w:szCs w:val="20"/>
    </w:rPr>
  </w:style>
  <w:style w:type="paragraph" w:styleId="TOC4">
    <w:name w:val="toc 4"/>
    <w:basedOn w:val="Normal"/>
    <w:next w:val="Normal"/>
    <w:autoRedefine/>
    <w:rsid w:val="00F63ED1"/>
    <w:pPr>
      <w:ind w:left="600"/>
    </w:pPr>
    <w:rPr>
      <w:rFonts w:eastAsia="Times New Roman"/>
      <w:szCs w:val="20"/>
    </w:rPr>
  </w:style>
  <w:style w:type="paragraph" w:styleId="TOC5">
    <w:name w:val="toc 5"/>
    <w:basedOn w:val="Normal"/>
    <w:next w:val="Normal"/>
    <w:autoRedefine/>
    <w:rsid w:val="00F63ED1"/>
    <w:pPr>
      <w:ind w:left="800"/>
    </w:pPr>
    <w:rPr>
      <w:rFonts w:eastAsia="Times New Roman"/>
      <w:szCs w:val="20"/>
    </w:rPr>
  </w:style>
  <w:style w:type="paragraph" w:styleId="TOC6">
    <w:name w:val="toc 6"/>
    <w:basedOn w:val="Normal"/>
    <w:next w:val="Normal"/>
    <w:autoRedefine/>
    <w:rsid w:val="00F63ED1"/>
    <w:pPr>
      <w:ind w:left="1000"/>
    </w:pPr>
    <w:rPr>
      <w:rFonts w:eastAsia="Times New Roman"/>
      <w:szCs w:val="20"/>
    </w:rPr>
  </w:style>
  <w:style w:type="paragraph" w:styleId="TOC7">
    <w:name w:val="toc 7"/>
    <w:basedOn w:val="Normal"/>
    <w:next w:val="Normal"/>
    <w:autoRedefine/>
    <w:rsid w:val="00F63ED1"/>
    <w:pPr>
      <w:ind w:left="1200"/>
    </w:pPr>
    <w:rPr>
      <w:rFonts w:eastAsia="Times New Roman"/>
      <w:szCs w:val="20"/>
    </w:rPr>
  </w:style>
  <w:style w:type="paragraph" w:styleId="TOC8">
    <w:name w:val="toc 8"/>
    <w:basedOn w:val="Normal"/>
    <w:next w:val="Normal"/>
    <w:autoRedefine/>
    <w:rsid w:val="00F63ED1"/>
    <w:pPr>
      <w:ind w:left="1400"/>
    </w:pPr>
    <w:rPr>
      <w:rFonts w:eastAsia="Times New Roman"/>
      <w:szCs w:val="20"/>
    </w:rPr>
  </w:style>
  <w:style w:type="character" w:customStyle="1" w:styleId="allocatoragentsleft">
    <w:name w:val="al_locatoragentsleft"/>
    <w:basedOn w:val="DefaultParagraphFont"/>
    <w:rsid w:val="00F63ED1"/>
  </w:style>
  <w:style w:type="character" w:styleId="HTMLTypewriter">
    <w:name w:val="HTML Typewriter"/>
    <w:basedOn w:val="DefaultParagraphFont"/>
    <w:unhideWhenUsed/>
    <w:rsid w:val="00F63ED1"/>
    <w:rPr>
      <w:rFonts w:ascii="Courier New" w:eastAsia="Times New Roman" w:hAnsi="Courier New" w:cs="Courier New"/>
      <w:sz w:val="20"/>
      <w:szCs w:val="20"/>
    </w:rPr>
  </w:style>
  <w:style w:type="character" w:customStyle="1" w:styleId="caps">
    <w:name w:val="caps"/>
    <w:basedOn w:val="DefaultParagraphFont"/>
    <w:rsid w:val="00F63ED1"/>
  </w:style>
  <w:style w:type="character" w:customStyle="1" w:styleId="UnderlinesCharChar">
    <w:name w:val="Underlines Char Char"/>
    <w:basedOn w:val="DefaultParagraphFont"/>
    <w:rsid w:val="00F63ED1"/>
    <w:rPr>
      <w:rFonts w:cs="Arial"/>
      <w:b/>
      <w:bCs/>
      <w:noProof w:val="0"/>
      <w:sz w:val="22"/>
      <w:szCs w:val="26"/>
      <w:u w:val="single"/>
      <w:lang w:val="en-US" w:eastAsia="en-US" w:bidi="ar-SA"/>
    </w:rPr>
  </w:style>
  <w:style w:type="paragraph" w:customStyle="1" w:styleId="Carding">
    <w:name w:val="Carding"/>
    <w:basedOn w:val="Normal"/>
    <w:uiPriority w:val="99"/>
    <w:qFormat/>
    <w:rsid w:val="00F63ED1"/>
    <w:rPr>
      <w:rFonts w:eastAsia="Times New Roman"/>
      <w:sz w:val="18"/>
    </w:rPr>
  </w:style>
  <w:style w:type="character" w:customStyle="1" w:styleId="aunderline">
    <w:name w:val="aunderline"/>
    <w:basedOn w:val="DefaultParagraphFont"/>
    <w:rsid w:val="00F63ED1"/>
    <w:rPr>
      <w:rFonts w:ascii="Times New Roman" w:hAnsi="Times New Roman"/>
      <w:sz w:val="20"/>
      <w:szCs w:val="24"/>
      <w:u w:val="thick"/>
    </w:rPr>
  </w:style>
  <w:style w:type="character" w:customStyle="1" w:styleId="tagChar1">
    <w:name w:val="tag Char1"/>
    <w:basedOn w:val="DefaultParagraphFont"/>
    <w:rsid w:val="00F63ED1"/>
    <w:rPr>
      <w:b/>
      <w:noProof w:val="0"/>
      <w:sz w:val="24"/>
      <w:lang w:val="en-US" w:eastAsia="en-US" w:bidi="ar-SA"/>
    </w:rPr>
  </w:style>
  <w:style w:type="character" w:customStyle="1" w:styleId="tagChar2">
    <w:name w:val="tag Char2"/>
    <w:basedOn w:val="DefaultParagraphFont"/>
    <w:qFormat/>
    <w:rsid w:val="00F63ED1"/>
    <w:rPr>
      <w:b/>
      <w:noProof w:val="0"/>
      <w:sz w:val="24"/>
      <w:lang w:val="en-US" w:eastAsia="en-US" w:bidi="ar-SA"/>
    </w:rPr>
  </w:style>
  <w:style w:type="character" w:customStyle="1" w:styleId="Taggin-New">
    <w:name w:val="Taggin - New"/>
    <w:basedOn w:val="DefaultParagraphFont"/>
    <w:rsid w:val="00F63ED1"/>
    <w:rPr>
      <w:rFonts w:ascii="Arial Narrow" w:hAnsi="Arial Narrow"/>
      <w:b/>
      <w:sz w:val="22"/>
    </w:rPr>
  </w:style>
  <w:style w:type="character" w:customStyle="1" w:styleId="Boxing-New">
    <w:name w:val="Boxing - New"/>
    <w:basedOn w:val="DefaultParagraphFont"/>
    <w:rsid w:val="00F63ED1"/>
    <w:rPr>
      <w:rFonts w:ascii="Arial Narrow" w:hAnsi="Arial Narrow"/>
      <w:sz w:val="16"/>
      <w:u w:val="none"/>
      <w:bdr w:val="single" w:sz="4" w:space="0" w:color="auto"/>
    </w:rPr>
  </w:style>
  <w:style w:type="character" w:customStyle="1" w:styleId="ilad">
    <w:name w:val="il_ad"/>
    <w:rsid w:val="00F63ED1"/>
  </w:style>
  <w:style w:type="paragraph" w:customStyle="1" w:styleId="CardsHighlighted">
    <w:name w:val="Cards Highlighted"/>
    <w:next w:val="Normal"/>
    <w:link w:val="CardsHighlightedChar"/>
    <w:qFormat/>
    <w:rsid w:val="00F63ED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63ED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63ED1"/>
    <w:rPr>
      <w:rFonts w:ascii="Garamond" w:hAnsi="Garamond"/>
      <w:sz w:val="22"/>
      <w:szCs w:val="24"/>
      <w:u w:val="single"/>
      <w:lang w:val="en-US" w:eastAsia="en-US" w:bidi="ar-SA"/>
    </w:rPr>
  </w:style>
  <w:style w:type="paragraph" w:customStyle="1" w:styleId="Style2">
    <w:name w:val="Style2"/>
    <w:basedOn w:val="Heading4"/>
    <w:qFormat/>
    <w:rsid w:val="00F63ED1"/>
    <w:pPr>
      <w:spacing w:before="0"/>
    </w:pPr>
    <w:rPr>
      <w:rFonts w:eastAsia="Times New Roman" w:cs="Times New Roman"/>
      <w:iCs w:val="0"/>
      <w:caps/>
      <w:szCs w:val="20"/>
    </w:rPr>
  </w:style>
  <w:style w:type="character" w:customStyle="1" w:styleId="pagetitle">
    <w:name w:val="pagetitle"/>
    <w:basedOn w:val="DefaultParagraphFont"/>
    <w:rsid w:val="00F63ED1"/>
  </w:style>
  <w:style w:type="paragraph" w:customStyle="1" w:styleId="text">
    <w:name w:val="text"/>
    <w:basedOn w:val="Normal"/>
    <w:uiPriority w:val="99"/>
    <w:qFormat/>
    <w:rsid w:val="00F63ED1"/>
    <w:pPr>
      <w:spacing w:before="100" w:beforeAutospacing="1" w:after="100" w:afterAutospacing="1"/>
    </w:pPr>
    <w:rPr>
      <w:rFonts w:eastAsia="Times New Roman"/>
    </w:rPr>
  </w:style>
  <w:style w:type="character" w:customStyle="1" w:styleId="StyleUnderlineCharChar9ptBold1">
    <w:name w:val="Style Underline Char Char + 9 pt Bold1"/>
    <w:rsid w:val="00F63ED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63ED1"/>
    <w:rPr>
      <w:rFonts w:ascii="Times New Roman" w:hAnsi="Times New Roman"/>
      <w:sz w:val="20"/>
      <w:szCs w:val="24"/>
      <w:u w:val="single"/>
      <w:lang w:val="en-US" w:eastAsia="en-US" w:bidi="ar-SA"/>
    </w:rPr>
  </w:style>
  <w:style w:type="character" w:customStyle="1" w:styleId="Style9ptBoldUnderline">
    <w:name w:val="Style 9 pt Bold Underline"/>
    <w:rsid w:val="00F63ED1"/>
    <w:rPr>
      <w:b/>
      <w:bCs/>
      <w:sz w:val="20"/>
      <w:u w:val="single"/>
    </w:rPr>
  </w:style>
  <w:style w:type="paragraph" w:customStyle="1" w:styleId="StyleUnderline9pt0">
    <w:name w:val="Style Underline + 9 pt"/>
    <w:link w:val="StyleUnderline9ptChar"/>
    <w:qFormat/>
    <w:rsid w:val="00F63ED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63ED1"/>
    <w:rPr>
      <w:rFonts w:ascii="Arial" w:eastAsia="Times New Roman" w:hAnsi="Arial" w:cs="Times New Roman"/>
      <w:szCs w:val="20"/>
      <w:u w:val="single"/>
    </w:rPr>
  </w:style>
  <w:style w:type="character" w:customStyle="1" w:styleId="StyleUnderlineChar1Bold">
    <w:name w:val="Style Underline Char1 + Bold"/>
    <w:rsid w:val="00F63ED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63ED1"/>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63ED1"/>
    <w:rPr>
      <w:rFonts w:ascii="Calibri" w:hAnsi="Calibri" w:cs="Calibri"/>
      <w:kern w:val="32"/>
      <w:szCs w:val="20"/>
      <w:u w:val="single"/>
      <w:lang w:eastAsia="ar-SA"/>
    </w:rPr>
  </w:style>
  <w:style w:type="character" w:customStyle="1" w:styleId="TagsCharCharChar">
    <w:name w:val="Tags Char Char Char"/>
    <w:basedOn w:val="DefaultParagraphFont"/>
    <w:rsid w:val="00F63ED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63ED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63ED1"/>
    <w:rPr>
      <w:color w:val="000000"/>
      <w:sz w:val="20"/>
      <w:u w:val="single"/>
    </w:rPr>
  </w:style>
  <w:style w:type="character" w:customStyle="1" w:styleId="Style11ptBlack">
    <w:name w:val="Style 11 pt Black"/>
    <w:basedOn w:val="DefaultParagraphFont"/>
    <w:rsid w:val="00F63ED1"/>
    <w:rPr>
      <w:color w:val="000000"/>
      <w:sz w:val="20"/>
    </w:rPr>
  </w:style>
  <w:style w:type="character" w:customStyle="1" w:styleId="StyleUnderlineCharTimesBold">
    <w:name w:val="Style Underline Char + Times Bold"/>
    <w:basedOn w:val="DefaultParagraphFont"/>
    <w:rsid w:val="00F63ED1"/>
    <w:rPr>
      <w:rFonts w:ascii="Times" w:hAnsi="Times"/>
      <w:b w:val="0"/>
      <w:bCs/>
      <w:sz w:val="20"/>
      <w:u w:val="single"/>
    </w:rPr>
  </w:style>
  <w:style w:type="character" w:customStyle="1" w:styleId="blubigktbiz">
    <w:name w:val="blubigktbiz"/>
    <w:rsid w:val="00F63ED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63ED1"/>
  </w:style>
  <w:style w:type="character" w:customStyle="1" w:styleId="StyleevidencetextBorderSinglesolidlineAuto05ptLChar">
    <w:name w:val="Style evidence text + Border: : (Single solid line Auto  0.5 pt L... Char"/>
    <w:link w:val="StyleevidencetextBorderSinglesolidlineAuto05ptL"/>
    <w:rsid w:val="00F63ED1"/>
    <w:rPr>
      <w:rFonts w:ascii="Calibri" w:hAnsi="Calibri" w:cs="Calibri"/>
      <w:color w:val="000000"/>
      <w:lang w:val="x-none" w:eastAsia="x-none"/>
    </w:rPr>
  </w:style>
  <w:style w:type="character" w:customStyle="1" w:styleId="Style4CharChar">
    <w:name w:val="Style4 Char Char"/>
    <w:basedOn w:val="DefaultParagraphFont"/>
    <w:rsid w:val="00F63ED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63ED1"/>
    <w:rPr>
      <w:rFonts w:ascii="Times New Roman" w:hAnsi="Times New Roman" w:cs="Times New Roman"/>
      <w:sz w:val="16"/>
      <w:szCs w:val="16"/>
    </w:rPr>
  </w:style>
  <w:style w:type="character" w:customStyle="1" w:styleId="StyleEmphasisArial12ptBold">
    <w:name w:val="Style Emphasis + Arial 12 pt Bold"/>
    <w:rsid w:val="00F63ED1"/>
    <w:rPr>
      <w:rFonts w:ascii="Arial" w:hAnsi="Arial"/>
      <w:b/>
      <w:bCs/>
      <w:i/>
      <w:iCs/>
      <w:sz w:val="24"/>
    </w:rPr>
  </w:style>
  <w:style w:type="character" w:customStyle="1" w:styleId="super">
    <w:name w:val="super"/>
    <w:rsid w:val="00F63ED1"/>
  </w:style>
  <w:style w:type="character" w:customStyle="1" w:styleId="text30">
    <w:name w:val="text30"/>
    <w:rsid w:val="00F63ED1"/>
  </w:style>
  <w:style w:type="character" w:customStyle="1" w:styleId="uppercase">
    <w:name w:val="uppercase"/>
    <w:rsid w:val="00F63ED1"/>
  </w:style>
  <w:style w:type="character" w:customStyle="1" w:styleId="bodytext0">
    <w:name w:val="bodytext"/>
    <w:rsid w:val="00F63ED1"/>
  </w:style>
  <w:style w:type="character" w:customStyle="1" w:styleId="entry-title">
    <w:name w:val="entry-title"/>
    <w:rsid w:val="00F63ED1"/>
  </w:style>
  <w:style w:type="character" w:customStyle="1" w:styleId="BodyTextIndentChar1">
    <w:name w:val="Body Text Indent Char1"/>
    <w:basedOn w:val="DefaultParagraphFont"/>
    <w:uiPriority w:val="99"/>
    <w:semiHidden/>
    <w:rsid w:val="00F63ED1"/>
    <w:rPr>
      <w:rFonts w:ascii="Times New Roman" w:hAnsi="Times New Roman" w:cs="Times New Roman"/>
      <w:sz w:val="20"/>
    </w:rPr>
  </w:style>
  <w:style w:type="character" w:customStyle="1" w:styleId="Style6pt">
    <w:name w:val="Style 6 pt"/>
    <w:basedOn w:val="DefaultParagraphFont"/>
    <w:qFormat/>
    <w:rsid w:val="00F63ED1"/>
    <w:rPr>
      <w:sz w:val="12"/>
    </w:rPr>
  </w:style>
  <w:style w:type="character" w:customStyle="1" w:styleId="CiteCharCharCharCharCharChar">
    <w:name w:val="Cite Char Char Char Char Char Char"/>
    <w:basedOn w:val="DefaultParagraphFont"/>
    <w:rsid w:val="00F63ED1"/>
    <w:rPr>
      <w:b/>
      <w:noProof w:val="0"/>
      <w:sz w:val="22"/>
      <w:szCs w:val="24"/>
      <w:u w:val="single"/>
      <w:lang w:val="en-US" w:eastAsia="en-US" w:bidi="ar-SA"/>
    </w:rPr>
  </w:style>
  <w:style w:type="character" w:customStyle="1" w:styleId="mainbody1">
    <w:name w:val="mainbody1"/>
    <w:basedOn w:val="DefaultParagraphFont"/>
    <w:rsid w:val="00F63ED1"/>
    <w:rPr>
      <w:rFonts w:ascii="Verdana" w:hAnsi="Verdana" w:hint="default"/>
      <w:color w:val="000000"/>
      <w:sz w:val="22"/>
      <w:szCs w:val="22"/>
    </w:rPr>
  </w:style>
  <w:style w:type="character" w:customStyle="1" w:styleId="ssl4">
    <w:name w:val="ss_l4"/>
    <w:basedOn w:val="DefaultParagraphFont"/>
    <w:rsid w:val="00F63ED1"/>
  </w:style>
  <w:style w:type="paragraph" w:customStyle="1" w:styleId="StyleNormalWeb11ptUnderline">
    <w:name w:val="Style Normal (Web) + 11 pt Underline"/>
    <w:basedOn w:val="NormalWeb"/>
    <w:link w:val="StyleNormalWeb11ptUnderlineChar"/>
    <w:qFormat/>
    <w:rsid w:val="00F63ED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63ED1"/>
    <w:rPr>
      <w:rFonts w:ascii="Calibri" w:eastAsia="Calibri" w:hAnsi="Calibri" w:cs="Calibri"/>
      <w:u w:val="single"/>
    </w:rPr>
  </w:style>
  <w:style w:type="character" w:customStyle="1" w:styleId="cit-first-element">
    <w:name w:val="cit-first-element"/>
    <w:basedOn w:val="DefaultParagraphFont"/>
    <w:rsid w:val="00F63ED1"/>
  </w:style>
  <w:style w:type="character" w:customStyle="1" w:styleId="title1">
    <w:name w:val="title1"/>
    <w:basedOn w:val="DefaultParagraphFont"/>
    <w:rsid w:val="00F63ED1"/>
  </w:style>
  <w:style w:type="character" w:customStyle="1" w:styleId="StyleThickunderline1">
    <w:name w:val="Style Thick underline1"/>
    <w:basedOn w:val="DefaultParagraphFont"/>
    <w:rsid w:val="00F63ED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63ED1"/>
    <w:rPr>
      <w:rFonts w:ascii="Georgia" w:hAnsi="Georgia"/>
    </w:rPr>
  </w:style>
  <w:style w:type="character" w:customStyle="1" w:styleId="FooterChar1">
    <w:name w:val="Footer Char1"/>
    <w:basedOn w:val="DefaultParagraphFont"/>
    <w:uiPriority w:val="99"/>
    <w:semiHidden/>
    <w:rsid w:val="00F63ED1"/>
    <w:rPr>
      <w:rFonts w:ascii="Georgia" w:hAnsi="Georgia"/>
    </w:rPr>
  </w:style>
  <w:style w:type="character" w:customStyle="1" w:styleId="AnalyticChar">
    <w:name w:val="Analytic Char"/>
    <w:basedOn w:val="DefaultParagraphFont"/>
    <w:link w:val="Analytic"/>
    <w:rsid w:val="00F63ED1"/>
    <w:rPr>
      <w:rFonts w:ascii="Calibri" w:hAnsi="Calibri" w:cs="Calibri"/>
      <w:b/>
      <w:sz w:val="24"/>
    </w:rPr>
  </w:style>
  <w:style w:type="character" w:customStyle="1" w:styleId="UnderlineBold0">
    <w:name w:val="Underline Bold"/>
    <w:uiPriority w:val="6"/>
    <w:qFormat/>
    <w:rsid w:val="00F63ED1"/>
    <w:rPr>
      <w:b/>
      <w:sz w:val="20"/>
      <w:u w:val="single"/>
    </w:rPr>
  </w:style>
  <w:style w:type="paragraph" w:customStyle="1" w:styleId="Underline20">
    <w:name w:val="Underline2"/>
    <w:basedOn w:val="Normal"/>
    <w:link w:val="Underline2Char"/>
    <w:autoRedefine/>
    <w:uiPriority w:val="4"/>
    <w:qFormat/>
    <w:rsid w:val="00F63ED1"/>
    <w:rPr>
      <w:b/>
      <w:u w:val="single"/>
    </w:rPr>
  </w:style>
  <w:style w:type="character" w:customStyle="1" w:styleId="Underline2Char">
    <w:name w:val="Underline2 Char"/>
    <w:basedOn w:val="DefaultParagraphFont"/>
    <w:link w:val="Underline20"/>
    <w:uiPriority w:val="4"/>
    <w:rsid w:val="00F63ED1"/>
    <w:rPr>
      <w:rFonts w:ascii="Calibri" w:hAnsi="Calibri" w:cs="Calibri"/>
      <w:b/>
      <w:u w:val="single"/>
    </w:rPr>
  </w:style>
  <w:style w:type="character" w:customStyle="1" w:styleId="NormalTextChar">
    <w:name w:val="Normal Text Char"/>
    <w:link w:val="NormalText"/>
    <w:rsid w:val="00F63ED1"/>
    <w:rPr>
      <w:rFonts w:ascii="Calibri" w:eastAsia="Times New Roman" w:hAnsi="Calibri" w:cs="Calibri"/>
      <w:szCs w:val="26"/>
    </w:rPr>
  </w:style>
  <w:style w:type="paragraph" w:customStyle="1" w:styleId="TableParagraph">
    <w:name w:val="Table Paragraph"/>
    <w:basedOn w:val="Normal"/>
    <w:uiPriority w:val="1"/>
    <w:qFormat/>
    <w:rsid w:val="00F63ED1"/>
    <w:pPr>
      <w:widowControl w:val="0"/>
    </w:pPr>
  </w:style>
  <w:style w:type="character" w:customStyle="1" w:styleId="UnderlineChar0">
    <w:name w:val="UnderlineChar"/>
    <w:rsid w:val="00F63ED1"/>
    <w:rPr>
      <w:sz w:val="24"/>
      <w:u w:val="single"/>
      <w:shd w:val="clear" w:color="auto" w:fill="auto"/>
    </w:rPr>
  </w:style>
  <w:style w:type="character" w:customStyle="1" w:styleId="foreground">
    <w:name w:val="foreground"/>
    <w:basedOn w:val="DefaultParagraphFont"/>
    <w:rsid w:val="00F63ED1"/>
  </w:style>
  <w:style w:type="paragraph" w:customStyle="1" w:styleId="StyleCircled11pt">
    <w:name w:val="Style Circled + 11 pt"/>
    <w:basedOn w:val="Normal"/>
    <w:link w:val="StyleCircled11ptChar"/>
    <w:qFormat/>
    <w:rsid w:val="00F63ED1"/>
    <w:rPr>
      <w:rFonts w:eastAsia="Times New Roman"/>
      <w:b/>
      <w:bCs/>
      <w:sz w:val="20"/>
      <w:u w:val="single"/>
    </w:rPr>
  </w:style>
  <w:style w:type="character" w:customStyle="1" w:styleId="StyleCircled11ptChar">
    <w:name w:val="Style Circled + 11 pt Char"/>
    <w:link w:val="StyleCircled11pt"/>
    <w:rsid w:val="00F63ED1"/>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F63ED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63ED1"/>
    <w:rPr>
      <w:rFonts w:ascii="Times" w:eastAsia="Times New Roman" w:hAnsi="Times" w:cs="Calibri"/>
      <w:sz w:val="20"/>
      <w:szCs w:val="28"/>
      <w:u w:val="single"/>
    </w:rPr>
  </w:style>
  <w:style w:type="paragraph" w:customStyle="1" w:styleId="cite20">
    <w:name w:val="cite2"/>
    <w:basedOn w:val="Normal"/>
    <w:uiPriority w:val="99"/>
    <w:qFormat/>
    <w:rsid w:val="00F63ED1"/>
    <w:rPr>
      <w:rFonts w:eastAsia="Times New Roman"/>
      <w:color w:val="000000"/>
      <w:sz w:val="20"/>
      <w:szCs w:val="20"/>
    </w:rPr>
  </w:style>
  <w:style w:type="character" w:customStyle="1" w:styleId="postby">
    <w:name w:val="post_by"/>
    <w:basedOn w:val="DefaultParagraphFont"/>
    <w:rsid w:val="00F63ED1"/>
  </w:style>
  <w:style w:type="character" w:customStyle="1" w:styleId="Style11ptBorderSinglesolidlineAuto05ptLinewidth">
    <w:name w:val="Style 11 pt Border: : (Single solid line Auto  0.5 pt Line width)"/>
    <w:rsid w:val="00F63ED1"/>
    <w:rPr>
      <w:sz w:val="20"/>
      <w:bdr w:val="single" w:sz="4" w:space="0" w:color="auto" w:frame="1"/>
    </w:rPr>
  </w:style>
  <w:style w:type="character" w:customStyle="1" w:styleId="StyleUnderlineChar9ptBorderSinglesolidlineAuto0">
    <w:name w:val="Style Underline Char + 9 pt Border: : (Single solid line Auto  0..."/>
    <w:rsid w:val="00F63ED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63ED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63ED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63ED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63ED1"/>
    <w:rPr>
      <w:sz w:val="20"/>
      <w:szCs w:val="24"/>
      <w:u w:val="single"/>
      <w:bdr w:val="single" w:sz="4" w:space="0" w:color="auto"/>
      <w:lang w:val="en-US" w:eastAsia="en-US" w:bidi="ar-SA"/>
    </w:rPr>
  </w:style>
  <w:style w:type="character" w:customStyle="1" w:styleId="StyleLatinGaramondUnderline">
    <w:name w:val="Style (Latin) Garamond Underline"/>
    <w:rsid w:val="00F63ED1"/>
    <w:rPr>
      <w:rFonts w:ascii="Times New Roman" w:hAnsi="Times New Roman"/>
      <w:sz w:val="20"/>
      <w:u w:val="single"/>
    </w:rPr>
  </w:style>
  <w:style w:type="character" w:customStyle="1" w:styleId="StyleLatinGaramond">
    <w:name w:val="Style (Latin) Garamond"/>
    <w:rsid w:val="00F63ED1"/>
    <w:rPr>
      <w:rFonts w:ascii="Times New Roman" w:hAnsi="Times New Roman"/>
      <w:sz w:val="20"/>
    </w:rPr>
  </w:style>
  <w:style w:type="character" w:customStyle="1" w:styleId="styletimesnewroman12ptbold0">
    <w:name w:val="styletimesnewroman12ptbold"/>
    <w:basedOn w:val="DefaultParagraphFont"/>
    <w:rsid w:val="00F63ED1"/>
  </w:style>
  <w:style w:type="character" w:customStyle="1" w:styleId="CharCharCharCharChar">
    <w:name w:val="Char Char Char Char Char"/>
    <w:aliases w:val="Char Char Char Char,Char Char Char Char Char Char Char1,Heading 2 Char1 Char Char Char Char Char Char"/>
    <w:basedOn w:val="DefaultParagraphFont"/>
    <w:rsid w:val="00F63ED1"/>
    <w:rPr>
      <w:rFonts w:cs="Arial"/>
      <w:b/>
      <w:bCs/>
      <w:iCs/>
      <w:sz w:val="24"/>
      <w:szCs w:val="28"/>
      <w:lang w:val="en-US" w:eastAsia="en-US" w:bidi="ar-SA"/>
    </w:rPr>
  </w:style>
  <w:style w:type="character" w:customStyle="1" w:styleId="mainheading">
    <w:name w:val="mainheading"/>
    <w:basedOn w:val="DefaultParagraphFont"/>
    <w:rsid w:val="00F63ED1"/>
  </w:style>
  <w:style w:type="paragraph" w:customStyle="1" w:styleId="BoldandUnderlineChar2CharChar">
    <w:name w:val="Bold and Underline Char2 Char Char"/>
    <w:basedOn w:val="Normal"/>
    <w:link w:val="BoldandUnderlineChar2CharCharChar"/>
    <w:qFormat/>
    <w:rsid w:val="00F63ED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63ED1"/>
    <w:rPr>
      <w:rFonts w:ascii="Calibri" w:eastAsia="Times New Roman" w:hAnsi="Calibri" w:cs="Calibri"/>
      <w:b/>
      <w:u w:val="single"/>
    </w:rPr>
  </w:style>
  <w:style w:type="character" w:customStyle="1" w:styleId="StyleUnderlineChar9ptChar">
    <w:name w:val="Style Underline Char + 9 pt Char"/>
    <w:basedOn w:val="UnderlineCharChar"/>
    <w:rsid w:val="00F63ED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63ED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63ED1"/>
    <w:rPr>
      <w:sz w:val="16"/>
    </w:rPr>
  </w:style>
  <w:style w:type="paragraph" w:customStyle="1" w:styleId="Reduce8pt">
    <w:name w:val="Reduce 8pt"/>
    <w:basedOn w:val="Normal"/>
    <w:link w:val="Reduce8ptCharChar"/>
    <w:qFormat/>
    <w:rsid w:val="00F63ED1"/>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63ED1"/>
    <w:pPr>
      <w:contextualSpacing/>
    </w:pPr>
    <w:rPr>
      <w:rFonts w:eastAsia="Calibri"/>
    </w:rPr>
  </w:style>
  <w:style w:type="character" w:customStyle="1" w:styleId="CardIndentedChar">
    <w:name w:val="Card (Indented) Char"/>
    <w:link w:val="CardIndented"/>
    <w:locked/>
    <w:rsid w:val="00F63ED1"/>
    <w:rPr>
      <w:rFonts w:ascii="Calibri" w:hAnsi="Calibri" w:cs="Calibri"/>
    </w:rPr>
  </w:style>
  <w:style w:type="character" w:customStyle="1" w:styleId="citenon-boldChar">
    <w:name w:val="cite non-bold Char"/>
    <w:basedOn w:val="DefaultParagraphFont"/>
    <w:link w:val="citenon-bold"/>
    <w:locked/>
    <w:rsid w:val="00F63ED1"/>
    <w:rPr>
      <w:rFonts w:ascii="Garamond" w:eastAsia="Times New Roman" w:hAnsi="Garamond" w:cs="Calibri"/>
      <w:szCs w:val="20"/>
    </w:rPr>
  </w:style>
  <w:style w:type="character" w:customStyle="1" w:styleId="boldciteChar4">
    <w:name w:val="bold cite Char4"/>
    <w:link w:val="boldcite"/>
    <w:locked/>
    <w:rsid w:val="00F63ED1"/>
    <w:rPr>
      <w:rFonts w:eastAsia="Times New Roman" w:cs="Times New Roman"/>
      <w:b/>
      <w:color w:val="000000"/>
      <w:sz w:val="20"/>
      <w:u w:val="thick" w:color="000000"/>
    </w:rPr>
  </w:style>
  <w:style w:type="paragraph" w:customStyle="1" w:styleId="boldcite">
    <w:name w:val="bold cite"/>
    <w:basedOn w:val="Normal"/>
    <w:link w:val="boldciteChar4"/>
    <w:qFormat/>
    <w:rsid w:val="00F63ED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63ED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63ED1"/>
    <w:rPr>
      <w:rFonts w:eastAsia="Calibri"/>
      <w:b/>
    </w:rPr>
  </w:style>
  <w:style w:type="character" w:customStyle="1" w:styleId="HeadingsBaseChar">
    <w:name w:val="Headings Base Char"/>
    <w:basedOn w:val="DefaultParagraphFont"/>
    <w:link w:val="HeadingsBase"/>
    <w:locked/>
    <w:rsid w:val="00F63ED1"/>
    <w:rPr>
      <w:rFonts w:ascii="Times New Roman" w:hAnsi="Times New Roman" w:cs="Times New Roman"/>
      <w:b/>
      <w:sz w:val="32"/>
    </w:rPr>
  </w:style>
  <w:style w:type="paragraph" w:customStyle="1" w:styleId="HeadingsBase">
    <w:name w:val="Headings Base"/>
    <w:basedOn w:val="Normal"/>
    <w:link w:val="HeadingsBaseChar"/>
    <w:qFormat/>
    <w:rsid w:val="00F63ED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63ED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63ED1"/>
    <w:pPr>
      <w:spacing w:line="480" w:lineRule="auto"/>
      <w:ind w:firstLine="720"/>
    </w:pPr>
    <w:rPr>
      <w:rFonts w:eastAsia="Calibri"/>
    </w:rPr>
  </w:style>
  <w:style w:type="paragraph" w:customStyle="1" w:styleId="SchoolBlockQuote">
    <w:name w:val="School Block Quote"/>
    <w:basedOn w:val="SchoolPaper"/>
    <w:qFormat/>
    <w:rsid w:val="00F63ED1"/>
  </w:style>
  <w:style w:type="paragraph" w:customStyle="1" w:styleId="SchoolWorksCited">
    <w:name w:val="School Works Cited"/>
    <w:basedOn w:val="SchoolPaper"/>
    <w:qFormat/>
    <w:rsid w:val="00F63ED1"/>
  </w:style>
  <w:style w:type="paragraph" w:customStyle="1" w:styleId="BlockQuote">
    <w:name w:val="Block Quote"/>
    <w:basedOn w:val="Normal"/>
    <w:qFormat/>
    <w:rsid w:val="00F63ED1"/>
    <w:pPr>
      <w:ind w:left="720" w:right="720"/>
    </w:pPr>
    <w:rPr>
      <w:rFonts w:eastAsia="Calibri"/>
    </w:rPr>
  </w:style>
  <w:style w:type="paragraph" w:customStyle="1" w:styleId="PaperBody">
    <w:name w:val="Paper Body"/>
    <w:basedOn w:val="Normal"/>
    <w:qFormat/>
    <w:rsid w:val="00F63ED1"/>
    <w:pPr>
      <w:spacing w:line="480" w:lineRule="auto"/>
      <w:ind w:firstLine="720"/>
    </w:pPr>
    <w:rPr>
      <w:rFonts w:eastAsia="Calibri"/>
    </w:rPr>
  </w:style>
  <w:style w:type="paragraph" w:customStyle="1" w:styleId="PaperCitation">
    <w:name w:val="Paper Citation"/>
    <w:basedOn w:val="Normal"/>
    <w:qFormat/>
    <w:rsid w:val="00F63ED1"/>
    <w:pPr>
      <w:spacing w:line="480" w:lineRule="auto"/>
      <w:ind w:left="720" w:hanging="720"/>
    </w:pPr>
    <w:rPr>
      <w:rFonts w:eastAsia="Calibri"/>
    </w:rPr>
  </w:style>
  <w:style w:type="character" w:customStyle="1" w:styleId="hatChar">
    <w:name w:val="hat Char"/>
    <w:basedOn w:val="DefaultParagraphFont"/>
    <w:link w:val="hat"/>
    <w:locked/>
    <w:rsid w:val="00F63ED1"/>
    <w:rPr>
      <w:rFonts w:ascii="Calibri" w:eastAsia="Times New Roman" w:hAnsi="Calibri" w:cs="Calibri"/>
      <w:b/>
      <w:bCs/>
      <w:sz w:val="32"/>
      <w:u w:val="single"/>
      <w:lang w:bidi="en-US"/>
    </w:rPr>
  </w:style>
  <w:style w:type="paragraph" w:customStyle="1" w:styleId="WW-Default">
    <w:name w:val="WW-Default"/>
    <w:qFormat/>
    <w:rsid w:val="00F63ED1"/>
    <w:pPr>
      <w:suppressAutoHyphens/>
      <w:spacing w:after="0" w:line="240" w:lineRule="auto"/>
    </w:pPr>
    <w:rPr>
      <w:rFonts w:ascii="Georgia" w:eastAsia="Calibri" w:hAnsi="Georgia" w:cs="Calibri"/>
      <w:lang w:eastAsia="ar-SA"/>
    </w:rPr>
  </w:style>
  <w:style w:type="paragraph" w:customStyle="1" w:styleId="B-TagCite">
    <w:name w:val="B-TagCite"/>
    <w:qFormat/>
    <w:rsid w:val="00F63ED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63ED1"/>
    <w:rPr>
      <w:rFonts w:ascii="Times New Roman" w:hAnsi="Times New Roman" w:cs="Times New Roman"/>
      <w:b/>
      <w:sz w:val="20"/>
    </w:rPr>
  </w:style>
  <w:style w:type="paragraph" w:customStyle="1" w:styleId="MicroText">
    <w:name w:val="MicroText"/>
    <w:basedOn w:val="Normal"/>
    <w:next w:val="Normal"/>
    <w:link w:val="MicroTextChar"/>
    <w:qFormat/>
    <w:rsid w:val="00F63ED1"/>
    <w:rPr>
      <w:rFonts w:ascii="Arial Narrow" w:hAnsi="Arial Narrow" w:cstheme="minorBidi"/>
      <w:sz w:val="12"/>
    </w:rPr>
  </w:style>
  <w:style w:type="character" w:customStyle="1" w:styleId="Footnote2Char">
    <w:name w:val="Footnote2 Char"/>
    <w:link w:val="Footnote2"/>
    <w:locked/>
    <w:rsid w:val="00F63ED1"/>
  </w:style>
  <w:style w:type="paragraph" w:customStyle="1" w:styleId="Footnote2">
    <w:name w:val="Footnote2"/>
    <w:basedOn w:val="Normal"/>
    <w:next w:val="Normal"/>
    <w:link w:val="Footnote2Char"/>
    <w:autoRedefine/>
    <w:qFormat/>
    <w:rsid w:val="00F63ED1"/>
    <w:pPr>
      <w:spacing w:after="120" w:line="480" w:lineRule="auto"/>
    </w:pPr>
    <w:rPr>
      <w:rFonts w:asciiTheme="minorHAnsi" w:hAnsiTheme="minorHAnsi" w:cstheme="minorBidi"/>
    </w:rPr>
  </w:style>
  <w:style w:type="paragraph" w:customStyle="1" w:styleId="indent">
    <w:name w:val="indent"/>
    <w:basedOn w:val="Normal"/>
    <w:qFormat/>
    <w:rsid w:val="00F63ED1"/>
    <w:pPr>
      <w:spacing w:before="100" w:beforeAutospacing="1" w:after="100" w:afterAutospacing="1"/>
    </w:pPr>
    <w:rPr>
      <w:rFonts w:eastAsia="Times New Roman"/>
    </w:rPr>
  </w:style>
  <w:style w:type="paragraph" w:customStyle="1" w:styleId="PageHeaderLine1">
    <w:name w:val="PageHeaderLine1"/>
    <w:basedOn w:val="Normal"/>
    <w:qFormat/>
    <w:rsid w:val="00F63ED1"/>
    <w:pPr>
      <w:tabs>
        <w:tab w:val="right" w:pos="10800"/>
      </w:tabs>
    </w:pPr>
    <w:rPr>
      <w:rFonts w:eastAsia="Calibri"/>
      <w:b/>
    </w:rPr>
  </w:style>
  <w:style w:type="paragraph" w:customStyle="1" w:styleId="PageHeaderLine2">
    <w:name w:val="PageHeaderLine2"/>
    <w:basedOn w:val="Normal"/>
    <w:next w:val="Normal"/>
    <w:link w:val="PageHeaderLine2Char"/>
    <w:qFormat/>
    <w:rsid w:val="00F63ED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63ED1"/>
    <w:rPr>
      <w:rFonts w:ascii="Times New Roman" w:hAnsi="Times New Roman" w:cs="Times New Roman"/>
      <w:sz w:val="20"/>
    </w:rPr>
  </w:style>
  <w:style w:type="paragraph" w:customStyle="1" w:styleId="CardText1">
    <w:name w:val="CardText"/>
    <w:basedOn w:val="Normal"/>
    <w:link w:val="CardTextChar3"/>
    <w:qFormat/>
    <w:rsid w:val="00F63ED1"/>
    <w:pPr>
      <w:ind w:left="288"/>
    </w:pPr>
    <w:rPr>
      <w:rFonts w:ascii="Times New Roman" w:hAnsi="Times New Roman" w:cs="Times New Roman"/>
      <w:sz w:val="20"/>
    </w:rPr>
  </w:style>
  <w:style w:type="character" w:customStyle="1" w:styleId="stylestylebold12pt">
    <w:name w:val="stylestylebold12pt"/>
    <w:basedOn w:val="DefaultParagraphFont"/>
    <w:rsid w:val="00F63ED1"/>
  </w:style>
  <w:style w:type="character" w:customStyle="1" w:styleId="styleboldunderline">
    <w:name w:val="styleboldunderline"/>
    <w:basedOn w:val="DefaultParagraphFont"/>
    <w:rsid w:val="00F63ED1"/>
  </w:style>
  <w:style w:type="character" w:customStyle="1" w:styleId="box">
    <w:name w:val="box"/>
    <w:basedOn w:val="DefaultParagraphFont"/>
    <w:rsid w:val="00F63ED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63ED1"/>
    <w:rPr>
      <w:rFonts w:ascii="Arial Narrow" w:hAnsi="Arial Narrow" w:cs="Arial Narrow" w:hint="default"/>
      <w:sz w:val="18"/>
      <w:szCs w:val="18"/>
    </w:rPr>
  </w:style>
  <w:style w:type="character" w:customStyle="1" w:styleId="FontStyle14">
    <w:name w:val="Font Style14"/>
    <w:basedOn w:val="DefaultParagraphFont"/>
    <w:uiPriority w:val="99"/>
    <w:rsid w:val="00F63ED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63ED1"/>
    <w:rPr>
      <w:rFonts w:ascii="Arial Narrow" w:hAnsi="Arial Narrow" w:cs="Arial Narrow" w:hint="default"/>
      <w:b/>
      <w:bCs/>
      <w:sz w:val="10"/>
      <w:szCs w:val="10"/>
    </w:rPr>
  </w:style>
  <w:style w:type="character" w:customStyle="1" w:styleId="CardTagandCiteChar">
    <w:name w:val="Card Tag and Cite Char"/>
    <w:basedOn w:val="DefaultParagraphFont"/>
    <w:rsid w:val="00F63ED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63ED1"/>
    <w:rPr>
      <w:rFonts w:ascii="Arial Narrow" w:hAnsi="Arial Narrow"/>
      <w:b/>
      <w:color w:val="000000"/>
      <w:sz w:val="22"/>
      <w:szCs w:val="22"/>
      <w:u w:val="single"/>
    </w:rPr>
  </w:style>
  <w:style w:type="character" w:customStyle="1" w:styleId="SmallText0">
    <w:name w:val="SmallText"/>
    <w:rsid w:val="00F63ED1"/>
    <w:rPr>
      <w:color w:val="000000"/>
    </w:rPr>
  </w:style>
  <w:style w:type="character" w:customStyle="1" w:styleId="CitesChar1">
    <w:name w:val="Cites Char1"/>
    <w:basedOn w:val="DefaultParagraphFont"/>
    <w:rsid w:val="00F63ED1"/>
    <w:rPr>
      <w:b/>
      <w:bCs w:val="0"/>
      <w:szCs w:val="24"/>
      <w:u w:val="single"/>
      <w:lang w:val="en-US" w:eastAsia="en-US" w:bidi="ar-SA"/>
    </w:rPr>
  </w:style>
  <w:style w:type="character" w:customStyle="1" w:styleId="CardUnderlinedChar">
    <w:name w:val="Card Underlined Char"/>
    <w:basedOn w:val="DefaultParagraphFont"/>
    <w:rsid w:val="00F63ED1"/>
    <w:rPr>
      <w:rFonts w:ascii="Arial Narrow" w:hAnsi="Arial Narrow" w:hint="default"/>
      <w:sz w:val="22"/>
      <w:szCs w:val="24"/>
      <w:u w:val="single"/>
      <w:lang w:val="en-US" w:eastAsia="en-US" w:bidi="ar-SA"/>
    </w:rPr>
  </w:style>
  <w:style w:type="character" w:customStyle="1" w:styleId="underline3">
    <w:name w:val="underline3"/>
    <w:basedOn w:val="underline2"/>
    <w:rsid w:val="00F63ED1"/>
    <w:rPr>
      <w:rFonts w:ascii="Arial" w:hAnsi="Arial"/>
      <w:sz w:val="18"/>
      <w:u w:val="single"/>
      <w:bdr w:val="none" w:sz="0" w:space="0" w:color="auto" w:frame="1"/>
      <w:shd w:val="clear" w:color="auto" w:fill="FFFF00"/>
    </w:rPr>
  </w:style>
  <w:style w:type="character" w:customStyle="1" w:styleId="menu">
    <w:name w:val="menu"/>
    <w:basedOn w:val="DefaultParagraphFont"/>
    <w:rsid w:val="00F63ED1"/>
  </w:style>
  <w:style w:type="character" w:customStyle="1" w:styleId="itxtrst">
    <w:name w:val="itxtrst"/>
    <w:rsid w:val="00F63ED1"/>
  </w:style>
  <w:style w:type="character" w:customStyle="1" w:styleId="A-Underlining">
    <w:name w:val="A-Underlining"/>
    <w:basedOn w:val="DefaultParagraphFont"/>
    <w:rsid w:val="00F63ED1"/>
    <w:rPr>
      <w:rFonts w:ascii="Garamond" w:hAnsi="Garamond" w:hint="default"/>
      <w:color w:val="auto"/>
      <w:sz w:val="24"/>
      <w:u w:val="single"/>
    </w:rPr>
  </w:style>
  <w:style w:type="character" w:customStyle="1" w:styleId="StyleUnderlineBold0">
    <w:name w:val="Style Underline + Bold"/>
    <w:rsid w:val="00F63ED1"/>
    <w:rPr>
      <w:b/>
      <w:bCs/>
      <w:u w:val="single"/>
    </w:rPr>
  </w:style>
  <w:style w:type="character" w:customStyle="1" w:styleId="Underline-Highlighted">
    <w:name w:val="Underline-Highlighted"/>
    <w:uiPriority w:val="1"/>
    <w:qFormat/>
    <w:rsid w:val="00F63ED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63ED1"/>
  </w:style>
  <w:style w:type="character" w:customStyle="1" w:styleId="newsmain">
    <w:name w:val="news_main"/>
    <w:basedOn w:val="DefaultParagraphFont"/>
    <w:rsid w:val="00F63ED1"/>
  </w:style>
  <w:style w:type="character" w:customStyle="1" w:styleId="vitstoryheadline">
    <w:name w:val="vitstoryheadline"/>
    <w:rsid w:val="00F63ED1"/>
  </w:style>
  <w:style w:type="character" w:customStyle="1" w:styleId="AuthorDate0">
    <w:name w:val="Author Date"/>
    <w:rsid w:val="00F63ED1"/>
    <w:rPr>
      <w:b/>
      <w:bCs w:val="0"/>
      <w:sz w:val="24"/>
      <w:u w:val="thick"/>
    </w:rPr>
  </w:style>
  <w:style w:type="character" w:customStyle="1" w:styleId="red">
    <w:name w:val="red"/>
    <w:basedOn w:val="DefaultParagraphFont"/>
    <w:rsid w:val="00F63ED1"/>
  </w:style>
  <w:style w:type="character" w:customStyle="1" w:styleId="at">
    <w:name w:val="at"/>
    <w:rsid w:val="00F63ED1"/>
  </w:style>
  <w:style w:type="character" w:customStyle="1" w:styleId="org">
    <w:name w:val="org"/>
    <w:rsid w:val="00F63ED1"/>
  </w:style>
  <w:style w:type="character" w:customStyle="1" w:styleId="pnumber">
    <w:name w:val="pnumber"/>
    <w:rsid w:val="00F63ED1"/>
  </w:style>
  <w:style w:type="character" w:customStyle="1" w:styleId="ital">
    <w:name w:val="ital"/>
    <w:rsid w:val="00F63ED1"/>
  </w:style>
  <w:style w:type="character" w:customStyle="1" w:styleId="orgdiv">
    <w:name w:val="orgdiv"/>
    <w:rsid w:val="00F63ED1"/>
  </w:style>
  <w:style w:type="character" w:customStyle="1" w:styleId="orgname">
    <w:name w:val="orgname"/>
    <w:rsid w:val="00F63ED1"/>
  </w:style>
  <w:style w:type="character" w:customStyle="1" w:styleId="city">
    <w:name w:val="city"/>
    <w:rsid w:val="00F63ED1"/>
  </w:style>
  <w:style w:type="character" w:customStyle="1" w:styleId="state">
    <w:name w:val="state"/>
    <w:rsid w:val="00F63ED1"/>
  </w:style>
  <w:style w:type="character" w:customStyle="1" w:styleId="country">
    <w:name w:val="country"/>
    <w:rsid w:val="00F63ED1"/>
  </w:style>
  <w:style w:type="character" w:customStyle="1" w:styleId="articletitle">
    <w:name w:val="articletitle"/>
    <w:rsid w:val="00F63ED1"/>
    <w:rPr>
      <w:rFonts w:ascii="Times New Roman" w:hAnsi="Times New Roman" w:cs="Times New Roman" w:hint="default"/>
    </w:rPr>
  </w:style>
  <w:style w:type="character" w:customStyle="1" w:styleId="6pointChar">
    <w:name w:val="6 point Char"/>
    <w:rsid w:val="00F63ED1"/>
    <w:rPr>
      <w:rFonts w:ascii="Times New Roman" w:hAnsi="Times New Roman" w:cs="Times New Roman" w:hint="default"/>
      <w:sz w:val="12"/>
      <w:lang w:val="en-US" w:eastAsia="en-US"/>
    </w:rPr>
  </w:style>
  <w:style w:type="character" w:customStyle="1" w:styleId="StyleThickunderline">
    <w:name w:val="Style Thick underline"/>
    <w:qFormat/>
    <w:rsid w:val="00F63ED1"/>
    <w:rPr>
      <w:u w:val="thick"/>
    </w:rPr>
  </w:style>
  <w:style w:type="character" w:customStyle="1" w:styleId="Box0">
    <w:name w:val="Box!"/>
    <w:rsid w:val="00F63ED1"/>
    <w:rPr>
      <w:rFonts w:ascii="Garamond" w:hAnsi="Garamond" w:hint="default"/>
      <w:sz w:val="24"/>
      <w:u w:val="single"/>
      <w:bdr w:val="single" w:sz="4" w:space="0" w:color="auto" w:frame="1"/>
    </w:rPr>
  </w:style>
  <w:style w:type="character" w:customStyle="1" w:styleId="citechar">
    <w:name w:val="citechar"/>
    <w:basedOn w:val="DefaultParagraphFont"/>
    <w:rsid w:val="00F63ED1"/>
  </w:style>
  <w:style w:type="character" w:customStyle="1" w:styleId="underlinechar2">
    <w:name w:val="underlinechar"/>
    <w:basedOn w:val="DefaultParagraphFont"/>
    <w:rsid w:val="00F63ED1"/>
  </w:style>
  <w:style w:type="character" w:customStyle="1" w:styleId="CardUnderlineChar">
    <w:name w:val="Card Underline Char"/>
    <w:rsid w:val="00F63ED1"/>
    <w:rPr>
      <w:szCs w:val="24"/>
      <w:u w:val="single"/>
      <w:lang w:val="en-US" w:eastAsia="en-US" w:bidi="ar-SA"/>
    </w:rPr>
  </w:style>
  <w:style w:type="character" w:customStyle="1" w:styleId="tagciteChar">
    <w:name w:val="tag/cite Char"/>
    <w:basedOn w:val="DefaultParagraphFont"/>
    <w:rsid w:val="00F63ED1"/>
    <w:rPr>
      <w:b/>
      <w:bCs w:val="0"/>
      <w:sz w:val="24"/>
      <w:lang w:val="en-US" w:eastAsia="en-US" w:bidi="ar-SA"/>
    </w:rPr>
  </w:style>
  <w:style w:type="character" w:customStyle="1" w:styleId="8pointChar">
    <w:name w:val="8 point Char"/>
    <w:basedOn w:val="DefaultParagraphFont"/>
    <w:rsid w:val="00F63ED1"/>
    <w:rPr>
      <w:sz w:val="16"/>
      <w:lang w:val="en-US" w:eastAsia="en-US" w:bidi="ar-SA"/>
    </w:rPr>
  </w:style>
  <w:style w:type="character" w:customStyle="1" w:styleId="BoldText12pt">
    <w:name w:val="Bold Text 12 pt"/>
    <w:rsid w:val="00F63ED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63ED1"/>
  </w:style>
  <w:style w:type="table" w:styleId="TableGrid">
    <w:name w:val="Table Grid"/>
    <w:basedOn w:val="TableNormal"/>
    <w:rsid w:val="00F63ED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63ED1"/>
    <w:rPr>
      <w:b/>
      <w:bCs w:val="0"/>
      <w:sz w:val="24"/>
      <w:lang w:val="en-US" w:eastAsia="en-US" w:bidi="ar-SA"/>
    </w:rPr>
  </w:style>
  <w:style w:type="character" w:customStyle="1" w:styleId="Mention11">
    <w:name w:val="Mention11"/>
    <w:basedOn w:val="DefaultParagraphFont"/>
    <w:uiPriority w:val="99"/>
    <w:semiHidden/>
    <w:unhideWhenUsed/>
    <w:rsid w:val="00F63ED1"/>
    <w:rPr>
      <w:color w:val="2B579A"/>
      <w:shd w:val="clear" w:color="auto" w:fill="E6E6E6"/>
    </w:rPr>
  </w:style>
  <w:style w:type="paragraph" w:customStyle="1" w:styleId="Emphasize">
    <w:name w:val="Emphasize"/>
    <w:basedOn w:val="Normal"/>
    <w:uiPriority w:val="7"/>
    <w:qFormat/>
    <w:rsid w:val="00F63ED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63ED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63ED1"/>
  </w:style>
  <w:style w:type="character" w:customStyle="1" w:styleId="Heading3Char2">
    <w:name w:val="Heading 3 Char2"/>
    <w:aliases w:val="Heading 3 Char Char Char4, Char Char1, Char Char Char4"/>
    <w:basedOn w:val="DefaultParagraphFont"/>
    <w:rsid w:val="00F63ED1"/>
    <w:rPr>
      <w:rFonts w:cs="Arial"/>
      <w:bCs/>
      <w:szCs w:val="26"/>
      <w:u w:val="single"/>
      <w:lang w:val="en-US" w:eastAsia="en-US" w:bidi="ar-SA"/>
    </w:rPr>
  </w:style>
  <w:style w:type="character" w:customStyle="1" w:styleId="Mention2">
    <w:name w:val="Mention2"/>
    <w:basedOn w:val="DefaultParagraphFont"/>
    <w:uiPriority w:val="99"/>
    <w:semiHidden/>
    <w:unhideWhenUsed/>
    <w:rsid w:val="00F63ED1"/>
    <w:rPr>
      <w:color w:val="2B579A"/>
      <w:shd w:val="clear" w:color="auto" w:fill="E6E6E6"/>
    </w:rPr>
  </w:style>
  <w:style w:type="paragraph" w:customStyle="1" w:styleId="FlashTag">
    <w:name w:val="FlashTag"/>
    <w:basedOn w:val="Normal"/>
    <w:link w:val="FlashTagChar"/>
    <w:autoRedefine/>
    <w:uiPriority w:val="4"/>
    <w:qFormat/>
    <w:rsid w:val="00F63ED1"/>
    <w:rPr>
      <w:rFonts w:asciiTheme="majorHAnsi" w:hAnsiTheme="majorHAnsi"/>
      <w:b/>
      <w:sz w:val="28"/>
    </w:rPr>
  </w:style>
  <w:style w:type="character" w:customStyle="1" w:styleId="FlashTagChar">
    <w:name w:val="FlashTag Char"/>
    <w:basedOn w:val="DefaultParagraphFont"/>
    <w:link w:val="FlashTag"/>
    <w:uiPriority w:val="4"/>
    <w:rsid w:val="00F63ED1"/>
    <w:rPr>
      <w:rFonts w:asciiTheme="majorHAnsi" w:hAnsiTheme="majorHAnsi" w:cs="Calibri"/>
      <w:b/>
      <w:sz w:val="28"/>
    </w:rPr>
  </w:style>
  <w:style w:type="paragraph" w:customStyle="1" w:styleId="Warrant">
    <w:name w:val="Warrant"/>
    <w:autoRedefine/>
    <w:uiPriority w:val="4"/>
    <w:qFormat/>
    <w:rsid w:val="00F63ED1"/>
    <w:pPr>
      <w:ind w:left="720"/>
    </w:pPr>
    <w:rPr>
      <w:rFonts w:ascii="Calibri" w:hAnsi="Calibri" w:cs="Arial"/>
    </w:rPr>
  </w:style>
  <w:style w:type="character" w:customStyle="1" w:styleId="m-8793234324905335251gmail-style13ptbold">
    <w:name w:val="m_-8793234324905335251gmail-style13ptbold"/>
    <w:basedOn w:val="DefaultParagraphFont"/>
    <w:rsid w:val="00F63ED1"/>
  </w:style>
  <w:style w:type="character" w:customStyle="1" w:styleId="m3965771245576658108gmail-styleunderline">
    <w:name w:val="m_3965771245576658108gmail-styleunderline"/>
    <w:basedOn w:val="DefaultParagraphFont"/>
    <w:rsid w:val="00F63ED1"/>
  </w:style>
  <w:style w:type="paragraph" w:customStyle="1" w:styleId="Header1">
    <w:name w:val="Header1"/>
    <w:aliases w:val="Header Char Char,Header Char Char Char Char Char Char Char Cha,Header Char2,Header Char1 Char,Char Char Char Cha"/>
    <w:basedOn w:val="Normal"/>
    <w:qFormat/>
    <w:rsid w:val="00F63ED1"/>
    <w:pPr>
      <w:tabs>
        <w:tab w:val="center" w:pos="4680"/>
        <w:tab w:val="right" w:pos="9360"/>
      </w:tabs>
    </w:pPr>
  </w:style>
  <w:style w:type="character" w:customStyle="1" w:styleId="EndnoteTextChar">
    <w:name w:val="Endnote Text Char"/>
    <w:basedOn w:val="DefaultParagraphFont"/>
    <w:link w:val="EndnoteText"/>
    <w:locked/>
    <w:rsid w:val="00F63ED1"/>
    <w:rPr>
      <w:rFonts w:ascii="Georgia" w:eastAsia="Times New Roman" w:hAnsi="Georgia"/>
      <w:szCs w:val="20"/>
    </w:rPr>
  </w:style>
  <w:style w:type="paragraph" w:styleId="EndnoteText">
    <w:name w:val="endnote text"/>
    <w:basedOn w:val="Normal"/>
    <w:link w:val="EndnoteTextChar"/>
    <w:unhideWhenUsed/>
    <w:rsid w:val="00F63ED1"/>
    <w:rPr>
      <w:rFonts w:ascii="Georgia" w:eastAsia="Times New Roman" w:hAnsi="Georgia" w:cstheme="minorBidi"/>
      <w:szCs w:val="20"/>
    </w:rPr>
  </w:style>
  <w:style w:type="character" w:customStyle="1" w:styleId="EndnoteTextChar1">
    <w:name w:val="Endnote Text Char1"/>
    <w:basedOn w:val="DefaultParagraphFont"/>
    <w:semiHidden/>
    <w:rsid w:val="00F63ED1"/>
    <w:rPr>
      <w:rFonts w:ascii="Calibri" w:hAnsi="Calibri" w:cs="Calibri"/>
      <w:sz w:val="20"/>
      <w:szCs w:val="20"/>
    </w:rPr>
  </w:style>
  <w:style w:type="character" w:customStyle="1" w:styleId="DateChar">
    <w:name w:val="Date Char"/>
    <w:aliases w:val="date Char"/>
    <w:basedOn w:val="DefaultParagraphFont"/>
    <w:link w:val="Date"/>
    <w:uiPriority w:val="99"/>
    <w:locked/>
    <w:rsid w:val="00F63ED1"/>
    <w:rPr>
      <w:rFonts w:ascii="Georgia" w:eastAsia="Times New Roman" w:hAnsi="Georgia"/>
    </w:rPr>
  </w:style>
  <w:style w:type="paragraph" w:styleId="Date">
    <w:name w:val="Date"/>
    <w:aliases w:val="date"/>
    <w:basedOn w:val="Normal"/>
    <w:next w:val="Normal"/>
    <w:link w:val="DateChar"/>
    <w:uiPriority w:val="99"/>
    <w:unhideWhenUsed/>
    <w:rsid w:val="00F63ED1"/>
    <w:rPr>
      <w:rFonts w:ascii="Georgia" w:eastAsia="Times New Roman" w:hAnsi="Georgia" w:cstheme="minorBidi"/>
    </w:rPr>
  </w:style>
  <w:style w:type="character" w:customStyle="1" w:styleId="DateChar1">
    <w:name w:val="Date Char1"/>
    <w:basedOn w:val="DefaultParagraphFont"/>
    <w:uiPriority w:val="99"/>
    <w:semiHidden/>
    <w:rsid w:val="00F63ED1"/>
    <w:rPr>
      <w:rFonts w:ascii="Calibri" w:hAnsi="Calibri" w:cs="Calibri"/>
    </w:rPr>
  </w:style>
  <w:style w:type="character" w:customStyle="1" w:styleId="BodyTextFirstIndentChar">
    <w:name w:val="Body Text First Indent Char"/>
    <w:basedOn w:val="BodyTextChar"/>
    <w:link w:val="BodyTextFirstIndent"/>
    <w:locked/>
    <w:rsid w:val="00F63ED1"/>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63ED1"/>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63ED1"/>
    <w:rPr>
      <w:rFonts w:ascii="Calibri" w:hAnsi="Calibri" w:cs="Calibri"/>
    </w:rPr>
  </w:style>
  <w:style w:type="character" w:customStyle="1" w:styleId="BodyTextIndent2Char1">
    <w:name w:val="Body Text Indent 2 Char1"/>
    <w:basedOn w:val="DefaultParagraphFont"/>
    <w:semiHidden/>
    <w:rsid w:val="00F63ED1"/>
    <w:rPr>
      <w:rFonts w:ascii="Calibri" w:hAnsi="Calibri" w:cs="Calibri"/>
    </w:rPr>
  </w:style>
  <w:style w:type="character" w:customStyle="1" w:styleId="PlainTextChar1">
    <w:name w:val="Plain Text Char1"/>
    <w:basedOn w:val="DefaultParagraphFont"/>
    <w:semiHidden/>
    <w:rsid w:val="00F63ED1"/>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F63ED1"/>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63ED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63ED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63ED1"/>
    <w:rPr>
      <w:rFonts w:ascii="Calibri" w:hAnsi="Calibri" w:cs="Calibri"/>
      <w:i/>
      <w:iCs/>
      <w:color w:val="000000" w:themeColor="text1"/>
    </w:rPr>
  </w:style>
  <w:style w:type="paragraph" w:customStyle="1" w:styleId="CiteSpacing">
    <w:name w:val="Cite Spacing"/>
    <w:basedOn w:val="Normal"/>
    <w:uiPriority w:val="4"/>
    <w:qFormat/>
    <w:rsid w:val="00F63ED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63ED1"/>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63ED1"/>
    <w:rPr>
      <w:rFonts w:ascii="Calibri" w:eastAsia="Calibri" w:hAnsi="Calibri" w:cs="Calibri"/>
      <w:b/>
    </w:rPr>
  </w:style>
  <w:style w:type="paragraph" w:customStyle="1" w:styleId="Heading2-Bold">
    <w:name w:val="Heading 2 - Bold"/>
    <w:basedOn w:val="Normal"/>
    <w:autoRedefine/>
    <w:uiPriority w:val="99"/>
    <w:qFormat/>
    <w:rsid w:val="00F63ED1"/>
    <w:rPr>
      <w:rFonts w:ascii="Garamond" w:eastAsia="Calibri" w:hAnsi="Garamond"/>
      <w:b/>
    </w:rPr>
  </w:style>
  <w:style w:type="paragraph" w:customStyle="1" w:styleId="tag">
    <w:name w:val="%tag"/>
    <w:basedOn w:val="Normal"/>
    <w:next w:val="Normal"/>
    <w:uiPriority w:val="99"/>
    <w:qFormat/>
    <w:rsid w:val="00F63ED1"/>
    <w:rPr>
      <w:rFonts w:ascii="Garamond" w:eastAsia="Calibri" w:hAnsi="Garamond"/>
      <w:bCs/>
      <w:sz w:val="18"/>
    </w:rPr>
  </w:style>
  <w:style w:type="character" w:customStyle="1" w:styleId="Style2Char">
    <w:name w:val="Style 2 Char"/>
    <w:link w:val="Style20"/>
    <w:uiPriority w:val="99"/>
    <w:locked/>
    <w:rsid w:val="00F63ED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63ED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63ED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63ED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63ED1"/>
    <w:rPr>
      <w:rFonts w:ascii="Georgia" w:eastAsia="Times New Roman" w:hAnsi="Georgia"/>
      <w:sz w:val="18"/>
      <w:szCs w:val="20"/>
      <w:lang w:val="x-none" w:eastAsia="x-none"/>
    </w:rPr>
  </w:style>
  <w:style w:type="paragraph" w:customStyle="1" w:styleId="textsmall0">
    <w:name w:val="textsmall"/>
    <w:basedOn w:val="Normal"/>
    <w:link w:val="textsmallChar0"/>
    <w:qFormat/>
    <w:rsid w:val="00F63ED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63ED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63ED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63ED1"/>
    <w:rPr>
      <w:rFonts w:ascii="Arial" w:eastAsia="Times New Roman" w:hAnsi="Arial" w:cs="Arial"/>
      <w:sz w:val="12"/>
    </w:rPr>
  </w:style>
  <w:style w:type="paragraph" w:customStyle="1" w:styleId="Micro">
    <w:name w:val="Micro"/>
    <w:basedOn w:val="Normal"/>
    <w:next w:val="Normal"/>
    <w:link w:val="MicroChar"/>
    <w:qFormat/>
    <w:rsid w:val="00F63ED1"/>
    <w:rPr>
      <w:rFonts w:ascii="Arial" w:eastAsia="Times New Roman" w:hAnsi="Arial" w:cs="Arial"/>
      <w:sz w:val="12"/>
    </w:rPr>
  </w:style>
  <w:style w:type="character" w:customStyle="1" w:styleId="CardNotUnderlinedChar1">
    <w:name w:val="Card Not Underlined Char1"/>
    <w:link w:val="CardNotUnderlined"/>
    <w:locked/>
    <w:rsid w:val="00F63ED1"/>
    <w:rPr>
      <w:rFonts w:ascii="Bell MT" w:eastAsia="Calibri" w:hAnsi="Bell MT"/>
      <w:szCs w:val="20"/>
    </w:rPr>
  </w:style>
  <w:style w:type="paragraph" w:customStyle="1" w:styleId="CardNotUnderlined">
    <w:name w:val="Card Not Underlined"/>
    <w:basedOn w:val="Normal"/>
    <w:link w:val="CardNotUnderlinedChar1"/>
    <w:autoRedefine/>
    <w:qFormat/>
    <w:rsid w:val="00F63ED1"/>
    <w:rPr>
      <w:rFonts w:ascii="Bell MT" w:eastAsia="Calibri" w:hAnsi="Bell MT" w:cstheme="minorBidi"/>
      <w:szCs w:val="20"/>
    </w:rPr>
  </w:style>
  <w:style w:type="paragraph" w:customStyle="1" w:styleId="h-lead">
    <w:name w:val="h-lead"/>
    <w:basedOn w:val="Normal"/>
    <w:uiPriority w:val="99"/>
    <w:qFormat/>
    <w:rsid w:val="00F63ED1"/>
    <w:pPr>
      <w:spacing w:before="100" w:beforeAutospacing="1" w:after="100" w:afterAutospacing="1"/>
    </w:pPr>
    <w:rPr>
      <w:rFonts w:eastAsia="Times New Roman"/>
      <w:sz w:val="24"/>
    </w:rPr>
  </w:style>
  <w:style w:type="paragraph" w:customStyle="1" w:styleId="intro">
    <w:name w:val="intro"/>
    <w:basedOn w:val="Normal"/>
    <w:uiPriority w:val="99"/>
    <w:qFormat/>
    <w:rsid w:val="00F63ED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63ED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63ED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63ED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63ED1"/>
    <w:rPr>
      <w:rFonts w:eastAsia="Calibri"/>
    </w:rPr>
  </w:style>
  <w:style w:type="paragraph" w:customStyle="1" w:styleId="F3-TagAuthor">
    <w:name w:val="F3 - Tag/Author"/>
    <w:basedOn w:val="Normal"/>
    <w:uiPriority w:val="99"/>
    <w:qFormat/>
    <w:rsid w:val="00F63ED1"/>
    <w:rPr>
      <w:rFonts w:eastAsia="Times New Roman"/>
      <w:b/>
    </w:rPr>
  </w:style>
  <w:style w:type="paragraph" w:customStyle="1" w:styleId="F5-UnderlineNormal">
    <w:name w:val="F5 - Underline Normal"/>
    <w:basedOn w:val="Normal"/>
    <w:uiPriority w:val="99"/>
    <w:qFormat/>
    <w:rsid w:val="00F63ED1"/>
    <w:rPr>
      <w:rFonts w:eastAsia="Calibri"/>
      <w:u w:val="single"/>
    </w:rPr>
  </w:style>
  <w:style w:type="paragraph" w:customStyle="1" w:styleId="Brief-PrimarySource">
    <w:name w:val="Brief - Primary Source"/>
    <w:basedOn w:val="Normal"/>
    <w:uiPriority w:val="99"/>
    <w:qFormat/>
    <w:rsid w:val="00F63ED1"/>
    <w:rPr>
      <w:rFonts w:eastAsia="Times New Roman"/>
      <w:b/>
      <w:sz w:val="24"/>
      <w:u w:val="single"/>
    </w:rPr>
  </w:style>
  <w:style w:type="paragraph" w:customStyle="1" w:styleId="Brief-Underline">
    <w:name w:val="Brief - Underline"/>
    <w:basedOn w:val="Normal"/>
    <w:uiPriority w:val="99"/>
    <w:qFormat/>
    <w:rsid w:val="00F63ED1"/>
    <w:rPr>
      <w:rFonts w:eastAsia="Times New Roman"/>
      <w:u w:val="single"/>
    </w:rPr>
  </w:style>
  <w:style w:type="paragraph" w:customStyle="1" w:styleId="Brief">
    <w:name w:val="Brief"/>
    <w:basedOn w:val="Brief-PrimarySource"/>
    <w:uiPriority w:val="99"/>
    <w:qFormat/>
    <w:rsid w:val="00F63ED1"/>
    <w:rPr>
      <w:b w:val="0"/>
    </w:rPr>
  </w:style>
  <w:style w:type="paragraph" w:customStyle="1" w:styleId="CM2">
    <w:name w:val="CM2"/>
    <w:basedOn w:val="Normal"/>
    <w:next w:val="Normal"/>
    <w:uiPriority w:val="99"/>
    <w:qFormat/>
    <w:rsid w:val="00F63ED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63ED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63ED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63ED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63ED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63ED1"/>
    <w:pPr>
      <w:widowControl w:val="0"/>
      <w:spacing w:line="276" w:lineRule="atLeast"/>
    </w:pPr>
    <w:rPr>
      <w:color w:val="auto"/>
    </w:rPr>
  </w:style>
  <w:style w:type="paragraph" w:customStyle="1" w:styleId="CM34">
    <w:name w:val="CM34"/>
    <w:basedOn w:val="Default"/>
    <w:next w:val="Default"/>
    <w:uiPriority w:val="99"/>
    <w:qFormat/>
    <w:rsid w:val="00F63ED1"/>
    <w:pPr>
      <w:widowControl w:val="0"/>
    </w:pPr>
    <w:rPr>
      <w:color w:val="auto"/>
    </w:rPr>
  </w:style>
  <w:style w:type="paragraph" w:customStyle="1" w:styleId="CM56">
    <w:name w:val="CM56"/>
    <w:basedOn w:val="Default"/>
    <w:next w:val="Default"/>
    <w:uiPriority w:val="99"/>
    <w:qFormat/>
    <w:rsid w:val="00F63ED1"/>
    <w:pPr>
      <w:widowControl w:val="0"/>
    </w:pPr>
    <w:rPr>
      <w:rFonts w:eastAsia="Calibri"/>
      <w:color w:val="auto"/>
    </w:rPr>
  </w:style>
  <w:style w:type="paragraph" w:customStyle="1" w:styleId="CM58">
    <w:name w:val="CM58"/>
    <w:basedOn w:val="Default"/>
    <w:next w:val="Default"/>
    <w:uiPriority w:val="99"/>
    <w:qFormat/>
    <w:rsid w:val="00F63ED1"/>
    <w:pPr>
      <w:widowControl w:val="0"/>
    </w:pPr>
    <w:rPr>
      <w:rFonts w:eastAsia="Calibri"/>
      <w:color w:val="auto"/>
    </w:rPr>
  </w:style>
  <w:style w:type="paragraph" w:customStyle="1" w:styleId="CM57">
    <w:name w:val="CM57"/>
    <w:basedOn w:val="Default"/>
    <w:next w:val="Default"/>
    <w:uiPriority w:val="99"/>
    <w:qFormat/>
    <w:rsid w:val="00F63ED1"/>
    <w:pPr>
      <w:widowControl w:val="0"/>
    </w:pPr>
    <w:rPr>
      <w:rFonts w:eastAsia="Calibri"/>
      <w:color w:val="auto"/>
    </w:rPr>
  </w:style>
  <w:style w:type="paragraph" w:customStyle="1" w:styleId="CM1">
    <w:name w:val="CM1"/>
    <w:basedOn w:val="Default"/>
    <w:next w:val="Default"/>
    <w:uiPriority w:val="99"/>
    <w:qFormat/>
    <w:rsid w:val="00F63ED1"/>
    <w:pPr>
      <w:widowControl w:val="0"/>
    </w:pPr>
    <w:rPr>
      <w:rFonts w:eastAsia="Calibri"/>
      <w:color w:val="auto"/>
    </w:rPr>
  </w:style>
  <w:style w:type="paragraph" w:customStyle="1" w:styleId="CM49">
    <w:name w:val="CM49"/>
    <w:basedOn w:val="Default"/>
    <w:next w:val="Default"/>
    <w:uiPriority w:val="99"/>
    <w:qFormat/>
    <w:rsid w:val="00F63ED1"/>
    <w:pPr>
      <w:widowControl w:val="0"/>
    </w:pPr>
    <w:rPr>
      <w:rFonts w:eastAsia="Calibri"/>
      <w:color w:val="auto"/>
    </w:rPr>
  </w:style>
  <w:style w:type="paragraph" w:customStyle="1" w:styleId="CM41">
    <w:name w:val="CM41"/>
    <w:basedOn w:val="Default"/>
    <w:next w:val="Default"/>
    <w:uiPriority w:val="99"/>
    <w:qFormat/>
    <w:rsid w:val="00F63ED1"/>
    <w:pPr>
      <w:widowControl w:val="0"/>
    </w:pPr>
    <w:rPr>
      <w:rFonts w:eastAsia="Calibri"/>
      <w:color w:val="auto"/>
    </w:rPr>
  </w:style>
  <w:style w:type="paragraph" w:customStyle="1" w:styleId="3rdOrderPara">
    <w:name w:val="3rd Order Para"/>
    <w:basedOn w:val="Default"/>
    <w:next w:val="Default"/>
    <w:rsid w:val="00F63ED1"/>
    <w:pPr>
      <w:widowControl w:val="0"/>
    </w:pPr>
    <w:rPr>
      <w:rFonts w:eastAsia="Calibri"/>
      <w:color w:val="auto"/>
    </w:rPr>
  </w:style>
  <w:style w:type="paragraph" w:customStyle="1" w:styleId="2ndOrderPara">
    <w:name w:val="2nd Order Para"/>
    <w:basedOn w:val="Default"/>
    <w:next w:val="Default"/>
    <w:rsid w:val="00F63ED1"/>
    <w:pPr>
      <w:widowControl w:val="0"/>
    </w:pPr>
    <w:rPr>
      <w:rFonts w:eastAsia="Calibri"/>
      <w:color w:val="auto"/>
    </w:rPr>
  </w:style>
  <w:style w:type="paragraph" w:customStyle="1" w:styleId="Normal-SIGN2">
    <w:name w:val="Normal-SIGN2"/>
    <w:basedOn w:val="Default"/>
    <w:next w:val="Default"/>
    <w:qFormat/>
    <w:rsid w:val="00F63ED1"/>
    <w:pPr>
      <w:widowControl w:val="0"/>
    </w:pPr>
    <w:rPr>
      <w:rFonts w:eastAsia="Calibri"/>
      <w:color w:val="auto"/>
    </w:rPr>
  </w:style>
  <w:style w:type="paragraph" w:customStyle="1" w:styleId="Normal-SIGN1">
    <w:name w:val="Normal-SIGN1"/>
    <w:basedOn w:val="Default"/>
    <w:next w:val="Default"/>
    <w:uiPriority w:val="99"/>
    <w:qFormat/>
    <w:rsid w:val="00F63ED1"/>
    <w:pPr>
      <w:widowControl w:val="0"/>
    </w:pPr>
    <w:rPr>
      <w:rFonts w:eastAsia="Calibri"/>
      <w:color w:val="auto"/>
    </w:rPr>
  </w:style>
  <w:style w:type="paragraph" w:customStyle="1" w:styleId="CM3">
    <w:name w:val="CM3"/>
    <w:basedOn w:val="Default"/>
    <w:next w:val="Default"/>
    <w:uiPriority w:val="99"/>
    <w:qFormat/>
    <w:rsid w:val="00F63ED1"/>
    <w:pPr>
      <w:widowControl w:val="0"/>
      <w:spacing w:line="553" w:lineRule="atLeast"/>
    </w:pPr>
    <w:rPr>
      <w:rFonts w:eastAsia="Calibri"/>
      <w:color w:val="auto"/>
    </w:rPr>
  </w:style>
  <w:style w:type="paragraph" w:customStyle="1" w:styleId="CM33">
    <w:name w:val="CM33"/>
    <w:basedOn w:val="Default"/>
    <w:next w:val="Default"/>
    <w:uiPriority w:val="99"/>
    <w:qFormat/>
    <w:rsid w:val="00F63ED1"/>
    <w:pPr>
      <w:widowControl w:val="0"/>
    </w:pPr>
    <w:rPr>
      <w:rFonts w:eastAsia="Calibri"/>
      <w:color w:val="auto"/>
    </w:rPr>
  </w:style>
  <w:style w:type="paragraph" w:customStyle="1" w:styleId="CM37">
    <w:name w:val="CM37"/>
    <w:basedOn w:val="Default"/>
    <w:next w:val="Default"/>
    <w:uiPriority w:val="99"/>
    <w:qFormat/>
    <w:rsid w:val="00F63ED1"/>
    <w:pPr>
      <w:widowControl w:val="0"/>
    </w:pPr>
    <w:rPr>
      <w:rFonts w:eastAsia="Calibri"/>
      <w:color w:val="auto"/>
    </w:rPr>
  </w:style>
  <w:style w:type="paragraph" w:customStyle="1" w:styleId="CM7">
    <w:name w:val="CM7"/>
    <w:basedOn w:val="Default"/>
    <w:next w:val="Default"/>
    <w:uiPriority w:val="99"/>
    <w:qFormat/>
    <w:rsid w:val="00F63ED1"/>
    <w:pPr>
      <w:widowControl w:val="0"/>
      <w:spacing w:line="553" w:lineRule="atLeast"/>
    </w:pPr>
    <w:rPr>
      <w:rFonts w:eastAsia="Calibri"/>
      <w:color w:val="auto"/>
    </w:rPr>
  </w:style>
  <w:style w:type="paragraph" w:customStyle="1" w:styleId="Brief-SecondarySource">
    <w:name w:val="Brief - Secondary Source"/>
    <w:basedOn w:val="Normal"/>
    <w:qFormat/>
    <w:rsid w:val="00F63ED1"/>
    <w:rPr>
      <w:rFonts w:eastAsia="Times New Roman"/>
      <w:sz w:val="14"/>
      <w:szCs w:val="20"/>
    </w:rPr>
  </w:style>
  <w:style w:type="paragraph" w:customStyle="1" w:styleId="Brief-Card">
    <w:name w:val="Brief - Card"/>
    <w:basedOn w:val="Normal"/>
    <w:uiPriority w:val="99"/>
    <w:qFormat/>
    <w:rsid w:val="00F63ED1"/>
    <w:rPr>
      <w:rFonts w:eastAsia="Times New Roman"/>
    </w:rPr>
  </w:style>
  <w:style w:type="paragraph" w:customStyle="1" w:styleId="Pa2">
    <w:name w:val="Pa2"/>
    <w:basedOn w:val="Default"/>
    <w:next w:val="Default"/>
    <w:uiPriority w:val="99"/>
    <w:qFormat/>
    <w:rsid w:val="00F63ED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63ED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63ED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63ED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63ED1"/>
    <w:pPr>
      <w:widowControl w:val="0"/>
    </w:pPr>
    <w:rPr>
      <w:rFonts w:ascii="Arial Black" w:hAnsi="Arial Black"/>
      <w:color w:val="auto"/>
    </w:rPr>
  </w:style>
  <w:style w:type="paragraph" w:customStyle="1" w:styleId="Cover1">
    <w:name w:val="Cover 1"/>
    <w:basedOn w:val="Normal"/>
    <w:next w:val="Normal"/>
    <w:uiPriority w:val="99"/>
    <w:qFormat/>
    <w:rsid w:val="00F63ED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63ED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63ED1"/>
    <w:pPr>
      <w:widowControl w:val="0"/>
    </w:pPr>
    <w:rPr>
      <w:color w:val="auto"/>
    </w:rPr>
  </w:style>
  <w:style w:type="paragraph" w:customStyle="1" w:styleId="Pa11">
    <w:name w:val="Pa11"/>
    <w:basedOn w:val="Normal"/>
    <w:next w:val="Normal"/>
    <w:uiPriority w:val="99"/>
    <w:qFormat/>
    <w:rsid w:val="00F63ED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63ED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63ED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63ED1"/>
    <w:pPr>
      <w:widowControl w:val="0"/>
    </w:pPr>
    <w:rPr>
      <w:rFonts w:eastAsia="Calibri"/>
      <w:color w:val="auto"/>
    </w:rPr>
  </w:style>
  <w:style w:type="paragraph" w:customStyle="1" w:styleId="CM5">
    <w:name w:val="CM5"/>
    <w:basedOn w:val="Default"/>
    <w:next w:val="Default"/>
    <w:qFormat/>
    <w:rsid w:val="00F63ED1"/>
    <w:pPr>
      <w:widowControl w:val="0"/>
      <w:spacing w:line="553" w:lineRule="atLeast"/>
    </w:pPr>
    <w:rPr>
      <w:rFonts w:eastAsia="Calibri"/>
      <w:color w:val="auto"/>
    </w:rPr>
  </w:style>
  <w:style w:type="paragraph" w:customStyle="1" w:styleId="CM28">
    <w:name w:val="CM28"/>
    <w:basedOn w:val="Default"/>
    <w:next w:val="Default"/>
    <w:uiPriority w:val="99"/>
    <w:qFormat/>
    <w:rsid w:val="00F63ED1"/>
    <w:pPr>
      <w:widowControl w:val="0"/>
    </w:pPr>
    <w:rPr>
      <w:rFonts w:eastAsia="Calibri"/>
      <w:color w:val="auto"/>
    </w:rPr>
  </w:style>
  <w:style w:type="paragraph" w:customStyle="1" w:styleId="CM8">
    <w:name w:val="CM8"/>
    <w:basedOn w:val="Default"/>
    <w:next w:val="Default"/>
    <w:uiPriority w:val="99"/>
    <w:qFormat/>
    <w:rsid w:val="00F63ED1"/>
    <w:pPr>
      <w:widowControl w:val="0"/>
    </w:pPr>
    <w:rPr>
      <w:rFonts w:eastAsia="Calibri"/>
      <w:color w:val="auto"/>
    </w:rPr>
  </w:style>
  <w:style w:type="paragraph" w:customStyle="1" w:styleId="CM6">
    <w:name w:val="CM6"/>
    <w:basedOn w:val="Default"/>
    <w:next w:val="Default"/>
    <w:uiPriority w:val="99"/>
    <w:qFormat/>
    <w:rsid w:val="00F63ED1"/>
    <w:pPr>
      <w:widowControl w:val="0"/>
      <w:spacing w:line="553" w:lineRule="atLeast"/>
    </w:pPr>
    <w:rPr>
      <w:rFonts w:eastAsia="Calibri"/>
      <w:color w:val="auto"/>
    </w:rPr>
  </w:style>
  <w:style w:type="paragraph" w:customStyle="1" w:styleId="CM22">
    <w:name w:val="CM22"/>
    <w:basedOn w:val="Default"/>
    <w:next w:val="Default"/>
    <w:uiPriority w:val="99"/>
    <w:qFormat/>
    <w:rsid w:val="00F63ED1"/>
    <w:pPr>
      <w:widowControl w:val="0"/>
    </w:pPr>
    <w:rPr>
      <w:rFonts w:eastAsia="Calibri"/>
      <w:color w:val="auto"/>
    </w:rPr>
  </w:style>
  <w:style w:type="paragraph" w:customStyle="1" w:styleId="DoubleUnderlined">
    <w:name w:val="Double Underlined"/>
    <w:basedOn w:val="Heading2"/>
    <w:autoRedefine/>
    <w:uiPriority w:val="99"/>
    <w:qFormat/>
    <w:rsid w:val="00F63ED1"/>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63ED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63ED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63ED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63ED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63ED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63ED1"/>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63ED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63ED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63ED1"/>
  </w:style>
  <w:style w:type="paragraph" w:customStyle="1" w:styleId="StyleUnderliningTimesNewRomanBoldNounderlineKernat16">
    <w:name w:val="Style Underlining + Times New Roman Bold No underline Kern at 16..."/>
    <w:basedOn w:val="Normal"/>
    <w:uiPriority w:val="99"/>
    <w:qFormat/>
    <w:rsid w:val="00F63ED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63ED1"/>
    <w:rPr>
      <w:rFonts w:eastAsia="Times New Roman"/>
      <w:b/>
      <w:bCs/>
      <w:kern w:val="32"/>
      <w:sz w:val="32"/>
      <w:szCs w:val="32"/>
    </w:rPr>
  </w:style>
  <w:style w:type="paragraph" w:customStyle="1" w:styleId="StyleBoldUnderliningKernat16pt">
    <w:name w:val="Style Bold Underlining + Kern at 16 pt"/>
    <w:uiPriority w:val="99"/>
    <w:qFormat/>
    <w:rsid w:val="00F63ED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63ED1"/>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63ED1"/>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63ED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63ED1"/>
    <w:pPr>
      <w:ind w:left="400"/>
    </w:pPr>
    <w:rPr>
      <w:rFonts w:eastAsia="Times New Roman"/>
      <w:szCs w:val="20"/>
    </w:rPr>
  </w:style>
  <w:style w:type="paragraph" w:customStyle="1" w:styleId="Paste">
    <w:name w:val="Paste"/>
    <w:basedOn w:val="Normal"/>
    <w:qFormat/>
    <w:rsid w:val="00F63ED1"/>
    <w:rPr>
      <w:rFonts w:ascii="Arial Narrow" w:eastAsia="Times New Roman" w:hAnsi="Arial Narrow"/>
      <w:szCs w:val="20"/>
      <w:lang w:val="x-none" w:eastAsia="x-none"/>
    </w:rPr>
  </w:style>
  <w:style w:type="character" w:customStyle="1" w:styleId="UnderlineStyleChar">
    <w:name w:val="Underline Style Char"/>
    <w:link w:val="UnderlineStyle0"/>
    <w:locked/>
    <w:rsid w:val="00F63ED1"/>
    <w:rPr>
      <w:rFonts w:ascii="Georgia" w:eastAsia="Times New Roman" w:hAnsi="Georgia"/>
      <w:b/>
      <w:u w:val="single"/>
    </w:rPr>
  </w:style>
  <w:style w:type="paragraph" w:customStyle="1" w:styleId="UnderlineStyle0">
    <w:name w:val="Underline Style"/>
    <w:basedOn w:val="Normal"/>
    <w:link w:val="UnderlineStyleChar"/>
    <w:qFormat/>
    <w:rsid w:val="00F63ED1"/>
    <w:rPr>
      <w:rFonts w:ascii="Georgia" w:eastAsia="Times New Roman" w:hAnsi="Georgia" w:cstheme="minorBidi"/>
      <w:b/>
      <w:u w:val="single"/>
    </w:rPr>
  </w:style>
  <w:style w:type="paragraph" w:customStyle="1" w:styleId="Normalization">
    <w:name w:val="Normalization"/>
    <w:basedOn w:val="Normal"/>
    <w:uiPriority w:val="99"/>
    <w:qFormat/>
    <w:rsid w:val="00F63ED1"/>
    <w:rPr>
      <w:rFonts w:eastAsia="Times New Roman"/>
      <w:sz w:val="18"/>
    </w:rPr>
  </w:style>
  <w:style w:type="paragraph" w:customStyle="1" w:styleId="BreifTitle">
    <w:name w:val="Breif Title"/>
    <w:basedOn w:val="Normal"/>
    <w:autoRedefine/>
    <w:uiPriority w:val="99"/>
    <w:qFormat/>
    <w:rsid w:val="00F63ED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63ED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63ED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63ED1"/>
    <w:rPr>
      <w:rFonts w:eastAsia="Times New Roman"/>
      <w:color w:val="333333"/>
    </w:rPr>
  </w:style>
  <w:style w:type="paragraph" w:customStyle="1" w:styleId="StyleTagandCiteFranklinGothicDemi">
    <w:name w:val="Style Tag and Cite + Franklin Gothic Demi"/>
    <w:basedOn w:val="Normal"/>
    <w:autoRedefine/>
    <w:uiPriority w:val="99"/>
    <w:qFormat/>
    <w:rsid w:val="00F63ED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63ED1"/>
    <w:rPr>
      <w:bCs/>
    </w:rPr>
  </w:style>
  <w:style w:type="paragraph" w:customStyle="1" w:styleId="tagCharCharCharCharCharCharChar">
    <w:name w:val="tag Char Char Char Char Char Char Char"/>
    <w:basedOn w:val="Normal"/>
    <w:uiPriority w:val="99"/>
    <w:qFormat/>
    <w:rsid w:val="00F63ED1"/>
    <w:rPr>
      <w:rFonts w:eastAsia="Times New Roman"/>
      <w:b/>
      <w:sz w:val="24"/>
      <w:szCs w:val="20"/>
    </w:rPr>
  </w:style>
  <w:style w:type="paragraph" w:customStyle="1" w:styleId="title-bold-medium">
    <w:name w:val="title-bold-medium"/>
    <w:basedOn w:val="Normal"/>
    <w:uiPriority w:val="99"/>
    <w:qFormat/>
    <w:rsid w:val="00F63ED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63ED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63ED1"/>
    <w:rPr>
      <w:rFonts w:ascii="Arial Narrow" w:eastAsia="Times New Roman" w:hAnsi="Arial Narrow"/>
      <w:b/>
      <w:sz w:val="24"/>
    </w:rPr>
  </w:style>
  <w:style w:type="paragraph" w:customStyle="1" w:styleId="BLOCKTITLE1">
    <w:name w:val="BLOCK TITLE"/>
    <w:basedOn w:val="Heading1"/>
    <w:uiPriority w:val="99"/>
    <w:qFormat/>
    <w:rsid w:val="00F63ED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63ED1"/>
    <w:pPr>
      <w:widowControl w:val="0"/>
      <w:autoSpaceDE w:val="0"/>
      <w:autoSpaceDN w:val="0"/>
      <w:adjustRightInd w:val="0"/>
    </w:pPr>
    <w:rPr>
      <w:sz w:val="24"/>
      <w:szCs w:val="20"/>
    </w:rPr>
  </w:style>
  <w:style w:type="paragraph" w:customStyle="1" w:styleId="BriefTitle1">
    <w:name w:val="Brief Title 1"/>
    <w:basedOn w:val="Normal"/>
    <w:uiPriority w:val="99"/>
    <w:qFormat/>
    <w:rsid w:val="00F63ED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63ED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63ED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63ED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63ED1"/>
    <w:pPr>
      <w:spacing w:before="100" w:beforeAutospacing="1" w:after="100" w:afterAutospacing="1"/>
    </w:pPr>
    <w:rPr>
      <w:rFonts w:eastAsia="Times New Roman"/>
    </w:rPr>
  </w:style>
  <w:style w:type="paragraph" w:customStyle="1" w:styleId="ToRead">
    <w:name w:val="To Read"/>
    <w:basedOn w:val="Normal"/>
    <w:uiPriority w:val="99"/>
    <w:qFormat/>
    <w:rsid w:val="00F63ED1"/>
    <w:pPr>
      <w:ind w:left="720"/>
    </w:pPr>
    <w:rPr>
      <w:rFonts w:ascii="Verdana" w:eastAsia="Times New Roman" w:hAnsi="Verdana"/>
      <w:b/>
      <w:u w:val="single"/>
    </w:rPr>
  </w:style>
  <w:style w:type="paragraph" w:customStyle="1" w:styleId="Style1">
    <w:name w:val="Style 1"/>
    <w:basedOn w:val="Normal"/>
    <w:uiPriority w:val="99"/>
    <w:qFormat/>
    <w:rsid w:val="00F63ED1"/>
    <w:pPr>
      <w:widowControl w:val="0"/>
      <w:ind w:firstLine="216"/>
    </w:pPr>
    <w:rPr>
      <w:rFonts w:eastAsia="Times New Roman"/>
      <w:noProof/>
      <w:color w:val="000000"/>
      <w:szCs w:val="20"/>
    </w:rPr>
  </w:style>
  <w:style w:type="paragraph" w:customStyle="1" w:styleId="Style40">
    <w:name w:val="Style 4"/>
    <w:basedOn w:val="Normal"/>
    <w:uiPriority w:val="99"/>
    <w:qFormat/>
    <w:rsid w:val="00F63ED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63ED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63ED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63ED1"/>
    <w:pPr>
      <w:ind w:left="1660"/>
    </w:pPr>
  </w:style>
  <w:style w:type="paragraph" w:customStyle="1" w:styleId="PageNumber1">
    <w:name w:val="Page Number1"/>
    <w:basedOn w:val="Normal"/>
    <w:next w:val="Normal"/>
    <w:uiPriority w:val="99"/>
    <w:qFormat/>
    <w:rsid w:val="00F63ED1"/>
    <w:rPr>
      <w:rFonts w:eastAsia="Times New Roman"/>
    </w:rPr>
  </w:style>
  <w:style w:type="paragraph" w:customStyle="1" w:styleId="Card1">
    <w:name w:val="Card1"/>
    <w:uiPriority w:val="99"/>
    <w:qFormat/>
    <w:rsid w:val="00F63ED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63ED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63ED1"/>
    <w:pPr>
      <w:ind w:left="288" w:right="288"/>
    </w:pPr>
    <w:rPr>
      <w:rFonts w:eastAsia="Times New Roman"/>
    </w:rPr>
  </w:style>
  <w:style w:type="paragraph" w:customStyle="1" w:styleId="CaseListNormal">
    <w:name w:val="Case List Normal"/>
    <w:basedOn w:val="Normal"/>
    <w:uiPriority w:val="99"/>
    <w:qFormat/>
    <w:rsid w:val="00F63ED1"/>
    <w:rPr>
      <w:rFonts w:ascii="Times" w:eastAsia="Times New Roman" w:hAnsi="Times"/>
      <w:szCs w:val="26"/>
    </w:rPr>
  </w:style>
  <w:style w:type="paragraph" w:customStyle="1" w:styleId="Body">
    <w:name w:val="Body"/>
    <w:basedOn w:val="Normal"/>
    <w:uiPriority w:val="99"/>
    <w:qFormat/>
    <w:rsid w:val="00F63ED1"/>
    <w:pPr>
      <w:outlineLvl w:val="3"/>
    </w:pPr>
    <w:rPr>
      <w:rFonts w:eastAsia="Times New Roman"/>
      <w:szCs w:val="20"/>
    </w:rPr>
  </w:style>
  <w:style w:type="paragraph" w:customStyle="1" w:styleId="3text">
    <w:name w:val="3text"/>
    <w:basedOn w:val="Normal"/>
    <w:uiPriority w:val="99"/>
    <w:qFormat/>
    <w:rsid w:val="00F63ED1"/>
    <w:pPr>
      <w:spacing w:before="100" w:beforeAutospacing="1" w:after="100" w:afterAutospacing="1"/>
    </w:pPr>
    <w:rPr>
      <w:rFonts w:eastAsia="Times New Roman"/>
      <w:sz w:val="24"/>
    </w:rPr>
  </w:style>
  <w:style w:type="paragraph" w:customStyle="1" w:styleId="TimesNewRoman12">
    <w:name w:val="TimesNewRoman12"/>
    <w:uiPriority w:val="99"/>
    <w:qFormat/>
    <w:rsid w:val="00F63ED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63ED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63ED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63ED1"/>
    <w:rPr>
      <w:rFonts w:eastAsia="Times New Roman"/>
      <w:color w:val="000000"/>
      <w:sz w:val="18"/>
    </w:rPr>
  </w:style>
  <w:style w:type="paragraph" w:customStyle="1" w:styleId="text1">
    <w:name w:val="text1"/>
    <w:basedOn w:val="Normal"/>
    <w:autoRedefine/>
    <w:uiPriority w:val="99"/>
    <w:qFormat/>
    <w:rsid w:val="00F63ED1"/>
    <w:rPr>
      <w:rFonts w:eastAsia="Times New Roman"/>
      <w:szCs w:val="20"/>
    </w:rPr>
  </w:style>
  <w:style w:type="paragraph" w:customStyle="1" w:styleId="RepeatBlockHeading">
    <w:name w:val="Repeat Block Heading"/>
    <w:basedOn w:val="Normal"/>
    <w:autoRedefine/>
    <w:uiPriority w:val="99"/>
    <w:qFormat/>
    <w:rsid w:val="00F63ED1"/>
    <w:pPr>
      <w:jc w:val="center"/>
    </w:pPr>
    <w:rPr>
      <w:rFonts w:eastAsia="Times New Roman"/>
      <w:b/>
      <w:smallCaps/>
      <w:color w:val="000000"/>
      <w:sz w:val="24"/>
      <w:u w:val="thick"/>
    </w:rPr>
  </w:style>
  <w:style w:type="paragraph" w:customStyle="1" w:styleId="story-headline">
    <w:name w:val="story-headline"/>
    <w:basedOn w:val="Normal"/>
    <w:uiPriority w:val="99"/>
    <w:qFormat/>
    <w:rsid w:val="00F63ED1"/>
    <w:pPr>
      <w:spacing w:before="72" w:after="72"/>
    </w:pPr>
    <w:rPr>
      <w:rFonts w:eastAsia="Times New Roman"/>
      <w:b/>
      <w:bCs/>
      <w:sz w:val="26"/>
      <w:szCs w:val="26"/>
    </w:rPr>
  </w:style>
  <w:style w:type="paragraph" w:customStyle="1" w:styleId="story-body">
    <w:name w:val="story-body"/>
    <w:basedOn w:val="Normal"/>
    <w:uiPriority w:val="99"/>
    <w:qFormat/>
    <w:rsid w:val="00F63ED1"/>
    <w:pPr>
      <w:spacing w:before="100" w:beforeAutospacing="1" w:after="100" w:afterAutospacing="1"/>
    </w:pPr>
    <w:rPr>
      <w:rFonts w:eastAsia="Times New Roman"/>
    </w:rPr>
  </w:style>
  <w:style w:type="paragraph" w:customStyle="1" w:styleId="story-dateline">
    <w:name w:val="story-dateline"/>
    <w:basedOn w:val="Normal"/>
    <w:uiPriority w:val="99"/>
    <w:qFormat/>
    <w:rsid w:val="00F63ED1"/>
    <w:rPr>
      <w:rFonts w:eastAsia="Times New Roman"/>
      <w:b/>
      <w:bCs/>
    </w:rPr>
  </w:style>
  <w:style w:type="paragraph" w:customStyle="1" w:styleId="TextofCards">
    <w:name w:val="Text of Cards"/>
    <w:basedOn w:val="Normal"/>
    <w:uiPriority w:val="99"/>
    <w:qFormat/>
    <w:rsid w:val="00F63ED1"/>
    <w:rPr>
      <w:rFonts w:eastAsia="Times New Roman"/>
      <w:color w:val="000000"/>
      <w:spacing w:val="6"/>
      <w:szCs w:val="23"/>
    </w:rPr>
  </w:style>
  <w:style w:type="paragraph" w:customStyle="1" w:styleId="Corpotesto">
    <w:name w:val="Corpo testo"/>
    <w:basedOn w:val="Normal"/>
    <w:uiPriority w:val="99"/>
    <w:qFormat/>
    <w:rsid w:val="00F63ED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63ED1"/>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63ED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63ED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63ED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63ED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63ED1"/>
    <w:rPr>
      <w:rFonts w:ascii="Arial" w:hAnsi="Arial"/>
      <w:b w:val="0"/>
      <w:caps w:val="0"/>
      <w:sz w:val="20"/>
    </w:rPr>
  </w:style>
  <w:style w:type="paragraph" w:customStyle="1" w:styleId="ProjectTitleLine">
    <w:name w:val="Project Title Line"/>
    <w:basedOn w:val="Normal"/>
    <w:next w:val="Normal"/>
    <w:autoRedefine/>
    <w:uiPriority w:val="99"/>
    <w:qFormat/>
    <w:rsid w:val="00F63ED1"/>
    <w:pPr>
      <w:jc w:val="center"/>
    </w:pPr>
    <w:rPr>
      <w:rFonts w:eastAsia="Times New Roman"/>
      <w:caps/>
      <w:szCs w:val="20"/>
    </w:rPr>
  </w:style>
  <w:style w:type="paragraph" w:customStyle="1" w:styleId="LanguageStrike">
    <w:name w:val="Language Strike"/>
    <w:basedOn w:val="Normal"/>
    <w:next w:val="Normal"/>
    <w:uiPriority w:val="99"/>
    <w:qFormat/>
    <w:rsid w:val="00F63ED1"/>
    <w:rPr>
      <w:rFonts w:ascii="Arial Narrow" w:eastAsia="Times New Roman" w:hAnsi="Arial Narrow"/>
      <w:strike/>
    </w:rPr>
  </w:style>
  <w:style w:type="paragraph" w:customStyle="1" w:styleId="NormalVerdana">
    <w:name w:val="Normal + Verdana"/>
    <w:aliases w:val="10 pt,White,Normal + Arial"/>
    <w:basedOn w:val="Normal"/>
    <w:uiPriority w:val="99"/>
    <w:qFormat/>
    <w:rsid w:val="00F63ED1"/>
    <w:rPr>
      <w:rFonts w:eastAsia="Times New Roman"/>
      <w:szCs w:val="20"/>
      <w:u w:val="single"/>
    </w:rPr>
  </w:style>
  <w:style w:type="paragraph" w:customStyle="1" w:styleId="Normal10pt">
    <w:name w:val="Normal + 10 pt"/>
    <w:basedOn w:val="Normal"/>
    <w:uiPriority w:val="99"/>
    <w:qFormat/>
    <w:rsid w:val="00F63ED1"/>
    <w:rPr>
      <w:rFonts w:eastAsia="Times New Roman"/>
      <w:szCs w:val="20"/>
    </w:rPr>
  </w:style>
  <w:style w:type="paragraph" w:customStyle="1" w:styleId="cardChar1Char">
    <w:name w:val="card Char1 Char"/>
    <w:basedOn w:val="Normal"/>
    <w:uiPriority w:val="99"/>
    <w:qFormat/>
    <w:rsid w:val="00F63ED1"/>
    <w:pPr>
      <w:ind w:left="288" w:right="288"/>
    </w:pPr>
    <w:rPr>
      <w:rFonts w:eastAsia="Times New Roman"/>
      <w:szCs w:val="20"/>
    </w:rPr>
  </w:style>
  <w:style w:type="paragraph" w:customStyle="1" w:styleId="CM12">
    <w:name w:val="CM12"/>
    <w:basedOn w:val="Default"/>
    <w:next w:val="Default"/>
    <w:uiPriority w:val="99"/>
    <w:qFormat/>
    <w:rsid w:val="00F63ED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63ED1"/>
    <w:pPr>
      <w:widowControl w:val="0"/>
      <w:spacing w:after="480"/>
    </w:pPr>
    <w:rPr>
      <w:rFonts w:ascii="Granjon LT Std" w:hAnsi="Granjon LT Std"/>
      <w:color w:val="auto"/>
    </w:rPr>
  </w:style>
  <w:style w:type="paragraph" w:customStyle="1" w:styleId="CM10">
    <w:name w:val="CM10"/>
    <w:basedOn w:val="Default"/>
    <w:next w:val="Default"/>
    <w:uiPriority w:val="99"/>
    <w:qFormat/>
    <w:rsid w:val="00F63ED1"/>
    <w:pPr>
      <w:widowControl w:val="0"/>
      <w:spacing w:line="320" w:lineRule="atLeast"/>
    </w:pPr>
    <w:rPr>
      <w:rFonts w:ascii="Granjon LT Std" w:hAnsi="Granjon LT Std"/>
      <w:color w:val="auto"/>
    </w:rPr>
  </w:style>
  <w:style w:type="paragraph" w:customStyle="1" w:styleId="bold">
    <w:name w:val="bold"/>
    <w:basedOn w:val="Normal"/>
    <w:uiPriority w:val="99"/>
    <w:qFormat/>
    <w:rsid w:val="00F63ED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63ED1"/>
    <w:rPr>
      <w:rFonts w:ascii="Arial Narrow" w:eastAsia="Times New Roman" w:hAnsi="Arial Narrow"/>
      <w:strike/>
      <w:szCs w:val="20"/>
    </w:rPr>
  </w:style>
  <w:style w:type="paragraph" w:customStyle="1" w:styleId="textbodyblack">
    <w:name w:val="textbodyblack"/>
    <w:basedOn w:val="Normal"/>
    <w:uiPriority w:val="99"/>
    <w:qFormat/>
    <w:rsid w:val="00F63ED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63ED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63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63E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63ED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63ED1"/>
    <w:rPr>
      <w:rFonts w:ascii="Georgia" w:eastAsia="Times New Roman" w:hAnsi="Georgia"/>
      <w:b/>
      <w:bCs/>
      <w:szCs w:val="16"/>
      <w:u w:val="single"/>
    </w:rPr>
  </w:style>
  <w:style w:type="paragraph" w:customStyle="1" w:styleId="CiteCorrected">
    <w:name w:val="Cite Corrected"/>
    <w:basedOn w:val="Normal"/>
    <w:link w:val="CiteCorrectedChar"/>
    <w:qFormat/>
    <w:rsid w:val="00F63ED1"/>
    <w:rPr>
      <w:rFonts w:ascii="Georgia" w:eastAsia="Times New Roman" w:hAnsi="Georgia" w:cstheme="minorBidi"/>
      <w:b/>
      <w:bCs/>
      <w:szCs w:val="16"/>
      <w:u w:val="single"/>
    </w:rPr>
  </w:style>
  <w:style w:type="paragraph" w:customStyle="1" w:styleId="CardText2">
    <w:name w:val="Card Text 2"/>
    <w:basedOn w:val="CardText10"/>
    <w:link w:val="CardText2Char"/>
    <w:qFormat/>
    <w:rsid w:val="00F63ED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63ED1"/>
    <w:pPr>
      <w:ind w:left="288"/>
    </w:pPr>
    <w:rPr>
      <w:rFonts w:eastAsia="SimSun"/>
      <w:szCs w:val="20"/>
      <w:lang w:eastAsia="zh-CN"/>
    </w:rPr>
  </w:style>
  <w:style w:type="paragraph" w:customStyle="1" w:styleId="story-body-text">
    <w:name w:val="story-body-text"/>
    <w:basedOn w:val="Normal"/>
    <w:uiPriority w:val="99"/>
    <w:qFormat/>
    <w:rsid w:val="00F63ED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63ED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63ED1"/>
    <w:rPr>
      <w:u w:val="single"/>
    </w:rPr>
  </w:style>
  <w:style w:type="paragraph" w:customStyle="1" w:styleId="StyleCardText11ptUnderline">
    <w:name w:val="Style Card Text + 11 pt Underline"/>
    <w:link w:val="StyleCardText11ptUnderlineChar"/>
    <w:qFormat/>
    <w:rsid w:val="00F63ED1"/>
    <w:pPr>
      <w:spacing w:line="254" w:lineRule="auto"/>
    </w:pPr>
    <w:rPr>
      <w:u w:val="single"/>
    </w:rPr>
  </w:style>
  <w:style w:type="character" w:customStyle="1" w:styleId="StyleMinimizedText11ptChar">
    <w:name w:val="Style Minimized Text + 11 pt Char"/>
    <w:basedOn w:val="DefaultParagraphFont"/>
    <w:link w:val="StyleMinimizedText11pt"/>
    <w:locked/>
    <w:rsid w:val="00F63ED1"/>
    <w:rPr>
      <w:rFonts w:ascii="Georgia" w:hAnsi="Georgia"/>
      <w:sz w:val="16"/>
    </w:rPr>
  </w:style>
  <w:style w:type="paragraph" w:customStyle="1" w:styleId="StyleMinimizedText11pt">
    <w:name w:val="Style Minimized Text + 11 pt"/>
    <w:basedOn w:val="Normal"/>
    <w:link w:val="StyleMinimizedText11ptChar"/>
    <w:qFormat/>
    <w:rsid w:val="00F63ED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63ED1"/>
    <w:rPr>
      <w:rFonts w:ascii="Georgia" w:hAnsi="Georgia"/>
      <w:sz w:val="16"/>
    </w:rPr>
  </w:style>
  <w:style w:type="paragraph" w:customStyle="1" w:styleId="StyleMinimizedText11pt1">
    <w:name w:val="Style Minimized Text + 11 pt1"/>
    <w:basedOn w:val="Normal"/>
    <w:link w:val="StyleMinimizedText11pt1Char"/>
    <w:qFormat/>
    <w:rsid w:val="00F63ED1"/>
    <w:rPr>
      <w:rFonts w:ascii="Georgia" w:hAnsi="Georgia" w:cstheme="minorBidi"/>
      <w:sz w:val="16"/>
    </w:rPr>
  </w:style>
  <w:style w:type="character" w:customStyle="1" w:styleId="Debate-CardSmalltextF2Char">
    <w:name w:val="Debate- Card Small text F2 Char"/>
    <w:link w:val="Debate-CardSmalltextF2"/>
    <w:locked/>
    <w:rsid w:val="00F63ED1"/>
    <w:rPr>
      <w:rFonts w:ascii="Arial Narrow" w:hAnsi="Arial Narrow"/>
      <w:sz w:val="16"/>
    </w:rPr>
  </w:style>
  <w:style w:type="paragraph" w:customStyle="1" w:styleId="Debate-CardSmalltextF2">
    <w:name w:val="Debate- Card Small text F2"/>
    <w:basedOn w:val="Normal"/>
    <w:next w:val="Normal"/>
    <w:link w:val="Debate-CardSmalltextF2Char"/>
    <w:qFormat/>
    <w:rsid w:val="00F63ED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63ED1"/>
    <w:rPr>
      <w:rFonts w:ascii="Arial Narrow" w:hAnsi="Arial Narrow"/>
      <w:b/>
      <w:sz w:val="18"/>
      <w:u w:val="single"/>
    </w:rPr>
  </w:style>
  <w:style w:type="paragraph" w:customStyle="1" w:styleId="Debate-EmphasizedText-F5">
    <w:name w:val="Debate- Emphasized Text- F5"/>
    <w:basedOn w:val="Normal"/>
    <w:link w:val="Debate-EmphasizedText-F5Char"/>
    <w:qFormat/>
    <w:rsid w:val="00F63ED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63ED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63ED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63ED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63ED1"/>
    <w:rPr>
      <w:rFonts w:ascii="Times New Roman" w:eastAsia="Times New Roman" w:hAnsi="Times New Roman"/>
      <w:sz w:val="16"/>
    </w:rPr>
  </w:style>
  <w:style w:type="character" w:customStyle="1" w:styleId="CardStyleChar">
    <w:name w:val="Card Style Char"/>
    <w:link w:val="CardStyle"/>
    <w:locked/>
    <w:rsid w:val="00F63ED1"/>
    <w:rPr>
      <w:rFonts w:ascii="Calibri" w:eastAsia="Times New Roman" w:hAnsi="Calibri" w:cs="Calibri"/>
    </w:rPr>
  </w:style>
  <w:style w:type="paragraph" w:customStyle="1" w:styleId="emactive">
    <w:name w:val="emactive"/>
    <w:basedOn w:val="Normal"/>
    <w:uiPriority w:val="99"/>
    <w:qFormat/>
    <w:rsid w:val="00F63ED1"/>
    <w:pPr>
      <w:spacing w:before="100" w:beforeAutospacing="1" w:after="100" w:afterAutospacing="1"/>
    </w:pPr>
    <w:rPr>
      <w:rFonts w:eastAsia="Times New Roman"/>
      <w:sz w:val="24"/>
    </w:rPr>
  </w:style>
  <w:style w:type="paragraph" w:customStyle="1" w:styleId="emready">
    <w:name w:val="emready"/>
    <w:basedOn w:val="Normal"/>
    <w:uiPriority w:val="99"/>
    <w:qFormat/>
    <w:rsid w:val="00F63ED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63ED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63ED1"/>
    <w:rPr>
      <w:rFonts w:ascii="Georgia" w:eastAsia="Times New Roman" w:hAnsi="Georgia" w:cs="Times New Roman"/>
      <w:b/>
      <w:u w:val="single"/>
    </w:rPr>
  </w:style>
  <w:style w:type="character" w:customStyle="1" w:styleId="CardHighlightChar">
    <w:name w:val="Card Highlight Char"/>
    <w:link w:val="CardHighlight"/>
    <w:locked/>
    <w:rsid w:val="00F63ED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63ED1"/>
    <w:pPr>
      <w:shd w:val="clear" w:color="auto" w:fill="66FFFF"/>
    </w:pPr>
    <w:rPr>
      <w:rFonts w:eastAsia="Calibri"/>
      <w:u w:val="single"/>
    </w:rPr>
  </w:style>
  <w:style w:type="character" w:customStyle="1" w:styleId="BlockHeaderHiddenChar">
    <w:name w:val="Block Header Hidden Char"/>
    <w:link w:val="BlockHeaderHidden"/>
    <w:locked/>
    <w:rsid w:val="00F63ED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63ED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63ED1"/>
    <w:pPr>
      <w:spacing w:before="100" w:beforeAutospacing="1" w:after="100" w:afterAutospacing="1"/>
    </w:pPr>
    <w:rPr>
      <w:rFonts w:eastAsia="Times New Roman"/>
      <w:sz w:val="24"/>
    </w:rPr>
  </w:style>
  <w:style w:type="paragraph" w:customStyle="1" w:styleId="norma">
    <w:name w:val="norma"/>
    <w:basedOn w:val="Heading3"/>
    <w:uiPriority w:val="99"/>
    <w:qFormat/>
    <w:rsid w:val="00F63ED1"/>
    <w:rPr>
      <w:rFonts w:eastAsia="MS Gothic" w:cs="Arial"/>
      <w:sz w:val="24"/>
    </w:rPr>
  </w:style>
  <w:style w:type="paragraph" w:customStyle="1" w:styleId="nromal">
    <w:name w:val="nromal"/>
    <w:basedOn w:val="Normal"/>
    <w:uiPriority w:val="99"/>
    <w:qFormat/>
    <w:rsid w:val="00F63ED1"/>
    <w:pPr>
      <w:keepNext/>
      <w:keepLines/>
      <w:spacing w:before="200"/>
      <w:outlineLvl w:val="3"/>
    </w:pPr>
    <w:rPr>
      <w:rFonts w:eastAsia="Times New Roman" w:cs="Cambria"/>
      <w:b/>
      <w:iCs/>
    </w:rPr>
  </w:style>
  <w:style w:type="paragraph" w:customStyle="1" w:styleId="natural">
    <w:name w:val="natural"/>
    <w:basedOn w:val="Normal"/>
    <w:uiPriority w:val="99"/>
    <w:qFormat/>
    <w:rsid w:val="00F63ED1"/>
    <w:pPr>
      <w:keepNext/>
      <w:keepLines/>
      <w:spacing w:before="200"/>
      <w:outlineLvl w:val="3"/>
    </w:pPr>
    <w:rPr>
      <w:rFonts w:eastAsia="Times New Roman"/>
      <w:b/>
      <w:iCs/>
    </w:rPr>
  </w:style>
  <w:style w:type="paragraph" w:customStyle="1" w:styleId="nroaml">
    <w:name w:val="nroaml"/>
    <w:basedOn w:val="Normal"/>
    <w:uiPriority w:val="99"/>
    <w:qFormat/>
    <w:rsid w:val="00F63ED1"/>
    <w:pPr>
      <w:keepNext/>
      <w:keepLines/>
      <w:spacing w:before="200"/>
      <w:outlineLvl w:val="3"/>
    </w:pPr>
    <w:rPr>
      <w:rFonts w:eastAsia="Times New Roman"/>
      <w:b/>
      <w:iCs/>
    </w:rPr>
  </w:style>
  <w:style w:type="paragraph" w:customStyle="1" w:styleId="noraml">
    <w:name w:val="noraml"/>
    <w:basedOn w:val="Normal"/>
    <w:uiPriority w:val="99"/>
    <w:qFormat/>
    <w:rsid w:val="00F63ED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63ED1"/>
    <w:rPr>
      <w:rFonts w:ascii="Georgia" w:eastAsia="Calibri" w:hAnsi="Georgia"/>
      <w:sz w:val="16"/>
      <w:szCs w:val="16"/>
    </w:rPr>
  </w:style>
  <w:style w:type="paragraph" w:customStyle="1" w:styleId="SmallSizeParagraph">
    <w:name w:val="Small Size Paragraph"/>
    <w:basedOn w:val="Normal"/>
    <w:link w:val="SmallSizeParagraphChar"/>
    <w:qFormat/>
    <w:rsid w:val="00F63ED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63ED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63ED1"/>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F63ED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63ED1"/>
    <w:rPr>
      <w:rFonts w:ascii="Times New Roman" w:eastAsia="Times New Roman" w:hAnsi="Times New Roman" w:cs="Times New Roman"/>
      <w:strike/>
      <w:sz w:val="20"/>
    </w:rPr>
  </w:style>
  <w:style w:type="character" w:customStyle="1" w:styleId="CardT1Char">
    <w:name w:val="CardT1 Char"/>
    <w:link w:val="CardT1"/>
    <w:locked/>
    <w:rsid w:val="00F63ED1"/>
    <w:rPr>
      <w:rFonts w:ascii="Arial" w:eastAsia="Calibri" w:hAnsi="Arial" w:cs="Arial"/>
      <w:kern w:val="2"/>
      <w:sz w:val="14"/>
      <w:szCs w:val="14"/>
      <w:lang w:eastAsia="zh-TW"/>
    </w:rPr>
  </w:style>
  <w:style w:type="paragraph" w:customStyle="1" w:styleId="CardT1">
    <w:name w:val="CardT1"/>
    <w:basedOn w:val="Normal"/>
    <w:link w:val="CardT1Char"/>
    <w:qFormat/>
    <w:rsid w:val="00F63ED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63ED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63ED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63ED1"/>
    <w:pPr>
      <w:spacing w:before="100" w:beforeAutospacing="1" w:after="100" w:afterAutospacing="1"/>
    </w:pPr>
    <w:rPr>
      <w:rFonts w:eastAsia="Times New Roman"/>
      <w:sz w:val="24"/>
    </w:rPr>
  </w:style>
  <w:style w:type="paragraph" w:customStyle="1" w:styleId="CiteReal">
    <w:name w:val="Cite Real"/>
    <w:basedOn w:val="Normal"/>
    <w:next w:val="Normal"/>
    <w:qFormat/>
    <w:rsid w:val="00F63ED1"/>
    <w:rPr>
      <w:rFonts w:eastAsia="MS Mincho"/>
      <w:b/>
      <w:sz w:val="24"/>
      <w:u w:val="single"/>
    </w:rPr>
  </w:style>
  <w:style w:type="paragraph" w:customStyle="1" w:styleId="2909F619802848F09E01365C32F34654">
    <w:name w:val="2909F619802848F09E01365C32F34654"/>
    <w:uiPriority w:val="99"/>
    <w:qFormat/>
    <w:rsid w:val="00F63ED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63ED1"/>
    <w:rPr>
      <w:rFonts w:ascii="Georgia" w:eastAsia="Calibri" w:hAnsi="Georgia"/>
      <w:u w:val="single"/>
      <w:lang w:val="x-none" w:eastAsia="zh-CN"/>
    </w:rPr>
  </w:style>
  <w:style w:type="paragraph" w:customStyle="1" w:styleId="UnderlineS">
    <w:name w:val="Underline S"/>
    <w:basedOn w:val="Normal"/>
    <w:link w:val="UnderlineSChar"/>
    <w:qFormat/>
    <w:rsid w:val="00F63ED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63ED1"/>
    <w:rPr>
      <w:rFonts w:ascii="Georgia" w:eastAsia="SimSun" w:hAnsi="Georgia"/>
      <w:sz w:val="12"/>
    </w:rPr>
  </w:style>
  <w:style w:type="paragraph" w:customStyle="1" w:styleId="Ununderlined">
    <w:name w:val="Ununderlined"/>
    <w:basedOn w:val="Normal"/>
    <w:link w:val="UnunderlinedChar"/>
    <w:qFormat/>
    <w:rsid w:val="00F63ED1"/>
    <w:rPr>
      <w:rFonts w:ascii="Georgia" w:eastAsia="SimSun" w:hAnsi="Georgia" w:cstheme="minorBidi"/>
      <w:sz w:val="12"/>
    </w:rPr>
  </w:style>
  <w:style w:type="character" w:customStyle="1" w:styleId="HighlightingChar">
    <w:name w:val="Highlighting Char"/>
    <w:link w:val="Highlighting"/>
    <w:locked/>
    <w:rsid w:val="00F63ED1"/>
    <w:rPr>
      <w:rFonts w:ascii="Georgia" w:eastAsia="SimSun" w:hAnsi="Georgia"/>
      <w:u w:val="thick"/>
    </w:rPr>
  </w:style>
  <w:style w:type="paragraph" w:customStyle="1" w:styleId="Highlighting">
    <w:name w:val="Highlighting"/>
    <w:basedOn w:val="Normal"/>
    <w:link w:val="HighlightingChar"/>
    <w:autoRedefine/>
    <w:qFormat/>
    <w:rsid w:val="00F63ED1"/>
    <w:rPr>
      <w:rFonts w:ascii="Georgia" w:eastAsia="SimSun" w:hAnsi="Georgia" w:cstheme="minorBidi"/>
      <w:u w:val="thick"/>
    </w:rPr>
  </w:style>
  <w:style w:type="character" w:customStyle="1" w:styleId="CITEChar0">
    <w:name w:val="CITE Char"/>
    <w:link w:val="CITE"/>
    <w:locked/>
    <w:rsid w:val="00F63ED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63ED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63ED1"/>
    <w:pPr>
      <w:spacing w:before="100" w:beforeAutospacing="1" w:after="100" w:afterAutospacing="1"/>
    </w:pPr>
    <w:rPr>
      <w:rFonts w:eastAsia="Times New Roman"/>
      <w:sz w:val="24"/>
      <w:lang w:eastAsia="zh-CN"/>
    </w:rPr>
  </w:style>
  <w:style w:type="paragraph" w:customStyle="1" w:styleId="Analytics">
    <w:name w:val="Analytics"/>
    <w:basedOn w:val="Normal"/>
    <w:rsid w:val="00F63ED1"/>
    <w:rPr>
      <w:rFonts w:eastAsia="Calibri"/>
      <w:b/>
      <w:sz w:val="24"/>
    </w:rPr>
  </w:style>
  <w:style w:type="paragraph" w:customStyle="1" w:styleId="D345FF3D873148C5AE3FBF3267827368">
    <w:name w:val="D345FF3D873148C5AE3FBF3267827368"/>
    <w:uiPriority w:val="99"/>
    <w:qFormat/>
    <w:rsid w:val="00F63ED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63ED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63ED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63ED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63ED1"/>
    <w:rPr>
      <w:b/>
      <w:sz w:val="28"/>
    </w:rPr>
  </w:style>
  <w:style w:type="character" w:customStyle="1" w:styleId="SourcenameChar">
    <w:name w:val="Source name Char"/>
    <w:link w:val="Sourcename"/>
    <w:locked/>
    <w:rsid w:val="00F63ED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63ED1"/>
    <w:rPr>
      <w:b/>
      <w:bCs/>
      <w:sz w:val="20"/>
    </w:rPr>
  </w:style>
  <w:style w:type="character" w:customStyle="1" w:styleId="underlinedcardChar">
    <w:name w:val="underlined card Char"/>
    <w:link w:val="underlinedcard0"/>
    <w:locked/>
    <w:rsid w:val="00F63ED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63ED1"/>
    <w:rPr>
      <w:sz w:val="22"/>
      <w:u w:val="single"/>
    </w:rPr>
  </w:style>
  <w:style w:type="paragraph" w:customStyle="1" w:styleId="FullText">
    <w:name w:val="Full Text"/>
    <w:basedOn w:val="Normal"/>
    <w:uiPriority w:val="99"/>
    <w:qFormat/>
    <w:rsid w:val="00F63ED1"/>
    <w:rPr>
      <w:rFonts w:eastAsia="Times New Roman"/>
    </w:rPr>
  </w:style>
  <w:style w:type="character" w:customStyle="1" w:styleId="TextUnderlineChar">
    <w:name w:val="Text Underline Char"/>
    <w:link w:val="TextUnderline"/>
    <w:locked/>
    <w:rsid w:val="00F63ED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63ED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63ED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63ED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63ED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63ED1"/>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F63ED1"/>
    <w:pPr>
      <w:spacing w:before="240"/>
      <w:outlineLvl w:val="2"/>
    </w:pPr>
    <w:rPr>
      <w:rFonts w:eastAsia="Times New Roman"/>
      <w:b/>
    </w:rPr>
  </w:style>
  <w:style w:type="character" w:customStyle="1" w:styleId="CiteCardChar">
    <w:name w:val="Cite_Card Char"/>
    <w:link w:val="CiteCard0"/>
    <w:locked/>
    <w:rsid w:val="00F63ED1"/>
    <w:rPr>
      <w:rFonts w:ascii="Times New Roman" w:eastAsia="Times New Roman" w:hAnsi="Times New Roman" w:cs="Arial"/>
      <w:bCs/>
      <w:sz w:val="20"/>
      <w:szCs w:val="20"/>
    </w:rPr>
  </w:style>
  <w:style w:type="paragraph" w:customStyle="1" w:styleId="CiteCard0">
    <w:name w:val="Cite_Card"/>
    <w:link w:val="CiteCardChar"/>
    <w:qFormat/>
    <w:rsid w:val="00F63ED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63ED1"/>
    <w:pPr>
      <w:widowControl w:val="0"/>
    </w:pPr>
    <w:rPr>
      <w:rFonts w:eastAsia="MS Mincho"/>
      <w:color w:val="auto"/>
    </w:rPr>
  </w:style>
  <w:style w:type="paragraph" w:customStyle="1" w:styleId="dropcap">
    <w:name w:val="dropcap"/>
    <w:basedOn w:val="Normal"/>
    <w:uiPriority w:val="99"/>
    <w:qFormat/>
    <w:rsid w:val="00F63ED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63ED1"/>
    <w:rPr>
      <w:rFonts w:ascii="Georgia" w:eastAsia="Times New Roman" w:hAnsi="Georgia" w:cs="Calibri"/>
      <w:u w:val="single"/>
    </w:rPr>
  </w:style>
  <w:style w:type="paragraph" w:customStyle="1" w:styleId="StyleStyle49pt6">
    <w:name w:val="Style Style4 + 9 pt6"/>
    <w:basedOn w:val="Style4"/>
    <w:link w:val="StyleStyle49pt6Char"/>
    <w:qFormat/>
    <w:rsid w:val="00F63ED1"/>
    <w:rPr>
      <w:rFonts w:ascii="Georgia" w:hAnsi="Georgia"/>
    </w:rPr>
  </w:style>
  <w:style w:type="character" w:customStyle="1" w:styleId="UnderlineCharCharCharCharChar">
    <w:name w:val="Underline Char Char Char Char Char"/>
    <w:link w:val="UnderlineCharCharCharChar"/>
    <w:locked/>
    <w:rsid w:val="00F63ED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63ED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63ED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63ED1"/>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63ED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63ED1"/>
    <w:rPr>
      <w:rFonts w:ascii="Georgia" w:hAnsi="Georgia"/>
      <w:b/>
      <w:bCs/>
      <w:u w:val="single"/>
    </w:rPr>
  </w:style>
  <w:style w:type="character" w:customStyle="1" w:styleId="DebatenoramlChar">
    <w:name w:val="Debatenoraml Char"/>
    <w:link w:val="Debatenoraml"/>
    <w:locked/>
    <w:rsid w:val="00F63ED1"/>
    <w:rPr>
      <w:rFonts w:ascii="Times New Roman" w:hAnsi="Times New Roman" w:cs="Times New Roman"/>
    </w:rPr>
  </w:style>
  <w:style w:type="paragraph" w:customStyle="1" w:styleId="Debatenoraml">
    <w:name w:val="Debatenoraml"/>
    <w:basedOn w:val="NoSpacing"/>
    <w:link w:val="DebatenoramlChar"/>
    <w:qFormat/>
    <w:rsid w:val="00F63ED1"/>
    <w:rPr>
      <w:rFonts w:eastAsiaTheme="minorHAnsi"/>
      <w:sz w:val="22"/>
      <w:szCs w:val="22"/>
    </w:rPr>
  </w:style>
  <w:style w:type="paragraph" w:customStyle="1" w:styleId="SynergyTag">
    <w:name w:val="SynergyTag"/>
    <w:basedOn w:val="Normal"/>
    <w:uiPriority w:val="99"/>
    <w:qFormat/>
    <w:rsid w:val="00F63ED1"/>
    <w:rPr>
      <w:rFonts w:eastAsia="Calibri"/>
      <w:b/>
    </w:rPr>
  </w:style>
  <w:style w:type="character" w:customStyle="1" w:styleId="QualsChar">
    <w:name w:val="Quals Char"/>
    <w:link w:val="Quals"/>
    <w:locked/>
    <w:rsid w:val="00F63ED1"/>
    <w:rPr>
      <w:rFonts w:ascii="Georgia" w:eastAsia="Calibri" w:hAnsi="Georgia"/>
      <w:sz w:val="18"/>
    </w:rPr>
  </w:style>
  <w:style w:type="paragraph" w:customStyle="1" w:styleId="Quals">
    <w:name w:val="Quals"/>
    <w:basedOn w:val="Normal"/>
    <w:link w:val="QualsChar"/>
    <w:qFormat/>
    <w:rsid w:val="00F63ED1"/>
    <w:rPr>
      <w:rFonts w:ascii="Georgia" w:eastAsia="Calibri" w:hAnsi="Georgia" w:cstheme="minorBidi"/>
      <w:sz w:val="18"/>
    </w:rPr>
  </w:style>
  <w:style w:type="paragraph" w:customStyle="1" w:styleId="times">
    <w:name w:val="times"/>
    <w:basedOn w:val="Normal"/>
    <w:qFormat/>
    <w:rsid w:val="00F63ED1"/>
    <w:pPr>
      <w:spacing w:before="100" w:beforeAutospacing="1" w:after="100" w:afterAutospacing="1"/>
    </w:pPr>
    <w:rPr>
      <w:rFonts w:eastAsia="Times New Roman"/>
      <w:sz w:val="24"/>
    </w:rPr>
  </w:style>
  <w:style w:type="paragraph" w:customStyle="1" w:styleId="BodyA">
    <w:name w:val="Body A"/>
    <w:uiPriority w:val="99"/>
    <w:qFormat/>
    <w:rsid w:val="00F63ED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63ED1"/>
    <w:rPr>
      <w:rFonts w:ascii="Georgia" w:eastAsia="Times New Roman" w:hAnsi="Georgia"/>
      <w:b/>
      <w:caps/>
      <w:szCs w:val="28"/>
      <w:u w:val="single"/>
    </w:rPr>
  </w:style>
  <w:style w:type="paragraph" w:customStyle="1" w:styleId="Starred">
    <w:name w:val="Starred"/>
    <w:basedOn w:val="Normal"/>
    <w:link w:val="StarredChar"/>
    <w:qFormat/>
    <w:rsid w:val="00F63ED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63ED1"/>
    <w:rPr>
      <w:rFonts w:ascii="Georgia" w:eastAsia="Times New Roman" w:hAnsi="Georgia"/>
      <w:b/>
      <w:caps/>
      <w:szCs w:val="28"/>
      <w:u w:val="single"/>
    </w:rPr>
  </w:style>
  <w:style w:type="paragraph" w:customStyle="1" w:styleId="NotStarred">
    <w:name w:val="NotStarred"/>
    <w:basedOn w:val="Normal"/>
    <w:link w:val="NotStarredChar"/>
    <w:qFormat/>
    <w:rsid w:val="00F63ED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63ED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63ED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63ED1"/>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63ED1"/>
    <w:rPr>
      <w:rFonts w:ascii="Georgia" w:eastAsia="Calibri" w:hAnsi="Georgia"/>
      <w:b/>
    </w:rPr>
  </w:style>
  <w:style w:type="paragraph" w:customStyle="1" w:styleId="H4Tag">
    <w:name w:val="H4 (Tag)"/>
    <w:basedOn w:val="Normal"/>
    <w:link w:val="H4TagChar1"/>
    <w:qFormat/>
    <w:rsid w:val="00F63ED1"/>
    <w:rPr>
      <w:rFonts w:ascii="Georgia" w:eastAsia="Calibri" w:hAnsi="Georgia" w:cstheme="minorBidi"/>
      <w:b/>
    </w:rPr>
  </w:style>
  <w:style w:type="paragraph" w:customStyle="1" w:styleId="CM25">
    <w:name w:val="CM25"/>
    <w:basedOn w:val="Default"/>
    <w:next w:val="Default"/>
    <w:qFormat/>
    <w:rsid w:val="00F63ED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63ED1"/>
    <w:rPr>
      <w:rFonts w:ascii="Georgia" w:hAnsi="Georgia"/>
      <w:b/>
    </w:rPr>
  </w:style>
  <w:style w:type="paragraph" w:customStyle="1" w:styleId="Debate-CardTagandCite-F6">
    <w:name w:val="Debate- Card Tag and Cite- F6"/>
    <w:basedOn w:val="Normal"/>
    <w:link w:val="Debate-CardTagandCite-F6Char"/>
    <w:qFormat/>
    <w:rsid w:val="00F63ED1"/>
    <w:pPr>
      <w:contextualSpacing/>
    </w:pPr>
    <w:rPr>
      <w:rFonts w:ascii="Georgia" w:hAnsi="Georgia" w:cstheme="minorBidi"/>
      <w:b/>
    </w:rPr>
  </w:style>
  <w:style w:type="character" w:customStyle="1" w:styleId="CardtextChar4">
    <w:name w:val="Card text Char"/>
    <w:link w:val="Cardtext3"/>
    <w:locked/>
    <w:rsid w:val="00F63ED1"/>
    <w:rPr>
      <w:rFonts w:ascii="Arial Narrow" w:hAnsi="Arial Narrow"/>
      <w:u w:val="single"/>
    </w:rPr>
  </w:style>
  <w:style w:type="paragraph" w:customStyle="1" w:styleId="Cardtext3">
    <w:name w:val="Card text"/>
    <w:link w:val="CardtextChar4"/>
    <w:qFormat/>
    <w:rsid w:val="00F63ED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63ED1"/>
    <w:rPr>
      <w:rFonts w:ascii="Georgia" w:eastAsia="Times New Roman" w:hAnsi="Georgia"/>
      <w:b/>
      <w:szCs w:val="28"/>
      <w:u w:val="single"/>
    </w:rPr>
  </w:style>
  <w:style w:type="paragraph" w:customStyle="1" w:styleId="NewHeading2">
    <w:name w:val="NewHeading2"/>
    <w:basedOn w:val="Normal"/>
    <w:link w:val="NewHeading2Char"/>
    <w:qFormat/>
    <w:rsid w:val="00F63ED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63ED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63ED1"/>
    <w:rPr>
      <w:rFonts w:eastAsia="Calibri"/>
    </w:rPr>
  </w:style>
  <w:style w:type="paragraph" w:customStyle="1" w:styleId="TagLine">
    <w:name w:val="Tag Line"/>
    <w:basedOn w:val="Normal"/>
    <w:next w:val="FullText"/>
    <w:uiPriority w:val="99"/>
    <w:qFormat/>
    <w:rsid w:val="00F63ED1"/>
    <w:rPr>
      <w:rFonts w:ascii="Arial Narrow" w:eastAsia="Times New Roman" w:hAnsi="Arial Narrow"/>
      <w:b/>
      <w:sz w:val="28"/>
    </w:rPr>
  </w:style>
  <w:style w:type="paragraph" w:customStyle="1" w:styleId="Card6pt">
    <w:name w:val="Card 6pt"/>
    <w:basedOn w:val="Normal"/>
    <w:uiPriority w:val="99"/>
    <w:qFormat/>
    <w:rsid w:val="00F63ED1"/>
    <w:pPr>
      <w:ind w:left="288" w:right="288"/>
    </w:pPr>
    <w:rPr>
      <w:rFonts w:eastAsia="Calibri"/>
      <w:color w:val="000000"/>
      <w:sz w:val="12"/>
      <w:szCs w:val="20"/>
    </w:rPr>
  </w:style>
  <w:style w:type="character" w:customStyle="1" w:styleId="FullCiteChar">
    <w:name w:val="Full Cite Char"/>
    <w:link w:val="FullCite"/>
    <w:locked/>
    <w:rsid w:val="00F63ED1"/>
    <w:rPr>
      <w:rFonts w:ascii="Garamond" w:eastAsia="Calibri" w:hAnsi="Garamond"/>
    </w:rPr>
  </w:style>
  <w:style w:type="paragraph" w:customStyle="1" w:styleId="FullCite">
    <w:name w:val="Full Cite"/>
    <w:basedOn w:val="Normal"/>
    <w:next w:val="Normal"/>
    <w:link w:val="FullCiteChar"/>
    <w:qFormat/>
    <w:rsid w:val="00F63ED1"/>
    <w:rPr>
      <w:rFonts w:ascii="Garamond" w:eastAsia="Calibri" w:hAnsi="Garamond" w:cstheme="minorBidi"/>
    </w:rPr>
  </w:style>
  <w:style w:type="character" w:customStyle="1" w:styleId="StyleCardStyleBlackUnderlineChar">
    <w:name w:val="Style Card Style + Black Underline Char"/>
    <w:link w:val="StyleCardStyleBlackUnderline"/>
    <w:locked/>
    <w:rsid w:val="00F63ED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63ED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F63ED1"/>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63ED1"/>
    <w:rPr>
      <w:rFonts w:ascii="Century Gothic" w:eastAsia="Times New Roman" w:hAnsi="Century Gothic"/>
    </w:rPr>
  </w:style>
  <w:style w:type="character" w:customStyle="1" w:styleId="StylecardThickunderlineChar">
    <w:name w:val="Style card + Thick underline Char"/>
    <w:link w:val="StylecardThickunderline"/>
    <w:locked/>
    <w:rsid w:val="00F63ED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63ED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F63ED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63ED1"/>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F63ED1"/>
    <w:pPr>
      <w:spacing w:after="200" w:line="276" w:lineRule="auto"/>
    </w:pPr>
    <w:rPr>
      <w:rFonts w:eastAsia="Calibri"/>
      <w:color w:val="auto"/>
      <w:sz w:val="22"/>
    </w:rPr>
  </w:style>
  <w:style w:type="paragraph" w:customStyle="1" w:styleId="font-null">
    <w:name w:val="font-null"/>
    <w:basedOn w:val="Normal"/>
    <w:uiPriority w:val="99"/>
    <w:qFormat/>
    <w:rsid w:val="00F63ED1"/>
    <w:pPr>
      <w:spacing w:before="100" w:beforeAutospacing="1" w:after="100" w:afterAutospacing="1"/>
    </w:pPr>
    <w:rPr>
      <w:rFonts w:eastAsia="Times New Roman"/>
      <w:sz w:val="24"/>
    </w:rPr>
  </w:style>
  <w:style w:type="paragraph" w:customStyle="1" w:styleId="rteindent1">
    <w:name w:val="rteindent1"/>
    <w:basedOn w:val="Normal"/>
    <w:uiPriority w:val="99"/>
    <w:qFormat/>
    <w:rsid w:val="00F63ED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63ED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63ED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63ED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63ED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63ED1"/>
    <w:pPr>
      <w:spacing w:before="100" w:beforeAutospacing="1" w:after="100" w:afterAutospacing="1"/>
    </w:pPr>
    <w:rPr>
      <w:rFonts w:eastAsia="Times New Roman"/>
      <w:sz w:val="24"/>
    </w:rPr>
  </w:style>
  <w:style w:type="paragraph" w:customStyle="1" w:styleId="class">
    <w:name w:val="class"/>
    <w:basedOn w:val="Normal"/>
    <w:uiPriority w:val="99"/>
    <w:qFormat/>
    <w:rsid w:val="00F63ED1"/>
    <w:pPr>
      <w:spacing w:before="100" w:beforeAutospacing="1" w:after="100" w:afterAutospacing="1"/>
    </w:pPr>
    <w:rPr>
      <w:rFonts w:eastAsia="Times New Roman"/>
      <w:sz w:val="24"/>
    </w:rPr>
  </w:style>
  <w:style w:type="character" w:customStyle="1" w:styleId="blocktitleChar">
    <w:name w:val="block title Char"/>
    <w:link w:val="blocktitle0"/>
    <w:locked/>
    <w:rsid w:val="00F63ED1"/>
    <w:rPr>
      <w:rFonts w:ascii="Calibri" w:eastAsia="Calibri" w:hAnsi="Calibri" w:cs="Calibri"/>
      <w:b/>
      <w:caps/>
      <w:sz w:val="28"/>
      <w:szCs w:val="28"/>
      <w:lang w:val="es-ES"/>
    </w:rPr>
  </w:style>
  <w:style w:type="paragraph" w:customStyle="1" w:styleId="Pa6">
    <w:name w:val="Pa6"/>
    <w:basedOn w:val="Normal"/>
    <w:next w:val="Normal"/>
    <w:uiPriority w:val="99"/>
    <w:qFormat/>
    <w:rsid w:val="00F63ED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63ED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63ED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63ED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63ED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63ED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63ED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63ED1"/>
    <w:rPr>
      <w:rFonts w:ascii="Georgia" w:eastAsia="SimSun" w:hAnsi="Georgia" w:cstheme="minorBidi"/>
      <w:b/>
      <w:bCs/>
    </w:rPr>
  </w:style>
  <w:style w:type="paragraph" w:customStyle="1" w:styleId="summary">
    <w:name w:val="summary"/>
    <w:basedOn w:val="Normal"/>
    <w:uiPriority w:val="99"/>
    <w:qFormat/>
    <w:rsid w:val="00F63ED1"/>
    <w:pPr>
      <w:spacing w:before="100" w:beforeAutospacing="1" w:after="100" w:afterAutospacing="1"/>
    </w:pPr>
    <w:rPr>
      <w:rFonts w:eastAsia="Times New Roman"/>
      <w:sz w:val="24"/>
    </w:rPr>
  </w:style>
  <w:style w:type="paragraph" w:customStyle="1" w:styleId="Caption2">
    <w:name w:val="Caption2"/>
    <w:basedOn w:val="Normal"/>
    <w:uiPriority w:val="99"/>
    <w:qFormat/>
    <w:rsid w:val="00F63ED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63ED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63ED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63ED1"/>
    <w:pPr>
      <w:jc w:val="center"/>
    </w:pPr>
    <w:rPr>
      <w:rFonts w:ascii="Book Antiqua" w:eastAsia="Times New Roman" w:hAnsi="Book Antiqua"/>
      <w:b/>
      <w:sz w:val="28"/>
    </w:rPr>
  </w:style>
  <w:style w:type="paragraph" w:customStyle="1" w:styleId="Little">
    <w:name w:val="Little"/>
    <w:basedOn w:val="Normal"/>
    <w:next w:val="Normal"/>
    <w:link w:val="LittleChar"/>
    <w:qFormat/>
    <w:rsid w:val="00F63ED1"/>
    <w:pPr>
      <w:ind w:left="288"/>
    </w:pPr>
    <w:rPr>
      <w:rFonts w:ascii="Garamond" w:eastAsia="Times New Roman" w:hAnsi="Garamond"/>
    </w:rPr>
  </w:style>
  <w:style w:type="paragraph" w:customStyle="1" w:styleId="AAAcard">
    <w:name w:val="AAAcard"/>
    <w:basedOn w:val="Normal"/>
    <w:uiPriority w:val="99"/>
    <w:qFormat/>
    <w:rsid w:val="00F63ED1"/>
    <w:pPr>
      <w:ind w:left="288" w:right="288"/>
    </w:pPr>
    <w:rPr>
      <w:rFonts w:eastAsia="Times New Roman"/>
    </w:rPr>
  </w:style>
  <w:style w:type="paragraph" w:customStyle="1" w:styleId="Caption3">
    <w:name w:val="Caption3"/>
    <w:basedOn w:val="Normal"/>
    <w:uiPriority w:val="99"/>
    <w:qFormat/>
    <w:rsid w:val="00F63ED1"/>
    <w:pPr>
      <w:spacing w:before="100" w:beforeAutospacing="1" w:after="100" w:afterAutospacing="1"/>
    </w:pPr>
    <w:rPr>
      <w:rFonts w:eastAsia="Times New Roman"/>
      <w:sz w:val="24"/>
    </w:rPr>
  </w:style>
  <w:style w:type="paragraph" w:customStyle="1" w:styleId="body-12-5">
    <w:name w:val="body-12-5"/>
    <w:basedOn w:val="Normal"/>
    <w:uiPriority w:val="99"/>
    <w:qFormat/>
    <w:rsid w:val="00F63ED1"/>
    <w:pPr>
      <w:spacing w:before="100" w:beforeAutospacing="1" w:after="100" w:afterAutospacing="1"/>
    </w:pPr>
    <w:rPr>
      <w:rFonts w:eastAsia="Times New Roman"/>
      <w:sz w:val="24"/>
    </w:rPr>
  </w:style>
  <w:style w:type="paragraph" w:customStyle="1" w:styleId="infuse">
    <w:name w:val="infuse"/>
    <w:basedOn w:val="Normal"/>
    <w:uiPriority w:val="99"/>
    <w:qFormat/>
    <w:rsid w:val="00F63ED1"/>
    <w:pPr>
      <w:spacing w:before="100" w:beforeAutospacing="1" w:after="100" w:afterAutospacing="1"/>
    </w:pPr>
    <w:rPr>
      <w:rFonts w:eastAsia="Times New Roman"/>
      <w:sz w:val="24"/>
    </w:rPr>
  </w:style>
  <w:style w:type="paragraph" w:customStyle="1" w:styleId="fontreg">
    <w:name w:val="font_reg"/>
    <w:basedOn w:val="Normal"/>
    <w:uiPriority w:val="99"/>
    <w:qFormat/>
    <w:rsid w:val="00F63ED1"/>
    <w:pPr>
      <w:spacing w:before="100" w:beforeAutospacing="1" w:after="100" w:afterAutospacing="1"/>
    </w:pPr>
    <w:rPr>
      <w:rFonts w:eastAsia="Times New Roman"/>
      <w:sz w:val="24"/>
    </w:rPr>
  </w:style>
  <w:style w:type="paragraph" w:customStyle="1" w:styleId="CITEF3">
    <w:name w:val="CITE F3"/>
    <w:uiPriority w:val="99"/>
    <w:qFormat/>
    <w:rsid w:val="00F63ED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63ED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63ED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63ED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63ED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63ED1"/>
    <w:pPr>
      <w:ind w:left="144"/>
    </w:pPr>
    <w:rPr>
      <w:rFonts w:ascii="Cambria" w:eastAsia="Calibri" w:hAnsi="Cambria"/>
      <w:sz w:val="24"/>
    </w:rPr>
  </w:style>
  <w:style w:type="paragraph" w:customStyle="1" w:styleId="FreeFormA">
    <w:name w:val="Free Form A"/>
    <w:autoRedefine/>
    <w:uiPriority w:val="99"/>
    <w:qFormat/>
    <w:rsid w:val="00F63ED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63ED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63ED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63ED1"/>
    <w:rPr>
      <w:rFonts w:ascii="Times New Roman" w:eastAsia="Times New Roman" w:hAnsi="Times New Roman" w:cs="Times New Roman"/>
      <w:sz w:val="10"/>
    </w:rPr>
  </w:style>
  <w:style w:type="paragraph" w:customStyle="1" w:styleId="subheader">
    <w:name w:val="subheader"/>
    <w:basedOn w:val="Normal"/>
    <w:uiPriority w:val="99"/>
    <w:qFormat/>
    <w:rsid w:val="00F63ED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63ED1"/>
    <w:pPr>
      <w:spacing w:before="100" w:beforeAutospacing="1" w:after="100" w:afterAutospacing="1"/>
    </w:pPr>
    <w:rPr>
      <w:rFonts w:eastAsia="Times New Roman"/>
      <w:sz w:val="24"/>
    </w:rPr>
  </w:style>
  <w:style w:type="paragraph" w:customStyle="1" w:styleId="more">
    <w:name w:val="more"/>
    <w:basedOn w:val="Normal"/>
    <w:uiPriority w:val="99"/>
    <w:qFormat/>
    <w:rsid w:val="00F63ED1"/>
    <w:pPr>
      <w:spacing w:before="100" w:beforeAutospacing="1" w:after="100" w:afterAutospacing="1"/>
    </w:pPr>
    <w:rPr>
      <w:rFonts w:eastAsia="Times New Roman"/>
      <w:sz w:val="24"/>
    </w:rPr>
  </w:style>
  <w:style w:type="paragraph" w:customStyle="1" w:styleId="story">
    <w:name w:val="story"/>
    <w:basedOn w:val="Normal"/>
    <w:uiPriority w:val="99"/>
    <w:qFormat/>
    <w:rsid w:val="00F63ED1"/>
    <w:pPr>
      <w:spacing w:before="100" w:beforeAutospacing="1" w:after="100" w:afterAutospacing="1"/>
    </w:pPr>
    <w:rPr>
      <w:rFonts w:eastAsia="Times New Roman"/>
      <w:sz w:val="24"/>
    </w:rPr>
  </w:style>
  <w:style w:type="paragraph" w:customStyle="1" w:styleId="H1numbered">
    <w:name w:val="H1 numbered"/>
    <w:basedOn w:val="Normal"/>
    <w:uiPriority w:val="99"/>
    <w:qFormat/>
    <w:rsid w:val="00F63ED1"/>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63ED1"/>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63ED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63ED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63ED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63ED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63ED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63ED1"/>
    <w:pPr>
      <w:widowControl w:val="0"/>
      <w:spacing w:after="63"/>
    </w:pPr>
    <w:rPr>
      <w:rFonts w:ascii="Arial" w:hAnsi="Arial"/>
      <w:color w:val="auto"/>
    </w:rPr>
  </w:style>
  <w:style w:type="paragraph" w:customStyle="1" w:styleId="CM35">
    <w:name w:val="CM35"/>
    <w:basedOn w:val="Default"/>
    <w:next w:val="Default"/>
    <w:uiPriority w:val="99"/>
    <w:qFormat/>
    <w:rsid w:val="00F63ED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63ED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63ED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63ED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63ED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63ED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63ED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63ED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63ED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63ED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63ED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63ED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63ED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63ED1"/>
    <w:rPr>
      <w:rFonts w:ascii="Georgia" w:hAnsi="Georgia" w:cstheme="minorBidi"/>
      <w:lang w:val="x-none" w:eastAsia="x-none"/>
    </w:rPr>
  </w:style>
  <w:style w:type="character" w:customStyle="1" w:styleId="NormalFontChar">
    <w:name w:val="Normal Font Char"/>
    <w:link w:val="NormalFont"/>
    <w:locked/>
    <w:rsid w:val="00F63ED1"/>
    <w:rPr>
      <w:rFonts w:ascii="Times New Roman" w:eastAsia="Times New Roman" w:hAnsi="Times New Roman" w:cs="Times New Roman"/>
      <w:sz w:val="20"/>
      <w:szCs w:val="20"/>
    </w:rPr>
  </w:style>
  <w:style w:type="paragraph" w:customStyle="1" w:styleId="NormalFont">
    <w:name w:val="Normal Font"/>
    <w:link w:val="NormalFontChar"/>
    <w:qFormat/>
    <w:rsid w:val="00F63ED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63ED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63ED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63ED1"/>
    <w:rPr>
      <w:u w:val="single"/>
      <w:lang w:val="x-none" w:eastAsia="x-none"/>
    </w:rPr>
  </w:style>
  <w:style w:type="character" w:customStyle="1" w:styleId="StyleNormalFont11ptBoldUnderlineChar">
    <w:name w:val="Style Normal Font + 11 pt Bold Underline Char"/>
    <w:link w:val="StyleNormalFont11ptBoldUnderline"/>
    <w:locked/>
    <w:rsid w:val="00F63ED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63ED1"/>
    <w:rPr>
      <w:b/>
      <w:bCs/>
      <w:u w:val="single"/>
      <w:lang w:val="x-none" w:eastAsia="x-none"/>
    </w:rPr>
  </w:style>
  <w:style w:type="paragraph" w:customStyle="1" w:styleId="Smallfont0">
    <w:name w:val="Smallfont"/>
    <w:basedOn w:val="Normal"/>
    <w:uiPriority w:val="99"/>
    <w:qFormat/>
    <w:rsid w:val="00F63ED1"/>
    <w:rPr>
      <w:rFonts w:eastAsia="Times New Roman"/>
      <w:sz w:val="15"/>
    </w:rPr>
  </w:style>
  <w:style w:type="paragraph" w:customStyle="1" w:styleId="formatvorlage2">
    <w:name w:val="formatvorlage2"/>
    <w:basedOn w:val="Normal"/>
    <w:uiPriority w:val="99"/>
    <w:qFormat/>
    <w:rsid w:val="00F63ED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63ED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63ED1"/>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63ED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63ED1"/>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63ED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63ED1"/>
    <w:pPr>
      <w:ind w:left="144"/>
    </w:pPr>
    <w:rPr>
      <w:rFonts w:ascii="Georgia" w:eastAsia="Times New Roman" w:hAnsi="Georgia" w:cstheme="minorBidi"/>
      <w:lang w:val="x-none" w:eastAsia="x-none"/>
    </w:rPr>
  </w:style>
  <w:style w:type="paragraph" w:customStyle="1" w:styleId="deck">
    <w:name w:val="deck"/>
    <w:basedOn w:val="Normal"/>
    <w:uiPriority w:val="99"/>
    <w:qFormat/>
    <w:rsid w:val="00F63ED1"/>
    <w:pPr>
      <w:spacing w:before="100" w:beforeAutospacing="1" w:after="100" w:afterAutospacing="1"/>
    </w:pPr>
    <w:rPr>
      <w:rFonts w:eastAsia="Times New Roman"/>
      <w:sz w:val="24"/>
    </w:rPr>
  </w:style>
  <w:style w:type="paragraph" w:customStyle="1" w:styleId="i1">
    <w:name w:val="i1"/>
    <w:basedOn w:val="Normal"/>
    <w:uiPriority w:val="99"/>
    <w:qFormat/>
    <w:rsid w:val="00F63ED1"/>
    <w:pPr>
      <w:spacing w:before="100" w:beforeAutospacing="1" w:after="100" w:afterAutospacing="1"/>
    </w:pPr>
    <w:rPr>
      <w:rFonts w:eastAsia="Times New Roman"/>
      <w:sz w:val="24"/>
    </w:rPr>
  </w:style>
  <w:style w:type="paragraph" w:customStyle="1" w:styleId="question">
    <w:name w:val="question"/>
    <w:basedOn w:val="Normal"/>
    <w:uiPriority w:val="99"/>
    <w:qFormat/>
    <w:rsid w:val="00F63ED1"/>
    <w:pPr>
      <w:spacing w:before="100" w:beforeAutospacing="1" w:after="100" w:afterAutospacing="1"/>
    </w:pPr>
    <w:rPr>
      <w:rFonts w:eastAsia="Times New Roman"/>
      <w:sz w:val="24"/>
    </w:rPr>
  </w:style>
  <w:style w:type="paragraph" w:customStyle="1" w:styleId="bodycopy">
    <w:name w:val="bodycopy"/>
    <w:basedOn w:val="Normal"/>
    <w:uiPriority w:val="99"/>
    <w:qFormat/>
    <w:rsid w:val="00F63ED1"/>
    <w:pPr>
      <w:spacing w:before="100" w:beforeAutospacing="1" w:after="100" w:afterAutospacing="1"/>
    </w:pPr>
    <w:rPr>
      <w:rFonts w:eastAsia="Times New Roman"/>
      <w:sz w:val="24"/>
    </w:rPr>
  </w:style>
  <w:style w:type="paragraph" w:customStyle="1" w:styleId="Fifth">
    <w:name w:val="Fifth"/>
    <w:basedOn w:val="Normal"/>
    <w:link w:val="FifthChar"/>
    <w:qFormat/>
    <w:rsid w:val="00F63ED1"/>
    <w:rPr>
      <w:rFonts w:eastAsia="Calibri"/>
    </w:rPr>
  </w:style>
  <w:style w:type="paragraph" w:customStyle="1" w:styleId="NoteLevel22">
    <w:name w:val="Note Level 22"/>
    <w:basedOn w:val="Normal"/>
    <w:next w:val="Normal"/>
    <w:uiPriority w:val="99"/>
    <w:qFormat/>
    <w:rsid w:val="00F63ED1"/>
    <w:pPr>
      <w:keepNext/>
      <w:ind w:left="288" w:right="288"/>
    </w:pPr>
    <w:rPr>
      <w:rFonts w:eastAsia="MS Gothic"/>
      <w:szCs w:val="20"/>
    </w:rPr>
  </w:style>
  <w:style w:type="paragraph" w:customStyle="1" w:styleId="wp-caption-text">
    <w:name w:val="wp-caption-text"/>
    <w:basedOn w:val="Normal"/>
    <w:qFormat/>
    <w:rsid w:val="00F63ED1"/>
    <w:pPr>
      <w:spacing w:before="100" w:beforeAutospacing="1" w:after="100" w:afterAutospacing="1"/>
    </w:pPr>
    <w:rPr>
      <w:rFonts w:eastAsia="Times New Roman"/>
      <w:sz w:val="24"/>
    </w:rPr>
  </w:style>
  <w:style w:type="paragraph" w:customStyle="1" w:styleId="svarticle">
    <w:name w:val="svarticle"/>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63ED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63ED1"/>
    <w:pPr>
      <w:spacing w:before="100" w:beforeAutospacing="1" w:after="100" w:afterAutospacing="1"/>
    </w:pPr>
  </w:style>
  <w:style w:type="paragraph" w:customStyle="1" w:styleId="description">
    <w:name w:val="description"/>
    <w:basedOn w:val="Normal"/>
    <w:uiPriority w:val="99"/>
    <w:qFormat/>
    <w:rsid w:val="00F63ED1"/>
    <w:pPr>
      <w:spacing w:before="100" w:beforeAutospacing="1" w:after="100" w:afterAutospacing="1"/>
    </w:pPr>
  </w:style>
  <w:style w:type="paragraph" w:customStyle="1" w:styleId="graf">
    <w:name w:val="graf"/>
    <w:basedOn w:val="Normal"/>
    <w:uiPriority w:val="99"/>
    <w:qFormat/>
    <w:rsid w:val="00F63ED1"/>
    <w:pPr>
      <w:spacing w:before="100" w:beforeAutospacing="1" w:after="100" w:afterAutospacing="1"/>
    </w:pPr>
  </w:style>
  <w:style w:type="paragraph" w:customStyle="1" w:styleId="column">
    <w:name w:val="column"/>
    <w:basedOn w:val="Normal"/>
    <w:uiPriority w:val="99"/>
    <w:qFormat/>
    <w:rsid w:val="00F63ED1"/>
    <w:pPr>
      <w:spacing w:before="100" w:beforeAutospacing="1" w:after="100" w:afterAutospacing="1"/>
    </w:pPr>
  </w:style>
  <w:style w:type="paragraph" w:customStyle="1" w:styleId="recirc-container">
    <w:name w:val="recirc-container"/>
    <w:basedOn w:val="Normal"/>
    <w:uiPriority w:val="99"/>
    <w:qFormat/>
    <w:rsid w:val="00F63ED1"/>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63ED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63ED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63ED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63ED1"/>
    <w:rPr>
      <w:rFonts w:ascii="Georgia" w:hAnsi="Georgia" w:hint="default"/>
      <w:i/>
      <w:iCs/>
      <w:color w:val="808080"/>
    </w:rPr>
  </w:style>
  <w:style w:type="character" w:customStyle="1" w:styleId="cardchar00">
    <w:name w:val="cardchar0"/>
    <w:basedOn w:val="DefaultParagraphFont"/>
    <w:rsid w:val="00F63ED1"/>
  </w:style>
  <w:style w:type="character" w:customStyle="1" w:styleId="UnderlineNon-bold">
    <w:name w:val="Underline Non - bold"/>
    <w:rsid w:val="00F63ED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63ED1"/>
  </w:style>
  <w:style w:type="character" w:customStyle="1" w:styleId="StyleHeading4UnderlinedsmalltextGaramondChar">
    <w:name w:val="Style Heading 4Underlinedsmall text + Garamond Char"/>
    <w:link w:val="StyleHeading4UnderlinedsmalltextGaramond"/>
    <w:locked/>
    <w:rsid w:val="00F63ED1"/>
    <w:rPr>
      <w:rFonts w:ascii="Calibri" w:hAnsi="Calibri" w:cs="Calibri"/>
    </w:rPr>
  </w:style>
  <w:style w:type="character" w:customStyle="1" w:styleId="Heading5Char2">
    <w:name w:val="Heading 5 Char2"/>
    <w:rsid w:val="00F63ED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63ED1"/>
    <w:rPr>
      <w:rFonts w:ascii="Arial" w:hAnsi="Arial" w:cs="Arial"/>
      <w:vanish/>
      <w:sz w:val="16"/>
      <w:szCs w:val="16"/>
    </w:rPr>
  </w:style>
  <w:style w:type="paragraph" w:styleId="z-TopofForm">
    <w:name w:val="HTML Top of Form"/>
    <w:basedOn w:val="Normal"/>
    <w:next w:val="Normal"/>
    <w:link w:val="z-TopofFormChar"/>
    <w:hidden/>
    <w:uiPriority w:val="99"/>
    <w:unhideWhenUsed/>
    <w:rsid w:val="00F63ED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63ED1"/>
    <w:rPr>
      <w:rFonts w:ascii="Arial" w:hAnsi="Arial" w:cs="Arial"/>
      <w:vanish/>
      <w:sz w:val="16"/>
      <w:szCs w:val="16"/>
    </w:rPr>
  </w:style>
  <w:style w:type="character" w:customStyle="1" w:styleId="z-BottomofFormChar">
    <w:name w:val="z-Bottom of Form Char"/>
    <w:basedOn w:val="DefaultParagraphFont"/>
    <w:link w:val="z-BottomofForm"/>
    <w:uiPriority w:val="99"/>
    <w:rsid w:val="00F63ED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63ED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63ED1"/>
    <w:rPr>
      <w:rFonts w:ascii="Arial" w:hAnsi="Arial" w:cs="Arial"/>
      <w:vanish/>
      <w:sz w:val="16"/>
      <w:szCs w:val="16"/>
    </w:rPr>
  </w:style>
  <w:style w:type="character" w:customStyle="1" w:styleId="Style2CharChar">
    <w:name w:val="Style2 Char Char"/>
    <w:rsid w:val="00F63ED1"/>
    <w:rPr>
      <w:u w:val="thick"/>
      <w:lang w:val="en-US" w:eastAsia="en-US" w:bidi="ar-SA"/>
    </w:rPr>
  </w:style>
  <w:style w:type="character" w:customStyle="1" w:styleId="authordate1">
    <w:name w:val="authordate"/>
    <w:rsid w:val="00F63ED1"/>
  </w:style>
  <w:style w:type="character" w:customStyle="1" w:styleId="underline0">
    <w:name w:val="%underline"/>
    <w:rsid w:val="00F63ED1"/>
    <w:rPr>
      <w:rFonts w:ascii="Times New Roman" w:hAnsi="Times New Roman" w:cs="Times New Roman" w:hint="default"/>
      <w:strike w:val="0"/>
      <w:dstrike w:val="0"/>
      <w:sz w:val="16"/>
      <w:u w:val="none"/>
      <w:effect w:val="none"/>
    </w:rPr>
  </w:style>
  <w:style w:type="character" w:customStyle="1" w:styleId="AUNDERLINE0">
    <w:name w:val="AUNDERLINE"/>
    <w:qFormat/>
    <w:rsid w:val="00F63ED1"/>
    <w:rPr>
      <w:rFonts w:ascii="Times New Roman" w:hAnsi="Times New Roman" w:cs="Times New Roman" w:hint="default"/>
      <w:sz w:val="20"/>
      <w:u w:val="single"/>
    </w:rPr>
  </w:style>
  <w:style w:type="character" w:customStyle="1" w:styleId="UnderlinedCharChar">
    <w:name w:val="Underlined Char Char"/>
    <w:rsid w:val="00F63ED1"/>
    <w:rPr>
      <w:rFonts w:ascii="Garamond" w:hAnsi="Garamond" w:hint="default"/>
      <w:szCs w:val="28"/>
      <w:u w:val="single"/>
      <w:lang w:val="en-US" w:eastAsia="en-US" w:bidi="ar-SA"/>
    </w:rPr>
  </w:style>
  <w:style w:type="character" w:customStyle="1" w:styleId="slug-doi">
    <w:name w:val="slug-doi"/>
    <w:basedOn w:val="DefaultParagraphFont"/>
    <w:rsid w:val="00F63ED1"/>
  </w:style>
  <w:style w:type="character" w:customStyle="1" w:styleId="af">
    <w:name w:val="af"/>
    <w:basedOn w:val="DefaultParagraphFont"/>
    <w:rsid w:val="00F63ED1"/>
  </w:style>
  <w:style w:type="character" w:customStyle="1" w:styleId="ab">
    <w:name w:val="ab"/>
    <w:basedOn w:val="DefaultParagraphFont"/>
    <w:rsid w:val="00F63ED1"/>
  </w:style>
  <w:style w:type="character" w:customStyle="1" w:styleId="em">
    <w:name w:val="em"/>
    <w:basedOn w:val="DefaultParagraphFont"/>
    <w:rsid w:val="00F63ED1"/>
  </w:style>
  <w:style w:type="character" w:customStyle="1" w:styleId="au">
    <w:name w:val="au"/>
    <w:basedOn w:val="DefaultParagraphFont"/>
    <w:rsid w:val="00F63ED1"/>
  </w:style>
  <w:style w:type="character" w:customStyle="1" w:styleId="ti">
    <w:name w:val="ti"/>
    <w:basedOn w:val="DefaultParagraphFont"/>
    <w:rsid w:val="00F63ED1"/>
  </w:style>
  <w:style w:type="character" w:customStyle="1" w:styleId="subheadblue">
    <w:name w:val="subhead_blue"/>
    <w:basedOn w:val="DefaultParagraphFont"/>
    <w:rsid w:val="00F63ED1"/>
  </w:style>
  <w:style w:type="character" w:customStyle="1" w:styleId="affiliation">
    <w:name w:val="affiliation"/>
    <w:basedOn w:val="DefaultParagraphFont"/>
    <w:rsid w:val="00F63ED1"/>
  </w:style>
  <w:style w:type="character" w:customStyle="1" w:styleId="slug-doi-wrapper">
    <w:name w:val="slug-doi-wrapper"/>
    <w:basedOn w:val="DefaultParagraphFont"/>
    <w:rsid w:val="00F63ED1"/>
  </w:style>
  <w:style w:type="character" w:customStyle="1" w:styleId="slug-metadata-noteahead-of-print">
    <w:name w:val="slug-metadata-note ahead-of-print"/>
    <w:basedOn w:val="DefaultParagraphFont"/>
    <w:rsid w:val="00F63ED1"/>
  </w:style>
  <w:style w:type="character" w:customStyle="1" w:styleId="slug-ahead-of-print-date">
    <w:name w:val="slug-ahead-of-print-date"/>
    <w:basedOn w:val="DefaultParagraphFont"/>
    <w:rsid w:val="00F63ED1"/>
  </w:style>
  <w:style w:type="character" w:customStyle="1" w:styleId="medium-bold">
    <w:name w:val="medium-bold"/>
    <w:basedOn w:val="DefaultParagraphFont"/>
    <w:rsid w:val="00F63ED1"/>
  </w:style>
  <w:style w:type="character" w:customStyle="1" w:styleId="updated-short-citation">
    <w:name w:val="updated-short-citation"/>
    <w:basedOn w:val="DefaultParagraphFont"/>
    <w:rsid w:val="00F63ED1"/>
  </w:style>
  <w:style w:type="character" w:customStyle="1" w:styleId="goohl0">
    <w:name w:val="goohl0"/>
    <w:basedOn w:val="DefaultParagraphFont"/>
    <w:rsid w:val="00F63ED1"/>
  </w:style>
  <w:style w:type="character" w:customStyle="1" w:styleId="CharChar6">
    <w:name w:val="Char Char6"/>
    <w:rsid w:val="00F63ED1"/>
    <w:rPr>
      <w:rFonts w:ascii="Arial" w:hAnsi="Arial" w:cs="Arial" w:hint="default"/>
      <w:bCs/>
      <w:sz w:val="16"/>
      <w:szCs w:val="26"/>
      <w:lang w:val="en-US" w:eastAsia="en-US" w:bidi="ar-SA"/>
    </w:rPr>
  </w:style>
  <w:style w:type="character" w:customStyle="1" w:styleId="TagCharChar1">
    <w:name w:val="Tag Char Char1"/>
    <w:rsid w:val="00F63ED1"/>
    <w:rPr>
      <w:b/>
      <w:bCs w:val="0"/>
      <w:sz w:val="24"/>
      <w:szCs w:val="24"/>
      <w:lang w:val="en-US" w:eastAsia="en-US" w:bidi="ar-SA"/>
    </w:rPr>
  </w:style>
  <w:style w:type="character" w:customStyle="1" w:styleId="12TimesNewRoman">
    <w:name w:val="12 Times New Roman"/>
    <w:rsid w:val="00F63ED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63ED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63ED1"/>
    <w:rPr>
      <w:rFonts w:ascii="Times New Roman" w:hAnsi="Times New Roman" w:cs="Times New Roman" w:hint="default"/>
      <w:strike w:val="0"/>
      <w:dstrike w:val="0"/>
      <w:sz w:val="14"/>
      <w:u w:val="none"/>
      <w:effect w:val="none"/>
    </w:rPr>
  </w:style>
  <w:style w:type="character" w:customStyle="1" w:styleId="F8-UnderlineBold">
    <w:name w:val="F8 - Underline/Bold"/>
    <w:rsid w:val="00F63ED1"/>
    <w:rPr>
      <w:rFonts w:ascii="Times New Roman" w:hAnsi="Times New Roman" w:cs="Times New Roman" w:hint="default"/>
      <w:b/>
      <w:bCs w:val="0"/>
      <w:sz w:val="20"/>
      <w:u w:val="single"/>
    </w:rPr>
  </w:style>
  <w:style w:type="character" w:customStyle="1" w:styleId="F7-SmallFont">
    <w:name w:val="F7 - Small Font"/>
    <w:rsid w:val="00F63ED1"/>
    <w:rPr>
      <w:rFonts w:ascii="Times New Roman" w:hAnsi="Times New Roman" w:cs="Times New Roman" w:hint="default"/>
      <w:sz w:val="14"/>
    </w:rPr>
  </w:style>
  <w:style w:type="character" w:customStyle="1" w:styleId="Brief-Bold">
    <w:name w:val="Brief - Bold"/>
    <w:rsid w:val="00F63ED1"/>
    <w:rPr>
      <w:rFonts w:ascii="Times New Roman" w:hAnsi="Times New Roman" w:cs="Times New Roman" w:hint="default"/>
      <w:b/>
      <w:bCs w:val="0"/>
    </w:rPr>
  </w:style>
  <w:style w:type="character" w:customStyle="1" w:styleId="Card-Underline">
    <w:name w:val="Card - Underline"/>
    <w:rsid w:val="00F63ED1"/>
    <w:rPr>
      <w:rFonts w:ascii="Times New Roman" w:hAnsi="Times New Roman" w:cs="Times New Roman" w:hint="default"/>
      <w:u w:val="single"/>
    </w:rPr>
  </w:style>
  <w:style w:type="character" w:customStyle="1" w:styleId="beriefunderline">
    <w:name w:val="berief = underline"/>
    <w:rsid w:val="00F63ED1"/>
    <w:rPr>
      <w:rFonts w:ascii="Times New Roman" w:eastAsia="Times New Roman" w:hAnsi="Times New Roman" w:cs="Times New Roman" w:hint="default"/>
      <w:sz w:val="20"/>
      <w:u w:val="single"/>
    </w:rPr>
  </w:style>
  <w:style w:type="character" w:customStyle="1" w:styleId="BoldText10pt">
    <w:name w:val="Bold Text 10 pt"/>
    <w:rsid w:val="00F63ED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63ED1"/>
    <w:rPr>
      <w:i/>
      <w:iCs w:val="0"/>
    </w:rPr>
  </w:style>
  <w:style w:type="character" w:customStyle="1" w:styleId="eoeaheader">
    <w:name w:val="eoea_header"/>
    <w:basedOn w:val="DefaultParagraphFont"/>
    <w:rsid w:val="00F63ED1"/>
  </w:style>
  <w:style w:type="character" w:customStyle="1" w:styleId="SC4208902">
    <w:name w:val="SC.4.208902"/>
    <w:rsid w:val="00F63ED1"/>
    <w:rPr>
      <w:rFonts w:ascii="Century" w:hAnsi="Century" w:cs="Century" w:hint="default"/>
      <w:color w:val="000000"/>
      <w:sz w:val="22"/>
      <w:szCs w:val="22"/>
    </w:rPr>
  </w:style>
  <w:style w:type="character" w:customStyle="1" w:styleId="SC4208915">
    <w:name w:val="SC.4.208915"/>
    <w:rsid w:val="00F63ED1"/>
    <w:rPr>
      <w:rFonts w:ascii="Century" w:hAnsi="Century" w:cs="Century" w:hint="default"/>
      <w:color w:val="000000"/>
      <w:sz w:val="13"/>
      <w:szCs w:val="13"/>
    </w:rPr>
  </w:style>
  <w:style w:type="character" w:customStyle="1" w:styleId="SC273764">
    <w:name w:val="SC.2.73764"/>
    <w:rsid w:val="00F63ED1"/>
    <w:rPr>
      <w:rFonts w:ascii="Century" w:hAnsi="Century" w:cs="Century" w:hint="default"/>
      <w:color w:val="000000"/>
      <w:sz w:val="72"/>
      <w:szCs w:val="72"/>
    </w:rPr>
  </w:style>
  <w:style w:type="character" w:customStyle="1" w:styleId="SC273779">
    <w:name w:val="SC.2.73779"/>
    <w:rsid w:val="00F63ED1"/>
    <w:rPr>
      <w:rFonts w:ascii="Century" w:hAnsi="Century" w:cs="Century" w:hint="default"/>
      <w:color w:val="000000"/>
      <w:sz w:val="40"/>
      <w:szCs w:val="40"/>
    </w:rPr>
  </w:style>
  <w:style w:type="character" w:customStyle="1" w:styleId="SC273763">
    <w:name w:val="SC.2.73763"/>
    <w:rsid w:val="00F63ED1"/>
    <w:rPr>
      <w:rFonts w:ascii="Century" w:hAnsi="Century" w:cs="Century" w:hint="default"/>
      <w:b/>
      <w:bCs/>
      <w:color w:val="000000"/>
    </w:rPr>
  </w:style>
  <w:style w:type="character" w:customStyle="1" w:styleId="SC4208910">
    <w:name w:val="SC.4.208910"/>
    <w:rsid w:val="00F63ED1"/>
    <w:rPr>
      <w:rFonts w:ascii="Century" w:hAnsi="Century" w:cs="Century" w:hint="default"/>
      <w:color w:val="000000"/>
      <w:sz w:val="28"/>
      <w:szCs w:val="28"/>
    </w:rPr>
  </w:style>
  <w:style w:type="character" w:customStyle="1" w:styleId="SC4208911">
    <w:name w:val="SC.4.208911"/>
    <w:rsid w:val="00F63ED1"/>
    <w:rPr>
      <w:rFonts w:ascii="Century" w:hAnsi="Century" w:cs="Century" w:hint="default"/>
      <w:color w:val="000000"/>
    </w:rPr>
  </w:style>
  <w:style w:type="character" w:customStyle="1" w:styleId="articlesubtitle">
    <w:name w:val="article_sub_title"/>
    <w:basedOn w:val="DefaultParagraphFont"/>
    <w:rsid w:val="00F63ED1"/>
  </w:style>
  <w:style w:type="character" w:customStyle="1" w:styleId="newsdate2">
    <w:name w:val="news_date2"/>
    <w:basedOn w:val="DefaultParagraphFont"/>
    <w:rsid w:val="00F63ED1"/>
  </w:style>
  <w:style w:type="character" w:customStyle="1" w:styleId="readarticleheader">
    <w:name w:val="readarticleheader"/>
    <w:basedOn w:val="DefaultParagraphFont"/>
    <w:rsid w:val="00F63ED1"/>
  </w:style>
  <w:style w:type="character" w:customStyle="1" w:styleId="UnderlineChar20">
    <w:name w:val="Underline Char2"/>
    <w:rsid w:val="00F63ED1"/>
    <w:rPr>
      <w:rFonts w:ascii="Trebuchet MS" w:hAnsi="Trebuchet MS" w:hint="default"/>
      <w:u w:val="thick"/>
      <w:lang w:val="en-US" w:eastAsia="zh-CN" w:bidi="ar-SA"/>
    </w:rPr>
  </w:style>
  <w:style w:type="character" w:customStyle="1" w:styleId="BoldUnderliningChar">
    <w:name w:val="Bold Underlining Char"/>
    <w:rsid w:val="00F63ED1"/>
    <w:rPr>
      <w:rFonts w:ascii="Arial Narrow" w:eastAsia="Times New Roman" w:hAnsi="Arial Narrow" w:hint="default"/>
      <w:b/>
      <w:bCs w:val="0"/>
      <w:szCs w:val="24"/>
      <w:u w:val="single"/>
      <w:lang w:val="en-GB" w:eastAsia="en-US" w:bidi="ar-SA"/>
    </w:rPr>
  </w:style>
  <w:style w:type="character" w:customStyle="1" w:styleId="medium-normal1">
    <w:name w:val="medium-normal1"/>
    <w:rsid w:val="00F63ED1"/>
    <w:rPr>
      <w:rFonts w:ascii="Arial" w:hAnsi="Arial" w:cs="Arial" w:hint="default"/>
      <w:b w:val="0"/>
      <w:bCs w:val="0"/>
      <w:i w:val="0"/>
      <w:iCs w:val="0"/>
      <w:sz w:val="20"/>
      <w:szCs w:val="20"/>
    </w:rPr>
  </w:style>
  <w:style w:type="character" w:customStyle="1" w:styleId="UnderlinedCardChar0">
    <w:name w:val="Underlined Card Char"/>
    <w:rsid w:val="00F63ED1"/>
    <w:rPr>
      <w:rFonts w:ascii="Palatino Linotype" w:hAnsi="Palatino Linotype" w:hint="default"/>
      <w:u w:val="single"/>
      <w:lang w:val="en-US" w:eastAsia="en-US" w:bidi="ar-SA"/>
    </w:rPr>
  </w:style>
  <w:style w:type="character" w:customStyle="1" w:styleId="char">
    <w:name w:val="char"/>
    <w:basedOn w:val="DefaultParagraphFont"/>
    <w:rsid w:val="00F63ED1"/>
  </w:style>
  <w:style w:type="character" w:customStyle="1" w:styleId="UnderlineCharCharCharCharCharChar">
    <w:name w:val="Underline Char Char Char Char Char Char"/>
    <w:rsid w:val="00F63ED1"/>
    <w:rPr>
      <w:rFonts w:ascii="Arial Narrow" w:hAnsi="Arial Narrow" w:hint="default"/>
      <w:szCs w:val="24"/>
      <w:u w:val="single"/>
      <w:lang w:val="en-US" w:eastAsia="en-US" w:bidi="ar-SA"/>
    </w:rPr>
  </w:style>
  <w:style w:type="character" w:customStyle="1" w:styleId="klink">
    <w:name w:val="klink"/>
    <w:basedOn w:val="DefaultParagraphFont"/>
    <w:rsid w:val="00F63ED1"/>
  </w:style>
  <w:style w:type="character" w:customStyle="1" w:styleId="date10">
    <w:name w:val="date1"/>
    <w:basedOn w:val="DefaultParagraphFont"/>
    <w:rsid w:val="00F63ED1"/>
  </w:style>
  <w:style w:type="character" w:customStyle="1" w:styleId="bolding1">
    <w:name w:val="bolding1"/>
    <w:rsid w:val="00F63ED1"/>
    <w:rPr>
      <w:b/>
      <w:bCs/>
    </w:rPr>
  </w:style>
  <w:style w:type="character" w:customStyle="1" w:styleId="bookoptions1">
    <w:name w:val="book_options1"/>
    <w:rsid w:val="00F63ED1"/>
    <w:rPr>
      <w:b/>
      <w:bCs/>
      <w:color w:val="333366"/>
    </w:rPr>
  </w:style>
  <w:style w:type="character" w:customStyle="1" w:styleId="descriptionblock">
    <w:name w:val="description block"/>
    <w:basedOn w:val="DefaultParagraphFont"/>
    <w:rsid w:val="00F63ED1"/>
  </w:style>
  <w:style w:type="character" w:customStyle="1" w:styleId="detailsboxblock">
    <w:name w:val="detailsbox block"/>
    <w:basedOn w:val="DefaultParagraphFont"/>
    <w:rsid w:val="00F63ED1"/>
  </w:style>
  <w:style w:type="character" w:customStyle="1" w:styleId="Char3">
    <w:name w:val="Char3"/>
    <w:rsid w:val="00F63ED1"/>
    <w:rPr>
      <w:rFonts w:ascii="Arial" w:hAnsi="Arial" w:cs="Arial" w:hint="default"/>
      <w:bCs/>
      <w:u w:val="thick"/>
      <w:lang w:val="en-US" w:eastAsia="en-US" w:bidi="ar-SA"/>
    </w:rPr>
  </w:style>
  <w:style w:type="character" w:customStyle="1" w:styleId="texto11">
    <w:name w:val="texto11"/>
    <w:rsid w:val="00F63ED1"/>
    <w:rPr>
      <w:rFonts w:ascii="Arial" w:hAnsi="Arial" w:cs="Arial" w:hint="default"/>
      <w:b w:val="0"/>
      <w:bCs w:val="0"/>
      <w:i w:val="0"/>
      <w:iCs w:val="0"/>
      <w:caps w:val="0"/>
      <w:color w:val="000000"/>
      <w:sz w:val="26"/>
      <w:szCs w:val="26"/>
    </w:rPr>
  </w:style>
  <w:style w:type="character" w:customStyle="1" w:styleId="CardTagChar">
    <w:name w:val="Card Tag Char"/>
    <w:rsid w:val="00F63ED1"/>
    <w:rPr>
      <w:rFonts w:ascii="Arial Narrow" w:hAnsi="Arial Narrow" w:hint="default"/>
      <w:b/>
      <w:bCs w:val="0"/>
      <w:sz w:val="24"/>
      <w:szCs w:val="24"/>
      <w:lang w:val="en-US" w:eastAsia="en-US" w:bidi="ar-SA"/>
    </w:rPr>
  </w:style>
  <w:style w:type="character" w:customStyle="1" w:styleId="DebateCiteCharCharChar">
    <w:name w:val="Debate Cite Char Char Char"/>
    <w:rsid w:val="00F63ED1"/>
    <w:rPr>
      <w:b/>
      <w:bCs w:val="0"/>
      <w:sz w:val="32"/>
      <w:szCs w:val="32"/>
      <w:lang w:val="en-US" w:eastAsia="en-US" w:bidi="ar-SA"/>
    </w:rPr>
  </w:style>
  <w:style w:type="character" w:customStyle="1" w:styleId="TagChar3">
    <w:name w:val="Tag Char3"/>
    <w:rsid w:val="00F63ED1"/>
    <w:rPr>
      <w:rFonts w:ascii="Palatino Linotype" w:hAnsi="Palatino Linotype" w:hint="default"/>
      <w:b/>
      <w:bCs w:val="0"/>
      <w:sz w:val="24"/>
      <w:szCs w:val="24"/>
      <w:lang w:val="en-US" w:eastAsia="en-US" w:bidi="ar-SA"/>
    </w:rPr>
  </w:style>
  <w:style w:type="character" w:customStyle="1" w:styleId="TagandCiteChar">
    <w:name w:val="Tag and Cite Char"/>
    <w:rsid w:val="00F63ED1"/>
    <w:rPr>
      <w:color w:val="333333"/>
      <w:sz w:val="22"/>
      <w:szCs w:val="22"/>
      <w:lang w:val="en-US" w:eastAsia="en-US" w:bidi="ar-SA"/>
    </w:rPr>
  </w:style>
  <w:style w:type="character" w:customStyle="1" w:styleId="Style10ptBold">
    <w:name w:val="Style 10 pt Bold"/>
    <w:rsid w:val="00F63ED1"/>
    <w:rPr>
      <w:b/>
      <w:bCs/>
      <w:sz w:val="20"/>
    </w:rPr>
  </w:style>
  <w:style w:type="character" w:customStyle="1" w:styleId="text9">
    <w:name w:val="text9"/>
    <w:basedOn w:val="DefaultParagraphFont"/>
    <w:rsid w:val="00F63ED1"/>
  </w:style>
  <w:style w:type="character" w:customStyle="1" w:styleId="text21">
    <w:name w:val="text21"/>
    <w:basedOn w:val="DefaultParagraphFont"/>
    <w:rsid w:val="00F63ED1"/>
  </w:style>
  <w:style w:type="character" w:customStyle="1" w:styleId="text19">
    <w:name w:val="text19"/>
    <w:basedOn w:val="DefaultParagraphFont"/>
    <w:rsid w:val="00F63ED1"/>
  </w:style>
  <w:style w:type="character" w:customStyle="1" w:styleId="term2">
    <w:name w:val="term2"/>
    <w:rsid w:val="00F63ED1"/>
    <w:rPr>
      <w:b/>
      <w:bCs/>
    </w:rPr>
  </w:style>
  <w:style w:type="character" w:customStyle="1" w:styleId="pmterms12">
    <w:name w:val="pmterms12"/>
    <w:rsid w:val="00F63ED1"/>
    <w:rPr>
      <w:b/>
      <w:bCs/>
      <w:i w:val="0"/>
      <w:iCs w:val="0"/>
      <w:color w:val="000000"/>
    </w:rPr>
  </w:style>
  <w:style w:type="character" w:customStyle="1" w:styleId="ToReadChar">
    <w:name w:val="To Read Char"/>
    <w:rsid w:val="00F63ED1"/>
    <w:rPr>
      <w:rFonts w:ascii="Verdana" w:hAnsi="Verdana" w:hint="default"/>
      <w:b/>
      <w:bCs w:val="0"/>
      <w:szCs w:val="24"/>
      <w:u w:val="single"/>
      <w:lang w:val="en-US" w:eastAsia="en-US" w:bidi="ar-SA"/>
    </w:rPr>
  </w:style>
  <w:style w:type="character" w:customStyle="1" w:styleId="ToReadCharChar">
    <w:name w:val="To Read Char Char"/>
    <w:rsid w:val="00F63ED1"/>
    <w:rPr>
      <w:rFonts w:ascii="Verdana" w:hAnsi="Verdana" w:hint="default"/>
      <w:b/>
      <w:bCs w:val="0"/>
      <w:szCs w:val="24"/>
      <w:u w:val="single"/>
      <w:lang w:val="en-US" w:eastAsia="en-US" w:bidi="ar-SA"/>
    </w:rPr>
  </w:style>
  <w:style w:type="character" w:customStyle="1" w:styleId="bio">
    <w:name w:val="bio"/>
    <w:basedOn w:val="DefaultParagraphFont"/>
    <w:rsid w:val="00F63ED1"/>
  </w:style>
  <w:style w:type="character" w:customStyle="1" w:styleId="storytextstyle">
    <w:name w:val="storytextstyle"/>
    <w:basedOn w:val="DefaultParagraphFont"/>
    <w:rsid w:val="00F63ED1"/>
  </w:style>
  <w:style w:type="character" w:customStyle="1" w:styleId="cardunderlinedCharChar">
    <w:name w:val="card underlined Char Char"/>
    <w:rsid w:val="00F63ED1"/>
    <w:rPr>
      <w:rFonts w:ascii="Arial" w:hAnsi="Arial" w:cs="Arial" w:hint="default"/>
      <w:sz w:val="22"/>
      <w:szCs w:val="24"/>
      <w:u w:val="single"/>
      <w:lang w:val="en-US" w:eastAsia="en-US" w:bidi="ar-SA"/>
    </w:rPr>
  </w:style>
  <w:style w:type="character" w:customStyle="1" w:styleId="Style2Char0">
    <w:name w:val="Style2 Char"/>
    <w:rsid w:val="00F63ED1"/>
    <w:rPr>
      <w:rFonts w:ascii="Book Antiqua" w:hAnsi="Book Antiqua" w:hint="default"/>
      <w:u w:val="thick"/>
      <w:lang w:val="en-US" w:eastAsia="en-US" w:bidi="ar-SA"/>
    </w:rPr>
  </w:style>
  <w:style w:type="character" w:customStyle="1" w:styleId="Style2Char1">
    <w:name w:val="Style2 Char1"/>
    <w:rsid w:val="00F63ED1"/>
    <w:rPr>
      <w:rFonts w:ascii="Book Antiqua" w:hAnsi="Book Antiqua" w:hint="default"/>
      <w:szCs w:val="24"/>
      <w:u w:val="thick"/>
      <w:lang w:val="en-US" w:eastAsia="en-US" w:bidi="ar-SA"/>
    </w:rPr>
  </w:style>
  <w:style w:type="character" w:customStyle="1" w:styleId="articlehead21">
    <w:name w:val="articlehead21"/>
    <w:rsid w:val="00F63ED1"/>
    <w:rPr>
      <w:rFonts w:ascii="Arial" w:hAnsi="Arial" w:cs="Arial" w:hint="default"/>
      <w:b/>
      <w:bCs/>
      <w:color w:val="660000"/>
      <w:sz w:val="20"/>
      <w:szCs w:val="20"/>
    </w:rPr>
  </w:style>
  <w:style w:type="character" w:customStyle="1" w:styleId="TagCiteChar1">
    <w:name w:val="Tag/Cite Char1"/>
    <w:rsid w:val="00F63ED1"/>
    <w:rPr>
      <w:b/>
      <w:bCs w:val="0"/>
      <w:lang w:val="en-US" w:eastAsia="en-US" w:bidi="ar-SA"/>
    </w:rPr>
  </w:style>
  <w:style w:type="character" w:customStyle="1" w:styleId="goohl2">
    <w:name w:val="goohl2"/>
    <w:basedOn w:val="DefaultParagraphFont"/>
    <w:rsid w:val="00F63ED1"/>
  </w:style>
  <w:style w:type="character" w:customStyle="1" w:styleId="CardCharChar0">
    <w:name w:val="Card Char Char"/>
    <w:rsid w:val="00F63ED1"/>
    <w:rPr>
      <w:lang w:val="en-US" w:eastAsia="en-US" w:bidi="ar-SA"/>
    </w:rPr>
  </w:style>
  <w:style w:type="character" w:customStyle="1" w:styleId="BriefTitle1Char">
    <w:name w:val="Brief Title 1 Char"/>
    <w:rsid w:val="00F63ED1"/>
    <w:rPr>
      <w:b/>
      <w:bCs w:val="0"/>
      <w:u w:val="single"/>
      <w:lang w:val="en-US" w:eastAsia="en-US" w:bidi="ar-SA"/>
    </w:rPr>
  </w:style>
  <w:style w:type="character" w:customStyle="1" w:styleId="TagCiteCharChar">
    <w:name w:val="Tag/Cite Char Char"/>
    <w:rsid w:val="00F63ED1"/>
    <w:rPr>
      <w:b/>
      <w:bCs w:val="0"/>
      <w:lang w:val="en-US" w:eastAsia="en-US" w:bidi="ar-SA"/>
    </w:rPr>
  </w:style>
  <w:style w:type="character" w:customStyle="1" w:styleId="btx">
    <w:name w:val="btx"/>
    <w:basedOn w:val="DefaultParagraphFont"/>
    <w:rsid w:val="00F63ED1"/>
  </w:style>
  <w:style w:type="character" w:customStyle="1" w:styleId="CardChar10">
    <w:name w:val="Card Char1"/>
    <w:rsid w:val="00F63ED1"/>
    <w:rPr>
      <w:lang w:val="en-US" w:eastAsia="en-US" w:bidi="ar-SA"/>
    </w:rPr>
  </w:style>
  <w:style w:type="character" w:customStyle="1" w:styleId="prodgeneral1">
    <w:name w:val="prodgeneral1"/>
    <w:rsid w:val="00F63ED1"/>
    <w:rPr>
      <w:rFonts w:ascii="Verdana" w:hAnsi="Verdana" w:hint="default"/>
      <w:b w:val="0"/>
      <w:bCs w:val="0"/>
      <w:caps w:val="0"/>
      <w:color w:val="000000"/>
      <w:spacing w:val="0"/>
      <w:sz w:val="16"/>
      <w:szCs w:val="16"/>
    </w:rPr>
  </w:style>
  <w:style w:type="character" w:customStyle="1" w:styleId="summary1">
    <w:name w:val="summary1"/>
    <w:rsid w:val="00F63ED1"/>
    <w:rPr>
      <w:rFonts w:ascii="Arial" w:hAnsi="Arial" w:cs="Arial" w:hint="default"/>
      <w:sz w:val="18"/>
      <w:szCs w:val="18"/>
    </w:rPr>
  </w:style>
  <w:style w:type="character" w:customStyle="1" w:styleId="text3">
    <w:name w:val="text3"/>
    <w:basedOn w:val="DefaultParagraphFont"/>
    <w:rsid w:val="00F63ED1"/>
  </w:style>
  <w:style w:type="character" w:customStyle="1" w:styleId="cardtextsmallChar">
    <w:name w:val="card text small Char"/>
    <w:rsid w:val="00F63ED1"/>
    <w:rPr>
      <w:rFonts w:ascii="Arial Narrow" w:hAnsi="Arial Narrow" w:hint="default"/>
      <w:sz w:val="16"/>
      <w:szCs w:val="24"/>
      <w:lang w:val="en-US" w:eastAsia="en-US" w:bidi="ar-SA"/>
    </w:rPr>
  </w:style>
  <w:style w:type="character" w:customStyle="1" w:styleId="countrytitle1">
    <w:name w:val="countrytitle1"/>
    <w:rsid w:val="00F63ED1"/>
    <w:rPr>
      <w:rFonts w:ascii="Verdana" w:hAnsi="Verdana" w:hint="default"/>
      <w:b/>
      <w:bCs/>
      <w:color w:val="293643"/>
      <w:sz w:val="24"/>
      <w:szCs w:val="24"/>
    </w:rPr>
  </w:style>
  <w:style w:type="character" w:customStyle="1" w:styleId="storyheader1">
    <w:name w:val="storyheader1"/>
    <w:rsid w:val="00F63ED1"/>
    <w:rPr>
      <w:rFonts w:ascii="Verdana" w:hAnsi="Verdana" w:hint="default"/>
      <w:b/>
      <w:bCs/>
      <w:color w:val="000000"/>
      <w:sz w:val="21"/>
      <w:szCs w:val="21"/>
    </w:rPr>
  </w:style>
  <w:style w:type="character" w:customStyle="1" w:styleId="cardunderlinedChar0">
    <w:name w:val="card underlined Char"/>
    <w:rsid w:val="00F63ED1"/>
    <w:rPr>
      <w:rFonts w:ascii="Arial" w:hAnsi="Arial" w:cs="Arial" w:hint="default"/>
      <w:sz w:val="22"/>
      <w:szCs w:val="24"/>
      <w:u w:val="single"/>
      <w:lang w:val="en-US" w:eastAsia="en-US" w:bidi="ar-SA"/>
    </w:rPr>
  </w:style>
  <w:style w:type="character" w:customStyle="1" w:styleId="article1">
    <w:name w:val="article1"/>
    <w:rsid w:val="00F63ED1"/>
    <w:rPr>
      <w:rFonts w:ascii="Verdana" w:hAnsi="Verdana" w:hint="default"/>
      <w:color w:val="333333"/>
      <w:sz w:val="16"/>
      <w:szCs w:val="16"/>
    </w:rPr>
  </w:style>
  <w:style w:type="character" w:customStyle="1" w:styleId="story-posted-date1">
    <w:name w:val="story-posted-date1"/>
    <w:rsid w:val="00F63ED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63ED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63ED1"/>
  </w:style>
  <w:style w:type="character" w:customStyle="1" w:styleId="textmedium">
    <w:name w:val="textmedium"/>
    <w:basedOn w:val="DefaultParagraphFont"/>
    <w:rsid w:val="00F63ED1"/>
  </w:style>
  <w:style w:type="character" w:customStyle="1" w:styleId="citation1">
    <w:name w:val="citation1"/>
    <w:rsid w:val="00F63ED1"/>
    <w:rPr>
      <w:rFonts w:ascii="Verdana" w:hAnsi="Verdana" w:hint="default"/>
      <w:sz w:val="17"/>
      <w:szCs w:val="17"/>
    </w:rPr>
  </w:style>
  <w:style w:type="character" w:customStyle="1" w:styleId="hithighlite">
    <w:name w:val="hithighlite"/>
    <w:basedOn w:val="DefaultParagraphFont"/>
    <w:rsid w:val="00F63ED1"/>
  </w:style>
  <w:style w:type="character" w:customStyle="1" w:styleId="articlecontent">
    <w:name w:val="articlecontent"/>
    <w:basedOn w:val="DefaultParagraphFont"/>
    <w:rsid w:val="00F63ED1"/>
  </w:style>
  <w:style w:type="character" w:customStyle="1" w:styleId="fource1">
    <w:name w:val="fource1"/>
    <w:rsid w:val="00F63ED1"/>
    <w:rPr>
      <w:sz w:val="34"/>
      <w:szCs w:val="34"/>
    </w:rPr>
  </w:style>
  <w:style w:type="character" w:customStyle="1" w:styleId="LanguageStrikeChar">
    <w:name w:val="Language Strike Char"/>
    <w:rsid w:val="00F63ED1"/>
    <w:rPr>
      <w:rFonts w:ascii="Arial Narrow" w:hAnsi="Arial Narrow" w:hint="default"/>
      <w:strike/>
      <w:szCs w:val="24"/>
      <w:lang w:val="en-US" w:eastAsia="en-US" w:bidi="ar-SA"/>
    </w:rPr>
  </w:style>
  <w:style w:type="character" w:customStyle="1" w:styleId="normal11">
    <w:name w:val="normal1"/>
    <w:basedOn w:val="DefaultParagraphFont"/>
    <w:rsid w:val="00F63ED1"/>
  </w:style>
  <w:style w:type="character" w:customStyle="1" w:styleId="ds">
    <w:name w:val="ds"/>
    <w:basedOn w:val="DefaultParagraphFont"/>
    <w:rsid w:val="00F63ED1"/>
  </w:style>
  <w:style w:type="character" w:customStyle="1" w:styleId="UnderliningChar1">
    <w:name w:val="Underlining Char1"/>
    <w:rsid w:val="00F63ED1"/>
    <w:rPr>
      <w:rFonts w:ascii="Arial Narrow" w:hAnsi="Arial Narrow" w:hint="default"/>
      <w:szCs w:val="24"/>
      <w:u w:val="single"/>
      <w:lang w:val="en-US" w:eastAsia="en-US" w:bidi="ar-SA"/>
    </w:rPr>
  </w:style>
  <w:style w:type="character" w:customStyle="1" w:styleId="UnderliningChar2">
    <w:name w:val="Underlining Char2"/>
    <w:rsid w:val="00F63ED1"/>
    <w:rPr>
      <w:rFonts w:ascii="Arial Narrow" w:hAnsi="Arial Narrow" w:hint="default"/>
      <w:szCs w:val="24"/>
      <w:u w:val="single"/>
      <w:lang w:val="en-US" w:eastAsia="en-US" w:bidi="ar-SA"/>
    </w:rPr>
  </w:style>
  <w:style w:type="character" w:customStyle="1" w:styleId="MicroTextChar1">
    <w:name w:val="MicroText Char1"/>
    <w:rsid w:val="00F63ED1"/>
    <w:rPr>
      <w:rFonts w:ascii="Arial Narrow" w:hAnsi="Arial Narrow" w:hint="default"/>
      <w:sz w:val="12"/>
      <w:szCs w:val="24"/>
      <w:lang w:val="en-US" w:eastAsia="en-US" w:bidi="ar-SA"/>
    </w:rPr>
  </w:style>
  <w:style w:type="character" w:customStyle="1" w:styleId="DefaultPara">
    <w:name w:val="Default Para"/>
    <w:rsid w:val="00F63ED1"/>
    <w:rPr>
      <w:sz w:val="20"/>
    </w:rPr>
  </w:style>
  <w:style w:type="character" w:customStyle="1" w:styleId="SYSHYPERTEXT">
    <w:name w:val="SYS_HYPERTEXT"/>
    <w:rsid w:val="00F63ED1"/>
    <w:rPr>
      <w:color w:val="0000FF"/>
      <w:u w:val="single"/>
    </w:rPr>
  </w:style>
  <w:style w:type="character" w:customStyle="1" w:styleId="Hyperlink1">
    <w:name w:val="Hyperlink1"/>
    <w:rsid w:val="00F63ED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63ED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63ED1"/>
    <w:rPr>
      <w:rFonts w:ascii="Arial Narrow" w:hAnsi="Arial Narrow" w:hint="default"/>
      <w:noProof w:val="0"/>
      <w:szCs w:val="24"/>
      <w:u w:val="single"/>
      <w:lang w:val="en-US" w:eastAsia="en-US" w:bidi="ar-SA"/>
    </w:rPr>
  </w:style>
  <w:style w:type="character" w:customStyle="1" w:styleId="BlockHeading1Char">
    <w:name w:val="Block Heading 1 Char"/>
    <w:rsid w:val="00F63ED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63ED1"/>
    <w:rPr>
      <w:b/>
      <w:bCs w:val="0"/>
      <w:sz w:val="24"/>
      <w:szCs w:val="24"/>
      <w:u w:val="single"/>
      <w:lang w:val="en-US" w:eastAsia="en-US" w:bidi="ar-SA"/>
    </w:rPr>
  </w:style>
  <w:style w:type="character" w:customStyle="1" w:styleId="StyleTagTimesNewRomanChar">
    <w:name w:val="Style Tag + Times New Roman Char"/>
    <w:rsid w:val="00F63ED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63ED1"/>
    <w:rPr>
      <w:rFonts w:ascii="Arial Narrow" w:hAnsi="Arial Narrow" w:cs="Arial" w:hint="default"/>
      <w:b/>
      <w:bCs/>
      <w:iCs/>
      <w:sz w:val="24"/>
      <w:szCs w:val="28"/>
      <w:lang w:val="en-US" w:eastAsia="en-US" w:bidi="ar-SA"/>
    </w:rPr>
  </w:style>
  <w:style w:type="character" w:customStyle="1" w:styleId="UnderliningCharChar">
    <w:name w:val="Underlining Char Char"/>
    <w:rsid w:val="00F63ED1"/>
    <w:rPr>
      <w:rFonts w:ascii="Arial Narrow" w:hAnsi="Arial Narrow" w:hint="default"/>
      <w:szCs w:val="24"/>
      <w:u w:val="single"/>
      <w:lang w:val="en-US" w:eastAsia="en-US" w:bidi="ar-SA"/>
    </w:rPr>
  </w:style>
  <w:style w:type="character" w:customStyle="1" w:styleId="StyleArialNarrow12ptBold">
    <w:name w:val="Style Arial Narrow 12 pt Bold"/>
    <w:rsid w:val="00F63ED1"/>
    <w:rPr>
      <w:rFonts w:ascii="Arial Narrow" w:hAnsi="Arial Narrow" w:hint="default"/>
      <w:b/>
      <w:bCs/>
      <w:sz w:val="24"/>
    </w:rPr>
  </w:style>
  <w:style w:type="character" w:customStyle="1" w:styleId="Style1CharChar">
    <w:name w:val="Style1 Char Char"/>
    <w:rsid w:val="00F63ED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63ED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63ED1"/>
    <w:rPr>
      <w:noProof w:val="0"/>
      <w:u w:val="single"/>
      <w:lang w:val="en-US" w:eastAsia="en-US" w:bidi="ar-SA"/>
    </w:rPr>
  </w:style>
  <w:style w:type="character" w:customStyle="1" w:styleId="UnderlinedCharChar1">
    <w:name w:val="Underlined Char Char1"/>
    <w:rsid w:val="00F63ED1"/>
    <w:rPr>
      <w:rFonts w:ascii="Bell MT" w:eastAsia="Times New Roman" w:hAnsi="Bell MT" w:hint="default"/>
      <w:bCs/>
      <w:iCs/>
      <w:sz w:val="22"/>
      <w:u w:val="single"/>
    </w:rPr>
  </w:style>
  <w:style w:type="character" w:customStyle="1" w:styleId="Heading2CharChar2">
    <w:name w:val="Heading 2 Char Char2"/>
    <w:rsid w:val="00F63ED1"/>
    <w:rPr>
      <w:rFonts w:ascii="Arial" w:hAnsi="Arial" w:cs="Arial" w:hint="default"/>
      <w:b/>
      <w:bCs/>
      <w:iCs/>
      <w:sz w:val="22"/>
      <w:szCs w:val="28"/>
      <w:lang w:val="en-US" w:eastAsia="en-US" w:bidi="ar-SA"/>
    </w:rPr>
  </w:style>
  <w:style w:type="character" w:customStyle="1" w:styleId="doctitle">
    <w:name w:val="doctitle"/>
    <w:rsid w:val="00F63ED1"/>
  </w:style>
  <w:style w:type="character" w:customStyle="1" w:styleId="cardtext-underlined0">
    <w:name w:val="card text- underlined"/>
    <w:rsid w:val="00F63ED1"/>
    <w:rPr>
      <w:rFonts w:ascii="Garamond" w:hAnsi="Garamond" w:hint="default"/>
      <w:u w:val="single"/>
    </w:rPr>
  </w:style>
  <w:style w:type="character" w:customStyle="1" w:styleId="BodyText1">
    <w:name w:val="Body Text1"/>
    <w:basedOn w:val="DefaultParagraphFont"/>
    <w:rsid w:val="00F63ED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63ED1"/>
  </w:style>
  <w:style w:type="character" w:customStyle="1" w:styleId="BriefTitleChar">
    <w:name w:val="Brief Title Char"/>
    <w:basedOn w:val="DefaultParagraphFont"/>
    <w:rsid w:val="00F63ED1"/>
    <w:rPr>
      <w:b/>
      <w:bCs w:val="0"/>
      <w:sz w:val="24"/>
      <w:szCs w:val="24"/>
      <w:u w:val="single"/>
      <w:lang w:val="en-US" w:eastAsia="en-US" w:bidi="ar-SA"/>
    </w:rPr>
  </w:style>
  <w:style w:type="character" w:customStyle="1" w:styleId="BriefTitle2Char">
    <w:name w:val="Brief Title 2 Char"/>
    <w:basedOn w:val="BriefTitleChar"/>
    <w:rsid w:val="00F63ED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63ED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63ED1"/>
    <w:rPr>
      <w:rFonts w:ascii="Georgia" w:hAnsi="Georgia" w:hint="default"/>
      <w:b/>
      <w:bCs w:val="0"/>
      <w:sz w:val="24"/>
    </w:rPr>
  </w:style>
  <w:style w:type="character" w:customStyle="1" w:styleId="Emphasis20">
    <w:name w:val="Emphasis 2"/>
    <w:uiPriority w:val="1"/>
    <w:qFormat/>
    <w:rsid w:val="00F63ED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63ED1"/>
    <w:rPr>
      <w:rFonts w:ascii="AGaramond" w:hAnsi="AGaramond" w:cs="AGaramond" w:hint="default"/>
      <w:color w:val="211D1E"/>
      <w:sz w:val="14"/>
      <w:szCs w:val="14"/>
    </w:rPr>
  </w:style>
  <w:style w:type="character" w:customStyle="1" w:styleId="CharacterStyle2">
    <w:name w:val="Character Style 2"/>
    <w:uiPriority w:val="99"/>
    <w:rsid w:val="00F63ED1"/>
    <w:rPr>
      <w:sz w:val="20"/>
      <w:szCs w:val="20"/>
    </w:rPr>
  </w:style>
  <w:style w:type="character" w:customStyle="1" w:styleId="cross-head">
    <w:name w:val="cross-head"/>
    <w:rsid w:val="00F63ED1"/>
  </w:style>
  <w:style w:type="character" w:customStyle="1" w:styleId="dateline">
    <w:name w:val="dateline"/>
    <w:rsid w:val="00F63ED1"/>
  </w:style>
  <w:style w:type="character" w:customStyle="1" w:styleId="Subtitle1">
    <w:name w:val="Subtitle1"/>
    <w:rsid w:val="00F63ED1"/>
  </w:style>
  <w:style w:type="character" w:customStyle="1" w:styleId="metaorigin">
    <w:name w:val="meta_origin"/>
    <w:rsid w:val="00F63ED1"/>
  </w:style>
  <w:style w:type="character" w:customStyle="1" w:styleId="mandelbrotrefrag">
    <w:name w:val="mandelbrot_refrag"/>
    <w:rsid w:val="00F63ED1"/>
  </w:style>
  <w:style w:type="character" w:customStyle="1" w:styleId="eminfo">
    <w:name w:val="eminfo"/>
    <w:rsid w:val="00F63ED1"/>
  </w:style>
  <w:style w:type="character" w:customStyle="1" w:styleId="emhighlight">
    <w:name w:val="emhighlight"/>
    <w:rsid w:val="00F63ED1"/>
  </w:style>
  <w:style w:type="character" w:customStyle="1" w:styleId="name">
    <w:name w:val="name"/>
    <w:rsid w:val="00F63ED1"/>
  </w:style>
  <w:style w:type="character" w:customStyle="1" w:styleId="tkrname">
    <w:name w:val="tkrname"/>
    <w:rsid w:val="00F63ED1"/>
  </w:style>
  <w:style w:type="character" w:customStyle="1" w:styleId="tkrchange">
    <w:name w:val="tkrchange"/>
    <w:rsid w:val="00F63ED1"/>
  </w:style>
  <w:style w:type="character" w:customStyle="1" w:styleId="source-org">
    <w:name w:val="source-org"/>
    <w:rsid w:val="00F63ED1"/>
  </w:style>
  <w:style w:type="character" w:customStyle="1" w:styleId="updated">
    <w:name w:val="updated"/>
    <w:rsid w:val="00F63ED1"/>
  </w:style>
  <w:style w:type="character" w:customStyle="1" w:styleId="last">
    <w:name w:val="last"/>
    <w:rsid w:val="00F63ED1"/>
  </w:style>
  <w:style w:type="character" w:customStyle="1" w:styleId="Style11ptBoldUnderline1">
    <w:name w:val="Style 11 pt Bold Underline1"/>
    <w:rsid w:val="00F63ED1"/>
    <w:rPr>
      <w:b/>
      <w:bCs/>
      <w:sz w:val="20"/>
      <w:u w:val="single"/>
    </w:rPr>
  </w:style>
  <w:style w:type="character" w:customStyle="1" w:styleId="StyleStyleunderlineBold11pt">
    <w:name w:val="Style Style underline + Bold + 11 pt"/>
    <w:rsid w:val="00F63ED1"/>
    <w:rPr>
      <w:bCs/>
      <w:sz w:val="20"/>
      <w:u w:val="single"/>
    </w:rPr>
  </w:style>
  <w:style w:type="character" w:customStyle="1" w:styleId="StyleunderlineAsianTimesNewRomanBold">
    <w:name w:val="Style underline + (Asian) Times New Roman Bold"/>
    <w:rsid w:val="00F63ED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63ED1"/>
    <w:rPr>
      <w:b/>
      <w:bCs/>
      <w:sz w:val="20"/>
      <w:u w:val="single"/>
      <w:bdr w:val="single" w:sz="4" w:space="0" w:color="auto" w:frame="1"/>
    </w:rPr>
  </w:style>
  <w:style w:type="character" w:customStyle="1" w:styleId="A5">
    <w:name w:val="A5"/>
    <w:uiPriority w:val="99"/>
    <w:rsid w:val="00F63ED1"/>
    <w:rPr>
      <w:rFonts w:ascii="Times New Roman" w:hAnsi="Times New Roman" w:cs="Times New Roman" w:hint="default"/>
      <w:color w:val="000000"/>
      <w:sz w:val="13"/>
      <w:szCs w:val="13"/>
    </w:rPr>
  </w:style>
  <w:style w:type="character" w:customStyle="1" w:styleId="quotepeekbase">
    <w:name w:val="quotepeekbase"/>
    <w:rsid w:val="00F63ED1"/>
  </w:style>
  <w:style w:type="character" w:customStyle="1" w:styleId="cardChar11">
    <w:name w:val="card Char1"/>
    <w:rsid w:val="00F63ED1"/>
    <w:rPr>
      <w:rFonts w:ascii="Calibri" w:eastAsia="Calibri" w:hAnsi="Calibri" w:cs="Calibri" w:hint="default"/>
      <w:sz w:val="24"/>
      <w:szCs w:val="22"/>
      <w:lang w:val="x-none" w:eastAsia="x-none"/>
    </w:rPr>
  </w:style>
  <w:style w:type="character" w:customStyle="1" w:styleId="NormalCard">
    <w:name w:val="Normal Card"/>
    <w:uiPriority w:val="1"/>
    <w:qFormat/>
    <w:rsid w:val="00F63ED1"/>
    <w:rPr>
      <w:rFonts w:ascii="Times New Roman" w:hAnsi="Times New Roman" w:cs="Times New Roman" w:hint="default"/>
      <w:sz w:val="24"/>
    </w:rPr>
  </w:style>
  <w:style w:type="character" w:customStyle="1" w:styleId="HighlightedUnderline0">
    <w:name w:val="Highlighted Underline"/>
    <w:uiPriority w:val="1"/>
    <w:qFormat/>
    <w:rsid w:val="00F63ED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63ED1"/>
    <w:rPr>
      <w:rFonts w:ascii="Times New Roman" w:hAnsi="Times New Roman" w:cs="Times New Roman" w:hint="default"/>
      <w:sz w:val="16"/>
      <w:szCs w:val="16"/>
    </w:rPr>
  </w:style>
  <w:style w:type="character" w:customStyle="1" w:styleId="timebox">
    <w:name w:val="timebox"/>
    <w:rsid w:val="00F63ED1"/>
  </w:style>
  <w:style w:type="character" w:customStyle="1" w:styleId="Heading2Subtext">
    <w:name w:val="Heading 2 Subtext"/>
    <w:rsid w:val="00F63ED1"/>
    <w:rPr>
      <w:rFonts w:ascii="Times New Roman" w:hAnsi="Times New Roman" w:cs="Times New Roman" w:hint="default"/>
      <w:sz w:val="16"/>
    </w:rPr>
  </w:style>
  <w:style w:type="character" w:customStyle="1" w:styleId="-SmallText-">
    <w:name w:val="-Small Text-"/>
    <w:rsid w:val="00F63ED1"/>
    <w:rPr>
      <w:rFonts w:ascii="Garamond" w:hAnsi="Garamond" w:hint="default"/>
      <w:sz w:val="16"/>
    </w:rPr>
  </w:style>
  <w:style w:type="character" w:customStyle="1" w:styleId="label">
    <w:name w:val="label"/>
    <w:rsid w:val="00F63ED1"/>
  </w:style>
  <w:style w:type="character" w:customStyle="1" w:styleId="BoldUnderlineCharChar">
    <w:name w:val="BoldUnderline Char Char"/>
    <w:rsid w:val="00F63ED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63ED1"/>
  </w:style>
  <w:style w:type="character" w:customStyle="1" w:styleId="FontStyle477">
    <w:name w:val="Font Style477"/>
    <w:basedOn w:val="DefaultParagraphFont"/>
    <w:uiPriority w:val="99"/>
    <w:rsid w:val="00F63ED1"/>
    <w:rPr>
      <w:rFonts w:ascii="Times New Roman" w:hAnsi="Times New Roman" w:cs="Times New Roman" w:hint="default"/>
      <w:sz w:val="18"/>
      <w:szCs w:val="18"/>
    </w:rPr>
  </w:style>
  <w:style w:type="character" w:customStyle="1" w:styleId="FontStyle505">
    <w:name w:val="Font Style505"/>
    <w:basedOn w:val="DefaultParagraphFont"/>
    <w:uiPriority w:val="99"/>
    <w:rsid w:val="00F63ED1"/>
    <w:rPr>
      <w:rFonts w:ascii="Times New Roman" w:hAnsi="Times New Roman" w:cs="Times New Roman" w:hint="default"/>
      <w:sz w:val="18"/>
      <w:szCs w:val="18"/>
    </w:rPr>
  </w:style>
  <w:style w:type="character" w:customStyle="1" w:styleId="FontStyle514">
    <w:name w:val="Font Style514"/>
    <w:basedOn w:val="DefaultParagraphFont"/>
    <w:uiPriority w:val="99"/>
    <w:rsid w:val="00F63ED1"/>
    <w:rPr>
      <w:rFonts w:ascii="Times New Roman" w:hAnsi="Times New Roman" w:cs="Times New Roman" w:hint="default"/>
      <w:sz w:val="14"/>
      <w:szCs w:val="14"/>
    </w:rPr>
  </w:style>
  <w:style w:type="character" w:customStyle="1" w:styleId="FontStyle500">
    <w:name w:val="Font Style500"/>
    <w:basedOn w:val="DefaultParagraphFont"/>
    <w:uiPriority w:val="99"/>
    <w:rsid w:val="00F63ED1"/>
    <w:rPr>
      <w:rFonts w:ascii="Times New Roman" w:hAnsi="Times New Roman" w:cs="Times New Roman" w:hint="default"/>
      <w:b/>
      <w:bCs/>
      <w:sz w:val="16"/>
      <w:szCs w:val="16"/>
    </w:rPr>
  </w:style>
  <w:style w:type="character" w:customStyle="1" w:styleId="CardCite1">
    <w:name w:val="CardCite1"/>
    <w:qFormat/>
    <w:rsid w:val="00F63ED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63ED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63ED1"/>
    <w:rPr>
      <w:rFonts w:ascii="Times New Roman" w:hAnsi="Times New Roman" w:cs="Times New Roman" w:hint="default"/>
      <w:b/>
      <w:bCs/>
      <w:sz w:val="22"/>
      <w:szCs w:val="22"/>
    </w:rPr>
  </w:style>
  <w:style w:type="character" w:customStyle="1" w:styleId="CharacterStyle3">
    <w:name w:val="Character Style 3"/>
    <w:uiPriority w:val="99"/>
    <w:rsid w:val="00F63ED1"/>
    <w:rPr>
      <w:rFonts w:ascii="Bookman Old Style" w:hAnsi="Bookman Old Style" w:cs="Bookman Old Style" w:hint="default"/>
      <w:spacing w:val="-5"/>
      <w:sz w:val="18"/>
      <w:szCs w:val="18"/>
    </w:rPr>
  </w:style>
  <w:style w:type="character" w:customStyle="1" w:styleId="Style8pt1">
    <w:name w:val="Style 8 pt1"/>
    <w:rsid w:val="00F63ED1"/>
    <w:rPr>
      <w:rFonts w:ascii="Georgia" w:hAnsi="Georgia" w:hint="default"/>
      <w:sz w:val="16"/>
    </w:rPr>
  </w:style>
  <w:style w:type="character" w:customStyle="1" w:styleId="UnderlineStyleChar7">
    <w:name w:val="Underline Style Char7"/>
    <w:rsid w:val="00F63ED1"/>
    <w:rPr>
      <w:rFonts w:ascii="Garamond" w:hAnsi="Garamond" w:hint="default"/>
      <w:sz w:val="22"/>
      <w:szCs w:val="24"/>
      <w:u w:val="single"/>
      <w:lang w:val="en-US" w:eastAsia="en-US" w:bidi="ar-SA"/>
    </w:rPr>
  </w:style>
  <w:style w:type="character" w:customStyle="1" w:styleId="StyleArial6ptBold">
    <w:name w:val="Style Arial 6 pt Bold"/>
    <w:rsid w:val="00F63ED1"/>
    <w:rPr>
      <w:rFonts w:ascii="Arial" w:hAnsi="Arial" w:cs="Arial" w:hint="default"/>
      <w:bCs/>
      <w:sz w:val="12"/>
    </w:rPr>
  </w:style>
  <w:style w:type="character" w:customStyle="1" w:styleId="Heading2Char5">
    <w:name w:val="Heading 2 Char5"/>
    <w:rsid w:val="00F63ED1"/>
    <w:rPr>
      <w:rFonts w:ascii="Garamond" w:hAnsi="Garamond" w:cs="Arial" w:hint="default"/>
      <w:b/>
      <w:bCs/>
      <w:iCs/>
      <w:sz w:val="24"/>
      <w:szCs w:val="28"/>
      <w:lang w:val="en-US" w:eastAsia="en-US" w:bidi="ar-SA"/>
    </w:rPr>
  </w:style>
  <w:style w:type="character" w:customStyle="1" w:styleId="TagGreg">
    <w:name w:val="TagGreg"/>
    <w:uiPriority w:val="1"/>
    <w:qFormat/>
    <w:rsid w:val="00F63ED1"/>
    <w:rPr>
      <w:b/>
      <w:bCs w:val="0"/>
      <w:sz w:val="24"/>
    </w:rPr>
  </w:style>
  <w:style w:type="character" w:customStyle="1" w:styleId="StyleDebateUnderline10pt">
    <w:name w:val="Style Debate Underline + 10 pt"/>
    <w:rsid w:val="00F63ED1"/>
    <w:rPr>
      <w:rFonts w:ascii="Times New Roman" w:hAnsi="Times New Roman" w:cs="Times New Roman" w:hint="default"/>
      <w:sz w:val="20"/>
      <w:szCs w:val="20"/>
      <w:u w:val="single"/>
    </w:rPr>
  </w:style>
  <w:style w:type="character" w:customStyle="1" w:styleId="underlinedCharChar0">
    <w:name w:val="underlined Char Char"/>
    <w:locked/>
    <w:rsid w:val="00F63ED1"/>
    <w:rPr>
      <w:u w:val="single"/>
    </w:rPr>
  </w:style>
  <w:style w:type="character" w:customStyle="1" w:styleId="SourceBold">
    <w:name w:val="Source Bold"/>
    <w:rsid w:val="00F63ED1"/>
    <w:rPr>
      <w:rFonts w:ascii="Arial Narrow" w:hAnsi="Arial Narrow" w:hint="default"/>
      <w:b/>
      <w:bCs w:val="0"/>
      <w:strike w:val="0"/>
      <w:dstrike w:val="0"/>
      <w:sz w:val="24"/>
      <w:u w:val="none"/>
      <w:effect w:val="none"/>
    </w:rPr>
  </w:style>
  <w:style w:type="character" w:customStyle="1" w:styleId="2xBoldUnderline">
    <w:name w:val="2x_Bold_Underline"/>
    <w:rsid w:val="00F63ED1"/>
    <w:rPr>
      <w:b/>
      <w:bCs/>
      <w:sz w:val="24"/>
      <w:u w:val="thick"/>
    </w:rPr>
  </w:style>
  <w:style w:type="character" w:customStyle="1" w:styleId="Dottedunderline">
    <w:name w:val="Dotted underline"/>
    <w:rsid w:val="00F63ED1"/>
    <w:rPr>
      <w:u w:val="dotted"/>
    </w:rPr>
  </w:style>
  <w:style w:type="character" w:customStyle="1" w:styleId="readChar">
    <w:name w:val="read Char"/>
    <w:rsid w:val="00F63ED1"/>
    <w:rPr>
      <w:szCs w:val="22"/>
      <w:u w:val="single"/>
      <w:lang w:val="en-US" w:eastAsia="en-US" w:bidi="ar-SA"/>
    </w:rPr>
  </w:style>
  <w:style w:type="character" w:customStyle="1" w:styleId="underlining0">
    <w:name w:val="underlining"/>
    <w:rsid w:val="00F63ED1"/>
    <w:rPr>
      <w:u w:val="single"/>
    </w:rPr>
  </w:style>
  <w:style w:type="character" w:customStyle="1" w:styleId="btitle">
    <w:name w:val="btitle"/>
    <w:rsid w:val="00F63ED1"/>
  </w:style>
  <w:style w:type="character" w:customStyle="1" w:styleId="green">
    <w:name w:val="green"/>
    <w:rsid w:val="00F63ED1"/>
  </w:style>
  <w:style w:type="character" w:customStyle="1" w:styleId="BodyText20">
    <w:name w:val="Body Text2"/>
    <w:rsid w:val="00F63ED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63ED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63ED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63ED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63ED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63ED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63ED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63ED1"/>
    <w:rPr>
      <w:rFonts w:ascii="Sylfaen" w:hAnsi="Sylfaen" w:cs="Sylfaen" w:hint="default"/>
      <w:i/>
      <w:iCs/>
      <w:strike w:val="0"/>
      <w:dstrike w:val="0"/>
      <w:sz w:val="19"/>
      <w:szCs w:val="19"/>
      <w:u w:val="none"/>
      <w:effect w:val="none"/>
      <w:shd w:val="clear" w:color="auto" w:fill="FFFFFF"/>
    </w:rPr>
  </w:style>
  <w:style w:type="character" w:customStyle="1" w:styleId="1">
    <w:name w:val="1"/>
    <w:rsid w:val="00F63ED1"/>
    <w:rPr>
      <w:rFonts w:ascii="Arial" w:hAnsi="Arial" w:cs="Arial" w:hint="default"/>
      <w:bCs/>
      <w:sz w:val="20"/>
      <w:u w:val="single"/>
      <w:lang w:val="en-US" w:eastAsia="en-US" w:bidi="ar-SA"/>
    </w:rPr>
  </w:style>
  <w:style w:type="character" w:customStyle="1" w:styleId="CharChar31">
    <w:name w:val="Char Char31"/>
    <w:rsid w:val="00F63ED1"/>
    <w:rPr>
      <w:rFonts w:ascii="Arial" w:hAnsi="Arial" w:cs="Arial" w:hint="default"/>
      <w:b/>
      <w:bCs/>
      <w:iCs/>
      <w:lang w:val="en-US" w:eastAsia="en-US" w:bidi="ar-SA"/>
    </w:rPr>
  </w:style>
  <w:style w:type="character" w:customStyle="1" w:styleId="Subtitle2">
    <w:name w:val="Subtitle2"/>
    <w:rsid w:val="00F63ED1"/>
  </w:style>
  <w:style w:type="character" w:customStyle="1" w:styleId="drop">
    <w:name w:val="drop"/>
    <w:rsid w:val="00F63ED1"/>
  </w:style>
  <w:style w:type="character" w:customStyle="1" w:styleId="bioline">
    <w:name w:val="bioline"/>
    <w:rsid w:val="00F63ED1"/>
  </w:style>
  <w:style w:type="character" w:customStyle="1" w:styleId="articletitle0">
    <w:name w:val="article_title"/>
    <w:rsid w:val="00F63ED1"/>
  </w:style>
  <w:style w:type="character" w:customStyle="1" w:styleId="A4">
    <w:name w:val="A4"/>
    <w:uiPriority w:val="99"/>
    <w:rsid w:val="00F63ED1"/>
    <w:rPr>
      <w:color w:val="000000"/>
    </w:rPr>
  </w:style>
  <w:style w:type="character" w:customStyle="1" w:styleId="s2">
    <w:name w:val="s2"/>
    <w:rsid w:val="00F63ED1"/>
  </w:style>
  <w:style w:type="character" w:customStyle="1" w:styleId="s4">
    <w:name w:val="s4"/>
    <w:rsid w:val="00F63ED1"/>
  </w:style>
  <w:style w:type="character" w:customStyle="1" w:styleId="s5">
    <w:name w:val="s5"/>
    <w:rsid w:val="00F63ED1"/>
  </w:style>
  <w:style w:type="character" w:customStyle="1" w:styleId="cap">
    <w:name w:val="cap"/>
    <w:rsid w:val="00F63ED1"/>
  </w:style>
  <w:style w:type="character" w:customStyle="1" w:styleId="rightsnotice">
    <w:name w:val="rightsnotice"/>
    <w:rsid w:val="00F63ED1"/>
  </w:style>
  <w:style w:type="character" w:customStyle="1" w:styleId="Caption1">
    <w:name w:val="Caption1"/>
    <w:rsid w:val="00F63ED1"/>
  </w:style>
  <w:style w:type="character" w:customStyle="1" w:styleId="credit">
    <w:name w:val="credit"/>
    <w:rsid w:val="00F63ED1"/>
  </w:style>
  <w:style w:type="character" w:customStyle="1" w:styleId="scaps">
    <w:name w:val="scaps"/>
    <w:rsid w:val="00F63ED1"/>
  </w:style>
  <w:style w:type="character" w:customStyle="1" w:styleId="current-article">
    <w:name w:val="current-article"/>
    <w:rsid w:val="00F63ED1"/>
  </w:style>
  <w:style w:type="character" w:customStyle="1" w:styleId="related-current-indicator">
    <w:name w:val="related-current-indicator"/>
    <w:rsid w:val="00F63ED1"/>
  </w:style>
  <w:style w:type="character" w:customStyle="1" w:styleId="bylclear">
    <w:name w:val="bylclear"/>
    <w:rsid w:val="00F63ED1"/>
  </w:style>
  <w:style w:type="character" w:customStyle="1" w:styleId="timestamp">
    <w:name w:val="timestamp"/>
    <w:rsid w:val="00F63ED1"/>
  </w:style>
  <w:style w:type="character" w:customStyle="1" w:styleId="comments">
    <w:name w:val="comments"/>
    <w:rsid w:val="00F63ED1"/>
  </w:style>
  <w:style w:type="character" w:customStyle="1" w:styleId="essaytext">
    <w:name w:val="essaytext"/>
    <w:rsid w:val="00F63ED1"/>
  </w:style>
  <w:style w:type="character" w:customStyle="1" w:styleId="username">
    <w:name w:val="username"/>
    <w:rsid w:val="00F63ED1"/>
  </w:style>
  <w:style w:type="character" w:customStyle="1" w:styleId="toplinks">
    <w:name w:val="toplinks"/>
    <w:rsid w:val="00F63ED1"/>
  </w:style>
  <w:style w:type="character" w:customStyle="1" w:styleId="A3">
    <w:name w:val="A3"/>
    <w:uiPriority w:val="99"/>
    <w:rsid w:val="00F63ED1"/>
    <w:rPr>
      <w:rFonts w:ascii="Perpetua" w:hAnsi="Perpetua" w:cs="Perpetua" w:hint="default"/>
      <w:color w:val="000000"/>
      <w:sz w:val="15"/>
      <w:szCs w:val="15"/>
    </w:rPr>
  </w:style>
  <w:style w:type="character" w:customStyle="1" w:styleId="see">
    <w:name w:val="see"/>
    <w:rsid w:val="00F63ED1"/>
  </w:style>
  <w:style w:type="character" w:customStyle="1" w:styleId="first-letter">
    <w:name w:val="first-letter"/>
    <w:rsid w:val="00F63ED1"/>
  </w:style>
  <w:style w:type="character" w:customStyle="1" w:styleId="focusparagraph">
    <w:name w:val="focusparagraph"/>
    <w:rsid w:val="00F63ED1"/>
  </w:style>
  <w:style w:type="character" w:customStyle="1" w:styleId="lightblue">
    <w:name w:val="lightblue"/>
    <w:rsid w:val="00F63ED1"/>
  </w:style>
  <w:style w:type="character" w:customStyle="1" w:styleId="StyleUnderlineCharChar9pt">
    <w:name w:val="Style Underline Char Char + 9 pt"/>
    <w:rsid w:val="00F63ED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63ED1"/>
  </w:style>
  <w:style w:type="character" w:customStyle="1" w:styleId="Title10">
    <w:name w:val="Title1"/>
    <w:rsid w:val="00F63ED1"/>
  </w:style>
  <w:style w:type="character" w:customStyle="1" w:styleId="BoldandUnderlineCharCharCharChar">
    <w:name w:val="Bold and Underline Char Char Char Char"/>
    <w:rsid w:val="00F63ED1"/>
    <w:rPr>
      <w:b/>
      <w:bCs w:val="0"/>
      <w:noProof w:val="0"/>
      <w:u w:val="single"/>
      <w:lang w:val="en-US" w:eastAsia="en-US" w:bidi="ar-SA"/>
    </w:rPr>
  </w:style>
  <w:style w:type="character" w:customStyle="1" w:styleId="FontStyle29">
    <w:name w:val="Font Style29"/>
    <w:uiPriority w:val="99"/>
    <w:rsid w:val="00F63ED1"/>
    <w:rPr>
      <w:rFonts w:ascii="Arial" w:hAnsi="Arial" w:cs="Arial" w:hint="default"/>
      <w:sz w:val="14"/>
      <w:szCs w:val="14"/>
    </w:rPr>
  </w:style>
  <w:style w:type="character" w:customStyle="1" w:styleId="CardsUnderlined">
    <w:name w:val="Cards Underlined"/>
    <w:rsid w:val="00F63ED1"/>
    <w:rPr>
      <w:rFonts w:ascii="Helvetica" w:hAnsi="Helvetica" w:cs="Helvetica" w:hint="default"/>
      <w:sz w:val="22"/>
      <w:szCs w:val="24"/>
      <w:u w:val="thick"/>
    </w:rPr>
  </w:style>
  <w:style w:type="character" w:customStyle="1" w:styleId="titles">
    <w:name w:val="titles"/>
    <w:rsid w:val="00F63ED1"/>
  </w:style>
  <w:style w:type="character" w:customStyle="1" w:styleId="articletext0">
    <w:name w:val="article_text"/>
    <w:rsid w:val="00F63ED1"/>
  </w:style>
  <w:style w:type="character" w:customStyle="1" w:styleId="contentauthor">
    <w:name w:val="contentauthor"/>
    <w:rsid w:val="00F63ED1"/>
  </w:style>
  <w:style w:type="character" w:customStyle="1" w:styleId="subarticleheader">
    <w:name w:val="subarticleheader"/>
    <w:rsid w:val="00F63ED1"/>
  </w:style>
  <w:style w:type="character" w:customStyle="1" w:styleId="spelle">
    <w:name w:val="spelle"/>
    <w:rsid w:val="00F63ED1"/>
  </w:style>
  <w:style w:type="character" w:customStyle="1" w:styleId="grame">
    <w:name w:val="grame"/>
    <w:rsid w:val="00F63ED1"/>
  </w:style>
  <w:style w:type="character" w:customStyle="1" w:styleId="newstitle1">
    <w:name w:val="newstitle1"/>
    <w:rsid w:val="00F63ED1"/>
  </w:style>
  <w:style w:type="character" w:customStyle="1" w:styleId="copy">
    <w:name w:val="copy"/>
    <w:rsid w:val="00F63ED1"/>
  </w:style>
  <w:style w:type="character" w:customStyle="1" w:styleId="topheadline">
    <w:name w:val="topheadline"/>
    <w:rsid w:val="00F63ED1"/>
  </w:style>
  <w:style w:type="character" w:customStyle="1" w:styleId="Stylereduce27pt">
    <w:name w:val="Style reduce2 + 7 pt"/>
    <w:rsid w:val="00F63ED1"/>
    <w:rPr>
      <w:rFonts w:ascii="Times New Roman" w:hAnsi="Times New Roman" w:cs="Arial" w:hint="default"/>
      <w:color w:val="000000"/>
      <w:sz w:val="14"/>
      <w:szCs w:val="22"/>
    </w:rPr>
  </w:style>
  <w:style w:type="character" w:customStyle="1" w:styleId="srtitle">
    <w:name w:val="srtitle"/>
    <w:rsid w:val="00F63ED1"/>
  </w:style>
  <w:style w:type="character" w:customStyle="1" w:styleId="st1">
    <w:name w:val="st1"/>
    <w:rsid w:val="00F63ED1"/>
  </w:style>
  <w:style w:type="character" w:customStyle="1" w:styleId="StyleStyleGaramond">
    <w:name w:val="Style Style Garamond +"/>
    <w:rsid w:val="00F63ED1"/>
    <w:rPr>
      <w:rFonts w:ascii="Garamond" w:hAnsi="Garamond" w:cs="Times New Roman" w:hint="default"/>
      <w:sz w:val="20"/>
    </w:rPr>
  </w:style>
  <w:style w:type="character" w:customStyle="1" w:styleId="quotechar0">
    <w:name w:val="quotechar"/>
    <w:rsid w:val="00F63ED1"/>
  </w:style>
  <w:style w:type="character" w:customStyle="1" w:styleId="boldunderline0">
    <w:name w:val="boldunderline"/>
    <w:rsid w:val="00F63ED1"/>
  </w:style>
  <w:style w:type="character" w:customStyle="1" w:styleId="A8">
    <w:name w:val="A8"/>
    <w:rsid w:val="00F63ED1"/>
    <w:rPr>
      <w:rFonts w:ascii="Scala" w:hAnsi="Scala" w:cs="Scala" w:hint="default"/>
      <w:color w:val="000000"/>
      <w:sz w:val="15"/>
      <w:szCs w:val="15"/>
    </w:rPr>
  </w:style>
  <w:style w:type="character" w:customStyle="1" w:styleId="A0">
    <w:name w:val="A0"/>
    <w:uiPriority w:val="99"/>
    <w:rsid w:val="00F63ED1"/>
    <w:rPr>
      <w:rFonts w:ascii="Scala" w:hAnsi="Scala" w:cs="Scala" w:hint="default"/>
      <w:color w:val="000000"/>
      <w:sz w:val="16"/>
      <w:szCs w:val="16"/>
    </w:rPr>
  </w:style>
  <w:style w:type="character" w:customStyle="1" w:styleId="Date11">
    <w:name w:val="Date11"/>
    <w:rsid w:val="00F63ED1"/>
  </w:style>
  <w:style w:type="character" w:customStyle="1" w:styleId="Boxout">
    <w:name w:val="Box out"/>
    <w:uiPriority w:val="1"/>
    <w:qFormat/>
    <w:rsid w:val="00F63ED1"/>
    <w:rPr>
      <w:rFonts w:ascii="Tahoma" w:hAnsi="Tahoma" w:cs="Tahoma" w:hint="default"/>
      <w:b/>
      <w:bCs w:val="0"/>
      <w:sz w:val="20"/>
      <w:u w:val="single"/>
      <w:bdr w:val="none" w:sz="0" w:space="0" w:color="auto" w:frame="1"/>
      <w:shd w:val="clear" w:color="auto" w:fill="A9E8F5"/>
    </w:rPr>
  </w:style>
  <w:style w:type="character" w:customStyle="1" w:styleId="metad">
    <w:name w:val="metad"/>
    <w:rsid w:val="00F63ED1"/>
  </w:style>
  <w:style w:type="character" w:customStyle="1" w:styleId="sifr-alternate">
    <w:name w:val="sifr-alternate"/>
    <w:rsid w:val="00F63ED1"/>
  </w:style>
  <w:style w:type="character" w:customStyle="1" w:styleId="justify1">
    <w:name w:val="justify1"/>
    <w:rsid w:val="00F63ED1"/>
  </w:style>
  <w:style w:type="character" w:customStyle="1" w:styleId="artbody1">
    <w:name w:val="art_body1"/>
    <w:rsid w:val="00F63ED1"/>
    <w:rPr>
      <w:rFonts w:ascii="Arial" w:hAnsi="Arial" w:cs="Arial" w:hint="default"/>
    </w:rPr>
  </w:style>
  <w:style w:type="character" w:customStyle="1" w:styleId="A1">
    <w:name w:val="A1"/>
    <w:uiPriority w:val="99"/>
    <w:rsid w:val="00F63ED1"/>
    <w:rPr>
      <w:rFonts w:ascii="Book Antiqua" w:hAnsi="Book Antiqua" w:cs="Book Antiqua" w:hint="default"/>
      <w:color w:val="221E1F"/>
      <w:sz w:val="22"/>
      <w:szCs w:val="22"/>
    </w:rPr>
  </w:style>
  <w:style w:type="character" w:customStyle="1" w:styleId="reality">
    <w:name w:val="reality"/>
    <w:rsid w:val="00F63ED1"/>
  </w:style>
  <w:style w:type="character" w:customStyle="1" w:styleId="text2">
    <w:name w:val="text2"/>
    <w:rsid w:val="00F63ED1"/>
  </w:style>
  <w:style w:type="character" w:customStyle="1" w:styleId="StyleUnderlineChar2CharChar11pt">
    <w:name w:val="Style Underline Char2 Char Char + 11 pt"/>
    <w:rsid w:val="00F63ED1"/>
    <w:rPr>
      <w:rFonts w:ascii="Times New Roman" w:hAnsi="Times New Roman" w:cs="Times New Roman" w:hint="default"/>
      <w:sz w:val="20"/>
      <w:u w:val="single"/>
    </w:rPr>
  </w:style>
  <w:style w:type="character" w:customStyle="1" w:styleId="StyleStyleBoldUnderline11pt">
    <w:name w:val="Style Style Bold Underline + 11 pt"/>
    <w:rsid w:val="00F63ED1"/>
    <w:rPr>
      <w:b/>
      <w:bCs/>
      <w:sz w:val="20"/>
      <w:u w:val="single"/>
    </w:rPr>
  </w:style>
  <w:style w:type="character" w:customStyle="1" w:styleId="articlehead2">
    <w:name w:val="articlehead2"/>
    <w:rsid w:val="00F63ED1"/>
  </w:style>
  <w:style w:type="character" w:customStyle="1" w:styleId="pronset">
    <w:name w:val="pronset"/>
    <w:rsid w:val="00F63ED1"/>
  </w:style>
  <w:style w:type="character" w:customStyle="1" w:styleId="prondelim">
    <w:name w:val="prondelim"/>
    <w:rsid w:val="00F63ED1"/>
  </w:style>
  <w:style w:type="character" w:customStyle="1" w:styleId="prontoggle">
    <w:name w:val="pron_toggle"/>
    <w:rsid w:val="00F63ED1"/>
  </w:style>
  <w:style w:type="character" w:customStyle="1" w:styleId="boldface">
    <w:name w:val="boldface"/>
    <w:rsid w:val="00F63ED1"/>
  </w:style>
  <w:style w:type="character" w:customStyle="1" w:styleId="secondary-bf">
    <w:name w:val="secondary-bf"/>
    <w:rsid w:val="00F63ED1"/>
  </w:style>
  <w:style w:type="table" w:styleId="ColorfulGrid-Accent1">
    <w:name w:val="Colorful Grid Accent 1"/>
    <w:basedOn w:val="TableNormal"/>
    <w:link w:val="ColorfulGrid-Accent1Char"/>
    <w:uiPriority w:val="29"/>
    <w:unhideWhenUsed/>
    <w:rsid w:val="00F63ED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63ED1"/>
    <w:rPr>
      <w:rFonts w:ascii="Times New Roman" w:hAnsi="Times New Roman" w:cs="Times New Roman" w:hint="default"/>
      <w:iCs/>
      <w:color w:val="000000"/>
      <w:sz w:val="16"/>
    </w:rPr>
  </w:style>
  <w:style w:type="character" w:customStyle="1" w:styleId="Boxout0">
    <w:name w:val="Boxout"/>
    <w:uiPriority w:val="1"/>
    <w:qFormat/>
    <w:rsid w:val="00F63ED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63ED1"/>
  </w:style>
  <w:style w:type="character" w:customStyle="1" w:styleId="pg">
    <w:name w:val="pg"/>
    <w:rsid w:val="00F63ED1"/>
  </w:style>
  <w:style w:type="character" w:customStyle="1" w:styleId="detailtitle">
    <w:name w:val="detailtitle"/>
    <w:rsid w:val="00F63ED1"/>
  </w:style>
  <w:style w:type="character" w:customStyle="1" w:styleId="storydate">
    <w:name w:val="storydate"/>
    <w:rsid w:val="00F63ED1"/>
  </w:style>
  <w:style w:type="character" w:customStyle="1" w:styleId="preloadwrap">
    <w:name w:val="preloadwrap"/>
    <w:rsid w:val="00F63ED1"/>
  </w:style>
  <w:style w:type="character" w:customStyle="1" w:styleId="creditwrap">
    <w:name w:val="creditwrap"/>
    <w:rsid w:val="00F63ED1"/>
  </w:style>
  <w:style w:type="character" w:customStyle="1" w:styleId="DefaultChar1">
    <w:name w:val="Default Char1"/>
    <w:rsid w:val="00F63ED1"/>
    <w:rPr>
      <w:noProof w:val="0"/>
      <w:color w:val="000000"/>
      <w:lang w:val="en-US" w:eastAsia="en-US" w:bidi="ar-SA"/>
    </w:rPr>
  </w:style>
  <w:style w:type="character" w:customStyle="1" w:styleId="textunderlineChar0">
    <w:name w:val="text underline Char"/>
    <w:rsid w:val="00F63ED1"/>
    <w:rPr>
      <w:sz w:val="24"/>
      <w:szCs w:val="22"/>
      <w:u w:val="thick"/>
      <w:lang w:val="en-US" w:eastAsia="en-US" w:bidi="ar-SA"/>
    </w:rPr>
  </w:style>
  <w:style w:type="character" w:customStyle="1" w:styleId="BoldChar">
    <w:name w:val="Bold Char"/>
    <w:rsid w:val="00F63ED1"/>
    <w:rPr>
      <w:rFonts w:ascii="Times New Roman" w:eastAsia="Times New Roman" w:hAnsi="Times New Roman" w:cs="Times New Roman" w:hint="default"/>
      <w:b/>
      <w:bCs w:val="0"/>
      <w:szCs w:val="24"/>
    </w:rPr>
  </w:style>
  <w:style w:type="character" w:customStyle="1" w:styleId="pmterms31">
    <w:name w:val="pmterms31"/>
    <w:rsid w:val="00F63ED1"/>
    <w:rPr>
      <w:b/>
      <w:bCs/>
      <w:i w:val="0"/>
      <w:iCs w:val="0"/>
      <w:color w:val="000000"/>
    </w:rPr>
  </w:style>
  <w:style w:type="character" w:customStyle="1" w:styleId="copyrightdescription">
    <w:name w:val="copyrightdescription"/>
    <w:rsid w:val="00F63ED1"/>
  </w:style>
  <w:style w:type="character" w:customStyle="1" w:styleId="ft01">
    <w:name w:val="ft01"/>
    <w:rsid w:val="00F63ED1"/>
    <w:rPr>
      <w:rFonts w:ascii="Times" w:hAnsi="Times" w:cs="Times" w:hint="default"/>
      <w:color w:val="000000"/>
      <w:sz w:val="14"/>
      <w:szCs w:val="14"/>
    </w:rPr>
  </w:style>
  <w:style w:type="character" w:customStyle="1" w:styleId="ft11">
    <w:name w:val="ft11"/>
    <w:rsid w:val="00F63ED1"/>
    <w:rPr>
      <w:rFonts w:ascii="Times" w:hAnsi="Times" w:cs="Times" w:hint="default"/>
      <w:color w:val="000000"/>
      <w:sz w:val="17"/>
      <w:szCs w:val="17"/>
    </w:rPr>
  </w:style>
  <w:style w:type="character" w:customStyle="1" w:styleId="ft21">
    <w:name w:val="ft21"/>
    <w:rsid w:val="00F63ED1"/>
    <w:rPr>
      <w:rFonts w:ascii="Times" w:hAnsi="Times" w:cs="Times" w:hint="default"/>
      <w:color w:val="000000"/>
      <w:sz w:val="15"/>
      <w:szCs w:val="15"/>
    </w:rPr>
  </w:style>
  <w:style w:type="character" w:customStyle="1" w:styleId="ft31">
    <w:name w:val="ft31"/>
    <w:rsid w:val="00F63ED1"/>
    <w:rPr>
      <w:rFonts w:ascii="Times" w:hAnsi="Times" w:cs="Times" w:hint="default"/>
      <w:color w:val="000000"/>
      <w:sz w:val="15"/>
      <w:szCs w:val="15"/>
    </w:rPr>
  </w:style>
  <w:style w:type="character" w:customStyle="1" w:styleId="dquo">
    <w:name w:val="dquo"/>
    <w:rsid w:val="00F63ED1"/>
  </w:style>
  <w:style w:type="character" w:customStyle="1" w:styleId="caps2">
    <w:name w:val="caps2"/>
    <w:rsid w:val="00F63ED1"/>
  </w:style>
  <w:style w:type="character" w:customStyle="1" w:styleId="CardsFont12ptCharCharCharChar">
    <w:name w:val="Cards + Font: 12 pt Char Char Char Char"/>
    <w:rsid w:val="00F63ED1"/>
    <w:rPr>
      <w:sz w:val="24"/>
      <w:szCs w:val="24"/>
      <w:u w:val="thick"/>
      <w:lang w:val="en-US" w:eastAsia="en-US" w:bidi="ar-SA"/>
    </w:rPr>
  </w:style>
  <w:style w:type="character" w:customStyle="1" w:styleId="ccs">
    <w:name w:val="c cs"/>
    <w:rsid w:val="00F63ED1"/>
  </w:style>
  <w:style w:type="character" w:customStyle="1" w:styleId="UnderlinedEvChar">
    <w:name w:val="Underlined Ev Char"/>
    <w:rsid w:val="00F63ED1"/>
    <w:rPr>
      <w:rFonts w:ascii="Times New Roman" w:eastAsia="Times New Roman" w:hAnsi="Times New Roman" w:cs="Times New Roman" w:hint="default"/>
      <w:szCs w:val="24"/>
      <w:u w:val="single"/>
    </w:rPr>
  </w:style>
  <w:style w:type="character" w:customStyle="1" w:styleId="dropshadow">
    <w:name w:val="dropshadow"/>
    <w:rsid w:val="00F63ED1"/>
  </w:style>
  <w:style w:type="character" w:customStyle="1" w:styleId="d05ws">
    <w:name w:val="d05ws"/>
    <w:rsid w:val="00F63ED1"/>
  </w:style>
  <w:style w:type="character" w:customStyle="1" w:styleId="rzibod">
    <w:name w:val="rzibod"/>
    <w:rsid w:val="00F63ED1"/>
  </w:style>
  <w:style w:type="character" w:customStyle="1" w:styleId="StyleBold1">
    <w:name w:val="Style Bold1"/>
    <w:rsid w:val="00F63ED1"/>
    <w:rPr>
      <w:rFonts w:ascii="Georgia" w:hAnsi="Georgia" w:hint="default"/>
      <w:b/>
      <w:bCs/>
      <w:sz w:val="22"/>
    </w:rPr>
  </w:style>
  <w:style w:type="character" w:customStyle="1" w:styleId="headertext">
    <w:name w:val="headertext"/>
    <w:rsid w:val="00F63ED1"/>
  </w:style>
  <w:style w:type="character" w:customStyle="1" w:styleId="endnote-reference">
    <w:name w:val="endnote-reference"/>
    <w:rsid w:val="00F63ED1"/>
  </w:style>
  <w:style w:type="character" w:customStyle="1" w:styleId="officialsname">
    <w:name w:val="official_s_name"/>
    <w:rsid w:val="00F63ED1"/>
  </w:style>
  <w:style w:type="character" w:customStyle="1" w:styleId="audience">
    <w:name w:val="audience"/>
    <w:rsid w:val="00F63ED1"/>
  </w:style>
  <w:style w:type="character" w:customStyle="1" w:styleId="A7">
    <w:name w:val="A7"/>
    <w:uiPriority w:val="99"/>
    <w:rsid w:val="00F63ED1"/>
    <w:rPr>
      <w:rFonts w:ascii="Myriad Pro" w:hAnsi="Myriad Pro" w:cs="Myriad Pro" w:hint="default"/>
      <w:color w:val="0066B1"/>
      <w:sz w:val="22"/>
      <w:szCs w:val="22"/>
    </w:rPr>
  </w:style>
  <w:style w:type="character" w:customStyle="1" w:styleId="normalchar">
    <w:name w:val="normal__char"/>
    <w:rsid w:val="00F63ED1"/>
  </w:style>
  <w:style w:type="character" w:customStyle="1" w:styleId="hyperlink002cheading0020100200028block0020title0029char">
    <w:name w:val="hyperlink_002cheading_00201_0020_0028block_0020title_0029__char"/>
    <w:rsid w:val="00F63ED1"/>
  </w:style>
  <w:style w:type="character" w:customStyle="1" w:styleId="underline002cstyle0020bold0020underlinechar">
    <w:name w:val="underline_002cstyle_0020bold_0020underline__char"/>
    <w:rsid w:val="00F63ED1"/>
  </w:style>
  <w:style w:type="character" w:customStyle="1" w:styleId="copyboldblack">
    <w:name w:val="copyboldblack"/>
    <w:rsid w:val="00F63ED1"/>
  </w:style>
  <w:style w:type="character" w:customStyle="1" w:styleId="copybold">
    <w:name w:val="copybold"/>
    <w:rsid w:val="00F63ED1"/>
  </w:style>
  <w:style w:type="character" w:customStyle="1" w:styleId="author-date0">
    <w:name w:val="author-date"/>
    <w:rsid w:val="00F63ED1"/>
  </w:style>
  <w:style w:type="character" w:customStyle="1" w:styleId="hidden">
    <w:name w:val="hidden"/>
    <w:rsid w:val="00F63ED1"/>
  </w:style>
  <w:style w:type="character" w:customStyle="1" w:styleId="articlebegin">
    <w:name w:val="articlebegin"/>
    <w:rsid w:val="00F63ED1"/>
  </w:style>
  <w:style w:type="character" w:customStyle="1" w:styleId="mediaoverlay">
    <w:name w:val="mediaoverlay"/>
    <w:rsid w:val="00F63ED1"/>
  </w:style>
  <w:style w:type="character" w:customStyle="1" w:styleId="blogcaption">
    <w:name w:val="blog_caption"/>
    <w:rsid w:val="00F63ED1"/>
  </w:style>
  <w:style w:type="character" w:customStyle="1" w:styleId="commnet-abuzz">
    <w:name w:val="commnet-abuzz"/>
    <w:rsid w:val="00F63ED1"/>
  </w:style>
  <w:style w:type="character" w:customStyle="1" w:styleId="fbconnectbuttontext">
    <w:name w:val="fbconnectbutton_text"/>
    <w:rsid w:val="00F63ED1"/>
  </w:style>
  <w:style w:type="character" w:customStyle="1" w:styleId="fbsharecountinner">
    <w:name w:val="fb_share_count_inner"/>
    <w:rsid w:val="00F63ED1"/>
  </w:style>
  <w:style w:type="character" w:customStyle="1" w:styleId="stbuttontext">
    <w:name w:val="stbuttontext"/>
    <w:rsid w:val="00F63ED1"/>
  </w:style>
  <w:style w:type="character" w:customStyle="1" w:styleId="source">
    <w:name w:val="source"/>
    <w:rsid w:val="00F63ED1"/>
  </w:style>
  <w:style w:type="character" w:customStyle="1" w:styleId="pubdate">
    <w:name w:val="pubdate"/>
    <w:rsid w:val="00F63ED1"/>
  </w:style>
  <w:style w:type="character" w:customStyle="1" w:styleId="grey">
    <w:name w:val="grey"/>
    <w:rsid w:val="00F63ED1"/>
  </w:style>
  <w:style w:type="character" w:customStyle="1" w:styleId="postdate">
    <w:name w:val="post_date"/>
    <w:rsid w:val="00F63ED1"/>
  </w:style>
  <w:style w:type="character" w:customStyle="1" w:styleId="bdx">
    <w:name w:val="bdx"/>
    <w:rsid w:val="00F63ED1"/>
  </w:style>
  <w:style w:type="character" w:customStyle="1" w:styleId="bdl">
    <w:name w:val="bdl"/>
    <w:rsid w:val="00F63ED1"/>
  </w:style>
  <w:style w:type="character" w:customStyle="1" w:styleId="breadcrumbitemcurrent">
    <w:name w:val="breadcrumbitemcurrent"/>
    <w:rsid w:val="00F63ED1"/>
  </w:style>
  <w:style w:type="character" w:customStyle="1" w:styleId="bbl">
    <w:name w:val="bbl"/>
    <w:rsid w:val="00F63ED1"/>
  </w:style>
  <w:style w:type="character" w:customStyle="1" w:styleId="Date2">
    <w:name w:val="Date2"/>
    <w:rsid w:val="00F63ED1"/>
  </w:style>
  <w:style w:type="character" w:customStyle="1" w:styleId="company">
    <w:name w:val="company"/>
    <w:rsid w:val="00F63ED1"/>
  </w:style>
  <w:style w:type="character" w:customStyle="1" w:styleId="itxtnewhookspan">
    <w:name w:val="itxtnewhookspan"/>
    <w:rsid w:val="00F63ED1"/>
  </w:style>
  <w:style w:type="character" w:customStyle="1" w:styleId="gstxthlt">
    <w:name w:val="gstxt_hlt"/>
    <w:rsid w:val="00F63ED1"/>
  </w:style>
  <w:style w:type="character" w:customStyle="1" w:styleId="SubtleEmphasis1">
    <w:name w:val="Subtle Emphasis1"/>
    <w:uiPriority w:val="19"/>
    <w:qFormat/>
    <w:rsid w:val="00F63ED1"/>
    <w:rPr>
      <w:rFonts w:ascii="Times New Roman" w:hAnsi="Times New Roman" w:cs="Times New Roman" w:hint="default"/>
      <w:b/>
      <w:bCs w:val="0"/>
      <w:iCs/>
      <w:color w:val="auto"/>
      <w:sz w:val="22"/>
    </w:rPr>
  </w:style>
  <w:style w:type="character" w:customStyle="1" w:styleId="StyleBoldRed">
    <w:name w:val="Style Bold Red"/>
    <w:rsid w:val="00F63ED1"/>
    <w:rPr>
      <w:b/>
      <w:bCs/>
      <w:color w:val="auto"/>
    </w:rPr>
  </w:style>
  <w:style w:type="character" w:customStyle="1" w:styleId="StyleTimesNewRoman8pt">
    <w:name w:val="Style Times New Roman 8 pt"/>
    <w:rsid w:val="00F63ED1"/>
    <w:rPr>
      <w:rFonts w:ascii="Georgia" w:hAnsi="Georgia" w:hint="default"/>
      <w:sz w:val="16"/>
    </w:rPr>
  </w:style>
  <w:style w:type="character" w:customStyle="1" w:styleId="StyleStyle7pt8pt">
    <w:name w:val="Style Style 7 pt + 8 pt"/>
    <w:rsid w:val="00F63ED1"/>
    <w:rPr>
      <w:sz w:val="16"/>
    </w:rPr>
  </w:style>
  <w:style w:type="character" w:customStyle="1" w:styleId="StyleStyleThickunderlineBold1">
    <w:name w:val="Style Style Thick underline + Bold1"/>
    <w:rsid w:val="00F63ED1"/>
    <w:rPr>
      <w:b/>
      <w:bCs/>
      <w:u w:val="thick"/>
    </w:rPr>
  </w:style>
  <w:style w:type="character" w:customStyle="1" w:styleId="StyleUnderline2">
    <w:name w:val="Style Underline2"/>
    <w:rsid w:val="00F63ED1"/>
    <w:rPr>
      <w:u w:val="single"/>
    </w:rPr>
  </w:style>
  <w:style w:type="character" w:customStyle="1" w:styleId="ShrinkText">
    <w:name w:val="Shrink Text"/>
    <w:rsid w:val="00F63ED1"/>
    <w:rPr>
      <w:sz w:val="16"/>
    </w:rPr>
  </w:style>
  <w:style w:type="character" w:customStyle="1" w:styleId="smallcaps">
    <w:name w:val="smallcaps"/>
    <w:rsid w:val="00F63ED1"/>
  </w:style>
  <w:style w:type="character" w:customStyle="1" w:styleId="goldbldtext">
    <w:name w:val="goldbldtext"/>
    <w:rsid w:val="00F63ED1"/>
  </w:style>
  <w:style w:type="character" w:customStyle="1" w:styleId="cardshighlight0">
    <w:name w:val="cardshighlight"/>
    <w:rsid w:val="00F63ED1"/>
  </w:style>
  <w:style w:type="character" w:customStyle="1" w:styleId="cardsfont12pt1">
    <w:name w:val="cardsfont12pt"/>
    <w:rsid w:val="00F63ED1"/>
  </w:style>
  <w:style w:type="character" w:customStyle="1" w:styleId="ft1">
    <w:name w:val="ft1"/>
    <w:rsid w:val="00F63ED1"/>
  </w:style>
  <w:style w:type="character" w:customStyle="1" w:styleId="ft6">
    <w:name w:val="ft6"/>
    <w:rsid w:val="00F63ED1"/>
  </w:style>
  <w:style w:type="character" w:customStyle="1" w:styleId="kicker">
    <w:name w:val="kicker"/>
    <w:rsid w:val="00F63ED1"/>
  </w:style>
  <w:style w:type="character" w:customStyle="1" w:styleId="backcontent">
    <w:name w:val="backcontent"/>
    <w:rsid w:val="00F63ED1"/>
  </w:style>
  <w:style w:type="character" w:customStyle="1" w:styleId="daystmp">
    <w:name w:val="daystmp"/>
    <w:rsid w:val="00F63ED1"/>
  </w:style>
  <w:style w:type="character" w:customStyle="1" w:styleId="cardsfont12ptchar">
    <w:name w:val="cardsfont12ptchar"/>
    <w:rsid w:val="00F63ED1"/>
  </w:style>
  <w:style w:type="character" w:customStyle="1" w:styleId="gal">
    <w:name w:val="gal"/>
    <w:rsid w:val="00F63ED1"/>
  </w:style>
  <w:style w:type="character" w:customStyle="1" w:styleId="submitted">
    <w:name w:val="submitted"/>
    <w:rsid w:val="00F63ED1"/>
  </w:style>
  <w:style w:type="character" w:customStyle="1" w:styleId="imagedateline">
    <w:name w:val="image_dateline"/>
    <w:rsid w:val="00F63ED1"/>
  </w:style>
  <w:style w:type="character" w:customStyle="1" w:styleId="authordatecharchar">
    <w:name w:val="authordatecharchar"/>
    <w:rsid w:val="00F63ED1"/>
  </w:style>
  <w:style w:type="character" w:customStyle="1" w:styleId="style1char0">
    <w:name w:val="style1char"/>
    <w:rsid w:val="00F63ED1"/>
  </w:style>
  <w:style w:type="character" w:customStyle="1" w:styleId="tagcharchar0">
    <w:name w:val="tagcharchar"/>
    <w:rsid w:val="00F63ED1"/>
  </w:style>
  <w:style w:type="character" w:customStyle="1" w:styleId="underlinedcharchar2">
    <w:name w:val="underlinedcharchar"/>
    <w:rsid w:val="00F63ED1"/>
  </w:style>
  <w:style w:type="character" w:customStyle="1" w:styleId="BoxedChar">
    <w:name w:val="Boxed Char"/>
    <w:rsid w:val="00F63ED1"/>
    <w:rPr>
      <w:rFonts w:ascii="Arial Narrow" w:hAnsi="Arial Narrow" w:hint="default"/>
      <w:b/>
      <w:bCs w:val="0"/>
      <w:sz w:val="18"/>
      <w:bdr w:val="single" w:sz="6" w:space="0" w:color="auto" w:frame="1"/>
    </w:rPr>
  </w:style>
  <w:style w:type="character" w:customStyle="1" w:styleId="Style11ptUnderline2">
    <w:name w:val="Style 11 pt Underline2"/>
    <w:rsid w:val="00F63ED1"/>
    <w:rPr>
      <w:sz w:val="20"/>
      <w:u w:val="single"/>
    </w:rPr>
  </w:style>
  <w:style w:type="character" w:customStyle="1" w:styleId="Style11ptBoldUnderline2">
    <w:name w:val="Style 11 pt Bold Underline2"/>
    <w:rsid w:val="00F63ED1"/>
    <w:rPr>
      <w:b/>
      <w:bCs/>
      <w:sz w:val="20"/>
      <w:u w:val="single"/>
    </w:rPr>
  </w:style>
  <w:style w:type="character" w:customStyle="1" w:styleId="nw">
    <w:name w:val="nw"/>
    <w:rsid w:val="00F63ED1"/>
  </w:style>
  <w:style w:type="character" w:customStyle="1" w:styleId="Styleunderline11ptBoldBorderSinglesolidlineAuto">
    <w:name w:val="Style underline + 11 pt Bold Border: : (Single solid line Auto ..."/>
    <w:rsid w:val="00F63ED1"/>
    <w:rPr>
      <w:b/>
      <w:bCs/>
      <w:sz w:val="20"/>
      <w:u w:val="single"/>
      <w:bdr w:val="single" w:sz="4" w:space="0" w:color="auto" w:frame="1"/>
    </w:rPr>
  </w:style>
  <w:style w:type="character" w:customStyle="1" w:styleId="cardCharCharChar1">
    <w:name w:val="card Char Char Char1"/>
    <w:rsid w:val="00F63ED1"/>
    <w:rPr>
      <w:lang w:val="en-US" w:eastAsia="en-US" w:bidi="ar-SA"/>
    </w:rPr>
  </w:style>
  <w:style w:type="character" w:customStyle="1" w:styleId="authors1">
    <w:name w:val="authors1"/>
    <w:rsid w:val="00F63ED1"/>
    <w:rPr>
      <w:rFonts w:ascii="Verdana" w:hAnsi="Verdana" w:hint="default"/>
      <w:b/>
      <w:bCs/>
      <w:color w:val="006699"/>
      <w:sz w:val="20"/>
      <w:szCs w:val="20"/>
    </w:rPr>
  </w:style>
  <w:style w:type="character" w:customStyle="1" w:styleId="headlinesectionlarge">
    <w:name w:val="headline_section_large"/>
    <w:rsid w:val="00F63ED1"/>
  </w:style>
  <w:style w:type="character" w:customStyle="1" w:styleId="Styleunderline11ptBlack">
    <w:name w:val="Style underline + 11 pt Black"/>
    <w:rsid w:val="00F63ED1"/>
    <w:rPr>
      <w:color w:val="000000"/>
      <w:sz w:val="20"/>
      <w:u w:val="single"/>
    </w:rPr>
  </w:style>
  <w:style w:type="character" w:customStyle="1" w:styleId="Styleunderline11ptBoldBlack">
    <w:name w:val="Style underline + 11 pt Bold Black"/>
    <w:rsid w:val="00F63ED1"/>
    <w:rPr>
      <w:b/>
      <w:bCs/>
      <w:color w:val="000000"/>
      <w:sz w:val="20"/>
      <w:u w:val="single"/>
    </w:rPr>
  </w:style>
  <w:style w:type="character" w:customStyle="1" w:styleId="Style11ptBoldBlackUnderline">
    <w:name w:val="Style 11 pt Bold Black Underline"/>
    <w:rsid w:val="00F63ED1"/>
    <w:rPr>
      <w:b/>
      <w:bCs/>
      <w:color w:val="000000"/>
      <w:sz w:val="20"/>
      <w:u w:val="single"/>
    </w:rPr>
  </w:style>
  <w:style w:type="character" w:customStyle="1" w:styleId="Style11ptBoldBlackUnderlineBorderSinglesolidline">
    <w:name w:val="Style 11 pt Bold Black Underline Border: : (Single solid line ..."/>
    <w:rsid w:val="00F63ED1"/>
    <w:rPr>
      <w:b/>
      <w:bCs/>
      <w:color w:val="000000"/>
      <w:sz w:val="20"/>
      <w:u w:val="single"/>
      <w:bdr w:val="single" w:sz="4" w:space="0" w:color="auto" w:frame="1"/>
    </w:rPr>
  </w:style>
  <w:style w:type="character" w:customStyle="1" w:styleId="StyleLatinMeridien-Italic11ptItalicUnderline">
    <w:name w:val="Style (Latin) Meridien-Italic 11 pt Italic Underline"/>
    <w:rsid w:val="00F63ED1"/>
    <w:rPr>
      <w:rFonts w:ascii="Meridien-Italic" w:hAnsi="Meridien-Italic" w:hint="default"/>
      <w:i/>
      <w:iCs/>
      <w:sz w:val="20"/>
      <w:u w:val="single"/>
    </w:rPr>
  </w:style>
  <w:style w:type="character" w:customStyle="1" w:styleId="Citation-AuthorDate">
    <w:name w:val="Citation - Author/Date"/>
    <w:rsid w:val="00F63ED1"/>
    <w:rPr>
      <w:b/>
      <w:bCs w:val="0"/>
      <w:smallCaps/>
      <w:sz w:val="24"/>
      <w:u w:val="single"/>
    </w:rPr>
  </w:style>
  <w:style w:type="character" w:customStyle="1" w:styleId="underlinestylechar0">
    <w:name w:val="underlinestylechar"/>
    <w:rsid w:val="00F63ED1"/>
  </w:style>
  <w:style w:type="character" w:customStyle="1" w:styleId="highlight">
    <w:name w:val="highlight"/>
    <w:rsid w:val="00F63ED1"/>
  </w:style>
  <w:style w:type="character" w:customStyle="1" w:styleId="DottedUnderline0">
    <w:name w:val="Dotted Underline"/>
    <w:rsid w:val="00F63ED1"/>
    <w:rPr>
      <w:rFonts w:ascii="Times New Roman" w:hAnsi="Times New Roman" w:cs="Times New Roman" w:hint="default"/>
      <w:sz w:val="20"/>
      <w:u w:val="dottedHeavy"/>
    </w:rPr>
  </w:style>
  <w:style w:type="character" w:customStyle="1" w:styleId="titleauthoretc">
    <w:name w:val="titleauthoretc"/>
    <w:rsid w:val="00F63ED1"/>
  </w:style>
  <w:style w:type="character" w:customStyle="1" w:styleId="labeltext">
    <w:name w:val="labeltext"/>
    <w:rsid w:val="00F63ED1"/>
  </w:style>
  <w:style w:type="character" w:customStyle="1" w:styleId="viewlink">
    <w:name w:val="viewlink"/>
    <w:rsid w:val="00F63ED1"/>
  </w:style>
  <w:style w:type="character" w:customStyle="1" w:styleId="share">
    <w:name w:val="share"/>
    <w:rsid w:val="00F63ED1"/>
  </w:style>
  <w:style w:type="character" w:customStyle="1" w:styleId="inlinkchart">
    <w:name w:val="inlink_chart"/>
    <w:rsid w:val="00F63ED1"/>
  </w:style>
  <w:style w:type="character" w:customStyle="1" w:styleId="underLight">
    <w:name w:val="underLight"/>
    <w:uiPriority w:val="1"/>
    <w:qFormat/>
    <w:rsid w:val="00F63ED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63ED1"/>
  </w:style>
  <w:style w:type="character" w:customStyle="1" w:styleId="author-rss">
    <w:name w:val="author-rss"/>
    <w:rsid w:val="00F63ED1"/>
  </w:style>
  <w:style w:type="character" w:customStyle="1" w:styleId="fbsharecountwrapper">
    <w:name w:val="fb_share_count_wrapper"/>
    <w:rsid w:val="00F63ED1"/>
  </w:style>
  <w:style w:type="character" w:customStyle="1" w:styleId="fbbuttontext">
    <w:name w:val="fb_button_text"/>
    <w:rsid w:val="00F63ED1"/>
  </w:style>
  <w:style w:type="character" w:customStyle="1" w:styleId="hw">
    <w:name w:val="hw"/>
    <w:rsid w:val="00F63ED1"/>
  </w:style>
  <w:style w:type="character" w:customStyle="1" w:styleId="linktotop">
    <w:name w:val="linktotop"/>
    <w:rsid w:val="00F63ED1"/>
  </w:style>
  <w:style w:type="character" w:customStyle="1" w:styleId="maintextbldleft">
    <w:name w:val="maintextbldleft"/>
    <w:rsid w:val="00F63ED1"/>
  </w:style>
  <w:style w:type="character" w:customStyle="1" w:styleId="maintextleft">
    <w:name w:val="maintextleft"/>
    <w:rsid w:val="00F63ED1"/>
  </w:style>
  <w:style w:type="character" w:customStyle="1" w:styleId="descriptionstyle1block">
    <w:name w:val="description style1 block"/>
    <w:rsid w:val="00F63ED1"/>
  </w:style>
  <w:style w:type="character" w:customStyle="1" w:styleId="gutter-right-1">
    <w:name w:val="gutter-right-1"/>
    <w:basedOn w:val="DefaultParagraphFont"/>
    <w:rsid w:val="00F63ED1"/>
  </w:style>
  <w:style w:type="character" w:customStyle="1" w:styleId="ssl3">
    <w:name w:val="ss_l3"/>
    <w:rsid w:val="00F63ED1"/>
  </w:style>
  <w:style w:type="character" w:customStyle="1" w:styleId="FontStyle39">
    <w:name w:val="Font Style39"/>
    <w:uiPriority w:val="99"/>
    <w:rsid w:val="00F63ED1"/>
    <w:rPr>
      <w:rFonts w:ascii="Constantia" w:hAnsi="Constantia" w:cs="Constantia" w:hint="default"/>
      <w:b/>
      <w:bCs/>
      <w:sz w:val="18"/>
      <w:szCs w:val="18"/>
    </w:rPr>
  </w:style>
  <w:style w:type="character" w:customStyle="1" w:styleId="6">
    <w:name w:val="6"/>
    <w:rsid w:val="00F63ED1"/>
    <w:rPr>
      <w:rFonts w:ascii="Arial" w:hAnsi="Arial" w:cs="Arial" w:hint="default"/>
      <w:bCs/>
      <w:sz w:val="20"/>
      <w:u w:val="single"/>
      <w:lang w:val="en-US" w:eastAsia="en-US" w:bidi="ar-SA"/>
    </w:rPr>
  </w:style>
  <w:style w:type="character" w:customStyle="1" w:styleId="Header11">
    <w:name w:val="Header11"/>
    <w:rsid w:val="00F63ED1"/>
  </w:style>
  <w:style w:type="character" w:customStyle="1" w:styleId="posa">
    <w:name w:val="pos(a)"/>
    <w:basedOn w:val="DefaultParagraphFont"/>
    <w:rsid w:val="00F63ED1"/>
  </w:style>
  <w:style w:type="character" w:customStyle="1" w:styleId="u-hiddeninnarrowenv">
    <w:name w:val="u-hiddeninnarrowenv"/>
    <w:basedOn w:val="DefaultParagraphFont"/>
    <w:rsid w:val="00F63ED1"/>
  </w:style>
  <w:style w:type="character" w:customStyle="1" w:styleId="followbutton-bird">
    <w:name w:val="followbutton-bird"/>
    <w:basedOn w:val="DefaultParagraphFont"/>
    <w:rsid w:val="00F63ED1"/>
  </w:style>
  <w:style w:type="character" w:customStyle="1" w:styleId="tweetauthor-name">
    <w:name w:val="tweetauthor-name"/>
    <w:basedOn w:val="DefaultParagraphFont"/>
    <w:rsid w:val="00F63ED1"/>
  </w:style>
  <w:style w:type="character" w:customStyle="1" w:styleId="tweetauthor-verifiedbadge">
    <w:name w:val="tweetauthor-verifiedbadge"/>
    <w:basedOn w:val="DefaultParagraphFont"/>
    <w:rsid w:val="00F63ED1"/>
  </w:style>
  <w:style w:type="character" w:customStyle="1" w:styleId="tweetauthor-screenname">
    <w:name w:val="tweetauthor-screenname"/>
    <w:basedOn w:val="DefaultParagraphFont"/>
    <w:rsid w:val="00F63ED1"/>
  </w:style>
  <w:style w:type="character" w:customStyle="1" w:styleId="u-hiddenvisually">
    <w:name w:val="u-hiddenvisually"/>
    <w:basedOn w:val="DefaultParagraphFont"/>
    <w:rsid w:val="00F63ED1"/>
  </w:style>
  <w:style w:type="character" w:customStyle="1" w:styleId="tweetaction-stat">
    <w:name w:val="tweetaction-stat"/>
    <w:basedOn w:val="DefaultParagraphFont"/>
    <w:rsid w:val="00F63ED1"/>
  </w:style>
  <w:style w:type="character" w:customStyle="1" w:styleId="related">
    <w:name w:val="related"/>
    <w:basedOn w:val="DefaultParagraphFont"/>
    <w:rsid w:val="00F63ED1"/>
  </w:style>
  <w:style w:type="character" w:customStyle="1" w:styleId="related-content">
    <w:name w:val="related-content"/>
    <w:basedOn w:val="DefaultParagraphFont"/>
    <w:rsid w:val="00F63ED1"/>
  </w:style>
  <w:style w:type="character" w:customStyle="1" w:styleId="name-of-author">
    <w:name w:val="name-of-author"/>
    <w:basedOn w:val="DefaultParagraphFont"/>
    <w:rsid w:val="00F63ED1"/>
  </w:style>
  <w:style w:type="character" w:customStyle="1" w:styleId="first-name">
    <w:name w:val="first-name"/>
    <w:basedOn w:val="DefaultParagraphFont"/>
    <w:rsid w:val="00F63ED1"/>
  </w:style>
  <w:style w:type="character" w:customStyle="1" w:styleId="last-name">
    <w:name w:val="last-name"/>
    <w:basedOn w:val="DefaultParagraphFont"/>
    <w:rsid w:val="00F63ED1"/>
  </w:style>
  <w:style w:type="character" w:customStyle="1" w:styleId="caption10">
    <w:name w:val="caption1"/>
    <w:basedOn w:val="DefaultParagraphFont"/>
    <w:rsid w:val="00F63ED1"/>
  </w:style>
  <w:style w:type="character" w:customStyle="1" w:styleId="recirc-text">
    <w:name w:val="&quot;recirc-text”"/>
    <w:basedOn w:val="DefaultParagraphFont"/>
    <w:rsid w:val="00F63ED1"/>
  </w:style>
  <w:style w:type="character" w:customStyle="1" w:styleId="video-icon">
    <w:name w:val="video-icon"/>
    <w:basedOn w:val="DefaultParagraphFont"/>
    <w:rsid w:val="00F63ED1"/>
  </w:style>
  <w:style w:type="character" w:customStyle="1" w:styleId="powa-shot-play-btn-text">
    <w:name w:val="powa-shot-play-btn-text"/>
    <w:basedOn w:val="DefaultParagraphFont"/>
    <w:rsid w:val="00F63ED1"/>
  </w:style>
  <w:style w:type="character" w:customStyle="1" w:styleId="powa-shot-click">
    <w:name w:val="powa-shot-click"/>
    <w:basedOn w:val="DefaultParagraphFont"/>
    <w:rsid w:val="00F63ED1"/>
  </w:style>
  <w:style w:type="character" w:customStyle="1" w:styleId="wpv-blurb">
    <w:name w:val="wpv-blurb"/>
    <w:basedOn w:val="DefaultParagraphFont"/>
    <w:rsid w:val="00F63ED1"/>
  </w:style>
  <w:style w:type="character" w:customStyle="1" w:styleId="pb-caption">
    <w:name w:val="pb-caption"/>
    <w:basedOn w:val="DefaultParagraphFont"/>
    <w:rsid w:val="00F63ED1"/>
  </w:style>
  <w:style w:type="character" w:customStyle="1" w:styleId="Heading5Char1">
    <w:name w:val="Heading 5 Char1"/>
    <w:aliases w:val="Text Char1"/>
    <w:basedOn w:val="DefaultParagraphFont"/>
    <w:semiHidden/>
    <w:rsid w:val="00F63ED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63ED1"/>
    <w:rPr>
      <w:vertAlign w:val="baseline"/>
    </w:rPr>
  </w:style>
  <w:style w:type="character" w:customStyle="1" w:styleId="Heading7Char1">
    <w:name w:val="Heading 7 Char1"/>
    <w:basedOn w:val="DefaultParagraphFont"/>
    <w:semiHidden/>
    <w:rsid w:val="00F63ED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63ED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63ED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63ED1"/>
    <w:rPr>
      <w:rFonts w:ascii="Calibri" w:hAnsi="Calibri" w:cs="Calibri"/>
    </w:rPr>
  </w:style>
  <w:style w:type="numbering" w:customStyle="1" w:styleId="NoList2">
    <w:name w:val="No List2"/>
    <w:next w:val="NoList"/>
    <w:uiPriority w:val="99"/>
    <w:semiHidden/>
    <w:unhideWhenUsed/>
    <w:rsid w:val="00F63ED1"/>
  </w:style>
  <w:style w:type="numbering" w:customStyle="1" w:styleId="NoList3">
    <w:name w:val="No List3"/>
    <w:next w:val="NoList"/>
    <w:uiPriority w:val="99"/>
    <w:semiHidden/>
    <w:unhideWhenUsed/>
    <w:rsid w:val="00F63ED1"/>
  </w:style>
  <w:style w:type="numbering" w:customStyle="1" w:styleId="NoList4">
    <w:name w:val="No List4"/>
    <w:next w:val="NoList"/>
    <w:uiPriority w:val="99"/>
    <w:semiHidden/>
    <w:unhideWhenUsed/>
    <w:rsid w:val="00F63ED1"/>
  </w:style>
  <w:style w:type="numbering" w:customStyle="1" w:styleId="NoList5">
    <w:name w:val="No List5"/>
    <w:next w:val="NoList"/>
    <w:semiHidden/>
    <w:unhideWhenUsed/>
    <w:rsid w:val="00F63ED1"/>
  </w:style>
  <w:style w:type="paragraph" w:styleId="BlockText">
    <w:name w:val="Block Text"/>
    <w:basedOn w:val="Normal"/>
    <w:rsid w:val="00F63ED1"/>
    <w:pPr>
      <w:ind w:left="229" w:right="229"/>
    </w:pPr>
    <w:rPr>
      <w:rFonts w:ascii="Verdana" w:eastAsia="Times New Roman" w:hAnsi="Verdana"/>
      <w:szCs w:val="20"/>
    </w:rPr>
  </w:style>
  <w:style w:type="paragraph" w:styleId="NormalIndent">
    <w:name w:val="Normal Indent"/>
    <w:basedOn w:val="Normal"/>
    <w:rsid w:val="00F63ED1"/>
    <w:pPr>
      <w:ind w:left="720"/>
    </w:pPr>
    <w:rPr>
      <w:rFonts w:eastAsia="Times New Roman"/>
      <w:szCs w:val="20"/>
    </w:rPr>
  </w:style>
  <w:style w:type="paragraph" w:styleId="EnvelopeReturn">
    <w:name w:val="envelope return"/>
    <w:basedOn w:val="Normal"/>
    <w:rsid w:val="00F63ED1"/>
    <w:rPr>
      <w:rFonts w:eastAsia="Times New Roman"/>
      <w:sz w:val="24"/>
      <w:szCs w:val="20"/>
    </w:rPr>
  </w:style>
  <w:style w:type="paragraph" w:styleId="EnvelopeAddress">
    <w:name w:val="envelope address"/>
    <w:basedOn w:val="Normal"/>
    <w:rsid w:val="00F63ED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63ED1"/>
  </w:style>
  <w:style w:type="numbering" w:customStyle="1" w:styleId="NoList7">
    <w:name w:val="No List7"/>
    <w:next w:val="NoList"/>
    <w:semiHidden/>
    <w:unhideWhenUsed/>
    <w:rsid w:val="00F63ED1"/>
  </w:style>
  <w:style w:type="paragraph" w:styleId="ListBullet">
    <w:name w:val="List Bullet"/>
    <w:basedOn w:val="Normal"/>
    <w:link w:val="ListBulletChar"/>
    <w:uiPriority w:val="99"/>
    <w:unhideWhenUsed/>
    <w:rsid w:val="00F63ED1"/>
    <w:pPr>
      <w:tabs>
        <w:tab w:val="num" w:pos="360"/>
      </w:tabs>
      <w:ind w:left="360" w:hanging="360"/>
      <w:contextualSpacing/>
    </w:pPr>
    <w:rPr>
      <w:rFonts w:eastAsia="Calibri"/>
    </w:rPr>
  </w:style>
  <w:style w:type="table" w:styleId="MediumGrid1">
    <w:name w:val="Medium Grid 1"/>
    <w:basedOn w:val="TableNormal"/>
    <w:uiPriority w:val="67"/>
    <w:rsid w:val="00F63ED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63ED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63ED1"/>
  </w:style>
  <w:style w:type="numbering" w:customStyle="1" w:styleId="NoList111">
    <w:name w:val="No List111"/>
    <w:next w:val="NoList"/>
    <w:uiPriority w:val="99"/>
    <w:semiHidden/>
    <w:unhideWhenUsed/>
    <w:rsid w:val="00F63ED1"/>
  </w:style>
  <w:style w:type="numbering" w:customStyle="1" w:styleId="NoList1111">
    <w:name w:val="No List1111"/>
    <w:next w:val="NoList"/>
    <w:uiPriority w:val="99"/>
    <w:semiHidden/>
    <w:unhideWhenUsed/>
    <w:rsid w:val="00F63ED1"/>
  </w:style>
  <w:style w:type="numbering" w:customStyle="1" w:styleId="NoList11111">
    <w:name w:val="No List11111"/>
    <w:next w:val="NoList"/>
    <w:uiPriority w:val="99"/>
    <w:semiHidden/>
    <w:unhideWhenUsed/>
    <w:rsid w:val="00F63ED1"/>
  </w:style>
  <w:style w:type="numbering" w:customStyle="1" w:styleId="NoList111111">
    <w:name w:val="No List111111"/>
    <w:next w:val="NoList"/>
    <w:uiPriority w:val="99"/>
    <w:semiHidden/>
    <w:unhideWhenUsed/>
    <w:rsid w:val="00F63ED1"/>
  </w:style>
  <w:style w:type="numbering" w:customStyle="1" w:styleId="NoList1111111">
    <w:name w:val="No List1111111"/>
    <w:next w:val="NoList"/>
    <w:uiPriority w:val="99"/>
    <w:semiHidden/>
    <w:unhideWhenUsed/>
    <w:rsid w:val="00F63ED1"/>
  </w:style>
  <w:style w:type="numbering" w:customStyle="1" w:styleId="NoList11111111">
    <w:name w:val="No List11111111"/>
    <w:next w:val="NoList"/>
    <w:uiPriority w:val="99"/>
    <w:semiHidden/>
    <w:unhideWhenUsed/>
    <w:rsid w:val="00F63ED1"/>
  </w:style>
  <w:style w:type="numbering" w:customStyle="1" w:styleId="NoList111111111">
    <w:name w:val="No List111111111"/>
    <w:next w:val="NoList"/>
    <w:uiPriority w:val="99"/>
    <w:semiHidden/>
    <w:unhideWhenUsed/>
    <w:rsid w:val="00F63ED1"/>
  </w:style>
  <w:style w:type="numbering" w:customStyle="1" w:styleId="NoList1111111111">
    <w:name w:val="No List1111111111"/>
    <w:next w:val="NoList"/>
    <w:uiPriority w:val="99"/>
    <w:semiHidden/>
    <w:unhideWhenUsed/>
    <w:rsid w:val="00F63ED1"/>
  </w:style>
  <w:style w:type="numbering" w:customStyle="1" w:styleId="NoList11111111111">
    <w:name w:val="No List11111111111"/>
    <w:next w:val="NoList"/>
    <w:uiPriority w:val="99"/>
    <w:semiHidden/>
    <w:unhideWhenUsed/>
    <w:rsid w:val="00F63ED1"/>
  </w:style>
  <w:style w:type="numbering" w:customStyle="1" w:styleId="NoList111111111111">
    <w:name w:val="No List111111111111"/>
    <w:next w:val="NoList"/>
    <w:uiPriority w:val="99"/>
    <w:semiHidden/>
    <w:unhideWhenUsed/>
    <w:rsid w:val="00F63ED1"/>
  </w:style>
  <w:style w:type="numbering" w:customStyle="1" w:styleId="NoList1111111111111">
    <w:name w:val="No List1111111111111"/>
    <w:next w:val="NoList"/>
    <w:uiPriority w:val="99"/>
    <w:semiHidden/>
    <w:unhideWhenUsed/>
    <w:rsid w:val="00F63ED1"/>
  </w:style>
  <w:style w:type="numbering" w:customStyle="1" w:styleId="NoList11111111111111">
    <w:name w:val="No List11111111111111"/>
    <w:next w:val="NoList"/>
    <w:uiPriority w:val="99"/>
    <w:semiHidden/>
    <w:unhideWhenUsed/>
    <w:rsid w:val="00F63ED1"/>
  </w:style>
  <w:style w:type="numbering" w:customStyle="1" w:styleId="NoList111111111111111">
    <w:name w:val="No List111111111111111"/>
    <w:next w:val="NoList"/>
    <w:uiPriority w:val="99"/>
    <w:semiHidden/>
    <w:unhideWhenUsed/>
    <w:rsid w:val="00F63ED1"/>
  </w:style>
  <w:style w:type="numbering" w:customStyle="1" w:styleId="NoList1111111111111111">
    <w:name w:val="No List1111111111111111"/>
    <w:next w:val="NoList"/>
    <w:uiPriority w:val="99"/>
    <w:semiHidden/>
    <w:unhideWhenUsed/>
    <w:rsid w:val="00F63ED1"/>
  </w:style>
  <w:style w:type="numbering" w:customStyle="1" w:styleId="NoList11111111111111111">
    <w:name w:val="No List11111111111111111"/>
    <w:next w:val="NoList"/>
    <w:uiPriority w:val="99"/>
    <w:semiHidden/>
    <w:unhideWhenUsed/>
    <w:rsid w:val="00F63ED1"/>
  </w:style>
  <w:style w:type="character" w:customStyle="1" w:styleId="FontStyle220">
    <w:name w:val="Font Style220"/>
    <w:basedOn w:val="DefaultParagraphFont"/>
    <w:uiPriority w:val="99"/>
    <w:rsid w:val="00F63ED1"/>
    <w:rPr>
      <w:rFonts w:ascii="Candara" w:hAnsi="Candara" w:cs="Candara" w:hint="default"/>
      <w:i/>
      <w:iCs/>
      <w:sz w:val="18"/>
      <w:szCs w:val="18"/>
    </w:rPr>
  </w:style>
  <w:style w:type="character" w:customStyle="1" w:styleId="FontStyle290">
    <w:name w:val="Font Style290"/>
    <w:basedOn w:val="DefaultParagraphFont"/>
    <w:uiPriority w:val="99"/>
    <w:rsid w:val="00F63ED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63ED1"/>
    <w:rPr>
      <w:rFonts w:ascii="Arial" w:hAnsi="Arial" w:cs="Arial"/>
      <w:b/>
      <w:bCs/>
      <w:sz w:val="16"/>
      <w:szCs w:val="16"/>
    </w:rPr>
  </w:style>
  <w:style w:type="paragraph" w:customStyle="1" w:styleId="analytic0">
    <w:name w:val="analytic"/>
    <w:basedOn w:val="Normal"/>
    <w:link w:val="analyticChar0"/>
    <w:uiPriority w:val="4"/>
    <w:qFormat/>
    <w:rsid w:val="00F63ED1"/>
    <w:pPr>
      <w:spacing w:before="120"/>
    </w:pPr>
    <w:rPr>
      <w:b/>
      <w:sz w:val="20"/>
    </w:rPr>
  </w:style>
  <w:style w:type="character" w:customStyle="1" w:styleId="analyticChar0">
    <w:name w:val="analytic Char"/>
    <w:basedOn w:val="DefaultParagraphFont"/>
    <w:link w:val="analytic0"/>
    <w:uiPriority w:val="4"/>
    <w:rsid w:val="00F63ED1"/>
    <w:rPr>
      <w:rFonts w:ascii="Calibri" w:hAnsi="Calibri" w:cs="Calibri"/>
      <w:b/>
      <w:sz w:val="20"/>
    </w:rPr>
  </w:style>
  <w:style w:type="character" w:customStyle="1" w:styleId="m-5498913268213319940gmail-styleunderline">
    <w:name w:val="m_-5498913268213319940gmail-styleunderline"/>
    <w:basedOn w:val="DefaultParagraphFont"/>
    <w:rsid w:val="00F63ED1"/>
  </w:style>
  <w:style w:type="paragraph" w:customStyle="1" w:styleId="speakable">
    <w:name w:val="speakable"/>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63ED1"/>
  </w:style>
  <w:style w:type="character" w:customStyle="1" w:styleId="copyright">
    <w:name w:val="copyright"/>
    <w:basedOn w:val="DefaultParagraphFont"/>
    <w:rsid w:val="00F63ED1"/>
  </w:style>
  <w:style w:type="character" w:customStyle="1" w:styleId="TagCharCharCharChar">
    <w:name w:val="Tag Char Char Char Char"/>
    <w:basedOn w:val="DefaultParagraphFont"/>
    <w:rsid w:val="00F63ED1"/>
    <w:rPr>
      <w:rFonts w:ascii="Calibri" w:hAnsi="Calibri" w:cs="Calibri"/>
      <w:b/>
      <w:sz w:val="24"/>
    </w:rPr>
  </w:style>
  <w:style w:type="paragraph" w:customStyle="1" w:styleId="g-body">
    <w:name w:val="g-body"/>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63ED1"/>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63ED1"/>
    <w:pPr>
      <w:spacing w:before="100" w:beforeAutospacing="1" w:after="100" w:afterAutospacing="1"/>
    </w:pPr>
    <w:rPr>
      <w:sz w:val="24"/>
    </w:rPr>
  </w:style>
  <w:style w:type="paragraph" w:customStyle="1" w:styleId="style41">
    <w:name w:val="style4"/>
    <w:basedOn w:val="Normal"/>
    <w:uiPriority w:val="99"/>
    <w:qFormat/>
    <w:rsid w:val="00F63ED1"/>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63ED1"/>
    <w:pPr>
      <w:spacing w:before="100" w:beforeAutospacing="1" w:after="100" w:afterAutospacing="1"/>
    </w:pPr>
    <w:rPr>
      <w:rFonts w:ascii="Times New Roman" w:hAnsi="Times New Roman"/>
      <w:sz w:val="24"/>
    </w:rPr>
  </w:style>
  <w:style w:type="character" w:customStyle="1" w:styleId="adtext">
    <w:name w:val="adtext"/>
    <w:basedOn w:val="DefaultParagraphFont"/>
    <w:rsid w:val="00F63ED1"/>
  </w:style>
  <w:style w:type="character" w:customStyle="1" w:styleId="UL-Bold">
    <w:name w:val="UL-Bold"/>
    <w:basedOn w:val="DefaultParagraphFont"/>
    <w:rsid w:val="00F63ED1"/>
    <w:rPr>
      <w:u w:val="thick"/>
    </w:rPr>
  </w:style>
  <w:style w:type="character" w:customStyle="1" w:styleId="UL-None">
    <w:name w:val="UL-None"/>
    <w:basedOn w:val="DefaultParagraphFont"/>
    <w:rsid w:val="00F63ED1"/>
    <w:rPr>
      <w:strike w:val="0"/>
      <w:dstrike w:val="0"/>
      <w:u w:val="none"/>
      <w:effect w:val="none"/>
    </w:rPr>
  </w:style>
  <w:style w:type="character" w:customStyle="1" w:styleId="gl">
    <w:name w:val="gl"/>
    <w:basedOn w:val="DefaultParagraphFont"/>
    <w:rsid w:val="00F63ED1"/>
  </w:style>
  <w:style w:type="character" w:customStyle="1" w:styleId="qu730rj69h">
    <w:name w:val="qu730rj69h"/>
    <w:basedOn w:val="DefaultParagraphFont"/>
    <w:rsid w:val="00F63ED1"/>
  </w:style>
  <w:style w:type="paragraph" w:customStyle="1" w:styleId="optext">
    <w:name w:val="optext"/>
    <w:basedOn w:val="Normal"/>
    <w:uiPriority w:val="99"/>
    <w:qFormat/>
    <w:rsid w:val="00F63ED1"/>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63ED1"/>
  </w:style>
  <w:style w:type="character" w:customStyle="1" w:styleId="icr880">
    <w:name w:val="icr880"/>
    <w:basedOn w:val="DefaultParagraphFont"/>
    <w:rsid w:val="00F63ED1"/>
  </w:style>
  <w:style w:type="character" w:customStyle="1" w:styleId="hx23q54">
    <w:name w:val="hx23q54"/>
    <w:basedOn w:val="DefaultParagraphFont"/>
    <w:rsid w:val="00F63ED1"/>
  </w:style>
  <w:style w:type="character" w:customStyle="1" w:styleId="m-5348258726587825636gmail-style13ptbold">
    <w:name w:val="m_-5348258726587825636gmail-style13ptbold"/>
    <w:basedOn w:val="DefaultParagraphFont"/>
    <w:rsid w:val="00F63ED1"/>
  </w:style>
  <w:style w:type="character" w:customStyle="1" w:styleId="m-5348258726587825636gmail-styleunderline">
    <w:name w:val="m_-5348258726587825636gmail-styleunderline"/>
    <w:basedOn w:val="DefaultParagraphFont"/>
    <w:rsid w:val="00F63ED1"/>
  </w:style>
  <w:style w:type="character" w:customStyle="1" w:styleId="UnderlineCharChar1">
    <w:name w:val="Underline Char Char1"/>
    <w:basedOn w:val="DefaultParagraphFont"/>
    <w:rsid w:val="00F63ED1"/>
    <w:rPr>
      <w:u w:val="single"/>
      <w:lang w:val="en-US" w:eastAsia="en-US" w:bidi="ar-SA"/>
    </w:rPr>
  </w:style>
  <w:style w:type="character" w:customStyle="1" w:styleId="m4385445901877740177gmail-styleunderline">
    <w:name w:val="m_4385445901877740177gmail-styleunderline"/>
    <w:basedOn w:val="DefaultParagraphFont"/>
    <w:rsid w:val="00F63ED1"/>
  </w:style>
  <w:style w:type="character" w:customStyle="1" w:styleId="CardsFont12ptCharChar">
    <w:name w:val="Cards + Font: 12 pt Char Char"/>
    <w:basedOn w:val="DefaultParagraphFont"/>
    <w:rsid w:val="00F63ED1"/>
    <w:rPr>
      <w:sz w:val="24"/>
      <w:szCs w:val="24"/>
      <w:u w:val="thick"/>
      <w:lang w:val="en-US" w:eastAsia="en-US" w:bidi="ar-SA"/>
    </w:rPr>
  </w:style>
  <w:style w:type="character" w:customStyle="1" w:styleId="NothingChar1">
    <w:name w:val="Nothing Char1"/>
    <w:basedOn w:val="DefaultParagraphFont"/>
    <w:rsid w:val="00F63ED1"/>
    <w:rPr>
      <w:lang w:val="en-US" w:eastAsia="en-US" w:bidi="ar-SA"/>
    </w:rPr>
  </w:style>
  <w:style w:type="paragraph" w:customStyle="1" w:styleId="useless">
    <w:name w:val="useless"/>
    <w:basedOn w:val="Normal"/>
    <w:uiPriority w:val="99"/>
    <w:qFormat/>
    <w:rsid w:val="00F63ED1"/>
    <w:rPr>
      <w:rFonts w:ascii="Times New Roman" w:eastAsia="Times New Roman" w:hAnsi="Times New Roman"/>
      <w:sz w:val="12"/>
    </w:rPr>
  </w:style>
  <w:style w:type="character" w:customStyle="1" w:styleId="DDIUnderline">
    <w:name w:val="DDI Underline"/>
    <w:qFormat/>
    <w:rsid w:val="00F63ED1"/>
    <w:rPr>
      <w:rFonts w:ascii="Times New Roman" w:hAnsi="Times New Roman"/>
      <w:sz w:val="24"/>
      <w:u w:val="single"/>
    </w:rPr>
  </w:style>
  <w:style w:type="character" w:customStyle="1" w:styleId="Char1">
    <w:name w:val="Char1"/>
    <w:basedOn w:val="DefaultParagraphFont"/>
    <w:rsid w:val="00F63ED1"/>
    <w:rPr>
      <w:rFonts w:cs="Arial"/>
      <w:b/>
      <w:bCs/>
      <w:iCs/>
      <w:sz w:val="24"/>
      <w:szCs w:val="28"/>
      <w:lang w:val="en-US" w:eastAsia="en-US" w:bidi="ar-SA"/>
    </w:rPr>
  </w:style>
  <w:style w:type="paragraph" w:customStyle="1" w:styleId="ALLCAPS">
    <w:name w:val="ALL CAPS"/>
    <w:basedOn w:val="Normal"/>
    <w:link w:val="ALLCAPSChar"/>
    <w:rsid w:val="00F63ED1"/>
    <w:rPr>
      <w:rFonts w:ascii="Times New Roman" w:eastAsia="Times New Roman" w:hAnsi="Times New Roman"/>
      <w:b/>
      <w:caps/>
    </w:rPr>
  </w:style>
  <w:style w:type="character" w:customStyle="1" w:styleId="ALLCAPSChar">
    <w:name w:val="ALL CAPS Char"/>
    <w:basedOn w:val="DefaultParagraphFont"/>
    <w:link w:val="ALLCAPS"/>
    <w:rsid w:val="00F63ED1"/>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F63ED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63ED1"/>
    <w:rPr>
      <w:rFonts w:ascii="Times New Roman" w:eastAsia="Times New Roman" w:hAnsi="Times New Roman" w:cs="Calibri"/>
      <w:b/>
      <w:sz w:val="24"/>
    </w:rPr>
  </w:style>
  <w:style w:type="character" w:customStyle="1" w:styleId="10ptnotbold">
    <w:name w:val="10ptnotbold"/>
    <w:basedOn w:val="DefaultParagraphFont"/>
    <w:rsid w:val="00F63ED1"/>
    <w:rPr>
      <w:sz w:val="20"/>
    </w:rPr>
  </w:style>
  <w:style w:type="character" w:customStyle="1" w:styleId="Cites-AuthorDate">
    <w:name w:val="Cites-Author/Date"/>
    <w:rsid w:val="00F63ED1"/>
    <w:rPr>
      <w:rFonts w:ascii="Helvetica" w:hAnsi="Helvetica"/>
      <w:b/>
      <w:sz w:val="22"/>
      <w:szCs w:val="24"/>
      <w:u w:val="thick"/>
    </w:rPr>
  </w:style>
  <w:style w:type="paragraph" w:customStyle="1" w:styleId="CiteTag">
    <w:name w:val="Cite/Tag"/>
    <w:basedOn w:val="Normal"/>
    <w:uiPriority w:val="99"/>
    <w:qFormat/>
    <w:rsid w:val="00F63ED1"/>
    <w:rPr>
      <w:rFonts w:ascii="Times New Roman" w:eastAsia="Cambria" w:hAnsi="Times New Roman"/>
      <w:b/>
    </w:rPr>
  </w:style>
  <w:style w:type="character" w:customStyle="1" w:styleId="CardsFont6ptChar1">
    <w:name w:val="Cards + Font: 6 pt Char1"/>
    <w:basedOn w:val="CardsChar"/>
    <w:link w:val="CardsFont6pt"/>
    <w:rsid w:val="00F63ED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63ED1"/>
  </w:style>
  <w:style w:type="character" w:customStyle="1" w:styleId="m489902567989944824gmail-styleunderline">
    <w:name w:val="m_489902567989944824gmail-styleunderline"/>
    <w:basedOn w:val="DefaultParagraphFont"/>
    <w:rsid w:val="00F63ED1"/>
  </w:style>
  <w:style w:type="character" w:customStyle="1" w:styleId="UnresolvedMention2">
    <w:name w:val="Unresolved Mention2"/>
    <w:basedOn w:val="DefaultParagraphFont"/>
    <w:uiPriority w:val="99"/>
    <w:semiHidden/>
    <w:rsid w:val="00F63ED1"/>
    <w:rPr>
      <w:color w:val="808080"/>
      <w:shd w:val="clear" w:color="auto" w:fill="E6E6E6"/>
    </w:rPr>
  </w:style>
  <w:style w:type="character" w:customStyle="1" w:styleId="swauthor">
    <w:name w:val="sw_author"/>
    <w:rsid w:val="00F63ED1"/>
  </w:style>
  <w:style w:type="character" w:customStyle="1" w:styleId="UnderlineCharChar3">
    <w:name w:val="Underline Char Char3"/>
    <w:rsid w:val="00F63ED1"/>
    <w:rPr>
      <w:szCs w:val="24"/>
      <w:u w:val="single"/>
      <w:lang w:val="en-US" w:eastAsia="en-US" w:bidi="ar-SA"/>
    </w:rPr>
  </w:style>
  <w:style w:type="character" w:customStyle="1" w:styleId="tl8wme">
    <w:name w:val="tl8wme"/>
    <w:basedOn w:val="DefaultParagraphFont"/>
    <w:rsid w:val="00F63ED1"/>
  </w:style>
  <w:style w:type="character" w:customStyle="1" w:styleId="Mention3">
    <w:name w:val="Mention3"/>
    <w:basedOn w:val="DefaultParagraphFont"/>
    <w:uiPriority w:val="99"/>
    <w:semiHidden/>
    <w:unhideWhenUsed/>
    <w:rsid w:val="00F63ED1"/>
    <w:rPr>
      <w:color w:val="2B579A"/>
      <w:shd w:val="clear" w:color="auto" w:fill="E6E6E6"/>
    </w:rPr>
  </w:style>
  <w:style w:type="character" w:customStyle="1" w:styleId="m-5251091010484660064gmail-style13ptbold">
    <w:name w:val="m_-5251091010484660064gmail-style13ptbold"/>
    <w:basedOn w:val="DefaultParagraphFont"/>
    <w:rsid w:val="00F63ED1"/>
  </w:style>
  <w:style w:type="character" w:customStyle="1" w:styleId="m-5251091010484660064gmail-styleunderline">
    <w:name w:val="m_-5251091010484660064gmail-styleunderline"/>
    <w:basedOn w:val="DefaultParagraphFont"/>
    <w:rsid w:val="00F63ED1"/>
  </w:style>
  <w:style w:type="character" w:customStyle="1" w:styleId="tablecaption">
    <w:name w:val="tablecaption"/>
    <w:basedOn w:val="DefaultParagraphFont"/>
    <w:rsid w:val="00F63ED1"/>
  </w:style>
  <w:style w:type="character" w:customStyle="1" w:styleId="StyleLatinHelvetica105ptBlack">
    <w:name w:val="Style (Latin) Helvetica 10.5 pt Black"/>
    <w:basedOn w:val="DefaultParagraphFont"/>
    <w:rsid w:val="00F63ED1"/>
    <w:rPr>
      <w:rFonts w:ascii="Times New Roman" w:hAnsi="Times New Roman"/>
      <w:color w:val="000000"/>
      <w:sz w:val="21"/>
    </w:rPr>
  </w:style>
  <w:style w:type="character" w:customStyle="1" w:styleId="m-413333960618644972gmail-style13ptbold">
    <w:name w:val="m_-413333960618644972gmail-style13ptbold"/>
    <w:basedOn w:val="DefaultParagraphFont"/>
    <w:rsid w:val="00F63ED1"/>
  </w:style>
  <w:style w:type="character" w:customStyle="1" w:styleId="m-413333960618644972gmail-styleunderline">
    <w:name w:val="m_-413333960618644972gmail-styleunderline"/>
    <w:basedOn w:val="DefaultParagraphFont"/>
    <w:rsid w:val="00F63ED1"/>
  </w:style>
  <w:style w:type="character" w:customStyle="1" w:styleId="m8314098763611656848gmail-stylestylebold12pt">
    <w:name w:val="m_8314098763611656848gmail-stylestylebold12pt"/>
    <w:basedOn w:val="DefaultParagraphFont"/>
    <w:rsid w:val="00F63ED1"/>
  </w:style>
  <w:style w:type="character" w:customStyle="1" w:styleId="m8314098763611656848gmail-styleboldunderline">
    <w:name w:val="m_8314098763611656848gmail-styleboldunderline"/>
    <w:basedOn w:val="DefaultParagraphFont"/>
    <w:rsid w:val="00F63ED1"/>
  </w:style>
  <w:style w:type="paragraph" w:customStyle="1" w:styleId="Spacer">
    <w:name w:val="Spacer"/>
    <w:basedOn w:val="Heading1"/>
    <w:link w:val="SpacerChar"/>
    <w:autoRedefine/>
    <w:uiPriority w:val="4"/>
    <w:qFormat/>
    <w:rsid w:val="00F63ED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63ED1"/>
    <w:rPr>
      <w:rFonts w:ascii="Calibri" w:eastAsiaTheme="majorEastAsia" w:hAnsi="Calibri" w:cstheme="majorBidi"/>
      <w:b/>
      <w:sz w:val="24"/>
      <w:szCs w:val="32"/>
    </w:rPr>
  </w:style>
  <w:style w:type="paragraph" w:customStyle="1" w:styleId="msonormal0">
    <w:name w:val="msonormal"/>
    <w:basedOn w:val="Normal"/>
    <w:rsid w:val="00F63ED1"/>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63ED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63ED1"/>
    <w:rPr>
      <w:rFonts w:ascii="Georgia" w:eastAsia="Times New Roman" w:hAnsi="Georgia" w:cs="Arial" w:hint="default"/>
      <w:b/>
      <w:bCs/>
      <w:kern w:val="32"/>
      <w:sz w:val="28"/>
      <w:szCs w:val="32"/>
    </w:rPr>
  </w:style>
  <w:style w:type="character" w:customStyle="1" w:styleId="SmallChar0">
    <w:name w:val="Small Char"/>
    <w:qFormat/>
    <w:rsid w:val="00F63ED1"/>
    <w:rPr>
      <w:rFonts w:ascii="Arial Narrow" w:hAnsi="Arial Narrow" w:cs="Times New Roman"/>
      <w:color w:val="000000"/>
      <w:sz w:val="16"/>
    </w:rPr>
  </w:style>
  <w:style w:type="character" w:customStyle="1" w:styleId="CiteReal0">
    <w:name w:val="CiteReal"/>
    <w:uiPriority w:val="1"/>
    <w:qFormat/>
    <w:rsid w:val="00F63ED1"/>
    <w:rPr>
      <w:rFonts w:ascii="Arial" w:hAnsi="Arial"/>
      <w:b/>
      <w:sz w:val="24"/>
      <w:u w:val="single"/>
    </w:rPr>
  </w:style>
  <w:style w:type="character" w:customStyle="1" w:styleId="dropcap1">
    <w:name w:val="dropcap1"/>
    <w:rsid w:val="00F63ED1"/>
  </w:style>
  <w:style w:type="paragraph" w:customStyle="1" w:styleId="Style31">
    <w:name w:val="Style31"/>
    <w:basedOn w:val="Normal"/>
    <w:uiPriority w:val="99"/>
    <w:rsid w:val="00F63ED1"/>
    <w:pPr>
      <w:spacing w:line="197" w:lineRule="exact"/>
      <w:jc w:val="both"/>
    </w:pPr>
    <w:rPr>
      <w:rFonts w:ascii="Palatino Linotype" w:hAnsi="Palatino Linotype" w:cs="Palatino Linotype"/>
    </w:rPr>
  </w:style>
  <w:style w:type="paragraph" w:customStyle="1" w:styleId="Style42">
    <w:name w:val="Style42"/>
    <w:basedOn w:val="Normal"/>
    <w:uiPriority w:val="99"/>
    <w:rsid w:val="00F63ED1"/>
    <w:pPr>
      <w:spacing w:line="202" w:lineRule="exact"/>
      <w:jc w:val="both"/>
    </w:pPr>
    <w:rPr>
      <w:rFonts w:ascii="Palatino Linotype" w:hAnsi="Palatino Linotype" w:cs="Palatino Linotype"/>
    </w:rPr>
  </w:style>
  <w:style w:type="paragraph" w:customStyle="1" w:styleId="Style51">
    <w:name w:val="Style51"/>
    <w:basedOn w:val="Normal"/>
    <w:uiPriority w:val="99"/>
    <w:rsid w:val="00F63ED1"/>
    <w:pPr>
      <w:spacing w:line="200" w:lineRule="exact"/>
      <w:jc w:val="both"/>
    </w:pPr>
    <w:rPr>
      <w:rFonts w:ascii="Palatino Linotype" w:hAnsi="Palatino Linotype" w:cs="Palatino Linotype"/>
    </w:rPr>
  </w:style>
  <w:style w:type="character" w:customStyle="1" w:styleId="FontStyle72">
    <w:name w:val="Font Style72"/>
    <w:uiPriority w:val="99"/>
    <w:rsid w:val="00F63ED1"/>
    <w:rPr>
      <w:rFonts w:ascii="Cambria" w:hAnsi="Cambria" w:cs="Cambria" w:hint="default"/>
      <w:sz w:val="16"/>
      <w:szCs w:val="16"/>
    </w:rPr>
  </w:style>
  <w:style w:type="character" w:customStyle="1" w:styleId="FontStyle73">
    <w:name w:val="Font Style73"/>
    <w:uiPriority w:val="99"/>
    <w:rsid w:val="00F63ED1"/>
    <w:rPr>
      <w:rFonts w:ascii="Cambria" w:hAnsi="Cambria" w:cs="Cambria" w:hint="default"/>
      <w:i/>
      <w:iCs/>
      <w:sz w:val="16"/>
      <w:szCs w:val="16"/>
    </w:rPr>
  </w:style>
  <w:style w:type="character" w:customStyle="1" w:styleId="UnderlinestyleChar2">
    <w:name w:val="Underline style Char2"/>
    <w:rsid w:val="00F63ED1"/>
    <w:rPr>
      <w:sz w:val="22"/>
      <w:szCs w:val="24"/>
      <w:u w:val="single"/>
      <w:lang w:val="en-US" w:eastAsia="en-US" w:bidi="ar-SA"/>
    </w:rPr>
  </w:style>
  <w:style w:type="paragraph" w:customStyle="1" w:styleId="CitationCharChar">
    <w:name w:val="Citation Char Char"/>
    <w:basedOn w:val="Normal"/>
    <w:uiPriority w:val="6"/>
    <w:qFormat/>
    <w:rsid w:val="00F63ED1"/>
    <w:pPr>
      <w:ind w:left="1440" w:right="1440"/>
    </w:pPr>
    <w:rPr>
      <w:rFonts w:ascii="Cambria" w:eastAsia="Verdana" w:hAnsi="Cambria" w:cs="Cambria"/>
      <w:szCs w:val="20"/>
      <w:u w:val="single"/>
    </w:rPr>
  </w:style>
  <w:style w:type="character" w:customStyle="1" w:styleId="FontStyle49">
    <w:name w:val="Font Style49"/>
    <w:uiPriority w:val="99"/>
    <w:rsid w:val="00F63ED1"/>
    <w:rPr>
      <w:rFonts w:ascii="Cambria" w:hAnsi="Cambria" w:cs="Cambria"/>
      <w:sz w:val="20"/>
      <w:szCs w:val="20"/>
    </w:rPr>
  </w:style>
  <w:style w:type="character" w:customStyle="1" w:styleId="FontStyle50">
    <w:name w:val="Font Style50"/>
    <w:uiPriority w:val="99"/>
    <w:rsid w:val="00F63ED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63ED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63ED1"/>
    <w:rPr>
      <w:rFonts w:ascii="Cambria" w:eastAsia="Cambria" w:hAnsi="Cambria" w:cs="Cambria"/>
      <w:spacing w:val="-3"/>
      <w:szCs w:val="20"/>
    </w:rPr>
  </w:style>
  <w:style w:type="character" w:customStyle="1" w:styleId="kn">
    <w:name w:val="kn"/>
    <w:basedOn w:val="DefaultParagraphFont"/>
    <w:rsid w:val="00F63ED1"/>
  </w:style>
  <w:style w:type="character" w:customStyle="1" w:styleId="StyleStyleUnderlineUnderlineStyleBoldUnderlineIntenseEmphas">
    <w:name w:val="Style Style UnderlineUnderlineStyle Bold UnderlineIntense Emphas..."/>
    <w:basedOn w:val="DefaultParagraphFont"/>
    <w:rsid w:val="00F63ED1"/>
    <w:rPr>
      <w:b/>
      <w:bCs/>
      <w:sz w:val="26"/>
      <w:u w:val="single"/>
    </w:rPr>
  </w:style>
  <w:style w:type="character" w:customStyle="1" w:styleId="articoloinside">
    <w:name w:val="articolo_inside"/>
    <w:rsid w:val="00F63ED1"/>
  </w:style>
  <w:style w:type="paragraph" w:customStyle="1" w:styleId="pagetools">
    <w:name w:val="pagetools"/>
    <w:basedOn w:val="Normal"/>
    <w:rsid w:val="00F63ED1"/>
    <w:pPr>
      <w:spacing w:before="100" w:beforeAutospacing="1" w:after="100" w:afterAutospacing="1"/>
    </w:pPr>
    <w:rPr>
      <w:rFonts w:ascii="Cambria" w:eastAsia="Cambria" w:hAnsi="Cambria"/>
      <w:sz w:val="24"/>
    </w:rPr>
  </w:style>
  <w:style w:type="character" w:customStyle="1" w:styleId="desc">
    <w:name w:val="desc"/>
    <w:basedOn w:val="DefaultParagraphFont"/>
    <w:rsid w:val="00F63ED1"/>
  </w:style>
  <w:style w:type="character" w:customStyle="1" w:styleId="job">
    <w:name w:val="job"/>
    <w:basedOn w:val="DefaultParagraphFont"/>
    <w:rsid w:val="00F63ED1"/>
  </w:style>
  <w:style w:type="character" w:customStyle="1" w:styleId="publisher">
    <w:name w:val="publisher"/>
    <w:basedOn w:val="DefaultParagraphFont"/>
    <w:rsid w:val="00F63ED1"/>
  </w:style>
  <w:style w:type="character" w:customStyle="1" w:styleId="pubyear">
    <w:name w:val="pubyear"/>
    <w:basedOn w:val="DefaultParagraphFont"/>
    <w:rsid w:val="00F63ED1"/>
  </w:style>
  <w:style w:type="character" w:customStyle="1" w:styleId="pubcity">
    <w:name w:val="pubcity"/>
    <w:basedOn w:val="DefaultParagraphFont"/>
    <w:rsid w:val="00F63ED1"/>
  </w:style>
  <w:style w:type="character" w:customStyle="1" w:styleId="bodycontentlink">
    <w:name w:val="bodycontentlink"/>
    <w:basedOn w:val="DefaultParagraphFont"/>
    <w:rsid w:val="00F63ED1"/>
  </w:style>
  <w:style w:type="paragraph" w:customStyle="1" w:styleId="C-Text">
    <w:name w:val="C-Text"/>
    <w:basedOn w:val="Normal"/>
    <w:rsid w:val="00F63ED1"/>
    <w:pPr>
      <w:tabs>
        <w:tab w:val="num" w:pos="720"/>
      </w:tabs>
      <w:ind w:left="720" w:hanging="360"/>
    </w:pPr>
    <w:rPr>
      <w:rFonts w:ascii="Book Antiqua" w:hAnsi="Book Antiqua"/>
      <w:sz w:val="24"/>
    </w:rPr>
  </w:style>
  <w:style w:type="character" w:customStyle="1" w:styleId="ecdate">
    <w:name w:val="ec_date"/>
    <w:basedOn w:val="DefaultParagraphFont"/>
    <w:rsid w:val="00F63ED1"/>
    <w:rPr>
      <w:rFonts w:ascii="Symbol" w:hAnsi="Symbol" w:hint="default"/>
      <w:sz w:val="20"/>
      <w:szCs w:val="20"/>
      <w:shd w:val="clear" w:color="auto" w:fill="FFFFFF"/>
    </w:rPr>
  </w:style>
  <w:style w:type="paragraph" w:customStyle="1" w:styleId="ecmsonormal">
    <w:name w:val="ec_msonormal"/>
    <w:basedOn w:val="Normal"/>
    <w:rsid w:val="00F63ED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63ED1"/>
  </w:style>
  <w:style w:type="character" w:customStyle="1" w:styleId="articleheadline">
    <w:name w:val="articleheadline"/>
    <w:basedOn w:val="DefaultParagraphFont"/>
    <w:rsid w:val="00F63ED1"/>
  </w:style>
  <w:style w:type="paragraph" w:customStyle="1" w:styleId="u-intro">
    <w:name w:val="u-intro"/>
    <w:basedOn w:val="Normal"/>
    <w:rsid w:val="00F63ED1"/>
    <w:pPr>
      <w:spacing w:before="100" w:beforeAutospacing="1" w:after="100" w:afterAutospacing="1"/>
    </w:pPr>
    <w:rPr>
      <w:sz w:val="24"/>
    </w:rPr>
  </w:style>
  <w:style w:type="character" w:customStyle="1" w:styleId="u-byline">
    <w:name w:val="u-byline"/>
    <w:basedOn w:val="DefaultParagraphFont"/>
    <w:rsid w:val="00F63ED1"/>
  </w:style>
  <w:style w:type="character" w:customStyle="1" w:styleId="articlebya">
    <w:name w:val="articleby_a"/>
    <w:basedOn w:val="DefaultParagraphFont"/>
    <w:rsid w:val="00F63ED1"/>
  </w:style>
  <w:style w:type="character" w:customStyle="1" w:styleId="popupwinby">
    <w:name w:val="popupwinby"/>
    <w:basedOn w:val="DefaultParagraphFont"/>
    <w:rsid w:val="00F63ED1"/>
  </w:style>
  <w:style w:type="character" w:customStyle="1" w:styleId="storyheader">
    <w:name w:val="storyheader"/>
    <w:basedOn w:val="DefaultParagraphFont"/>
    <w:rsid w:val="00F63ED1"/>
  </w:style>
  <w:style w:type="character" w:customStyle="1" w:styleId="marron">
    <w:name w:val="marron"/>
    <w:basedOn w:val="DefaultParagraphFont"/>
    <w:rsid w:val="00F63ED1"/>
  </w:style>
  <w:style w:type="paragraph" w:customStyle="1" w:styleId="StyleNormalWeb10pt">
    <w:name w:val="Style Normal (Web) + 10 pt"/>
    <w:basedOn w:val="NormalWeb"/>
    <w:next w:val="Normal"/>
    <w:rsid w:val="00F63ED1"/>
    <w:rPr>
      <w:rFonts w:ascii="Bookman Old Style" w:eastAsiaTheme="minorHAnsi" w:hAnsi="Bookman Old Style"/>
      <w:sz w:val="20"/>
      <w:lang w:bidi="ar-SA"/>
    </w:rPr>
  </w:style>
  <w:style w:type="character" w:customStyle="1" w:styleId="StyleNormalWeb10ptChar">
    <w:name w:val="Style Normal (Web) + 10 pt Char"/>
    <w:basedOn w:val="DefaultParagraphFont"/>
    <w:rsid w:val="00F63ED1"/>
    <w:rPr>
      <w:szCs w:val="24"/>
      <w:lang w:val="en-US" w:eastAsia="en-US" w:bidi="ar-SA"/>
    </w:rPr>
  </w:style>
  <w:style w:type="paragraph" w:customStyle="1" w:styleId="TagCiteShells">
    <w:name w:val="Tag/Cite/Shells"/>
    <w:basedOn w:val="Normal"/>
    <w:rsid w:val="00F63ED1"/>
    <w:rPr>
      <w:b/>
    </w:rPr>
  </w:style>
  <w:style w:type="paragraph" w:customStyle="1" w:styleId="DefinitionTerm">
    <w:name w:val="Definition Term"/>
    <w:basedOn w:val="Normal"/>
    <w:next w:val="Normal"/>
    <w:rsid w:val="00F63ED1"/>
    <w:rPr>
      <w:snapToGrid w:val="0"/>
      <w:sz w:val="24"/>
    </w:rPr>
  </w:style>
  <w:style w:type="character" w:customStyle="1" w:styleId="Style3CharChar">
    <w:name w:val="Style3 Char Char"/>
    <w:basedOn w:val="DefaultParagraphFont"/>
    <w:rsid w:val="00F63ED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63ED1"/>
    <w:pPr>
      <w:spacing w:after="60"/>
    </w:pPr>
    <w:rPr>
      <w:rFonts w:eastAsia="Segoe UI" w:cs="Cambria"/>
      <w:caps/>
      <w:sz w:val="20"/>
      <w:lang w:eastAsia="zh-CN"/>
    </w:rPr>
  </w:style>
  <w:style w:type="character" w:customStyle="1" w:styleId="NormalChar0">
    <w:name w:val="Normal Char"/>
    <w:basedOn w:val="DefaultParagraphFont"/>
    <w:rsid w:val="00F63ED1"/>
    <w:rPr>
      <w:lang w:eastAsia="en-US"/>
    </w:rPr>
  </w:style>
  <w:style w:type="character" w:customStyle="1" w:styleId="BoldUnderlineChar2">
    <w:name w:val="Bold + Underline Char"/>
    <w:basedOn w:val="DefaultParagraphFont"/>
    <w:rsid w:val="00F63ED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63ED1"/>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63ED1"/>
  </w:style>
  <w:style w:type="character" w:customStyle="1" w:styleId="CharacterStyle7">
    <w:name w:val="Character Style 7"/>
    <w:rsid w:val="00F63ED1"/>
    <w:rPr>
      <w:rFonts w:ascii="Trebuchet MS" w:hAnsi="Trebuchet MS" w:cs="Trebuchet MS"/>
      <w:sz w:val="20"/>
      <w:szCs w:val="20"/>
      <w:u w:val="single"/>
    </w:rPr>
  </w:style>
  <w:style w:type="character" w:customStyle="1" w:styleId="StyleStyle4Char">
    <w:name w:val="Style Style4 + Char"/>
    <w:basedOn w:val="DefaultParagraphFont"/>
    <w:rsid w:val="00F63ED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63ED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63ED1"/>
    <w:rPr>
      <w:rFonts w:ascii="Symbol" w:hAnsi="Symbol"/>
      <w:sz w:val="21"/>
      <w:szCs w:val="21"/>
      <w:u w:val="thick"/>
    </w:rPr>
  </w:style>
  <w:style w:type="character" w:customStyle="1" w:styleId="UnderlinedEvidenceCharChar">
    <w:name w:val="Underlined Evidence Char Char"/>
    <w:basedOn w:val="DefaultParagraphFont"/>
    <w:rsid w:val="00F63ED1"/>
    <w:rPr>
      <w:rFonts w:ascii="Symbol" w:hAnsi="Symbol"/>
      <w:sz w:val="21"/>
      <w:szCs w:val="21"/>
      <w:u w:val="thick"/>
      <w:lang w:val="en-US" w:eastAsia="en-US" w:bidi="ar-SA"/>
    </w:rPr>
  </w:style>
  <w:style w:type="character" w:styleId="PlaceholderText">
    <w:name w:val="Placeholder Text"/>
    <w:basedOn w:val="DefaultParagraphFont"/>
    <w:uiPriority w:val="99"/>
    <w:rsid w:val="00F63ED1"/>
    <w:rPr>
      <w:color w:val="808080"/>
    </w:rPr>
  </w:style>
  <w:style w:type="paragraph" w:customStyle="1" w:styleId="Cite8">
    <w:name w:val="Cite8"/>
    <w:basedOn w:val="Normal"/>
    <w:autoRedefine/>
    <w:qFormat/>
    <w:rsid w:val="00F63ED1"/>
    <w:rPr>
      <w:rFonts w:ascii="Trebuchet MS" w:eastAsia="Verdana" w:hAnsi="Trebuchet MS" w:cs="Cambria"/>
    </w:rPr>
  </w:style>
  <w:style w:type="paragraph" w:customStyle="1" w:styleId="8font">
    <w:name w:val="8font"/>
    <w:basedOn w:val="Normal"/>
    <w:next w:val="Normal"/>
    <w:autoRedefine/>
    <w:rsid w:val="00F63ED1"/>
    <w:rPr>
      <w:rFonts w:eastAsia="Cambria Math" w:cs="Cambria"/>
      <w:szCs w:val="16"/>
    </w:rPr>
  </w:style>
  <w:style w:type="character" w:customStyle="1" w:styleId="NoterefInText">
    <w:name w:val="_NoterefInText"/>
    <w:uiPriority w:val="99"/>
    <w:rsid w:val="00F63ED1"/>
    <w:rPr>
      <w:rFonts w:cs="AKDPE C+ Utopia"/>
      <w:color w:val="000000"/>
    </w:rPr>
  </w:style>
  <w:style w:type="character" w:customStyle="1" w:styleId="postauthor">
    <w:name w:val="postauthor"/>
    <w:basedOn w:val="DefaultParagraphFont"/>
    <w:rsid w:val="00F63ED1"/>
  </w:style>
  <w:style w:type="paragraph" w:customStyle="1" w:styleId="notes-source-hasnotes">
    <w:name w:val="notes-source-hasnotes"/>
    <w:basedOn w:val="Normal"/>
    <w:rsid w:val="00F63ED1"/>
    <w:pPr>
      <w:spacing w:before="100" w:beforeAutospacing="1" w:after="100" w:afterAutospacing="1"/>
    </w:pPr>
    <w:rPr>
      <w:rFonts w:ascii="Tahoma" w:hAnsi="Tahoma"/>
      <w:szCs w:val="20"/>
    </w:rPr>
  </w:style>
  <w:style w:type="character" w:customStyle="1" w:styleId="span">
    <w:name w:val="span"/>
    <w:basedOn w:val="DefaultParagraphFont"/>
    <w:rsid w:val="00F63ED1"/>
  </w:style>
  <w:style w:type="character" w:customStyle="1" w:styleId="maintitle">
    <w:name w:val="maintitle"/>
    <w:basedOn w:val="DefaultParagraphFont"/>
    <w:rsid w:val="00F63ED1"/>
  </w:style>
  <w:style w:type="character" w:customStyle="1" w:styleId="thirdparty-logo">
    <w:name w:val="thirdparty-logo"/>
    <w:basedOn w:val="DefaultParagraphFont"/>
    <w:rsid w:val="00F63ED1"/>
  </w:style>
  <w:style w:type="character" w:customStyle="1" w:styleId="posted">
    <w:name w:val="posted"/>
    <w:basedOn w:val="DefaultParagraphFont"/>
    <w:rsid w:val="00F63ED1"/>
  </w:style>
  <w:style w:type="character" w:customStyle="1" w:styleId="ticker">
    <w:name w:val="ticker"/>
    <w:basedOn w:val="DefaultParagraphFont"/>
    <w:rsid w:val="00F63ED1"/>
  </w:style>
  <w:style w:type="paragraph" w:customStyle="1" w:styleId="articlemeta">
    <w:name w:val="articlemeta"/>
    <w:basedOn w:val="Normal"/>
    <w:rsid w:val="00F63ED1"/>
    <w:pPr>
      <w:spacing w:before="100" w:beforeAutospacing="1" w:after="100" w:afterAutospacing="1"/>
    </w:pPr>
    <w:rPr>
      <w:rFonts w:ascii="Tahoma" w:hAnsi="Tahoma"/>
      <w:szCs w:val="20"/>
    </w:rPr>
  </w:style>
  <w:style w:type="character" w:customStyle="1" w:styleId="vcard">
    <w:name w:val="vcard"/>
    <w:basedOn w:val="DefaultParagraphFont"/>
    <w:rsid w:val="00F63ED1"/>
  </w:style>
  <w:style w:type="character" w:customStyle="1" w:styleId="print-footnote">
    <w:name w:val="print-footnote"/>
    <w:basedOn w:val="DefaultParagraphFont"/>
    <w:rsid w:val="00F63ED1"/>
  </w:style>
  <w:style w:type="character" w:customStyle="1" w:styleId="datestring">
    <w:name w:val="datestring"/>
    <w:basedOn w:val="DefaultParagraphFont"/>
    <w:rsid w:val="00F63ED1"/>
  </w:style>
  <w:style w:type="paragraph" w:customStyle="1" w:styleId="noindent0">
    <w:name w:val="no_indent"/>
    <w:basedOn w:val="Normal"/>
    <w:rsid w:val="00F63ED1"/>
    <w:pPr>
      <w:spacing w:before="100" w:beforeAutospacing="1" w:after="100" w:afterAutospacing="1"/>
    </w:pPr>
    <w:rPr>
      <w:rFonts w:ascii="Tahoma" w:hAnsi="Tahoma"/>
      <w:szCs w:val="20"/>
    </w:rPr>
  </w:style>
  <w:style w:type="character" w:customStyle="1" w:styleId="email">
    <w:name w:val="email"/>
    <w:basedOn w:val="DefaultParagraphFont"/>
    <w:rsid w:val="00F63ED1"/>
  </w:style>
  <w:style w:type="paragraph" w:customStyle="1" w:styleId="left">
    <w:name w:val="left"/>
    <w:basedOn w:val="Normal"/>
    <w:rsid w:val="00F63ED1"/>
    <w:pPr>
      <w:spacing w:before="100" w:beforeAutospacing="1" w:after="100" w:afterAutospacing="1"/>
    </w:pPr>
    <w:rPr>
      <w:rFonts w:ascii="Tahoma" w:hAnsi="Tahoma"/>
      <w:szCs w:val="20"/>
    </w:rPr>
  </w:style>
  <w:style w:type="paragraph" w:customStyle="1" w:styleId="right">
    <w:name w:val="right"/>
    <w:basedOn w:val="Normal"/>
    <w:rsid w:val="00F63ED1"/>
    <w:pPr>
      <w:spacing w:before="100" w:beforeAutospacing="1" w:after="100" w:afterAutospacing="1"/>
    </w:pPr>
    <w:rPr>
      <w:rFonts w:ascii="Tahoma" w:hAnsi="Tahoma"/>
      <w:szCs w:val="20"/>
    </w:rPr>
  </w:style>
  <w:style w:type="character" w:customStyle="1" w:styleId="gptad">
    <w:name w:val="gptad"/>
    <w:basedOn w:val="DefaultParagraphFont"/>
    <w:rsid w:val="00F63ED1"/>
  </w:style>
  <w:style w:type="paragraph" w:customStyle="1" w:styleId="creditpostedmodified">
    <w:name w:val="credit_posted_modified"/>
    <w:basedOn w:val="Normal"/>
    <w:rsid w:val="00F63ED1"/>
    <w:pPr>
      <w:spacing w:before="100" w:beforeAutospacing="1" w:after="100" w:afterAutospacing="1"/>
    </w:pPr>
    <w:rPr>
      <w:rFonts w:ascii="Tahoma" w:hAnsi="Tahoma"/>
      <w:szCs w:val="20"/>
    </w:rPr>
  </w:style>
  <w:style w:type="character" w:customStyle="1" w:styleId="creditline">
    <w:name w:val="creditline"/>
    <w:basedOn w:val="DefaultParagraphFont"/>
    <w:rsid w:val="00F63ED1"/>
  </w:style>
  <w:style w:type="character" w:customStyle="1" w:styleId="grd">
    <w:name w:val="grd"/>
    <w:basedOn w:val="DefaultParagraphFont"/>
    <w:rsid w:val="00F63ED1"/>
  </w:style>
  <w:style w:type="paragraph" w:customStyle="1" w:styleId="hs-text-container">
    <w:name w:val="hs-text-container"/>
    <w:basedOn w:val="Normal"/>
    <w:rsid w:val="00F63ED1"/>
    <w:pPr>
      <w:spacing w:before="100" w:beforeAutospacing="1" w:after="100" w:afterAutospacing="1"/>
    </w:pPr>
    <w:rPr>
      <w:rFonts w:ascii="Tahoma" w:hAnsi="Tahoma"/>
      <w:szCs w:val="20"/>
    </w:rPr>
  </w:style>
  <w:style w:type="character" w:customStyle="1" w:styleId="created">
    <w:name w:val="created"/>
    <w:basedOn w:val="DefaultParagraphFont"/>
    <w:rsid w:val="00F63ED1"/>
  </w:style>
  <w:style w:type="character" w:customStyle="1" w:styleId="changed">
    <w:name w:val="changed"/>
    <w:basedOn w:val="DefaultParagraphFont"/>
    <w:rsid w:val="00F63ED1"/>
  </w:style>
  <w:style w:type="character" w:customStyle="1" w:styleId="article-author-name">
    <w:name w:val="article-author-name"/>
    <w:basedOn w:val="DefaultParagraphFont"/>
    <w:rsid w:val="00F63ED1"/>
  </w:style>
  <w:style w:type="character" w:customStyle="1" w:styleId="bioexcerpt">
    <w:name w:val="bio_excerpt"/>
    <w:basedOn w:val="DefaultParagraphFont"/>
    <w:rsid w:val="00F63ED1"/>
  </w:style>
  <w:style w:type="character" w:customStyle="1" w:styleId="commentcount">
    <w:name w:val="comment_count"/>
    <w:basedOn w:val="DefaultParagraphFont"/>
    <w:rsid w:val="00F63ED1"/>
  </w:style>
  <w:style w:type="character" w:customStyle="1" w:styleId="searchtermshighlighted">
    <w:name w:val="searchtermshighlighted"/>
    <w:basedOn w:val="DefaultParagraphFont"/>
    <w:rsid w:val="00F63ED1"/>
  </w:style>
  <w:style w:type="character" w:customStyle="1" w:styleId="contributornametrigger">
    <w:name w:val="contributornametrigger"/>
    <w:basedOn w:val="DefaultParagraphFont"/>
    <w:rsid w:val="00F63ED1"/>
  </w:style>
  <w:style w:type="character" w:customStyle="1" w:styleId="bylinepipe">
    <w:name w:val="bylinepipe"/>
    <w:basedOn w:val="DefaultParagraphFont"/>
    <w:rsid w:val="00F63ED1"/>
  </w:style>
  <w:style w:type="character" w:customStyle="1" w:styleId="lucenesearchresulturlb">
    <w:name w:val="lucene_search_result_url_b"/>
    <w:basedOn w:val="DefaultParagraphFont"/>
    <w:rsid w:val="00F63ED1"/>
  </w:style>
  <w:style w:type="character" w:customStyle="1" w:styleId="faculty-title">
    <w:name w:val="faculty-title"/>
    <w:basedOn w:val="DefaultParagraphFont"/>
    <w:rsid w:val="00F63ED1"/>
  </w:style>
  <w:style w:type="character" w:customStyle="1" w:styleId="count">
    <w:name w:val="count"/>
    <w:basedOn w:val="DefaultParagraphFont"/>
    <w:rsid w:val="00F63ED1"/>
  </w:style>
  <w:style w:type="character" w:customStyle="1" w:styleId="volume">
    <w:name w:val="volume"/>
    <w:basedOn w:val="DefaultParagraphFont"/>
    <w:rsid w:val="00F63ED1"/>
  </w:style>
  <w:style w:type="character" w:customStyle="1" w:styleId="issue">
    <w:name w:val="issue"/>
    <w:basedOn w:val="DefaultParagraphFont"/>
    <w:rsid w:val="00F63ED1"/>
  </w:style>
  <w:style w:type="character" w:customStyle="1" w:styleId="pages">
    <w:name w:val="pages"/>
    <w:basedOn w:val="DefaultParagraphFont"/>
    <w:rsid w:val="00F63ED1"/>
  </w:style>
  <w:style w:type="character" w:customStyle="1" w:styleId="field-content">
    <w:name w:val="field-content"/>
    <w:basedOn w:val="DefaultParagraphFont"/>
    <w:rsid w:val="00F63ED1"/>
  </w:style>
  <w:style w:type="character" w:customStyle="1" w:styleId="person">
    <w:name w:val="person"/>
    <w:basedOn w:val="DefaultParagraphFont"/>
    <w:rsid w:val="00F63ED1"/>
  </w:style>
  <w:style w:type="character" w:customStyle="1" w:styleId="corresponding">
    <w:name w:val="corresponding"/>
    <w:basedOn w:val="DefaultParagraphFont"/>
    <w:rsid w:val="00F63ED1"/>
  </w:style>
  <w:style w:type="character" w:customStyle="1" w:styleId="entry-date">
    <w:name w:val="entry-date"/>
    <w:basedOn w:val="DefaultParagraphFont"/>
    <w:rsid w:val="00F63ED1"/>
  </w:style>
  <w:style w:type="paragraph" w:customStyle="1" w:styleId="entry-meta">
    <w:name w:val="entry-meta"/>
    <w:basedOn w:val="Normal"/>
    <w:rsid w:val="00F63ED1"/>
    <w:pPr>
      <w:spacing w:before="100" w:beforeAutospacing="1" w:after="100" w:afterAutospacing="1"/>
    </w:pPr>
    <w:rPr>
      <w:rFonts w:ascii="Tahoma" w:hAnsi="Tahoma"/>
      <w:szCs w:val="20"/>
    </w:rPr>
  </w:style>
  <w:style w:type="character" w:customStyle="1" w:styleId="post-time">
    <w:name w:val="post-time"/>
    <w:basedOn w:val="DefaultParagraphFont"/>
    <w:rsid w:val="00F63ED1"/>
  </w:style>
  <w:style w:type="character" w:customStyle="1" w:styleId="post-category">
    <w:name w:val="post-category"/>
    <w:basedOn w:val="DefaultParagraphFont"/>
    <w:rsid w:val="00F63ED1"/>
  </w:style>
  <w:style w:type="character" w:customStyle="1" w:styleId="post-author">
    <w:name w:val="post-author"/>
    <w:basedOn w:val="DefaultParagraphFont"/>
    <w:rsid w:val="00F63ED1"/>
  </w:style>
  <w:style w:type="character" w:customStyle="1" w:styleId="A10">
    <w:name w:val="A10"/>
    <w:uiPriority w:val="99"/>
    <w:rsid w:val="00F63ED1"/>
    <w:rPr>
      <w:rFonts w:cs="MS Mincho"/>
      <w:color w:val="000000"/>
      <w:sz w:val="11"/>
      <w:szCs w:val="11"/>
    </w:rPr>
  </w:style>
  <w:style w:type="paragraph" w:customStyle="1" w:styleId="Pa10">
    <w:name w:val="Pa10"/>
    <w:basedOn w:val="Default"/>
    <w:next w:val="Default"/>
    <w:uiPriority w:val="99"/>
    <w:rsid w:val="00F63ED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63ED1"/>
    <w:pPr>
      <w:widowControl w:val="0"/>
      <w:spacing w:line="241" w:lineRule="atLeast"/>
    </w:pPr>
    <w:rPr>
      <w:rFonts w:ascii="Verdana" w:eastAsiaTheme="minorEastAsia" w:hAnsi="Verdana" w:cs="Cambria"/>
      <w:color w:val="auto"/>
    </w:rPr>
  </w:style>
  <w:style w:type="character" w:customStyle="1" w:styleId="A9">
    <w:name w:val="A9"/>
    <w:uiPriority w:val="99"/>
    <w:rsid w:val="00F63ED1"/>
    <w:rPr>
      <w:rFonts w:cs="MS Mincho"/>
      <w:color w:val="000000"/>
      <w:sz w:val="14"/>
      <w:szCs w:val="14"/>
    </w:rPr>
  </w:style>
  <w:style w:type="paragraph" w:customStyle="1" w:styleId="articledetails">
    <w:name w:val="articledetails"/>
    <w:basedOn w:val="Normal"/>
    <w:rsid w:val="00F63ED1"/>
    <w:pPr>
      <w:spacing w:before="100" w:beforeAutospacing="1" w:after="100" w:afterAutospacing="1"/>
    </w:pPr>
    <w:rPr>
      <w:rFonts w:ascii="Tahoma" w:hAnsi="Tahoma"/>
      <w:szCs w:val="20"/>
    </w:rPr>
  </w:style>
  <w:style w:type="character" w:customStyle="1" w:styleId="posted-and-updated">
    <w:name w:val="posted-and-updated"/>
    <w:basedOn w:val="DefaultParagraphFont"/>
    <w:rsid w:val="00F63ED1"/>
  </w:style>
  <w:style w:type="paragraph" w:customStyle="1" w:styleId="aff">
    <w:name w:val="aff"/>
    <w:basedOn w:val="Normal"/>
    <w:rsid w:val="00F63ED1"/>
    <w:pPr>
      <w:spacing w:before="100" w:beforeAutospacing="1" w:after="100" w:afterAutospacing="1"/>
    </w:pPr>
    <w:rPr>
      <w:rFonts w:ascii="Tahoma" w:hAnsi="Tahoma"/>
      <w:szCs w:val="20"/>
    </w:rPr>
  </w:style>
  <w:style w:type="character" w:customStyle="1" w:styleId="entry-author">
    <w:name w:val="entry-author"/>
    <w:basedOn w:val="DefaultParagraphFont"/>
    <w:rsid w:val="00F63ED1"/>
  </w:style>
  <w:style w:type="character" w:customStyle="1" w:styleId="entry-author-name">
    <w:name w:val="entry-author-name"/>
    <w:basedOn w:val="DefaultParagraphFont"/>
    <w:rsid w:val="00F63ED1"/>
  </w:style>
  <w:style w:type="character" w:customStyle="1" w:styleId="arial11">
    <w:name w:val="arial_11"/>
    <w:basedOn w:val="DefaultParagraphFont"/>
    <w:rsid w:val="00F63ED1"/>
  </w:style>
  <w:style w:type="character" w:customStyle="1" w:styleId="contrib-degrees">
    <w:name w:val="contrib-degrees"/>
    <w:basedOn w:val="DefaultParagraphFont"/>
    <w:rsid w:val="00F63ED1"/>
  </w:style>
  <w:style w:type="character" w:customStyle="1" w:styleId="contrib-on-behalf-of">
    <w:name w:val="contrib-on-behalf-of"/>
    <w:basedOn w:val="DefaultParagraphFont"/>
    <w:rsid w:val="00F63ED1"/>
  </w:style>
  <w:style w:type="character" w:customStyle="1" w:styleId="pubtime">
    <w:name w:val="pubtime"/>
    <w:basedOn w:val="DefaultParagraphFont"/>
    <w:rsid w:val="00F63ED1"/>
  </w:style>
  <w:style w:type="character" w:customStyle="1" w:styleId="time">
    <w:name w:val="time"/>
    <w:basedOn w:val="DefaultParagraphFont"/>
    <w:rsid w:val="00F63ED1"/>
  </w:style>
  <w:style w:type="character" w:customStyle="1" w:styleId="fbcommentscount">
    <w:name w:val="fb_comments_count"/>
    <w:basedOn w:val="DefaultParagraphFont"/>
    <w:rsid w:val="00F63ED1"/>
  </w:style>
  <w:style w:type="character" w:customStyle="1" w:styleId="stsharethiscustom">
    <w:name w:val="st_sharethis_custom"/>
    <w:basedOn w:val="DefaultParagraphFont"/>
    <w:rsid w:val="00F63ED1"/>
  </w:style>
  <w:style w:type="paragraph" w:customStyle="1" w:styleId="permalinkable">
    <w:name w:val="permalinkable"/>
    <w:basedOn w:val="Normal"/>
    <w:rsid w:val="00F63ED1"/>
    <w:pPr>
      <w:spacing w:before="100" w:beforeAutospacing="1" w:after="100" w:afterAutospacing="1"/>
    </w:pPr>
    <w:rPr>
      <w:rFonts w:ascii="Tahoma" w:hAnsi="Tahoma"/>
      <w:szCs w:val="20"/>
    </w:rPr>
  </w:style>
  <w:style w:type="character" w:customStyle="1" w:styleId="post-date">
    <w:name w:val="post-date"/>
    <w:basedOn w:val="DefaultParagraphFont"/>
    <w:rsid w:val="00F63ED1"/>
  </w:style>
  <w:style w:type="character" w:customStyle="1" w:styleId="link-external">
    <w:name w:val="link-external"/>
    <w:basedOn w:val="DefaultParagraphFont"/>
    <w:rsid w:val="00F63ED1"/>
  </w:style>
  <w:style w:type="character" w:customStyle="1" w:styleId="articleauthor">
    <w:name w:val="article_author"/>
    <w:basedOn w:val="DefaultParagraphFont"/>
    <w:rsid w:val="00F63ED1"/>
  </w:style>
  <w:style w:type="character" w:customStyle="1" w:styleId="articleissue">
    <w:name w:val="article_issue"/>
    <w:basedOn w:val="DefaultParagraphFont"/>
    <w:rsid w:val="00F63ED1"/>
  </w:style>
  <w:style w:type="character" w:customStyle="1" w:styleId="a-size-large">
    <w:name w:val="a-size-large"/>
    <w:basedOn w:val="DefaultParagraphFont"/>
    <w:rsid w:val="00F63ED1"/>
  </w:style>
  <w:style w:type="character" w:customStyle="1" w:styleId="a-size-medium">
    <w:name w:val="a-size-medium"/>
    <w:basedOn w:val="DefaultParagraphFont"/>
    <w:rsid w:val="00F63ED1"/>
  </w:style>
  <w:style w:type="character" w:customStyle="1" w:styleId="contribution">
    <w:name w:val="contribution"/>
    <w:basedOn w:val="DefaultParagraphFont"/>
    <w:rsid w:val="00F63ED1"/>
  </w:style>
  <w:style w:type="character" w:customStyle="1" w:styleId="a-color-secondary">
    <w:name w:val="a-color-secondary"/>
    <w:basedOn w:val="DefaultParagraphFont"/>
    <w:rsid w:val="00F63ED1"/>
  </w:style>
  <w:style w:type="paragraph" w:customStyle="1" w:styleId="sbyline">
    <w:name w:val="sbyline"/>
    <w:basedOn w:val="Normal"/>
    <w:rsid w:val="00F63ED1"/>
    <w:pPr>
      <w:spacing w:before="100" w:beforeAutospacing="1" w:after="100" w:afterAutospacing="1"/>
    </w:pPr>
    <w:rPr>
      <w:rFonts w:ascii="Tahoma" w:hAnsi="Tahoma"/>
      <w:szCs w:val="20"/>
    </w:rPr>
  </w:style>
  <w:style w:type="character" w:customStyle="1" w:styleId="ui-author">
    <w:name w:val="ui-author"/>
    <w:basedOn w:val="DefaultParagraphFont"/>
    <w:rsid w:val="00F63ED1"/>
  </w:style>
  <w:style w:type="character" w:customStyle="1" w:styleId="ui-staffline">
    <w:name w:val="ui-staffline"/>
    <w:basedOn w:val="DefaultParagraphFont"/>
    <w:rsid w:val="00F63ED1"/>
  </w:style>
  <w:style w:type="paragraph" w:customStyle="1" w:styleId="promotion-tag-p">
    <w:name w:val="promotion-tag-p"/>
    <w:basedOn w:val="Normal"/>
    <w:rsid w:val="00F63ED1"/>
    <w:pPr>
      <w:spacing w:before="100" w:beforeAutospacing="1" w:after="100" w:afterAutospacing="1"/>
    </w:pPr>
    <w:rPr>
      <w:rFonts w:ascii="Tahoma" w:hAnsi="Tahoma"/>
      <w:szCs w:val="20"/>
    </w:rPr>
  </w:style>
  <w:style w:type="paragraph" w:customStyle="1" w:styleId="heading">
    <w:name w:val="heading"/>
    <w:basedOn w:val="Normal"/>
    <w:rsid w:val="00F63ED1"/>
    <w:pPr>
      <w:spacing w:before="100" w:beforeAutospacing="1" w:after="100" w:afterAutospacing="1"/>
    </w:pPr>
    <w:rPr>
      <w:rFonts w:ascii="Tahoma" w:hAnsi="Tahoma"/>
      <w:szCs w:val="20"/>
    </w:rPr>
  </w:style>
  <w:style w:type="character" w:customStyle="1" w:styleId="value">
    <w:name w:val="value"/>
    <w:basedOn w:val="DefaultParagraphFont"/>
    <w:rsid w:val="00F63ED1"/>
  </w:style>
  <w:style w:type="character" w:customStyle="1" w:styleId="specialissuelabel">
    <w:name w:val="specialissuelabel"/>
    <w:basedOn w:val="DefaultParagraphFont"/>
    <w:rsid w:val="00F63ED1"/>
  </w:style>
  <w:style w:type="character" w:customStyle="1" w:styleId="referencediv">
    <w:name w:val="referencediv"/>
    <w:basedOn w:val="DefaultParagraphFont"/>
    <w:rsid w:val="00F63ED1"/>
  </w:style>
  <w:style w:type="character" w:customStyle="1" w:styleId="wp-smiley">
    <w:name w:val="wp-smiley"/>
    <w:basedOn w:val="DefaultParagraphFont"/>
    <w:rsid w:val="00F63ED1"/>
  </w:style>
  <w:style w:type="character" w:customStyle="1" w:styleId="meta-prep">
    <w:name w:val="meta-prep"/>
    <w:basedOn w:val="DefaultParagraphFont"/>
    <w:rsid w:val="00F63ED1"/>
  </w:style>
  <w:style w:type="character" w:customStyle="1" w:styleId="artjournal">
    <w:name w:val="art_journal"/>
    <w:basedOn w:val="DefaultParagraphFont"/>
    <w:rsid w:val="00F63ED1"/>
  </w:style>
  <w:style w:type="character" w:customStyle="1" w:styleId="artdatevolumeissuepart">
    <w:name w:val="art_datevolumeissuepart"/>
    <w:basedOn w:val="DefaultParagraphFont"/>
    <w:rsid w:val="00F63ED1"/>
  </w:style>
  <w:style w:type="character" w:customStyle="1" w:styleId="artpages">
    <w:name w:val="art_pages"/>
    <w:basedOn w:val="DefaultParagraphFont"/>
    <w:rsid w:val="00F63ED1"/>
  </w:style>
  <w:style w:type="character" w:customStyle="1" w:styleId="singlehighlightclass">
    <w:name w:val="single_highlight_class"/>
    <w:basedOn w:val="DefaultParagraphFont"/>
    <w:rsid w:val="00F63ED1"/>
  </w:style>
  <w:style w:type="character" w:customStyle="1" w:styleId="degree">
    <w:name w:val="degree"/>
    <w:basedOn w:val="DefaultParagraphFont"/>
    <w:rsid w:val="00F63ED1"/>
  </w:style>
  <w:style w:type="character" w:customStyle="1" w:styleId="major">
    <w:name w:val="major"/>
    <w:basedOn w:val="DefaultParagraphFont"/>
    <w:rsid w:val="00F63ED1"/>
  </w:style>
  <w:style w:type="character" w:customStyle="1" w:styleId="authors">
    <w:name w:val="authors"/>
    <w:basedOn w:val="DefaultParagraphFont"/>
    <w:rsid w:val="00F63ED1"/>
  </w:style>
  <w:style w:type="character" w:customStyle="1" w:styleId="views">
    <w:name w:val="views"/>
    <w:basedOn w:val="DefaultParagraphFont"/>
    <w:rsid w:val="00F63ED1"/>
  </w:style>
  <w:style w:type="character" w:customStyle="1" w:styleId="stmainservices">
    <w:name w:val="stmainservices"/>
    <w:basedOn w:val="DefaultParagraphFont"/>
    <w:rsid w:val="00F63ED1"/>
  </w:style>
  <w:style w:type="character" w:customStyle="1" w:styleId="stbubblehcount">
    <w:name w:val="stbubble_hcount"/>
    <w:basedOn w:val="DefaultParagraphFont"/>
    <w:rsid w:val="00F63ED1"/>
  </w:style>
  <w:style w:type="paragraph" w:customStyle="1" w:styleId="Document">
    <w:name w:val="_Document"/>
    <w:basedOn w:val="Default"/>
    <w:next w:val="Default"/>
    <w:uiPriority w:val="99"/>
    <w:rsid w:val="00F63ED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63ED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63ED1"/>
    <w:pPr>
      <w:widowControl w:val="0"/>
    </w:pPr>
    <w:rPr>
      <w:rFonts w:ascii="AKDPE C+ Utopia" w:eastAsiaTheme="minorEastAsia" w:hAnsi="AKDPE C+ Utopia" w:cs="Cambria"/>
      <w:color w:val="auto"/>
    </w:rPr>
  </w:style>
  <w:style w:type="paragraph" w:customStyle="1" w:styleId="collapsed-hide">
    <w:name w:val="collapsed-hide"/>
    <w:basedOn w:val="Normal"/>
    <w:rsid w:val="00F63ED1"/>
    <w:pPr>
      <w:spacing w:before="100" w:beforeAutospacing="1" w:after="100" w:afterAutospacing="1"/>
    </w:pPr>
    <w:rPr>
      <w:rFonts w:ascii="Tahoma" w:hAnsi="Tahoma"/>
      <w:szCs w:val="20"/>
    </w:rPr>
  </w:style>
  <w:style w:type="paragraph" w:customStyle="1" w:styleId="Pa7">
    <w:name w:val="Pa7"/>
    <w:basedOn w:val="Default"/>
    <w:next w:val="Default"/>
    <w:uiPriority w:val="99"/>
    <w:rsid w:val="00F63ED1"/>
    <w:pPr>
      <w:widowControl w:val="0"/>
      <w:spacing w:line="211" w:lineRule="atLeast"/>
    </w:pPr>
    <w:rPr>
      <w:rFonts w:ascii="Courier New" w:eastAsiaTheme="minorEastAsia" w:hAnsi="Courier New" w:cs="Cambria"/>
      <w:color w:val="auto"/>
    </w:rPr>
  </w:style>
  <w:style w:type="paragraph" w:customStyle="1" w:styleId="odd">
    <w:name w:val="odd"/>
    <w:basedOn w:val="Normal"/>
    <w:rsid w:val="00F63ED1"/>
    <w:pPr>
      <w:spacing w:before="100" w:beforeAutospacing="1" w:after="100" w:afterAutospacing="1"/>
    </w:pPr>
    <w:rPr>
      <w:rFonts w:ascii="Tahoma" w:hAnsi="Tahoma"/>
      <w:szCs w:val="20"/>
    </w:rPr>
  </w:style>
  <w:style w:type="character" w:customStyle="1" w:styleId="article-date">
    <w:name w:val="article-date"/>
    <w:basedOn w:val="DefaultParagraphFont"/>
    <w:rsid w:val="00F63ED1"/>
  </w:style>
  <w:style w:type="character" w:customStyle="1" w:styleId="article-author">
    <w:name w:val="article-author"/>
    <w:basedOn w:val="DefaultParagraphFont"/>
    <w:rsid w:val="00F63ED1"/>
  </w:style>
  <w:style w:type="character" w:customStyle="1" w:styleId="tolocaltime">
    <w:name w:val="tolocaltime"/>
    <w:basedOn w:val="DefaultParagraphFont"/>
    <w:rsid w:val="00F63ED1"/>
  </w:style>
  <w:style w:type="character" w:customStyle="1" w:styleId="pb-byline">
    <w:name w:val="pb-byline"/>
    <w:basedOn w:val="DefaultParagraphFont"/>
    <w:rsid w:val="00F63ED1"/>
  </w:style>
  <w:style w:type="character" w:customStyle="1" w:styleId="pb-timestamp">
    <w:name w:val="pb-timestamp"/>
    <w:basedOn w:val="DefaultParagraphFont"/>
    <w:rsid w:val="00F63ED1"/>
  </w:style>
  <w:style w:type="paragraph" w:customStyle="1" w:styleId="Pa8">
    <w:name w:val="Pa8"/>
    <w:basedOn w:val="Default"/>
    <w:next w:val="Default"/>
    <w:uiPriority w:val="99"/>
    <w:rsid w:val="00F63ED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63ED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63ED1"/>
  </w:style>
  <w:style w:type="character" w:customStyle="1" w:styleId="even">
    <w:name w:val="even"/>
    <w:basedOn w:val="DefaultParagraphFont"/>
    <w:rsid w:val="00F63ED1"/>
  </w:style>
  <w:style w:type="paragraph" w:customStyle="1" w:styleId="volissue">
    <w:name w:val="volissue"/>
    <w:basedOn w:val="Normal"/>
    <w:rsid w:val="00F63ED1"/>
    <w:pPr>
      <w:spacing w:before="100" w:beforeAutospacing="1" w:after="100" w:afterAutospacing="1"/>
    </w:pPr>
    <w:rPr>
      <w:rFonts w:ascii="Tahoma" w:hAnsi="Tahoma"/>
      <w:szCs w:val="20"/>
    </w:rPr>
  </w:style>
  <w:style w:type="character" w:customStyle="1" w:styleId="view-count">
    <w:name w:val="view-count"/>
    <w:basedOn w:val="DefaultParagraphFont"/>
    <w:rsid w:val="00F63ED1"/>
  </w:style>
  <w:style w:type="character" w:customStyle="1" w:styleId="tChar">
    <w:name w:val="t Char"/>
    <w:rsid w:val="00F63ED1"/>
    <w:rPr>
      <w:rFonts w:ascii="Georgia" w:eastAsia="Times New Roman" w:hAnsi="Georgia" w:cs="Calibri"/>
      <w:b/>
      <w:lang w:val="x-none" w:eastAsia="x-none"/>
    </w:rPr>
  </w:style>
  <w:style w:type="paragraph" w:customStyle="1" w:styleId="BoldUnderlineChar20">
    <w:name w:val="BoldUnderline Char2"/>
    <w:link w:val="BoldUnderlineChar2Char"/>
    <w:rsid w:val="00F63ED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63ED1"/>
    <w:rPr>
      <w:rFonts w:ascii="Times New Roman" w:eastAsia="Times New Roman" w:hAnsi="Times New Roman" w:cs="Times New Roman"/>
      <w:b/>
      <w:sz w:val="20"/>
      <w:szCs w:val="24"/>
      <w:u w:val="single"/>
    </w:rPr>
  </w:style>
  <w:style w:type="character" w:customStyle="1" w:styleId="UnderlineCharChar4">
    <w:name w:val="Underline Char Char4"/>
    <w:rsid w:val="00F63ED1"/>
    <w:rPr>
      <w:szCs w:val="24"/>
      <w:u w:val="single"/>
      <w:lang w:val="en-US" w:eastAsia="en-US" w:bidi="ar-SA"/>
    </w:rPr>
  </w:style>
  <w:style w:type="character" w:customStyle="1" w:styleId="BoldUnderlineCharChar3">
    <w:name w:val="BoldUnderline Char Char3"/>
    <w:rsid w:val="00F63ED1"/>
    <w:rPr>
      <w:b/>
      <w:szCs w:val="24"/>
      <w:u w:val="single"/>
      <w:lang w:val="en-US" w:eastAsia="en-US" w:bidi="ar-SA"/>
    </w:rPr>
  </w:style>
  <w:style w:type="character" w:customStyle="1" w:styleId="BoldUnderlineCharChar2">
    <w:name w:val="BoldUnderline Char Char2"/>
    <w:rsid w:val="00F63ED1"/>
    <w:rPr>
      <w:b/>
      <w:szCs w:val="24"/>
      <w:u w:val="single"/>
      <w:lang w:val="en-US" w:eastAsia="en-US" w:bidi="ar-SA"/>
    </w:rPr>
  </w:style>
  <w:style w:type="paragraph" w:customStyle="1" w:styleId="UnderlineCard0">
    <w:name w:val="UnderlineCard"/>
    <w:basedOn w:val="Heading3"/>
    <w:link w:val="UnderlineCardChar"/>
    <w:qFormat/>
    <w:rsid w:val="00F63ED1"/>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63ED1"/>
    <w:rPr>
      <w:rFonts w:ascii="Calibri" w:eastAsia="Calibri" w:hAnsi="Calibri" w:cs="Times New Roman"/>
      <w:bCs/>
      <w:sz w:val="20"/>
      <w:szCs w:val="20"/>
      <w:u w:val="single"/>
      <w:lang w:val="x-none" w:eastAsia="x-none"/>
    </w:rPr>
  </w:style>
  <w:style w:type="character" w:customStyle="1" w:styleId="5Notunderlined">
    <w:name w:val="5 Not underlined"/>
    <w:rsid w:val="00F63ED1"/>
    <w:rPr>
      <w:rFonts w:ascii="Times New Roman" w:hAnsi="Times New Roman"/>
      <w:sz w:val="16"/>
    </w:rPr>
  </w:style>
  <w:style w:type="character" w:customStyle="1" w:styleId="volume-issue">
    <w:name w:val="volume-issue"/>
    <w:rsid w:val="00F63ED1"/>
    <w:rPr>
      <w:rFonts w:cs="Times New Roman"/>
    </w:rPr>
  </w:style>
  <w:style w:type="character" w:customStyle="1" w:styleId="i">
    <w:name w:val="i"/>
    <w:basedOn w:val="DefaultParagraphFont"/>
    <w:uiPriority w:val="99"/>
    <w:rsid w:val="00F63ED1"/>
  </w:style>
  <w:style w:type="character" w:customStyle="1" w:styleId="storytext">
    <w:name w:val="storytext"/>
    <w:basedOn w:val="DefaultParagraphFont"/>
    <w:rsid w:val="00F63ED1"/>
  </w:style>
  <w:style w:type="character" w:customStyle="1" w:styleId="heading3char0">
    <w:name w:val="heading3char"/>
    <w:rsid w:val="00F63ED1"/>
  </w:style>
  <w:style w:type="character" w:customStyle="1" w:styleId="boldness1">
    <w:name w:val="boldness1"/>
    <w:rsid w:val="00F63ED1"/>
  </w:style>
  <w:style w:type="paragraph" w:customStyle="1" w:styleId="Cardd">
    <w:name w:val="Cardd"/>
    <w:basedOn w:val="Normal"/>
    <w:uiPriority w:val="4"/>
    <w:qFormat/>
    <w:rsid w:val="00F63ED1"/>
    <w:pPr>
      <w:ind w:left="288" w:right="288"/>
    </w:pPr>
  </w:style>
  <w:style w:type="paragraph" w:customStyle="1" w:styleId="document0">
    <w:name w:val="document"/>
    <w:basedOn w:val="Normal"/>
    <w:rsid w:val="00F63ED1"/>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63ED1"/>
    <w:rPr>
      <w:rFonts w:cs="Arial"/>
      <w:bCs/>
      <w:szCs w:val="26"/>
      <w:u w:val="single"/>
      <w:lang w:val="en-US" w:eastAsia="en-US" w:bidi="ar-SA"/>
    </w:rPr>
  </w:style>
  <w:style w:type="character" w:customStyle="1" w:styleId="current-selection">
    <w:name w:val="current-selection"/>
    <w:basedOn w:val="DefaultParagraphFont"/>
    <w:rsid w:val="00F63ED1"/>
  </w:style>
  <w:style w:type="character" w:customStyle="1" w:styleId="a2">
    <w:name w:val="_"/>
    <w:basedOn w:val="DefaultParagraphFont"/>
    <w:rsid w:val="00F63ED1"/>
  </w:style>
  <w:style w:type="paragraph" w:customStyle="1" w:styleId="Shrink6">
    <w:name w:val="Shrink 6"/>
    <w:basedOn w:val="Normal"/>
    <w:qFormat/>
    <w:rsid w:val="00F63ED1"/>
    <w:rPr>
      <w:rFonts w:eastAsia="Calibri" w:cs="Times New Roman"/>
      <w:sz w:val="12"/>
    </w:rPr>
  </w:style>
  <w:style w:type="character" w:customStyle="1" w:styleId="messagecontent">
    <w:name w:val="message_content"/>
    <w:rsid w:val="00F63ED1"/>
  </w:style>
  <w:style w:type="character" w:customStyle="1" w:styleId="StyleUnderlineChar">
    <w:name w:val="Style Underline Char"/>
    <w:basedOn w:val="DefaultParagraphFont"/>
    <w:rsid w:val="00F63ED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63ED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63ED1"/>
    <w:rPr>
      <w:rFonts w:ascii="Calibri" w:eastAsia="Times New Roman" w:hAnsi="Calibri" w:cs="Arial"/>
      <w:b/>
      <w:kern w:val="32"/>
      <w:sz w:val="24"/>
      <w:szCs w:val="32"/>
      <w:u w:val="single"/>
    </w:rPr>
  </w:style>
  <w:style w:type="character" w:customStyle="1" w:styleId="twelptblackblack1">
    <w:name w:val="twelptblackblack1"/>
    <w:basedOn w:val="DefaultParagraphFont"/>
    <w:rsid w:val="00F63ED1"/>
    <w:rPr>
      <w:rFonts w:ascii="Verdana" w:hAnsi="Verdana" w:hint="default"/>
      <w:color w:val="000000"/>
      <w:sz w:val="16"/>
      <w:szCs w:val="16"/>
    </w:rPr>
  </w:style>
  <w:style w:type="character" w:customStyle="1" w:styleId="Heading3CharCharCharChar1">
    <w:name w:val="Heading 3 Char Char Char Char1"/>
    <w:rsid w:val="00F63ED1"/>
    <w:rPr>
      <w:rFonts w:cs="Arial"/>
      <w:bCs/>
      <w:szCs w:val="26"/>
      <w:u w:val="single"/>
      <w:lang w:val="en-US" w:eastAsia="en-US" w:bidi="ar-SA"/>
    </w:rPr>
  </w:style>
  <w:style w:type="paragraph" w:customStyle="1" w:styleId="conintrotext">
    <w:name w:val="conintrotext"/>
    <w:basedOn w:val="Normal"/>
    <w:uiPriority w:val="99"/>
    <w:rsid w:val="00F63ED1"/>
    <w:pPr>
      <w:spacing w:before="100" w:beforeAutospacing="1" w:after="100" w:afterAutospacing="1"/>
    </w:pPr>
    <w:rPr>
      <w:rFonts w:eastAsia="Times New Roman"/>
      <w:sz w:val="24"/>
    </w:rPr>
  </w:style>
  <w:style w:type="character" w:customStyle="1" w:styleId="comment-body">
    <w:name w:val="comment-body"/>
    <w:rsid w:val="00F63ED1"/>
  </w:style>
  <w:style w:type="character" w:customStyle="1" w:styleId="UnderlineCharCharChar1">
    <w:name w:val="Underline Char Char Char1"/>
    <w:rsid w:val="00F63ED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63ED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63ED1"/>
    <w:rPr>
      <w:rFonts w:asciiTheme="minorHAnsi" w:eastAsia="MS Mincho" w:hAnsiTheme="minorHAnsi" w:cstheme="minorBidi"/>
      <w:b/>
      <w:u w:val="single"/>
    </w:rPr>
  </w:style>
  <w:style w:type="character" w:customStyle="1" w:styleId="mw-headline">
    <w:name w:val="mw-headline"/>
    <w:rsid w:val="00F63ED1"/>
  </w:style>
  <w:style w:type="character" w:customStyle="1" w:styleId="flagicon">
    <w:name w:val="flagicon"/>
    <w:rsid w:val="00F63ED1"/>
  </w:style>
  <w:style w:type="paragraph" w:customStyle="1" w:styleId="assert">
    <w:name w:val="assert"/>
    <w:basedOn w:val="Normal"/>
    <w:uiPriority w:val="99"/>
    <w:rsid w:val="00F63ED1"/>
    <w:pPr>
      <w:spacing w:before="100" w:beforeAutospacing="1" w:after="100" w:afterAutospacing="1"/>
    </w:pPr>
    <w:rPr>
      <w:rFonts w:eastAsia="Times New Roman"/>
      <w:sz w:val="24"/>
    </w:rPr>
  </w:style>
  <w:style w:type="character" w:customStyle="1" w:styleId="apturelink">
    <w:name w:val="apturelink"/>
    <w:rsid w:val="00F63ED1"/>
  </w:style>
  <w:style w:type="character" w:customStyle="1" w:styleId="apturelinkicon">
    <w:name w:val="apturelinkicon"/>
    <w:rsid w:val="00F63ED1"/>
  </w:style>
  <w:style w:type="paragraph" w:customStyle="1" w:styleId="Default1">
    <w:name w:val="Default1"/>
    <w:basedOn w:val="Default"/>
    <w:next w:val="Default"/>
    <w:uiPriority w:val="99"/>
    <w:rsid w:val="00F63ED1"/>
    <w:rPr>
      <w:color w:val="auto"/>
    </w:rPr>
  </w:style>
  <w:style w:type="paragraph" w:customStyle="1" w:styleId="center">
    <w:name w:val="center"/>
    <w:basedOn w:val="Normal"/>
    <w:uiPriority w:val="99"/>
    <w:rsid w:val="00F63ED1"/>
    <w:pPr>
      <w:spacing w:before="100" w:beforeAutospacing="1" w:after="100" w:afterAutospacing="1"/>
    </w:pPr>
    <w:rPr>
      <w:rFonts w:eastAsia="Times New Roman"/>
      <w:sz w:val="24"/>
    </w:rPr>
  </w:style>
  <w:style w:type="character" w:customStyle="1" w:styleId="LittleChar">
    <w:name w:val="Little Char"/>
    <w:link w:val="Little"/>
    <w:rsid w:val="00F63ED1"/>
    <w:rPr>
      <w:rFonts w:ascii="Garamond" w:eastAsia="Times New Roman" w:hAnsi="Garamond" w:cs="Calibri"/>
    </w:rPr>
  </w:style>
  <w:style w:type="character" w:customStyle="1" w:styleId="UnderlineChar1Char">
    <w:name w:val="Underline Char1 Char"/>
    <w:rsid w:val="00F63ED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63ED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63ED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63ED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63ED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63ED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63ED1"/>
    <w:rPr>
      <w:rFonts w:asciiTheme="minorHAnsi" w:eastAsia="MS Mincho" w:hAnsiTheme="minorHAnsi" w:cstheme="minorBidi"/>
      <w:b/>
      <w:u w:val="single"/>
    </w:rPr>
  </w:style>
  <w:style w:type="paragraph" w:customStyle="1" w:styleId="CardBody">
    <w:name w:val="Card Body"/>
    <w:basedOn w:val="Normal"/>
    <w:link w:val="CardBodyChar"/>
    <w:rsid w:val="00F63ED1"/>
    <w:rPr>
      <w:rFonts w:eastAsia="Times New Roman"/>
    </w:rPr>
  </w:style>
  <w:style w:type="character" w:customStyle="1" w:styleId="CardBodyChar">
    <w:name w:val="Card Body Char"/>
    <w:link w:val="CardBody"/>
    <w:rsid w:val="00F63ED1"/>
    <w:rPr>
      <w:rFonts w:ascii="Calibri" w:eastAsia="Times New Roman" w:hAnsi="Calibri" w:cs="Calibri"/>
    </w:rPr>
  </w:style>
  <w:style w:type="character" w:customStyle="1" w:styleId="ptitleinside">
    <w:name w:val="p_title_inside"/>
    <w:rsid w:val="00F63ED1"/>
  </w:style>
  <w:style w:type="paragraph" w:customStyle="1" w:styleId="StyleBoldandUnderlineChar11ptBorderSinglesolidline">
    <w:name w:val="Style Bold and Underline Char + 11 pt Border: : (Single solid line..."/>
    <w:link w:val="StyleBoldandUnderlineChar11ptBorderSinglesolidlineChar"/>
    <w:rsid w:val="00F63ED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63ED1"/>
    <w:rPr>
      <w:rFonts w:eastAsia="Times New Roman"/>
      <w:b/>
      <w:bCs/>
      <w:szCs w:val="20"/>
      <w:u w:val="single"/>
      <w:bdr w:val="single" w:sz="4" w:space="0" w:color="auto"/>
    </w:rPr>
  </w:style>
  <w:style w:type="character" w:customStyle="1" w:styleId="Heading1CharChar1">
    <w:name w:val="Heading 1 Char Char1"/>
    <w:rsid w:val="00F63ED1"/>
    <w:rPr>
      <w:rFonts w:cs="Arial"/>
      <w:b/>
      <w:bCs/>
      <w:szCs w:val="32"/>
      <w:lang w:val="en-US" w:eastAsia="en-US" w:bidi="ar-SA"/>
    </w:rPr>
  </w:style>
  <w:style w:type="paragraph" w:customStyle="1" w:styleId="Indentation">
    <w:name w:val="Indentation"/>
    <w:basedOn w:val="Normal"/>
    <w:uiPriority w:val="99"/>
    <w:rsid w:val="00F63ED1"/>
    <w:pPr>
      <w:ind w:left="288" w:right="288"/>
    </w:pPr>
  </w:style>
  <w:style w:type="character" w:customStyle="1" w:styleId="StyleUnderlineCharChar9ptBold">
    <w:name w:val="Style Underline Char Char + 9 pt Bold"/>
    <w:rsid w:val="00F63ED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63ED1"/>
    <w:rPr>
      <w:rFonts w:eastAsia="Times New Roman"/>
      <w:u w:val="single"/>
    </w:rPr>
  </w:style>
  <w:style w:type="character" w:customStyle="1" w:styleId="StyleStyle4ArialNarrow9ptChar">
    <w:name w:val="Style Style4 + Arial Narrow 9 pt Char"/>
    <w:link w:val="StyleStyle4ArialNarrow9pt"/>
    <w:rsid w:val="00F63ED1"/>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F63ED1"/>
    <w:rPr>
      <w:rFonts w:eastAsia="Times New Roman"/>
      <w:b/>
      <w:bCs/>
      <w:u w:val="single"/>
    </w:rPr>
  </w:style>
  <w:style w:type="character" w:customStyle="1" w:styleId="StyleStyle4ArialNarrow9ptBoldChar">
    <w:name w:val="Style Style4 + Arial Narrow 9 pt Bold Char"/>
    <w:link w:val="StyleStyle4ArialNarrow9ptBold"/>
    <w:rsid w:val="00F63ED1"/>
    <w:rPr>
      <w:rFonts w:ascii="Calibri" w:eastAsia="Times New Roman" w:hAnsi="Calibri" w:cs="Calibri"/>
      <w:b/>
      <w:bCs/>
      <w:u w:val="single"/>
    </w:rPr>
  </w:style>
  <w:style w:type="character" w:customStyle="1" w:styleId="StyleBoldandUnderlineCharChar29pt">
    <w:name w:val="Style Bold and Underline Char Char2 + 9 pt"/>
    <w:rsid w:val="00F63ED1"/>
    <w:rPr>
      <w:rFonts w:ascii="Times New Roman" w:hAnsi="Times New Roman"/>
      <w:b/>
      <w:bCs/>
      <w:noProof w:val="0"/>
      <w:sz w:val="20"/>
      <w:u w:val="single"/>
    </w:rPr>
  </w:style>
  <w:style w:type="character" w:customStyle="1" w:styleId="StyleUnderlineCharChar19pt">
    <w:name w:val="Style Underline Char Char1 + 9 pt"/>
    <w:rsid w:val="00F63ED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63ED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63ED1"/>
    <w:rPr>
      <w:rFonts w:ascii="Georgia" w:eastAsia="Times New Roman" w:hAnsi="Georgia"/>
      <w:b/>
      <w:smallCaps/>
      <w:sz w:val="24"/>
      <w:szCs w:val="24"/>
      <w:u w:val="single"/>
    </w:rPr>
  </w:style>
  <w:style w:type="character" w:customStyle="1" w:styleId="CardTextCharChar">
    <w:name w:val="Card Text Char Char"/>
    <w:rsid w:val="00F63ED1"/>
    <w:rPr>
      <w:rFonts w:ascii="Times New Roman" w:eastAsia="Times New Roman" w:hAnsi="Times New Roman" w:cs="Times New Roman"/>
      <w:sz w:val="20"/>
      <w:szCs w:val="20"/>
    </w:rPr>
  </w:style>
  <w:style w:type="character" w:customStyle="1" w:styleId="citeChar1">
    <w:name w:val="cite Char"/>
    <w:locked/>
    <w:rsid w:val="00F63ED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63ED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63ED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63ED1"/>
    <w:rPr>
      <w:i/>
      <w:iCs/>
      <w:sz w:val="20"/>
      <w:u w:val="single"/>
    </w:rPr>
  </w:style>
  <w:style w:type="character" w:customStyle="1" w:styleId="HIGHLIGHT0">
    <w:name w:val="HIGHLIGHT"/>
    <w:uiPriority w:val="1"/>
    <w:rsid w:val="00F63ED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63ED1"/>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63ED1"/>
    <w:rPr>
      <w:rFonts w:ascii="Times New Roman" w:eastAsia="Times New Roman" w:hAnsi="Times New Roman" w:cs="Times New Roman"/>
      <w:b/>
      <w:sz w:val="28"/>
      <w:szCs w:val="24"/>
    </w:rPr>
  </w:style>
  <w:style w:type="character" w:customStyle="1" w:styleId="FifthChar">
    <w:name w:val="Fifth Char"/>
    <w:link w:val="Fifth"/>
    <w:rsid w:val="00F63ED1"/>
    <w:rPr>
      <w:rFonts w:ascii="Calibri" w:eastAsia="Calibri" w:hAnsi="Calibri" w:cs="Calibri"/>
    </w:rPr>
  </w:style>
  <w:style w:type="paragraph" w:customStyle="1" w:styleId="Third">
    <w:name w:val="Third"/>
    <w:basedOn w:val="Normal"/>
    <w:link w:val="ThirdChar"/>
    <w:rsid w:val="00F63ED1"/>
    <w:rPr>
      <w:rFonts w:eastAsia="Times New Roman"/>
      <w:b/>
      <w:u w:val="single"/>
      <w:lang w:val="x-none" w:eastAsia="x-none"/>
    </w:rPr>
  </w:style>
  <w:style w:type="character" w:customStyle="1" w:styleId="ThirdChar">
    <w:name w:val="Third Char"/>
    <w:link w:val="Third"/>
    <w:rsid w:val="00F63ED1"/>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F63ED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63ED1"/>
    <w:rPr>
      <w:rFonts w:ascii="Times New Roman" w:eastAsia="Times New Roman" w:hAnsi="Times New Roman"/>
      <w:szCs w:val="24"/>
    </w:rPr>
  </w:style>
  <w:style w:type="character" w:customStyle="1" w:styleId="article-record-publication-volume-issue">
    <w:name w:val="article-record-publication-volume-issue"/>
    <w:rsid w:val="00F63ED1"/>
  </w:style>
  <w:style w:type="character" w:customStyle="1" w:styleId="NothingCharChar">
    <w:name w:val="Nothing Char Char"/>
    <w:link w:val="NothingCharCharChar"/>
    <w:rsid w:val="00F63ED1"/>
  </w:style>
  <w:style w:type="paragraph" w:customStyle="1" w:styleId="DebateUnderlineBoldChar">
    <w:name w:val="Debate Underline Bold Char"/>
    <w:basedOn w:val="Normal"/>
    <w:link w:val="DebateUnderlineBoldCharChar"/>
    <w:rsid w:val="00F63ED1"/>
    <w:pPr>
      <w:jc w:val="both"/>
    </w:pPr>
    <w:rPr>
      <w:rFonts w:eastAsia="Times New Roman"/>
      <w:b/>
      <w:u w:val="thick"/>
    </w:rPr>
  </w:style>
  <w:style w:type="character" w:customStyle="1" w:styleId="DebateUnderlineBoldCharChar">
    <w:name w:val="Debate Underline Bold Char Char"/>
    <w:link w:val="DebateUnderlineBoldChar"/>
    <w:rsid w:val="00F63ED1"/>
    <w:rPr>
      <w:rFonts w:ascii="Calibri" w:eastAsia="Times New Roman" w:hAnsi="Calibri" w:cs="Calibri"/>
      <w:b/>
      <w:u w:val="thick"/>
    </w:rPr>
  </w:style>
  <w:style w:type="character" w:customStyle="1" w:styleId="resultbodyblack">
    <w:name w:val="resultbodyblack"/>
    <w:rsid w:val="00F63ED1"/>
    <w:rPr>
      <w:rFonts w:cs="Times New Roman"/>
    </w:rPr>
  </w:style>
  <w:style w:type="paragraph" w:customStyle="1" w:styleId="bloctitles">
    <w:name w:val="bloc titles"/>
    <w:basedOn w:val="Heading1"/>
    <w:next w:val="Normal"/>
    <w:link w:val="bloctitlesChar"/>
    <w:autoRedefine/>
    <w:rsid w:val="00F63ED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63ED1"/>
    <w:rPr>
      <w:rFonts w:ascii="Calibri" w:eastAsia="Malgun Gothic" w:hAnsi="Calibri" w:cs="Arial"/>
      <w:b/>
      <w:sz w:val="28"/>
      <w:szCs w:val="32"/>
      <w:u w:val="single"/>
    </w:rPr>
  </w:style>
  <w:style w:type="paragraph" w:customStyle="1" w:styleId="CiteSmallText">
    <w:name w:val="Cite Small Text"/>
    <w:basedOn w:val="Normal"/>
    <w:uiPriority w:val="99"/>
    <w:rsid w:val="00F63ED1"/>
    <w:pPr>
      <w:widowControl w:val="0"/>
      <w:spacing w:after="200"/>
    </w:pPr>
    <w:rPr>
      <w:rFonts w:ascii="Helvetica Neue" w:hAnsi="Helvetica Neue"/>
      <w:b/>
      <w:sz w:val="18"/>
    </w:rPr>
  </w:style>
  <w:style w:type="character" w:customStyle="1" w:styleId="3TagCite">
    <w:name w:val="3 Tag/Cite"/>
    <w:rsid w:val="00F63ED1"/>
    <w:rPr>
      <w:rFonts w:ascii="Times New Roman" w:hAnsi="Times New Roman"/>
      <w:b/>
    </w:rPr>
  </w:style>
  <w:style w:type="character" w:customStyle="1" w:styleId="4Qualifications">
    <w:name w:val="4 Qualifications"/>
    <w:rsid w:val="00F63ED1"/>
    <w:rPr>
      <w:rFonts w:ascii="Times New Roman" w:hAnsi="Times New Roman"/>
      <w:sz w:val="19"/>
    </w:rPr>
  </w:style>
  <w:style w:type="character" w:customStyle="1" w:styleId="6Underlined">
    <w:name w:val="6 Underlined"/>
    <w:rsid w:val="00F63ED1"/>
    <w:rPr>
      <w:rFonts w:ascii="Times New Roman" w:hAnsi="Times New Roman"/>
      <w:b/>
      <w:sz w:val="21"/>
      <w:u w:val="single"/>
    </w:rPr>
  </w:style>
  <w:style w:type="paragraph" w:customStyle="1" w:styleId="Cards1CharChar">
    <w:name w:val="Cards1 Char Char"/>
    <w:basedOn w:val="Normal"/>
    <w:link w:val="Cards1CharCharChar"/>
    <w:rsid w:val="00F63ED1"/>
    <w:pPr>
      <w:autoSpaceDE w:val="0"/>
      <w:autoSpaceDN w:val="0"/>
      <w:adjustRightInd w:val="0"/>
      <w:ind w:left="432" w:right="432"/>
      <w:jc w:val="both"/>
    </w:pPr>
    <w:rPr>
      <w:lang w:val="x-none"/>
    </w:rPr>
  </w:style>
  <w:style w:type="character" w:customStyle="1" w:styleId="Cards1CharCharChar">
    <w:name w:val="Cards1 Char Char Char"/>
    <w:link w:val="Cards1CharChar"/>
    <w:rsid w:val="00F63ED1"/>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F63ED1"/>
    <w:rPr>
      <w:u w:val="single"/>
    </w:rPr>
  </w:style>
  <w:style w:type="paragraph" w:customStyle="1" w:styleId="UnderlineCharCharCharCharCharCharChar">
    <w:name w:val="Underline Char Char Char Char Char Char Char"/>
    <w:basedOn w:val="Normal"/>
    <w:link w:val="UnderlineCharCharCharCharCharCharCharChar"/>
    <w:rsid w:val="00F63ED1"/>
    <w:rPr>
      <w:rFonts w:asciiTheme="minorHAnsi" w:hAnsiTheme="minorHAnsi" w:cstheme="minorBidi"/>
      <w:u w:val="single"/>
    </w:rPr>
  </w:style>
  <w:style w:type="paragraph" w:customStyle="1" w:styleId="CitesCharChar">
    <w:name w:val="Cites Char Char"/>
    <w:next w:val="Normal"/>
    <w:link w:val="CitesCharCharChar"/>
    <w:rsid w:val="00F63ED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63ED1"/>
    <w:rPr>
      <w:rFonts w:ascii="Times New Roman" w:eastAsia="Times New Roman" w:hAnsi="Times New Roman" w:cs="Times New Roman"/>
      <w:sz w:val="20"/>
      <w:szCs w:val="24"/>
    </w:rPr>
  </w:style>
  <w:style w:type="character" w:customStyle="1" w:styleId="nohighlighting">
    <w:name w:val="no highlighting"/>
    <w:rsid w:val="00F63ED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63ED1"/>
    <w:rPr>
      <w:rFonts w:ascii="Cambria" w:hAnsi="Cambria" w:hint="default"/>
      <w:sz w:val="21"/>
      <w:u w:val="single"/>
    </w:rPr>
  </w:style>
  <w:style w:type="paragraph" w:customStyle="1" w:styleId="Swag">
    <w:name w:val="Swag"/>
    <w:basedOn w:val="Normal"/>
    <w:link w:val="SwagChar"/>
    <w:qFormat/>
    <w:rsid w:val="00F63ED1"/>
    <w:rPr>
      <w:color w:val="0000FF"/>
      <w:sz w:val="12"/>
      <w:u w:val="single"/>
    </w:rPr>
  </w:style>
  <w:style w:type="character" w:customStyle="1" w:styleId="SwagChar">
    <w:name w:val="Swag Char"/>
    <w:link w:val="Swag"/>
    <w:rsid w:val="00F63ED1"/>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F63ED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63ED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63ED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63ED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63ED1"/>
    <w:rPr>
      <w:rFonts w:ascii="Garamond" w:eastAsia="MS Mincho" w:hAnsi="Garamond"/>
    </w:rPr>
  </w:style>
  <w:style w:type="character" w:customStyle="1" w:styleId="StyleStyleCardTextLeft-075Right0Char">
    <w:name w:val="Style Style Card Text + Left:  -0.75&quot; + Right:  0&quot; Char"/>
    <w:link w:val="StyleStyleCardTextLeft-075Right0"/>
    <w:rsid w:val="00F63ED1"/>
    <w:rPr>
      <w:rFonts w:ascii="Garamond" w:eastAsia="MS Mincho" w:hAnsi="Garamond" w:cs="Calibri"/>
    </w:rPr>
  </w:style>
  <w:style w:type="character" w:customStyle="1" w:styleId="CharChar61">
    <w:name w:val="Char Char61"/>
    <w:rsid w:val="00F63ED1"/>
    <w:rPr>
      <w:rFonts w:cs="Arial"/>
      <w:bCs/>
      <w:sz w:val="16"/>
      <w:szCs w:val="26"/>
      <w:lang w:val="en-US" w:eastAsia="en-US" w:bidi="ar-SA"/>
    </w:rPr>
  </w:style>
  <w:style w:type="character" w:customStyle="1" w:styleId="ListBulletChar">
    <w:name w:val="List Bullet Char"/>
    <w:link w:val="ListBullet"/>
    <w:uiPriority w:val="99"/>
    <w:rsid w:val="00F63ED1"/>
    <w:rPr>
      <w:rFonts w:ascii="Calibri" w:eastAsia="Calibri" w:hAnsi="Calibri" w:cs="Calibri"/>
    </w:rPr>
  </w:style>
  <w:style w:type="paragraph" w:customStyle="1" w:styleId="subhead10">
    <w:name w:val="subhead1"/>
    <w:basedOn w:val="Normal"/>
    <w:uiPriority w:val="99"/>
    <w:rsid w:val="00F63ED1"/>
    <w:pPr>
      <w:spacing w:before="100" w:beforeAutospacing="1" w:after="100" w:afterAutospacing="1"/>
    </w:pPr>
    <w:rPr>
      <w:rFonts w:eastAsia="Times New Roman"/>
      <w:sz w:val="24"/>
    </w:rPr>
  </w:style>
  <w:style w:type="character" w:customStyle="1" w:styleId="styledate">
    <w:name w:val="styledate"/>
    <w:rsid w:val="00F63ED1"/>
  </w:style>
  <w:style w:type="character" w:customStyle="1" w:styleId="BoldandUnderlineChar1">
    <w:name w:val="Bold and Underline Char1"/>
    <w:rsid w:val="00F63ED1"/>
    <w:rPr>
      <w:b/>
      <w:szCs w:val="24"/>
      <w:u w:val="single"/>
      <w:lang w:val="en-US" w:eastAsia="en-US" w:bidi="ar-SA"/>
    </w:rPr>
  </w:style>
  <w:style w:type="character" w:customStyle="1" w:styleId="BoldandUnderlineChar1Char2">
    <w:name w:val="Bold and Underline Char1 Char2"/>
    <w:rsid w:val="00F63ED1"/>
    <w:rPr>
      <w:b/>
      <w:szCs w:val="24"/>
      <w:u w:val="single"/>
      <w:lang w:val="en-US" w:eastAsia="en-US" w:bidi="ar-SA"/>
    </w:rPr>
  </w:style>
  <w:style w:type="character" w:customStyle="1" w:styleId="BoldandUnderlineCharChar1">
    <w:name w:val="Bold and Underline Char Char1"/>
    <w:rsid w:val="00F63ED1"/>
    <w:rPr>
      <w:b/>
      <w:szCs w:val="24"/>
      <w:u w:val="single"/>
      <w:lang w:val="en-US" w:eastAsia="en-US" w:bidi="ar-SA"/>
    </w:rPr>
  </w:style>
  <w:style w:type="character" w:customStyle="1" w:styleId="BoldandUnderlineChar6">
    <w:name w:val="Bold and Underline Char6"/>
    <w:rsid w:val="00F63ED1"/>
    <w:rPr>
      <w:b/>
      <w:szCs w:val="24"/>
      <w:u w:val="single"/>
      <w:lang w:val="en-US" w:eastAsia="en-US" w:bidi="ar-SA"/>
    </w:rPr>
  </w:style>
  <w:style w:type="character" w:customStyle="1" w:styleId="title-link-wrapper">
    <w:name w:val="title-link-wrapper"/>
    <w:rsid w:val="00F63ED1"/>
  </w:style>
  <w:style w:type="character" w:customStyle="1" w:styleId="medium-font">
    <w:name w:val="medium-font"/>
    <w:rsid w:val="00F63ED1"/>
  </w:style>
  <w:style w:type="paragraph" w:customStyle="1" w:styleId="abstract">
    <w:name w:val="abstract"/>
    <w:basedOn w:val="Normal"/>
    <w:uiPriority w:val="99"/>
    <w:rsid w:val="00F63ED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63ED1"/>
    <w:rPr>
      <w:rFonts w:eastAsia="Times New Roman"/>
      <w:b/>
      <w:bCs/>
      <w:u w:val="single"/>
    </w:rPr>
  </w:style>
  <w:style w:type="character" w:customStyle="1" w:styleId="StyleUnderlineChar11ptBold2Char">
    <w:name w:val="Style Underline Char + 11 pt Bold2 Char"/>
    <w:link w:val="StyleUnderlineChar11ptBold2"/>
    <w:rsid w:val="00F63ED1"/>
    <w:rPr>
      <w:rFonts w:ascii="Calibri" w:eastAsia="Times New Roman" w:hAnsi="Calibri" w:cs="Calibri"/>
      <w:b/>
      <w:bCs/>
      <w:u w:val="single"/>
    </w:rPr>
  </w:style>
  <w:style w:type="character" w:customStyle="1" w:styleId="ReallySamllTextChar">
    <w:name w:val="ReallySamllText Char"/>
    <w:rsid w:val="00F63ED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63ED1"/>
    <w:rPr>
      <w:rFonts w:eastAsia="Times New Roman"/>
      <w:u w:val="single"/>
    </w:rPr>
  </w:style>
  <w:style w:type="character" w:customStyle="1" w:styleId="StyleStyleUnderlineTimesNewRoman11ptChar">
    <w:name w:val="Style Style Underline + Times New Roman + 11 pt Char"/>
    <w:link w:val="StyleStyleUnderlineTimesNewRoman11pt"/>
    <w:rsid w:val="00F63ED1"/>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63ED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63ED1"/>
    <w:rPr>
      <w:rFonts w:ascii="Calibri" w:eastAsia="Times New Roman" w:hAnsi="Calibri" w:cs="Calibri"/>
      <w:u w:val="single"/>
    </w:rPr>
  </w:style>
  <w:style w:type="character" w:customStyle="1" w:styleId="style10">
    <w:name w:val="style1"/>
    <w:rsid w:val="00F63ED1"/>
  </w:style>
  <w:style w:type="character" w:customStyle="1" w:styleId="pmtermsel">
    <w:name w:val="pmtermsel"/>
    <w:rsid w:val="00F63ED1"/>
  </w:style>
  <w:style w:type="character" w:customStyle="1" w:styleId="showipapr">
    <w:name w:val="show_ipapr"/>
    <w:rsid w:val="00F63ED1"/>
  </w:style>
  <w:style w:type="character" w:customStyle="1" w:styleId="dnindex">
    <w:name w:val="dnindex"/>
    <w:rsid w:val="00F63ED1"/>
  </w:style>
  <w:style w:type="character" w:customStyle="1" w:styleId="23">
    <w:name w:val="23"/>
    <w:rsid w:val="00F63ED1"/>
    <w:rPr>
      <w:rFonts w:ascii="Times New Roman" w:hAnsi="Times New Roman" w:cs="Arial"/>
      <w:bCs/>
      <w:sz w:val="20"/>
      <w:u w:val="single"/>
      <w:lang w:val="en-US" w:eastAsia="en-US" w:bidi="ar-SA"/>
    </w:rPr>
  </w:style>
  <w:style w:type="character" w:customStyle="1" w:styleId="33">
    <w:name w:val="33"/>
    <w:rsid w:val="00F63ED1"/>
    <w:rPr>
      <w:rFonts w:ascii="Times New Roman" w:hAnsi="Times New Roman" w:cs="Arial"/>
      <w:b/>
      <w:bCs/>
      <w:sz w:val="20"/>
      <w:u w:val="single"/>
      <w:lang w:val="en-US" w:eastAsia="en-US" w:bidi="ar-SA"/>
    </w:rPr>
  </w:style>
  <w:style w:type="character" w:customStyle="1" w:styleId="55">
    <w:name w:val="55"/>
    <w:rsid w:val="00F63ED1"/>
    <w:rPr>
      <w:rFonts w:cs="Arial"/>
      <w:bCs/>
      <w:sz w:val="20"/>
      <w:u w:val="single"/>
      <w:lang w:val="en-US" w:eastAsia="en-US" w:bidi="ar-SA"/>
    </w:rPr>
  </w:style>
  <w:style w:type="character" w:customStyle="1" w:styleId="authoraffil">
    <w:name w:val="authoraffil"/>
    <w:rsid w:val="00F63ED1"/>
  </w:style>
  <w:style w:type="character" w:customStyle="1" w:styleId="CharChar8">
    <w:name w:val="Char Char8"/>
    <w:rsid w:val="00F63ED1"/>
    <w:rPr>
      <w:rFonts w:ascii="Georgia" w:eastAsia="Times New Roman" w:hAnsi="Georgia"/>
      <w:b/>
      <w:bCs/>
      <w:sz w:val="30"/>
      <w:szCs w:val="28"/>
      <w:u w:val="single"/>
    </w:rPr>
  </w:style>
  <w:style w:type="character" w:customStyle="1" w:styleId="FontStyle13">
    <w:name w:val="Font Style13"/>
    <w:uiPriority w:val="99"/>
    <w:rsid w:val="00F63ED1"/>
    <w:rPr>
      <w:rFonts w:ascii="Constantia" w:hAnsi="Constantia" w:cs="Constantia"/>
      <w:sz w:val="18"/>
      <w:szCs w:val="18"/>
    </w:rPr>
  </w:style>
  <w:style w:type="character" w:customStyle="1" w:styleId="TagsCharCharCharChar">
    <w:name w:val="Tags Char Char Char Char"/>
    <w:rsid w:val="00F63ED1"/>
    <w:rPr>
      <w:rFonts w:ascii="Times New Roman" w:eastAsia="Times New Roman" w:hAnsi="Times New Roman" w:cs="Times New Roman"/>
      <w:b/>
      <w:sz w:val="24"/>
      <w:szCs w:val="24"/>
    </w:rPr>
  </w:style>
  <w:style w:type="character" w:customStyle="1" w:styleId="Citation1Char">
    <w:name w:val="Citation1 Char"/>
    <w:link w:val="Citation10"/>
    <w:locked/>
    <w:rsid w:val="00F63ED1"/>
    <w:rPr>
      <w:rFonts w:ascii="Georgia" w:hAnsi="Georgia"/>
      <w:b/>
      <w:u w:val="single"/>
    </w:rPr>
  </w:style>
  <w:style w:type="paragraph" w:customStyle="1" w:styleId="Citation10">
    <w:name w:val="Citation1"/>
    <w:basedOn w:val="Normal"/>
    <w:link w:val="Citation1Char"/>
    <w:qFormat/>
    <w:rsid w:val="00F63ED1"/>
    <w:rPr>
      <w:rFonts w:ascii="Georgia" w:hAnsi="Georgia" w:cstheme="minorBidi"/>
      <w:b/>
      <w:u w:val="single"/>
    </w:rPr>
  </w:style>
  <w:style w:type="character" w:customStyle="1" w:styleId="TaglineChar">
    <w:name w:val="Tagline Char"/>
    <w:link w:val="Tagline0"/>
    <w:locked/>
    <w:rsid w:val="00F63ED1"/>
    <w:rPr>
      <w:rFonts w:ascii="Georgia" w:hAnsi="Georgia"/>
      <w:b/>
    </w:rPr>
  </w:style>
  <w:style w:type="paragraph" w:customStyle="1" w:styleId="Tagline0">
    <w:name w:val="Tagline"/>
    <w:basedOn w:val="Normal"/>
    <w:link w:val="TaglineChar"/>
    <w:qFormat/>
    <w:rsid w:val="00F63ED1"/>
    <w:rPr>
      <w:rFonts w:ascii="Georgia" w:hAnsi="Georgia" w:cstheme="minorBidi"/>
      <w:b/>
    </w:rPr>
  </w:style>
  <w:style w:type="paragraph" w:customStyle="1" w:styleId="NothingCharCharChar">
    <w:name w:val="Nothing Char Char Char"/>
    <w:link w:val="NothingCharChar"/>
    <w:rsid w:val="00F63ED1"/>
    <w:pPr>
      <w:spacing w:after="0" w:line="240" w:lineRule="auto"/>
      <w:jc w:val="both"/>
    </w:pPr>
  </w:style>
  <w:style w:type="paragraph" w:customStyle="1" w:styleId="StyleLeft021">
    <w:name w:val="Style Left:  0.2&quot;1"/>
    <w:basedOn w:val="Normal"/>
    <w:uiPriority w:val="99"/>
    <w:rsid w:val="00F63ED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63ED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63ED1"/>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63ED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63ED1"/>
    <w:rPr>
      <w:rFonts w:ascii="Calibri" w:eastAsia="Times New Roman" w:hAnsi="Calibri" w:cs="Calibri"/>
      <w:u w:val="single"/>
      <w:bdr w:val="single" w:sz="4" w:space="0" w:color="auto"/>
    </w:rPr>
  </w:style>
  <w:style w:type="character" w:customStyle="1" w:styleId="boldcitationChar">
    <w:name w:val="bold citation Char"/>
    <w:rsid w:val="00F63ED1"/>
    <w:rPr>
      <w:rFonts w:ascii="Arial" w:hAnsi="Arial"/>
      <w:b/>
      <w:sz w:val="28"/>
      <w:szCs w:val="24"/>
      <w:u w:val="thick"/>
      <w:lang w:val="en-US" w:eastAsia="en-US" w:bidi="ar-SA"/>
    </w:rPr>
  </w:style>
  <w:style w:type="paragraph" w:customStyle="1" w:styleId="BlockTitle20">
    <w:name w:val="Block Title #2"/>
    <w:basedOn w:val="Normal"/>
    <w:uiPriority w:val="99"/>
    <w:rsid w:val="00F63ED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63ED1"/>
    <w:rPr>
      <w:b/>
    </w:rPr>
  </w:style>
  <w:style w:type="character" w:customStyle="1" w:styleId="BoldunderlineChar3">
    <w:name w:val="Bold/underline Char"/>
    <w:rsid w:val="00F63ED1"/>
    <w:rPr>
      <w:rFonts w:eastAsia="SimSun"/>
      <w:b/>
      <w:noProof w:val="0"/>
      <w:sz w:val="24"/>
      <w:szCs w:val="24"/>
      <w:u w:val="single"/>
      <w:lang w:val="en-US" w:eastAsia="zh-CN" w:bidi="ar-SA"/>
    </w:rPr>
  </w:style>
  <w:style w:type="character" w:customStyle="1" w:styleId="underlinetextchar0">
    <w:name w:val="underlinetextchar"/>
    <w:rsid w:val="00F63ED1"/>
  </w:style>
  <w:style w:type="character" w:customStyle="1" w:styleId="boldciteChar1">
    <w:name w:val="bold cite Char1"/>
    <w:rsid w:val="00F63ED1"/>
    <w:rPr>
      <w:b/>
      <w:sz w:val="28"/>
      <w:u w:val="thick" w:color="000000"/>
    </w:rPr>
  </w:style>
  <w:style w:type="character" w:customStyle="1" w:styleId="tagCharCharChar1">
    <w:name w:val="tag Char Char Char1"/>
    <w:rsid w:val="00F63ED1"/>
    <w:rPr>
      <w:b/>
      <w:sz w:val="24"/>
      <w:lang w:val="en-US" w:eastAsia="en-US" w:bidi="ar-SA"/>
    </w:rPr>
  </w:style>
  <w:style w:type="character" w:customStyle="1" w:styleId="underlinecardChar0">
    <w:name w:val="underline card Char"/>
    <w:rsid w:val="00F63ED1"/>
    <w:rPr>
      <w:rFonts w:ascii="Arial" w:hAnsi="Arial"/>
      <w:sz w:val="18"/>
      <w:szCs w:val="24"/>
      <w:u w:val="single"/>
      <w:lang w:val="en-US" w:eastAsia="en-US" w:bidi="ar-SA"/>
    </w:rPr>
  </w:style>
  <w:style w:type="paragraph" w:customStyle="1" w:styleId="date-comments">
    <w:name w:val="date-comments"/>
    <w:basedOn w:val="Normal"/>
    <w:uiPriority w:val="99"/>
    <w:rsid w:val="00F63ED1"/>
    <w:pPr>
      <w:spacing w:before="100" w:beforeAutospacing="1" w:after="100" w:afterAutospacing="1"/>
    </w:pPr>
    <w:rPr>
      <w:rFonts w:ascii="Times" w:hAnsi="Times"/>
      <w:szCs w:val="20"/>
    </w:rPr>
  </w:style>
  <w:style w:type="character" w:customStyle="1" w:styleId="articleauthor0">
    <w:name w:val="articleauthor"/>
    <w:rsid w:val="00F63ED1"/>
  </w:style>
  <w:style w:type="character" w:customStyle="1" w:styleId="bodysubtoc">
    <w:name w:val="bodysubtoc"/>
    <w:rsid w:val="00F63ED1"/>
  </w:style>
  <w:style w:type="character" w:customStyle="1" w:styleId="lefttitlesmaller">
    <w:name w:val="lefttitlesmaller"/>
    <w:rsid w:val="00F63ED1"/>
  </w:style>
  <w:style w:type="character" w:customStyle="1" w:styleId="mb">
    <w:name w:val="mb"/>
    <w:rsid w:val="00F63ED1"/>
  </w:style>
  <w:style w:type="character" w:customStyle="1" w:styleId="submitted-date">
    <w:name w:val="submitted-date"/>
    <w:rsid w:val="00F63ED1"/>
  </w:style>
  <w:style w:type="character" w:customStyle="1" w:styleId="submitted-time">
    <w:name w:val="submitted-time"/>
    <w:rsid w:val="00F63ED1"/>
  </w:style>
  <w:style w:type="character" w:customStyle="1" w:styleId="A20">
    <w:name w:val="A2"/>
    <w:uiPriority w:val="99"/>
    <w:rsid w:val="00F63ED1"/>
    <w:rPr>
      <w:rFonts w:ascii="Sabon LT Std" w:hAnsi="Sabon LT Std" w:cs="Sabon LT Std" w:hint="default"/>
      <w:color w:val="000000"/>
      <w:sz w:val="15"/>
      <w:szCs w:val="15"/>
    </w:rPr>
  </w:style>
  <w:style w:type="character" w:customStyle="1" w:styleId="searchword">
    <w:name w:val="searchword"/>
    <w:rsid w:val="00F63ED1"/>
  </w:style>
  <w:style w:type="paragraph" w:customStyle="1" w:styleId="Heading2Char2CharChar12">
    <w:name w:val="Heading 2 Char2 Char Char12"/>
    <w:aliases w:val="Char Char Char Char Char Char1 Char Char Char Char Char1,Char Char22"/>
    <w:next w:val="Normal"/>
    <w:uiPriority w:val="99"/>
    <w:rsid w:val="00F63ED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63ED1"/>
    <w:rPr>
      <w:rFonts w:ascii="Times New Roman" w:hAnsi="Times New Roman" w:cs="Times New Roman"/>
      <w:sz w:val="18"/>
      <w:szCs w:val="18"/>
    </w:rPr>
  </w:style>
  <w:style w:type="character" w:customStyle="1" w:styleId="bylines">
    <w:name w:val="bylines"/>
    <w:basedOn w:val="DefaultParagraphFont"/>
    <w:rsid w:val="00F63ED1"/>
  </w:style>
  <w:style w:type="character" w:customStyle="1" w:styleId="StyleStyleBoldUnderlineUnderlineIntenseEmphasis1apple-style-2">
    <w:name w:val="Style Style Bold UnderlineUnderlineIntense Emphasis1apple-style-...2"/>
    <w:basedOn w:val="DefaultParagraphFont"/>
    <w:rsid w:val="00F63ED1"/>
    <w:rPr>
      <w:b w:val="0"/>
      <w:bCs/>
      <w:sz w:val="22"/>
      <w:u w:val="single"/>
    </w:rPr>
  </w:style>
  <w:style w:type="character" w:customStyle="1" w:styleId="FontStyle57">
    <w:name w:val="Font Style57"/>
    <w:rsid w:val="00F63ED1"/>
    <w:rPr>
      <w:rFonts w:ascii="Georgia" w:hAnsi="Georgia" w:cs="Georgia"/>
      <w:b/>
      <w:bCs/>
      <w:sz w:val="14"/>
      <w:szCs w:val="14"/>
    </w:rPr>
  </w:style>
  <w:style w:type="character" w:customStyle="1" w:styleId="FontStyle89">
    <w:name w:val="Font Style89"/>
    <w:rsid w:val="00F63ED1"/>
    <w:rPr>
      <w:rFonts w:ascii="Times New Roman" w:hAnsi="Times New Roman" w:cs="Times New Roman"/>
      <w:b/>
      <w:bCs/>
      <w:smallCaps/>
      <w:spacing w:val="40"/>
      <w:sz w:val="16"/>
      <w:szCs w:val="16"/>
    </w:rPr>
  </w:style>
  <w:style w:type="character" w:customStyle="1" w:styleId="style3Char0">
    <w:name w:val="style 3 Char"/>
    <w:rsid w:val="00F63ED1"/>
    <w:rPr>
      <w:sz w:val="18"/>
      <w:szCs w:val="24"/>
      <w:lang w:val="en-US" w:eastAsia="en-US" w:bidi="ar-SA"/>
    </w:rPr>
  </w:style>
  <w:style w:type="paragraph" w:customStyle="1" w:styleId="003Cite">
    <w:name w:val="003Cite"/>
    <w:basedOn w:val="Normal"/>
    <w:rsid w:val="00F63ED1"/>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63ED1"/>
    <w:pPr>
      <w:jc w:val="both"/>
    </w:pPr>
    <w:rPr>
      <w:b/>
      <w:color w:val="000000"/>
      <w:u w:val="single"/>
    </w:rPr>
  </w:style>
  <w:style w:type="character" w:customStyle="1" w:styleId="NormalBoldChar">
    <w:name w:val="Normal + Bold Char"/>
    <w:aliases w:val="Double Underline Char"/>
    <w:basedOn w:val="DefaultParagraphFont"/>
    <w:link w:val="NormalBold"/>
    <w:rsid w:val="00F63ED1"/>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F63ED1"/>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63ED1"/>
    <w:rPr>
      <w:rFonts w:ascii="Times New Roman" w:eastAsia="Times New Roman" w:hAnsi="Times New Roman" w:cs="Times New Roman"/>
      <w:sz w:val="24"/>
      <w:u w:val="thick"/>
      <w:lang w:val="x-none" w:eastAsia="x-none"/>
    </w:rPr>
  </w:style>
  <w:style w:type="character" w:customStyle="1" w:styleId="BlockHeadingsChar1">
    <w:name w:val="Block Headings Char1"/>
    <w:rsid w:val="00F63ED1"/>
    <w:rPr>
      <w:b/>
      <w:caps/>
    </w:rPr>
  </w:style>
  <w:style w:type="character" w:customStyle="1" w:styleId="Longcite">
    <w:name w:val="Longcite"/>
    <w:rsid w:val="00F63ED1"/>
    <w:rPr>
      <w:sz w:val="16"/>
    </w:rPr>
  </w:style>
  <w:style w:type="paragraph" w:customStyle="1" w:styleId="NormalUnderline0">
    <w:name w:val="Normal + Underline"/>
    <w:basedOn w:val="Normal"/>
    <w:link w:val="NormalUnderlineChar0"/>
    <w:rsid w:val="00F63ED1"/>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63ED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63ED1"/>
    <w:rPr>
      <w:rFonts w:ascii="Bookman Old Style" w:hAnsi="Bookman Old Style" w:cs="Bookman Old Style"/>
      <w:sz w:val="16"/>
      <w:szCs w:val="16"/>
    </w:rPr>
  </w:style>
  <w:style w:type="character" w:customStyle="1" w:styleId="FontStyle17">
    <w:name w:val="Font Style17"/>
    <w:uiPriority w:val="99"/>
    <w:rsid w:val="00F63ED1"/>
    <w:rPr>
      <w:rFonts w:ascii="Book Antiqua" w:hAnsi="Book Antiqua" w:cs="Book Antiqua"/>
      <w:i/>
      <w:iCs/>
      <w:spacing w:val="10"/>
      <w:sz w:val="22"/>
      <w:szCs w:val="22"/>
    </w:rPr>
  </w:style>
  <w:style w:type="character" w:customStyle="1" w:styleId="FontStyle329">
    <w:name w:val="Font Style329"/>
    <w:basedOn w:val="DefaultParagraphFont"/>
    <w:uiPriority w:val="99"/>
    <w:rsid w:val="00F63ED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63ED1"/>
  </w:style>
  <w:style w:type="character" w:customStyle="1" w:styleId="DateTimeChar">
    <w:name w:val="DateTime Char"/>
    <w:basedOn w:val="DefaultParagraphFont"/>
    <w:link w:val="DateTime"/>
    <w:uiPriority w:val="4"/>
    <w:rsid w:val="00F63ED1"/>
    <w:rPr>
      <w:rFonts w:ascii="Calibri" w:hAnsi="Calibri" w:cs="Calibri"/>
    </w:rPr>
  </w:style>
  <w:style w:type="paragraph" w:customStyle="1" w:styleId="Lecture">
    <w:name w:val="Lecture"/>
    <w:next w:val="BodyText"/>
    <w:link w:val="LectureChar"/>
    <w:autoRedefine/>
    <w:uiPriority w:val="4"/>
    <w:qFormat/>
    <w:rsid w:val="00F63ED1"/>
    <w:pPr>
      <w:spacing w:after="0"/>
      <w:outlineLvl w:val="5"/>
    </w:pPr>
    <w:rPr>
      <w:rFonts w:ascii="Arial" w:hAnsi="Arial" w:cs="Arial"/>
      <w:spacing w:val="-10"/>
    </w:rPr>
  </w:style>
  <w:style w:type="character" w:customStyle="1" w:styleId="LectureChar">
    <w:name w:val="Lecture Char"/>
    <w:basedOn w:val="DateTimeChar"/>
    <w:link w:val="Lecture"/>
    <w:uiPriority w:val="4"/>
    <w:rsid w:val="00F63ED1"/>
    <w:rPr>
      <w:rFonts w:ascii="Arial" w:hAnsi="Arial" w:cs="Arial"/>
      <w:spacing w:val="-10"/>
    </w:rPr>
  </w:style>
  <w:style w:type="character" w:customStyle="1" w:styleId="m3262662096238345512gmail-style13ptbold">
    <w:name w:val="m_3262662096238345512gmail-style13ptbold"/>
    <w:basedOn w:val="DefaultParagraphFont"/>
    <w:rsid w:val="00F63ED1"/>
  </w:style>
  <w:style w:type="character" w:customStyle="1" w:styleId="m-8559461887574130099gmail-styleunderline">
    <w:name w:val="m_-8559461887574130099gmail-styleunderline"/>
    <w:basedOn w:val="DefaultParagraphFont"/>
    <w:rsid w:val="00F63ED1"/>
  </w:style>
  <w:style w:type="paragraph" w:styleId="NoSpacing">
    <w:name w:val="No Spacing"/>
    <w:link w:val="NoSpacingChar"/>
    <w:uiPriority w:val="1"/>
    <w:semiHidden/>
    <w:unhideWhenUsed/>
    <w:qFormat/>
    <w:rsid w:val="00F63ED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reset.org/satellite-technology-could-hold-key-measuring-oceans-increasing-acidification-08112020/"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ncbi.nlm.nih.gov/pmc/articles/PMC7293599/" TargetMode="External"/><Relationship Id="rId12" Type="http://schemas.openxmlformats.org/officeDocument/2006/relationships/hyperlink" Target="https://www.iss.europa.eu/content/space-security-europe" TargetMode="External"/><Relationship Id="rId17" Type="http://schemas.openxmlformats.org/officeDocument/2006/relationships/hyperlink" Target="https://www.19fortyfive.com/2022/01/does-a-space-war-mean-a-nuclear-war/" TargetMode="External"/><Relationship Id="rId2" Type="http://schemas.openxmlformats.org/officeDocument/2006/relationships/numbering" Target="numbering.xml"/><Relationship Id="rId16" Type="http://schemas.openxmlformats.org/officeDocument/2006/relationships/hyperlink" Target="https://www.cambridge.org/core/books/food-or-war/food-as-an-existential-risk/8C45279588CD572FE805B7E240DE736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15" Type="http://schemas.openxmlformats.org/officeDocument/2006/relationships/hyperlink" Target="https://www.researchgate.net/publication/328655146_Precision_Agriculture_in_Terms_of_Food_Security_Needs_for_The_Future,"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www.theguardian.com/environment/2019/oct/21/ocean-acidification-can-cause-mass-extinctions-fossils-rev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17921</Words>
  <Characters>102153</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2022-02-12T23:12:00Z</dcterms:created>
  <dcterms:modified xsi:type="dcterms:W3CDTF">2022-02-12T23:38:00Z</dcterms:modified>
</cp:coreProperties>
</file>