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598B5" w14:textId="77777777" w:rsidR="00F30F0B" w:rsidRDefault="00F30F0B" w:rsidP="00F30F0B">
      <w:pPr>
        <w:pStyle w:val="Heading3"/>
      </w:pPr>
      <w:r>
        <w:t>1AC – Plan</w:t>
      </w:r>
    </w:p>
    <w:p w14:paraId="05900457" w14:textId="77777777" w:rsidR="00F30F0B" w:rsidRDefault="00F30F0B" w:rsidP="00F30F0B">
      <w:pPr>
        <w:pStyle w:val="Heading4"/>
      </w:pPr>
      <w:r>
        <w:t>Plan – The appropriation of outer space through the production of space debris by private entities is unjust.</w:t>
      </w:r>
    </w:p>
    <w:p w14:paraId="01033402" w14:textId="77777777" w:rsidR="00F30F0B" w:rsidRDefault="00F30F0B" w:rsidP="00F30F0B"/>
    <w:p w14:paraId="72EEDF41" w14:textId="77777777" w:rsidR="00F30F0B" w:rsidRDefault="00F30F0B" w:rsidP="00F30F0B">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50F7B919" w14:textId="77777777" w:rsidR="00F30F0B" w:rsidRDefault="00F30F0B" w:rsidP="00F30F0B">
      <w:pPr>
        <w:pStyle w:val="ListParagraph"/>
        <w:numPr>
          <w:ilvl w:val="0"/>
          <w:numId w:val="11"/>
        </w:numPr>
      </w:pPr>
      <w:r>
        <w:t>Private entities: Non-governmental</w:t>
      </w:r>
    </w:p>
    <w:p w14:paraId="4A84DC75" w14:textId="77777777" w:rsidR="00F30F0B" w:rsidRPr="001D570B" w:rsidRDefault="00F30F0B" w:rsidP="00F30F0B">
      <w:pPr>
        <w:pStyle w:val="ListParagraph"/>
        <w:numPr>
          <w:ilvl w:val="0"/>
          <w:numId w:val="11"/>
        </w:numPr>
      </w:pPr>
      <w:r>
        <w:t>Space debris: Non-functional Space Objects</w:t>
      </w:r>
    </w:p>
    <w:p w14:paraId="660A4F51" w14:textId="77777777" w:rsidR="00F30F0B" w:rsidRPr="00612602" w:rsidRDefault="00F30F0B" w:rsidP="00F30F0B">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3491B5F6" w14:textId="77777777" w:rsidR="00F30F0B" w:rsidRPr="00934304" w:rsidRDefault="00F30F0B" w:rsidP="00F30F0B">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4FE688C" w14:textId="77777777" w:rsidR="00F30F0B" w:rsidRPr="00934304" w:rsidRDefault="00F30F0B" w:rsidP="00F30F0B">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3EFD95F5" w14:textId="77777777" w:rsidR="00F30F0B" w:rsidRPr="00934304" w:rsidRDefault="00F30F0B" w:rsidP="00F30F0B">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16E9C57" w14:textId="77777777" w:rsidR="00F30F0B" w:rsidRDefault="00F30F0B" w:rsidP="00F30F0B"/>
    <w:p w14:paraId="2B708242" w14:textId="77777777" w:rsidR="00F30F0B" w:rsidRDefault="00F30F0B" w:rsidP="00F30F0B">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1641F0DA" w14:textId="77777777" w:rsidR="00F30F0B" w:rsidRPr="009B41D4" w:rsidRDefault="00F30F0B" w:rsidP="00F30F0B">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7AC18A9F" w14:textId="77777777" w:rsidR="00F30F0B" w:rsidRPr="00FB4B6B" w:rsidRDefault="00F30F0B" w:rsidP="00F30F0B">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6DEFF523" w14:textId="77777777" w:rsidR="00F30F0B" w:rsidRPr="00BA44E4" w:rsidRDefault="00F30F0B" w:rsidP="00F30F0B">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299C37D4" w14:textId="77777777" w:rsidR="00F30F0B" w:rsidRPr="00BA44E4" w:rsidRDefault="00F30F0B" w:rsidP="00F30F0B">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69167A15" w14:textId="77777777" w:rsidR="00F30F0B" w:rsidRPr="00BA44E4" w:rsidRDefault="00F30F0B" w:rsidP="00F30F0B">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1E566F11" w14:textId="77777777" w:rsidR="00F30F0B" w:rsidRPr="00BA44E4" w:rsidRDefault="00F30F0B" w:rsidP="00F30F0B">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74EFA72E" w14:textId="77777777" w:rsidR="00F30F0B" w:rsidRPr="00BA44E4" w:rsidRDefault="00F30F0B" w:rsidP="00F30F0B">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28ED7EE8" w14:textId="77777777" w:rsidR="00F30F0B" w:rsidRPr="00BA44E4" w:rsidRDefault="00F30F0B" w:rsidP="00F30F0B">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3A2A530A" w14:textId="77777777" w:rsidR="00F30F0B" w:rsidRPr="00BA44E4" w:rsidRDefault="00F30F0B" w:rsidP="00F30F0B">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04C0686C" w14:textId="77777777" w:rsidR="00F30F0B" w:rsidRPr="00BA44E4" w:rsidRDefault="00F30F0B" w:rsidP="00F30F0B">
      <w:pPr>
        <w:rPr>
          <w:sz w:val="14"/>
        </w:rPr>
      </w:pPr>
      <w:r w:rsidRPr="00BA44E4">
        <w:rPr>
          <w:sz w:val="14"/>
        </w:rPr>
        <w:t>RESULTS</w:t>
      </w:r>
    </w:p>
    <w:p w14:paraId="6472BD24" w14:textId="77777777" w:rsidR="00F30F0B" w:rsidRPr="00BA44E4" w:rsidRDefault="00F30F0B" w:rsidP="00F30F0B">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20CEF9FA" w14:textId="77777777" w:rsidR="00F30F0B" w:rsidRDefault="00F30F0B" w:rsidP="00F30F0B">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3F58B4E0" w14:textId="77777777" w:rsidR="00F30F0B" w:rsidRDefault="00F30F0B" w:rsidP="00F30F0B">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491FD309" w14:textId="77777777" w:rsidR="00F30F0B" w:rsidRDefault="00F30F0B" w:rsidP="00F30F0B">
      <w:pPr>
        <w:rPr>
          <w:sz w:val="14"/>
        </w:rPr>
      </w:pPr>
      <w:r>
        <w:rPr>
          <w:sz w:val="14"/>
        </w:rPr>
        <w:t>DISCUSSION</w:t>
      </w:r>
    </w:p>
    <w:p w14:paraId="64EFDC0E" w14:textId="77777777" w:rsidR="00F30F0B" w:rsidRDefault="00F30F0B" w:rsidP="00F30F0B">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60D9F27B" w14:textId="77777777" w:rsidR="00F30F0B" w:rsidRDefault="00F30F0B" w:rsidP="00F30F0B">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24383A04" w14:textId="77777777" w:rsidR="00F30F0B" w:rsidRDefault="00F30F0B" w:rsidP="00F30F0B">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1C16836C" w14:textId="77777777" w:rsidR="00F30F0B" w:rsidRDefault="00F30F0B" w:rsidP="00F30F0B">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26BC8327" w14:textId="77777777" w:rsidR="00F30F0B" w:rsidRDefault="00F30F0B" w:rsidP="00F30F0B"/>
    <w:p w14:paraId="34C6C46B" w14:textId="77777777" w:rsidR="00F30F0B" w:rsidRDefault="00F30F0B" w:rsidP="00F30F0B">
      <w:pPr>
        <w:pStyle w:val="Heading3"/>
      </w:pPr>
      <w:r>
        <w:t>1AC – Adv – Debris</w:t>
      </w:r>
    </w:p>
    <w:p w14:paraId="486A095F" w14:textId="77777777" w:rsidR="00F30F0B" w:rsidRDefault="00F30F0B" w:rsidP="00F30F0B">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26F66CD0" w14:textId="77777777" w:rsidR="00F30F0B" w:rsidRPr="00667B14" w:rsidRDefault="00F30F0B" w:rsidP="00F30F0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6B91F3C" w14:textId="77777777" w:rsidR="00F30F0B" w:rsidRPr="0039526D" w:rsidRDefault="00F30F0B" w:rsidP="00F30F0B">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16F01911" w14:textId="77777777" w:rsidR="00F30F0B" w:rsidRPr="0039526D" w:rsidRDefault="00F30F0B" w:rsidP="00F30F0B">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3FE539B" w14:textId="77777777" w:rsidR="00F30F0B" w:rsidRPr="0039526D" w:rsidRDefault="00F30F0B" w:rsidP="00F30F0B">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EDA1E27" w14:textId="77777777" w:rsidR="00F30F0B" w:rsidRPr="0039526D" w:rsidRDefault="00F30F0B" w:rsidP="00F30F0B">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0C38487" w14:textId="77777777" w:rsidR="00F30F0B" w:rsidRPr="0039526D" w:rsidRDefault="00F30F0B" w:rsidP="00F30F0B">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57BFF806" w14:textId="77777777" w:rsidR="00F30F0B" w:rsidRPr="00283EEC" w:rsidRDefault="00F30F0B" w:rsidP="00F30F0B">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A9AD4DE" w14:textId="77777777" w:rsidR="00F30F0B" w:rsidRDefault="00F30F0B" w:rsidP="00F30F0B">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20E54EEC" w14:textId="77777777" w:rsidR="00F30F0B" w:rsidRPr="00667B14" w:rsidRDefault="00F30F0B" w:rsidP="00F30F0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8117A65" w14:textId="77777777" w:rsidR="00F30F0B" w:rsidRDefault="00F30F0B" w:rsidP="00F30F0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191332E" w14:textId="77777777" w:rsidR="00F30F0B" w:rsidRDefault="00F30F0B" w:rsidP="00F30F0B">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A655848" w14:textId="77777777" w:rsidR="00F30F0B" w:rsidRDefault="00F30F0B" w:rsidP="00F30F0B">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CF8A3A3" w14:textId="77777777" w:rsidR="00F30F0B" w:rsidRPr="00BE0EC1" w:rsidRDefault="00F30F0B" w:rsidP="00F30F0B">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9AA8A1D" w14:textId="77777777" w:rsidR="00F30F0B" w:rsidRDefault="00F30F0B" w:rsidP="00F30F0B">
      <w:r w:rsidRPr="00A44E95">
        <w:rPr>
          <w:noProof/>
        </w:rPr>
        <w:drawing>
          <wp:inline distT="0" distB="0" distL="0" distR="0" wp14:anchorId="4AC66A64" wp14:editId="38EC4AFB">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1E817BF0" w14:textId="77777777" w:rsidR="00F30F0B" w:rsidRPr="005361D2" w:rsidRDefault="00F30F0B" w:rsidP="00F30F0B">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687C7456" w14:textId="77777777" w:rsidR="00F30F0B" w:rsidRDefault="00F30F0B" w:rsidP="00F30F0B">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0987F265" w14:textId="77777777" w:rsidR="00F30F0B" w:rsidRDefault="00F30F0B" w:rsidP="00F30F0B">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3F6AB66D" w14:textId="77777777" w:rsidR="00F30F0B" w:rsidRPr="00FF4115" w:rsidRDefault="00F30F0B" w:rsidP="00F30F0B">
      <w:pPr>
        <w:pStyle w:val="Heading4"/>
      </w:pPr>
      <w:r>
        <w:t xml:space="preserve">Models are </w:t>
      </w:r>
      <w:r w:rsidRPr="0039526D">
        <w:t>rigorous</w:t>
      </w:r>
      <w:r>
        <w:t>.</w:t>
      </w:r>
    </w:p>
    <w:p w14:paraId="7BE5541A" w14:textId="77777777" w:rsidR="00F30F0B" w:rsidRDefault="00F30F0B" w:rsidP="00F30F0B">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9" w:history="1">
        <w:r w:rsidRPr="008E3DAC">
          <w:rPr>
            <w:rStyle w:val="Hyperlink"/>
          </w:rPr>
          <w:t>https://sci-hub.se/10.1016/j.actaastro.2016.03.034</w:t>
        </w:r>
      </w:hyperlink>
      <w:r w:rsidRPr="00FF4115">
        <w:t>.</w:t>
      </w:r>
      <w:r>
        <w:t>] Justin</w:t>
      </w:r>
    </w:p>
    <w:p w14:paraId="27D867DA" w14:textId="77777777" w:rsidR="00F30F0B" w:rsidRPr="00E85DC2" w:rsidRDefault="00F30F0B" w:rsidP="00F30F0B">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414DA28" w14:textId="77777777" w:rsidR="00F30F0B" w:rsidRDefault="00F30F0B" w:rsidP="00F30F0B">
      <w:pPr>
        <w:pStyle w:val="Heading4"/>
      </w:pPr>
      <w:r>
        <w:t xml:space="preserve">Current regulatory guidelines </w:t>
      </w:r>
      <w:r w:rsidRPr="00966BE3">
        <w:rPr>
          <w:u w:val="single"/>
        </w:rPr>
        <w:t>fail</w:t>
      </w:r>
      <w:r>
        <w:t xml:space="preserve"> – answers neg turns.</w:t>
      </w:r>
    </w:p>
    <w:p w14:paraId="1F0200B5" w14:textId="77777777" w:rsidR="00F30F0B" w:rsidRPr="005D6684" w:rsidRDefault="00F30F0B" w:rsidP="00F30F0B">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0" w:history="1">
        <w:r w:rsidRPr="00457B9A">
          <w:rPr>
            <w:rStyle w:val="Hyperlink"/>
          </w:rPr>
          <w:t>https://www.nature.com/articles/s41598-021-89909-7</w:t>
        </w:r>
      </w:hyperlink>
      <w:r>
        <w:t>] Justin</w:t>
      </w:r>
    </w:p>
    <w:p w14:paraId="2AE1E0DE" w14:textId="77777777" w:rsidR="00F30F0B" w:rsidRPr="005D6684" w:rsidRDefault="00F30F0B" w:rsidP="00F30F0B">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(FCC)1 .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company2</w:t>
      </w:r>
      <w:r w:rsidRPr="005D6684">
        <w:rPr>
          <w:sz w:val="14"/>
        </w:rPr>
        <w:t xml:space="preserve"> .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All of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367C7892" w14:textId="77777777" w:rsidR="00F30F0B" w:rsidRPr="005D6684" w:rsidRDefault="00F30F0B" w:rsidP="00F30F0B">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further5–8 .</w:t>
      </w:r>
    </w:p>
    <w:p w14:paraId="602A3D4C" w14:textId="77777777" w:rsidR="00F30F0B" w:rsidRPr="005D6684" w:rsidRDefault="00F30F0B" w:rsidP="00F30F0B">
      <w:pPr>
        <w:rPr>
          <w:sz w:val="14"/>
        </w:rPr>
      </w:pPr>
      <w:r w:rsidRPr="005D6684">
        <w:rPr>
          <w:sz w:val="14"/>
        </w:rPr>
        <w:t>[Omitted Figures 1 and 2]</w:t>
      </w:r>
    </w:p>
    <w:p w14:paraId="4F7E78A8" w14:textId="77777777" w:rsidR="00F30F0B" w:rsidRPr="005D6684" w:rsidRDefault="00F30F0B" w:rsidP="00F30F0B">
      <w:pPr>
        <w:rPr>
          <w:sz w:val="14"/>
        </w:rPr>
      </w:pPr>
      <w:r w:rsidRPr="005D6684">
        <w:rPr>
          <w:sz w:val="14"/>
        </w:rPr>
        <w:t>Results</w:t>
      </w:r>
    </w:p>
    <w:p w14:paraId="41E79C06" w14:textId="77777777" w:rsidR="00F30F0B" w:rsidRPr="005D6684" w:rsidRDefault="00F30F0B" w:rsidP="00F30F0B">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D596798" w14:textId="77777777" w:rsidR="00F30F0B" w:rsidRPr="005D6684" w:rsidRDefault="00F30F0B" w:rsidP="00F30F0B">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9E8351F" w14:textId="77777777" w:rsidR="00F30F0B" w:rsidRPr="005D6684" w:rsidRDefault="00F30F0B" w:rsidP="00F30F0B">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tonnes.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7C4AA652" w14:textId="77777777" w:rsidR="00F30F0B" w:rsidRPr="005D6684" w:rsidRDefault="00F30F0B" w:rsidP="00F30F0B">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similar to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km−3 .</w:t>
      </w:r>
    </w:p>
    <w:p w14:paraId="56DBA39B" w14:textId="77777777" w:rsidR="00F30F0B" w:rsidRPr="005D6684" w:rsidRDefault="00F30F0B" w:rsidP="00F30F0B">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4320490D" w14:textId="77777777" w:rsidR="00F30F0B" w:rsidRPr="005D6684" w:rsidRDefault="00F30F0B" w:rsidP="00F30F0B">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 xml:space="preserve">6 ,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489F4619" w14:textId="77777777" w:rsidR="00F30F0B" w:rsidRPr="005D6684" w:rsidRDefault="00F30F0B" w:rsidP="00F30F0B">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215106C6" w14:textId="77777777" w:rsidR="00F30F0B" w:rsidRDefault="00F30F0B" w:rsidP="00F30F0B">
      <w:pPr>
        <w:pStyle w:val="Heading4"/>
      </w:pPr>
      <w:r>
        <w:t xml:space="preserve">Rivalrous orbits create space conflict and </w:t>
      </w:r>
      <w:r w:rsidRPr="0082664C">
        <w:rPr>
          <w:u w:val="single"/>
        </w:rPr>
        <w:t>turn</w:t>
      </w:r>
      <w:r>
        <w:t xml:space="preserve"> good satellites.</w:t>
      </w:r>
    </w:p>
    <w:p w14:paraId="3C7D9DAA" w14:textId="77777777" w:rsidR="00F30F0B" w:rsidRPr="004254A0" w:rsidRDefault="00F30F0B" w:rsidP="00F30F0B">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3A166464" w14:textId="77777777" w:rsidR="00F30F0B" w:rsidRPr="004254A0" w:rsidRDefault="00F30F0B" w:rsidP="00F30F0B">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08161DCF" w14:textId="77777777" w:rsidR="00F30F0B" w:rsidRPr="0082664C" w:rsidRDefault="00F30F0B" w:rsidP="00F30F0B">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3823AA1" w14:textId="77777777" w:rsidR="00F30F0B" w:rsidRPr="004254A0" w:rsidRDefault="00F30F0B" w:rsidP="00F30F0B">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61027AD" w14:textId="77777777" w:rsidR="00F30F0B" w:rsidRPr="004254A0" w:rsidRDefault="00F30F0B" w:rsidP="00F30F0B">
      <w:pPr>
        <w:rPr>
          <w:sz w:val="14"/>
        </w:rPr>
      </w:pPr>
      <w:r w:rsidRPr="004254A0">
        <w:rPr>
          <w:sz w:val="14"/>
        </w:rPr>
        <w:t>A little history</w:t>
      </w:r>
    </w:p>
    <w:p w14:paraId="74CEF4FB" w14:textId="77777777" w:rsidR="00F30F0B" w:rsidRPr="004254A0" w:rsidRDefault="00F30F0B" w:rsidP="00F30F0B">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429938EB" w14:textId="77777777" w:rsidR="00F30F0B" w:rsidRPr="004254A0" w:rsidRDefault="00F30F0B" w:rsidP="00F30F0B">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0B297367" w14:textId="77777777" w:rsidR="00F30F0B" w:rsidRPr="004254A0" w:rsidRDefault="00F30F0B" w:rsidP="00F30F0B">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503CFCB3" w14:textId="77777777" w:rsidR="00F30F0B" w:rsidRPr="004254A0" w:rsidRDefault="00F30F0B" w:rsidP="00F30F0B">
      <w:pPr>
        <w:rPr>
          <w:sz w:val="14"/>
        </w:rPr>
      </w:pPr>
      <w:r w:rsidRPr="004254A0">
        <w:rPr>
          <w:sz w:val="14"/>
        </w:rPr>
        <w:t>A lack of coordination</w:t>
      </w:r>
    </w:p>
    <w:p w14:paraId="4EB74767" w14:textId="77777777" w:rsidR="00F30F0B" w:rsidRPr="004254A0" w:rsidRDefault="00F30F0B" w:rsidP="00F30F0B">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683B153B" w14:textId="77777777" w:rsidR="00F30F0B" w:rsidRPr="004254A0" w:rsidRDefault="00F30F0B" w:rsidP="00F30F0B">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3DAA57F8" w14:textId="77777777" w:rsidR="00F30F0B" w:rsidRDefault="00F30F0B" w:rsidP="00F30F0B">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AFD8F46" w14:textId="77777777" w:rsidR="00F30F0B" w:rsidRDefault="00F30F0B" w:rsidP="00F30F0B">
      <w:pPr>
        <w:pStyle w:val="Heading4"/>
      </w:pPr>
      <w:r>
        <w:t xml:space="preserve">Triggers </w:t>
      </w:r>
      <w:r w:rsidRPr="00B70BA9">
        <w:rPr>
          <w:u w:val="single"/>
        </w:rPr>
        <w:t>space escalation</w:t>
      </w:r>
      <w:r>
        <w:t xml:space="preserve"> and nuclear war.</w:t>
      </w:r>
    </w:p>
    <w:p w14:paraId="7C6E4386" w14:textId="77777777" w:rsidR="00F30F0B" w:rsidRPr="00B70BA9" w:rsidRDefault="00F30F0B" w:rsidP="00F30F0B">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1" w:history="1">
        <w:r w:rsidRPr="001A64CC">
          <w:rPr>
            <w:rStyle w:val="Hyperlink"/>
          </w:rPr>
          <w:t>https://www.theintlscholar.com/periodical/12/14/2020/analysis-commercialization-space-risk-international-law-military-space-race</w:t>
        </w:r>
      </w:hyperlink>
      <w:r>
        <w:t>] Justin</w:t>
      </w:r>
    </w:p>
    <w:p w14:paraId="2D215661" w14:textId="77777777" w:rsidR="00F30F0B" w:rsidRPr="00B70BA9" w:rsidRDefault="00F30F0B" w:rsidP="00F30F0B">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72FB93E3" w14:textId="77777777" w:rsidR="00F30F0B" w:rsidRPr="00B70BA9" w:rsidRDefault="00F30F0B" w:rsidP="00F30F0B">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386564B3" w14:textId="77777777" w:rsidR="00F30F0B" w:rsidRPr="00B70BA9" w:rsidRDefault="00F30F0B" w:rsidP="00F30F0B">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4D4FCF9" w14:textId="77777777" w:rsidR="00F30F0B" w:rsidRDefault="00F30F0B" w:rsidP="00F30F0B">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19F99D0C" w14:textId="77777777" w:rsidR="00F30F0B" w:rsidRDefault="00F30F0B" w:rsidP="00F30F0B">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180A9EDE" w14:textId="77777777" w:rsidR="00F30F0B" w:rsidRDefault="00F30F0B" w:rsidP="00F30F0B">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w:t>
      </w:r>
      <w:proofErr w:type="spellStart"/>
      <w:r>
        <w:t>Ege</w:t>
      </w:r>
      <w:proofErr w:type="spellEnd"/>
      <w:r>
        <w:t xml:space="preserve"> University, “</w:t>
      </w:r>
      <w:r w:rsidRPr="00BC10CA">
        <w:t>Precision Agriculture in Terms of Food Security : Needs for The Future</w:t>
      </w:r>
      <w:r>
        <w:t xml:space="preserve">,” </w:t>
      </w:r>
      <w:hyperlink r:id="rId12" w:history="1">
        <w:r w:rsidRPr="00062733">
          <w:rPr>
            <w:rStyle w:val="Hyperlink"/>
          </w:rPr>
          <w:t>https://www.researchgate.net/publication/328655146_Precision_Agriculture_in_Terms_of_Food_Security_Needs_for_The_Future</w:t>
        </w:r>
      </w:hyperlink>
    </w:p>
    <w:p w14:paraId="6A7D6564" w14:textId="77777777" w:rsidR="00F30F0B" w:rsidRDefault="00F30F0B" w:rsidP="00F30F0B">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w:t>
      </w:r>
      <w:proofErr w:type="spellStart"/>
      <w:r w:rsidRPr="00BC10CA">
        <w:rPr>
          <w:sz w:val="16"/>
        </w:rPr>
        <w:t>Godfray</w:t>
      </w:r>
      <w:proofErr w:type="spellEnd"/>
      <w:r w:rsidRPr="00BC10CA">
        <w:rPr>
          <w:sz w:val="16"/>
        </w:rPr>
        <w:t xml:space="preserve">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w:t>
      </w:r>
      <w:proofErr w:type="spellStart"/>
      <w:r w:rsidRPr="00BC10CA">
        <w:rPr>
          <w:sz w:val="16"/>
        </w:rPr>
        <w:t>Godfray</w:t>
      </w:r>
      <w:proofErr w:type="spellEnd"/>
      <w:r w:rsidRPr="00BC10CA">
        <w:rPr>
          <w:sz w:val="16"/>
        </w:rPr>
        <w:t xml:space="preserve">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xml:space="preserve">, and, in particular, sensors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w:t>
      </w:r>
      <w:proofErr w:type="spellStart"/>
      <w:r w:rsidRPr="00BC10CA">
        <w:rPr>
          <w:sz w:val="16"/>
        </w:rPr>
        <w:t>Sonka</w:t>
      </w:r>
      <w:proofErr w:type="spellEnd"/>
      <w:r w:rsidRPr="00BC10CA">
        <w:rPr>
          <w:sz w:val="16"/>
        </w:rPr>
        <w:t xml:space="preserve">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67A796C0" w14:textId="77777777" w:rsidR="00F30F0B" w:rsidRPr="00A17C83" w:rsidRDefault="00F30F0B" w:rsidP="00F30F0B">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234F3365" w14:textId="77777777" w:rsidR="00F30F0B" w:rsidRPr="00A17C83" w:rsidRDefault="00F30F0B" w:rsidP="00F30F0B">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13" w:history="1">
        <w:r w:rsidRPr="00A17C83">
          <w:rPr>
            <w:rStyle w:val="Hyperlink"/>
          </w:rPr>
          <w:t>https://www.cambridge.org/core/books/food-or-war/food-as-an-existential-risk/8C45279588CD572FE805B7E240DE7368</w:t>
        </w:r>
      </w:hyperlink>
      <w:r w:rsidRPr="00A17C83">
        <w:t>] Justin</w:t>
      </w:r>
    </w:p>
    <w:p w14:paraId="307375E5" w14:textId="77777777" w:rsidR="00F30F0B" w:rsidRPr="00B95375" w:rsidRDefault="00F30F0B" w:rsidP="00F30F0B">
      <w:pPr>
        <w:rPr>
          <w:sz w:val="12"/>
        </w:rPr>
      </w:pPr>
      <w:r w:rsidRPr="008551FE">
        <w:rPr>
          <w:sz w:val="12"/>
        </w:rPr>
        <w:t>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87EA19D" w14:textId="77777777" w:rsidR="00F30F0B" w:rsidRPr="004B3D48" w:rsidRDefault="00F30F0B" w:rsidP="00F30F0B">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0D0AF28F" w14:textId="77777777" w:rsidR="00F30F0B" w:rsidRPr="004B3D48" w:rsidRDefault="00F30F0B" w:rsidP="00F30F0B">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4" w:history="1">
        <w:r w:rsidRPr="004B3D48">
          <w:rPr>
            <w:rStyle w:val="Hyperlink"/>
          </w:rPr>
          <w:t>https://www.iss.europa.eu/content/space-security-europe</w:t>
        </w:r>
      </w:hyperlink>
      <w:r w:rsidRPr="004B3D48">
        <w:t>, accessed 7-10-2019) bm</w:t>
      </w:r>
    </w:p>
    <w:p w14:paraId="7808085A" w14:textId="77777777" w:rsidR="00F30F0B" w:rsidRPr="00283EEC" w:rsidRDefault="00F30F0B" w:rsidP="00F30F0B">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67354B92" w14:textId="77777777" w:rsidR="00F30F0B" w:rsidRPr="00966BE3" w:rsidRDefault="00F30F0B" w:rsidP="00F30F0B">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02A10905" w14:textId="77777777" w:rsidR="00F30F0B" w:rsidRPr="00283EEC" w:rsidRDefault="00F30F0B" w:rsidP="00F30F0B">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6E3A449" w14:textId="77777777" w:rsidR="00F30F0B" w:rsidRDefault="00F30F0B" w:rsidP="00F30F0B">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16226974" w14:textId="77777777" w:rsidR="00F30F0B" w:rsidRPr="00452115" w:rsidRDefault="00F30F0B" w:rsidP="00F30F0B">
      <w:pPr>
        <w:pStyle w:val="Heading4"/>
      </w:pPr>
      <w:r>
        <w:t xml:space="preserve">Grid security is an </w:t>
      </w:r>
      <w:r w:rsidRPr="0008456F">
        <w:rPr>
          <w:u w:val="single"/>
        </w:rPr>
        <w:t>existential risk factor</w:t>
      </w:r>
      <w:r>
        <w:t>.</w:t>
      </w:r>
    </w:p>
    <w:p w14:paraId="413444F5" w14:textId="77777777" w:rsidR="00F30F0B" w:rsidRPr="0041280F" w:rsidRDefault="00F30F0B" w:rsidP="00F30F0B">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0D463F3A" w14:textId="77777777" w:rsidR="00F30F0B" w:rsidRPr="00452115" w:rsidRDefault="00F30F0B" w:rsidP="00F30F0B">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5AF44DD7" w14:textId="77777777" w:rsidR="00F30F0B" w:rsidRPr="00452115" w:rsidRDefault="00F30F0B" w:rsidP="00F30F0B">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695B0CAA" w14:textId="77777777" w:rsidR="00F30F0B" w:rsidRPr="00287BE6" w:rsidRDefault="00F30F0B" w:rsidP="00F30F0B">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6501D49C" w14:textId="77777777" w:rsidR="00F30F0B" w:rsidRPr="00452115" w:rsidRDefault="00F30F0B" w:rsidP="00F30F0B">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1246525F" w14:textId="77777777" w:rsidR="00F30F0B" w:rsidRDefault="00F30F0B" w:rsidP="00F30F0B">
      <w:pPr>
        <w:pStyle w:val="Heading4"/>
      </w:pPr>
      <w:r>
        <w:t xml:space="preserve">Satellites </w:t>
      </w:r>
      <w:r w:rsidRPr="00C56E26">
        <w:rPr>
          <w:u w:val="single"/>
        </w:rPr>
        <w:t>revolutionize</w:t>
      </w:r>
      <w:r>
        <w:t xml:space="preserve"> acidification response.</w:t>
      </w:r>
    </w:p>
    <w:p w14:paraId="2ED2B6FE" w14:textId="77777777" w:rsidR="00F30F0B" w:rsidRPr="00784AC4" w:rsidRDefault="00F30F0B" w:rsidP="00F30F0B">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5" w:history="1">
        <w:r w:rsidRPr="001A64CC">
          <w:rPr>
            <w:rStyle w:val="Hyperlink"/>
          </w:rPr>
          <w:t>https://en.reset.org/satellite-technology-could-hold-key-measuring-oceans-increasing-acidification-08112020/</w:t>
        </w:r>
      </w:hyperlink>
      <w:r>
        <w:t>] Justin</w:t>
      </w:r>
    </w:p>
    <w:p w14:paraId="64C2F5C1" w14:textId="77777777" w:rsidR="00F30F0B" w:rsidRPr="00784AC4" w:rsidRDefault="00F30F0B" w:rsidP="00F30F0B">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265AD1E5" w14:textId="77777777" w:rsidR="00F30F0B" w:rsidRPr="00784AC4" w:rsidRDefault="00F30F0B" w:rsidP="00F30F0B">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0532FD6F" w14:textId="77777777" w:rsidR="00F30F0B" w:rsidRPr="00784AC4" w:rsidRDefault="00F30F0B" w:rsidP="00F30F0B">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wave-lengths,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10314A7E" w14:textId="77777777" w:rsidR="00F30F0B" w:rsidRPr="00784AC4" w:rsidRDefault="00F30F0B" w:rsidP="00F30F0B">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4E037BF8" w14:textId="77777777" w:rsidR="00F30F0B" w:rsidRPr="00784AC4" w:rsidRDefault="00F30F0B" w:rsidP="00F30F0B">
      <w:pPr>
        <w:rPr>
          <w:sz w:val="14"/>
        </w:rPr>
      </w:pPr>
      <w:r w:rsidRPr="00784AC4">
        <w:rPr>
          <w:sz w:val="14"/>
        </w:rPr>
        <w:t>Examining Our Oceans From Space</w:t>
      </w:r>
    </w:p>
    <w:p w14:paraId="76B7BBC5" w14:textId="77777777" w:rsidR="00F30F0B" w:rsidRPr="00784AC4" w:rsidRDefault="00F30F0B" w:rsidP="00F30F0B">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programmes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years </w:t>
      </w:r>
      <w:r w:rsidRPr="00784AC4">
        <w:rPr>
          <w:u w:val="single"/>
        </w:rPr>
        <w:t>the ocean’s chemical balance has been shifting with seawater becoming less alkaline and more acidic.</w:t>
      </w:r>
    </w:p>
    <w:p w14:paraId="01AB7D3D" w14:textId="77777777" w:rsidR="00F30F0B" w:rsidRPr="00784AC4" w:rsidRDefault="00F30F0B" w:rsidP="00F30F0B">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ocean food chains.</w:t>
      </w:r>
    </w:p>
    <w:p w14:paraId="2AF04CA0" w14:textId="77777777" w:rsidR="00F30F0B" w:rsidRPr="00784AC4" w:rsidRDefault="00F30F0B" w:rsidP="00F30F0B">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B844AE">
        <w:rPr>
          <w:highlight w:val="green"/>
          <w:u w:val="single"/>
        </w:rPr>
        <w:t>looked into</w:t>
      </w:r>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5FB86A32" w14:textId="77777777" w:rsidR="00F30F0B" w:rsidRPr="00784AC4" w:rsidRDefault="00F30F0B" w:rsidP="00F30F0B">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40CEE95D" w14:textId="77777777" w:rsidR="00F30F0B" w:rsidRPr="00784AC4" w:rsidRDefault="00F30F0B" w:rsidP="00F30F0B">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5CDB6F86" w14:textId="77777777" w:rsidR="00F30F0B" w:rsidRPr="00784AC4" w:rsidRDefault="00F30F0B" w:rsidP="00F30F0B">
      <w:pPr>
        <w:rPr>
          <w:sz w:val="14"/>
        </w:rPr>
      </w:pPr>
      <w:r w:rsidRPr="00784AC4">
        <w:rPr>
          <w:sz w:val="14"/>
        </w:rPr>
        <w:t>Are Satellites Up to the Task?</w:t>
      </w:r>
    </w:p>
    <w:p w14:paraId="6952403E" w14:textId="77777777" w:rsidR="00F30F0B" w:rsidRPr="00784AC4" w:rsidRDefault="00F30F0B" w:rsidP="00F30F0B">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3777F31" w14:textId="77777777" w:rsidR="00F30F0B" w:rsidRDefault="00F30F0B" w:rsidP="00F30F0B">
      <w:pPr>
        <w:pStyle w:val="Heading4"/>
      </w:pPr>
      <w:r>
        <w:t xml:space="preserve">Extinction – </w:t>
      </w:r>
      <w:r w:rsidRPr="00A02DAA">
        <w:rPr>
          <w:u w:val="single"/>
        </w:rPr>
        <w:t>empirics</w:t>
      </w:r>
      <w:r>
        <w:t>.</w:t>
      </w:r>
    </w:p>
    <w:p w14:paraId="6A572728" w14:textId="77777777" w:rsidR="00F30F0B" w:rsidRPr="00A02DAA" w:rsidRDefault="00F30F0B" w:rsidP="00F30F0B">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6"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2C8617C1" w14:textId="77777777" w:rsidR="00F30F0B" w:rsidRPr="00A02DAA" w:rsidRDefault="00F30F0B" w:rsidP="00F30F0B">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2F4A0202" w14:textId="77777777" w:rsidR="00F30F0B" w:rsidRPr="00A02DAA" w:rsidRDefault="00F30F0B" w:rsidP="00F30F0B">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453BD7B9" w14:textId="77777777" w:rsidR="00F30F0B" w:rsidRPr="00A02DAA" w:rsidRDefault="00F30F0B" w:rsidP="00F30F0B">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23CFBB9C" w14:textId="77777777" w:rsidR="00F30F0B" w:rsidRPr="00A02DAA" w:rsidRDefault="00F30F0B" w:rsidP="00F30F0B">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735D1C9F" w14:textId="77777777" w:rsidR="00F30F0B" w:rsidRPr="00A02DAA" w:rsidRDefault="00F30F0B" w:rsidP="00F30F0B">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sulphuric acid and carbonic acid to rain down. The mass die-off of plants on land after the strike also increased CO2 in the atmosphere.</w:t>
      </w:r>
    </w:p>
    <w:p w14:paraId="561FEE81" w14:textId="77777777" w:rsidR="00F30F0B" w:rsidRPr="00A02DAA" w:rsidRDefault="00F30F0B" w:rsidP="00F30F0B">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centre for geosciences in Potsdam, who led the study. “Before we had the idea, but we did not have the empirical proof.”</w:t>
      </w:r>
    </w:p>
    <w:p w14:paraId="220DB6B0" w14:textId="77777777" w:rsidR="00F30F0B" w:rsidRPr="00A02DAA" w:rsidRDefault="00F30F0B" w:rsidP="00F30F0B">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03264007" w14:textId="77777777" w:rsidR="00F30F0B" w:rsidRPr="00A02DAA" w:rsidRDefault="00F30F0B" w:rsidP="00F30F0B">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6D7307F5" w14:textId="77777777" w:rsidR="00F30F0B" w:rsidRPr="00A02DAA" w:rsidRDefault="00F30F0B" w:rsidP="00F30F0B">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710543C8" w14:textId="77777777" w:rsidR="00F30F0B" w:rsidRPr="00A02DAA" w:rsidRDefault="00F30F0B" w:rsidP="00F30F0B">
      <w:pPr>
        <w:rPr>
          <w:sz w:val="14"/>
        </w:rPr>
      </w:pPr>
      <w:r w:rsidRPr="00A02DAA">
        <w:rPr>
          <w:sz w:val="14"/>
        </w:rPr>
        <w:t xml:space="preserve">The research, published in the journal Proceedings of the National Academy of Sciences, analysed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72063149" w14:textId="77777777" w:rsidR="00F30F0B" w:rsidRPr="00A02DAA" w:rsidRDefault="00F30F0B" w:rsidP="00F30F0B">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729DB16E" w14:textId="77777777" w:rsidR="00F30F0B" w:rsidRPr="00A02DAA" w:rsidRDefault="00F30F0B" w:rsidP="00F30F0B">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26ACC92A" w14:textId="77777777" w:rsidR="00F30F0B" w:rsidRPr="00A02DAA" w:rsidRDefault="00F30F0B" w:rsidP="00F30F0B">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4DAE2201" w14:textId="77777777" w:rsidR="00F30F0B" w:rsidRPr="00A02DAA" w:rsidRDefault="00F30F0B" w:rsidP="00F30F0B">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2C5B60B9" w14:textId="77777777" w:rsidR="00F30F0B" w:rsidRPr="00A02DAA" w:rsidRDefault="00F30F0B" w:rsidP="00F30F0B">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489A6350" w14:textId="77777777" w:rsidR="00F30F0B" w:rsidRPr="00C62E98" w:rsidRDefault="00F30F0B" w:rsidP="00F30F0B">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65E0C030" w14:textId="77777777" w:rsidR="00F30F0B" w:rsidRDefault="00F30F0B" w:rsidP="00F30F0B">
      <w:pPr>
        <w:pStyle w:val="Heading4"/>
      </w:pPr>
      <w:r>
        <w:t xml:space="preserve">Debris triggers </w:t>
      </w:r>
      <w:r w:rsidRPr="006A63EE">
        <w:rPr>
          <w:u w:val="single"/>
        </w:rPr>
        <w:t>miscalculated war</w:t>
      </w:r>
      <w:r>
        <w:t>.</w:t>
      </w:r>
    </w:p>
    <w:p w14:paraId="7A39E041" w14:textId="77777777" w:rsidR="00F30F0B" w:rsidRPr="00A70361" w:rsidRDefault="00F30F0B" w:rsidP="00F30F0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7" w:history="1">
        <w:r w:rsidRPr="00BE0E32">
          <w:rPr>
            <w:rStyle w:val="Hyperlink"/>
          </w:rPr>
          <w:t>https://www.19fortyfive.com/2022/01/does-a-space-war-mean-a-nuclear-war/</w:t>
        </w:r>
      </w:hyperlink>
      <w:r>
        <w:t>] Justin</w:t>
      </w:r>
    </w:p>
    <w:p w14:paraId="195D1042" w14:textId="77777777" w:rsidR="00F30F0B" w:rsidRPr="00A70361" w:rsidRDefault="00F30F0B" w:rsidP="00F30F0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22456428" w14:textId="77777777" w:rsidR="00F30F0B" w:rsidRPr="00A70361" w:rsidRDefault="00F30F0B" w:rsidP="00F30F0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5B202480" w14:textId="77777777" w:rsidR="00F30F0B" w:rsidRPr="00A70361" w:rsidRDefault="00F30F0B" w:rsidP="00F30F0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7B2537C2" w14:textId="77777777" w:rsidR="00F30F0B" w:rsidRDefault="00F30F0B" w:rsidP="00F30F0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DD917F1" w14:textId="77777777" w:rsidR="00F30F0B" w:rsidRPr="00831EB4" w:rsidRDefault="00F30F0B" w:rsidP="00F30F0B">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6C786C2A" w14:textId="77777777" w:rsidR="00F30F0B" w:rsidRPr="00581846" w:rsidRDefault="00F30F0B" w:rsidP="00F30F0B">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62DA6B83" w14:textId="77777777" w:rsidR="00F30F0B" w:rsidRPr="00B70BA9" w:rsidRDefault="00F30F0B" w:rsidP="00F30F0B">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705B5BED" w14:textId="77777777" w:rsidR="00F30F0B" w:rsidRDefault="00F30F0B" w:rsidP="00F30F0B">
      <w:pPr>
        <w:pStyle w:val="Heading4"/>
      </w:pPr>
      <w:r>
        <w:t xml:space="preserve">No limited nuclear wars – </w:t>
      </w:r>
      <w:r w:rsidRPr="00784AC4">
        <w:rPr>
          <w:u w:val="single"/>
        </w:rPr>
        <w:t>extinction</w:t>
      </w:r>
      <w:r>
        <w:t xml:space="preserve">. </w:t>
      </w:r>
    </w:p>
    <w:p w14:paraId="7BE27D0B" w14:textId="77777777" w:rsidR="00F30F0B" w:rsidRPr="00F35F0D" w:rsidRDefault="00F30F0B" w:rsidP="00F30F0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3AE40934" w14:textId="77777777" w:rsidR="00F30F0B" w:rsidRPr="00177BE1" w:rsidRDefault="00F30F0B" w:rsidP="00F30F0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941F39E" w14:textId="77777777" w:rsidR="00F30F0B" w:rsidRPr="00177BE1" w:rsidRDefault="00F30F0B" w:rsidP="00F30F0B">
      <w:pPr>
        <w:rPr>
          <w:sz w:val="14"/>
        </w:rPr>
      </w:pPr>
      <w:r w:rsidRPr="00177BE1">
        <w:rPr>
          <w:sz w:val="14"/>
        </w:rPr>
        <w:t>Most (93%) have been built by Russia and in the US, 3,100 of them are ready to fire within hours.</w:t>
      </w:r>
    </w:p>
    <w:p w14:paraId="522BEB89" w14:textId="77777777" w:rsidR="00F30F0B" w:rsidRPr="00177BE1" w:rsidRDefault="00F30F0B" w:rsidP="00F30F0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79F7B943" w14:textId="77777777" w:rsidR="00F30F0B" w:rsidRPr="00177BE1" w:rsidRDefault="00F30F0B" w:rsidP="00F30F0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2F8B3F05" w14:textId="77777777" w:rsidR="00F30F0B" w:rsidRPr="00177BE1" w:rsidRDefault="00F30F0B" w:rsidP="00F30F0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BFD6A14" w14:textId="77777777" w:rsidR="00F30F0B" w:rsidRPr="00177BE1" w:rsidRDefault="00F30F0B" w:rsidP="00F30F0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13DB2AC7" w14:textId="77777777" w:rsidR="00F30F0B" w:rsidRPr="00177BE1" w:rsidRDefault="00F30F0B" w:rsidP="00F30F0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5A04DFE5" w14:textId="77777777" w:rsidR="00F30F0B" w:rsidRPr="00177BE1" w:rsidRDefault="00F30F0B" w:rsidP="00F30F0B">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080E3899" w14:textId="77777777" w:rsidR="00F30F0B" w:rsidRPr="00177BE1" w:rsidRDefault="00F30F0B" w:rsidP="00F30F0B">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249E0858" w14:textId="77777777" w:rsidR="00F30F0B" w:rsidRPr="00177BE1" w:rsidRDefault="00F30F0B" w:rsidP="00F30F0B">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5DB2EBBD" w14:textId="77777777" w:rsidR="00F30F0B" w:rsidRPr="00177BE1" w:rsidRDefault="00F30F0B" w:rsidP="00F30F0B">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40A8E59" w14:textId="77777777" w:rsidR="00F30F0B" w:rsidRPr="00177BE1" w:rsidRDefault="00F30F0B" w:rsidP="00F30F0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1403BA43" w14:textId="77777777" w:rsidR="00F30F0B" w:rsidRPr="00177BE1" w:rsidRDefault="00F30F0B" w:rsidP="00F30F0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6E0D4C37" w14:textId="77777777" w:rsidR="00F30F0B" w:rsidRPr="00177BE1" w:rsidRDefault="00F30F0B" w:rsidP="00F30F0B">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F31DCCF" w14:textId="77777777" w:rsidR="00F30F0B" w:rsidRPr="00177BE1" w:rsidRDefault="00F30F0B" w:rsidP="00F30F0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6F0AA60" w14:textId="77777777" w:rsidR="00F30F0B" w:rsidRPr="00177BE1" w:rsidRDefault="00F30F0B" w:rsidP="00F30F0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59C4C8B1" w14:textId="77777777" w:rsidR="00F30F0B" w:rsidRPr="00177BE1" w:rsidRDefault="00F30F0B" w:rsidP="00F30F0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59BA31C5" w14:textId="77777777" w:rsidR="00F30F0B" w:rsidRPr="00DE79D4" w:rsidRDefault="00F30F0B" w:rsidP="00F30F0B">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571427C2" w14:textId="77777777" w:rsidR="00F30F0B" w:rsidRPr="00DE79D4" w:rsidRDefault="00F30F0B" w:rsidP="00F30F0B">
      <w:proofErr w:type="spellStart"/>
      <w:r w:rsidRPr="00DE79D4">
        <w:t>Josy</w:t>
      </w:r>
      <w:proofErr w:type="spellEnd"/>
      <w:r w:rsidRPr="00DE79D4">
        <w:t xml:space="preserve"> </w:t>
      </w:r>
      <w:r w:rsidRPr="00DE79D4">
        <w:rPr>
          <w:rStyle w:val="Style13ptBold"/>
        </w:rPr>
        <w:t>O’Donnell 18</w:t>
      </w:r>
      <w:r w:rsidRPr="00DE79D4">
        <w:t>, creator of Conservation Institute, “WHAT HAPPENS TO THE “SPACE JUNK” THAT FALLS BACK TO EARTH?,” https://ourplnt.com/space-junk-earth/#axzz5xRXia1uD</w:t>
      </w:r>
    </w:p>
    <w:p w14:paraId="3B462B79" w14:textId="77777777" w:rsidR="00F30F0B" w:rsidRPr="00B272AA" w:rsidRDefault="00F30F0B" w:rsidP="00F30F0B">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0DFE8D50" w14:textId="77777777" w:rsidR="00F30F0B" w:rsidRPr="003F2E74" w:rsidRDefault="00F30F0B" w:rsidP="00F30F0B">
      <w:pPr>
        <w:pStyle w:val="Heading4"/>
        <w:rPr>
          <w:rStyle w:val="Style13ptBold"/>
          <w:b/>
          <w:bCs w:val="0"/>
        </w:rPr>
      </w:pPr>
      <w:r w:rsidRPr="003F2E74">
        <w:rPr>
          <w:rStyle w:val="Style13ptBold"/>
          <w:b/>
        </w:rPr>
        <w:t>Ozone collapse causes extinction.</w:t>
      </w:r>
    </w:p>
    <w:p w14:paraId="797FED0F" w14:textId="77777777" w:rsidR="00F30F0B" w:rsidRPr="00E14CC9" w:rsidRDefault="00F30F0B" w:rsidP="00F30F0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BB63EBA" w14:textId="77777777" w:rsidR="00F30F0B" w:rsidRPr="00E07AE1" w:rsidRDefault="00F30F0B" w:rsidP="00F30F0B">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59913D29" w14:textId="77777777" w:rsidR="00F30F0B" w:rsidRPr="00B844AE" w:rsidRDefault="00F30F0B" w:rsidP="00F30F0B">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33E434B2" w14:textId="77777777" w:rsidR="00F30F0B" w:rsidRPr="00B844AE" w:rsidRDefault="00F30F0B" w:rsidP="00F30F0B">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4C67298" w14:textId="77777777" w:rsidR="00F30F0B" w:rsidRPr="00B844AE" w:rsidRDefault="00F30F0B" w:rsidP="00F30F0B">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5C271A91" w14:textId="77777777" w:rsidR="00F30F0B" w:rsidRPr="00E07AE1" w:rsidRDefault="00F30F0B" w:rsidP="00F30F0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63331559" w14:textId="77777777" w:rsidR="00F30F0B" w:rsidRPr="00B844AE" w:rsidRDefault="00F30F0B" w:rsidP="00F30F0B">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39C6EE05" w14:textId="77777777" w:rsidR="00F30F0B" w:rsidRPr="00B844AE" w:rsidRDefault="00F30F0B" w:rsidP="00F30F0B">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FA604DE" w14:textId="77777777" w:rsidR="00F30F0B" w:rsidRPr="00B844AE" w:rsidRDefault="00F30F0B" w:rsidP="00F30F0B">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F158454" w14:textId="77777777" w:rsidR="00F30F0B" w:rsidRPr="00B844AE" w:rsidRDefault="00F30F0B" w:rsidP="00F30F0B">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37824F87" w14:textId="77777777" w:rsidR="00F30F0B" w:rsidRPr="00E14CC9" w:rsidRDefault="00F30F0B" w:rsidP="00F30F0B">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1D31ACAF" w14:textId="77777777" w:rsidR="00F30F0B" w:rsidRPr="00E07AE1" w:rsidRDefault="00F30F0B" w:rsidP="00F30F0B">
      <w:pPr>
        <w:rPr>
          <w:rStyle w:val="Emphasis"/>
        </w:rPr>
      </w:pPr>
      <w:r w:rsidRPr="00E07AE1">
        <w:rPr>
          <w:rStyle w:val="Emphasis"/>
        </w:rPr>
        <w:t>From Climate Change to Climate Emergency</w:t>
      </w:r>
    </w:p>
    <w:p w14:paraId="15BA89B9" w14:textId="77777777" w:rsidR="00F30F0B" w:rsidRPr="00E07AE1" w:rsidRDefault="00F30F0B" w:rsidP="00F30F0B">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30423102" w14:textId="77777777" w:rsidR="00F30F0B" w:rsidRPr="00B844AE" w:rsidRDefault="00F30F0B" w:rsidP="00F30F0B">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6D540165" w14:textId="07D71A32" w:rsidR="00F30F0B" w:rsidRDefault="00F30F0B" w:rsidP="00F30F0B"/>
    <w:p w14:paraId="6214B53F" w14:textId="7D88D325" w:rsidR="00F30F0B" w:rsidRDefault="00F30F0B" w:rsidP="00F30F0B">
      <w:pPr>
        <w:pStyle w:val="Heading3"/>
      </w:pPr>
      <w:r>
        <w:t>1AC – Underview</w:t>
      </w:r>
    </w:p>
    <w:p w14:paraId="32769897" w14:textId="77777777" w:rsidR="00F30F0B" w:rsidRPr="00FB72FC" w:rsidRDefault="00F30F0B" w:rsidP="00F30F0B">
      <w:pPr>
        <w:pStyle w:val="Heading4"/>
        <w:rPr>
          <w:bCs/>
        </w:rPr>
      </w:pPr>
      <w:r w:rsidRPr="00FB72FC">
        <w:rPr>
          <w:bCs/>
        </w:rPr>
        <w:t xml:space="preserve">1AR theory is legit – anything else means </w:t>
      </w:r>
      <w:r w:rsidRPr="00FB72FC">
        <w:rPr>
          <w:bCs/>
          <w:u w:val="single"/>
        </w:rPr>
        <w:t>infinite abuse</w:t>
      </w:r>
      <w:r w:rsidRPr="00FB72FC">
        <w:rPr>
          <w:bCs/>
        </w:rPr>
        <w:t xml:space="preserve"> – drop the debater</w:t>
      </w:r>
      <w:r>
        <w:rPr>
          <w:bCs/>
        </w:rPr>
        <w:t>, competing interps, and the highest layer</w:t>
      </w:r>
      <w:r w:rsidRPr="00FB72FC">
        <w:rPr>
          <w:bCs/>
        </w:rPr>
        <w:t xml:space="preserve"> – 1AR are </w:t>
      </w:r>
      <w:r w:rsidRPr="00FB72FC">
        <w:rPr>
          <w:bCs/>
          <w:u w:val="single"/>
        </w:rPr>
        <w:t>too short</w:t>
      </w:r>
      <w:r w:rsidRPr="00FB72FC">
        <w:rPr>
          <w:bCs/>
        </w:rPr>
        <w:t xml:space="preserve"> to make up for the time trade-off – no RVIs – 6 min 2NR means they can brute force me every time.</w:t>
      </w:r>
    </w:p>
    <w:p w14:paraId="051930ED" w14:textId="385B15E0" w:rsidR="00F30F0B" w:rsidRDefault="00F30F0B" w:rsidP="00F30F0B"/>
    <w:p w14:paraId="05B36FD2" w14:textId="77777777" w:rsidR="00F30F0B" w:rsidRDefault="00F30F0B" w:rsidP="00F30F0B">
      <w:pPr>
        <w:pStyle w:val="Heading3"/>
      </w:pPr>
      <w:r>
        <w:t>1AC – Framing</w:t>
      </w:r>
    </w:p>
    <w:p w14:paraId="4FD58A27" w14:textId="77777777" w:rsidR="00F30F0B" w:rsidRDefault="00F30F0B" w:rsidP="00F30F0B">
      <w:pPr>
        <w:pStyle w:val="Heading4"/>
      </w:pPr>
      <w:r>
        <w:t>The standard is maximizing expected well-being.</w:t>
      </w:r>
    </w:p>
    <w:p w14:paraId="4E21E338" w14:textId="77777777" w:rsidR="00F30F0B" w:rsidRPr="00F26AB9" w:rsidRDefault="00F30F0B" w:rsidP="00F30F0B"/>
    <w:p w14:paraId="0516A826" w14:textId="77777777" w:rsidR="00F30F0B" w:rsidRPr="00E972A3" w:rsidRDefault="00F30F0B" w:rsidP="00F30F0B">
      <w:pPr>
        <w:pStyle w:val="Heading4"/>
      </w:pPr>
      <w:r w:rsidRPr="00E972A3">
        <w:t>Death is bad and o/w—</w:t>
      </w:r>
      <w:r w:rsidRPr="00E972A3">
        <w:rPr>
          <w:u w:val="single"/>
        </w:rPr>
        <w:t>ontologically</w:t>
      </w:r>
      <w:r w:rsidRPr="00E972A3">
        <w:t xml:space="preserve"> destroys the subject.</w:t>
      </w:r>
    </w:p>
    <w:p w14:paraId="513D743F" w14:textId="77777777" w:rsidR="00F30F0B" w:rsidRPr="00E972A3" w:rsidRDefault="00F30F0B" w:rsidP="00F30F0B">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20" w:history="1">
        <w:r w:rsidRPr="00E972A3">
          <w:t>http://sce.sagepub.com</w:t>
        </w:r>
      </w:hyperlink>
      <w:r w:rsidRPr="00E972A3">
        <w:t>)</w:t>
      </w:r>
    </w:p>
    <w:p w14:paraId="3DA188CD" w14:textId="77777777" w:rsidR="00F30F0B" w:rsidRDefault="00F30F0B" w:rsidP="00F30F0B">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909FA3C" w14:textId="77777777" w:rsidR="00F30F0B" w:rsidRDefault="00F30F0B" w:rsidP="00F30F0B"/>
    <w:p w14:paraId="0ED1C0DE" w14:textId="77777777" w:rsidR="00F30F0B" w:rsidRPr="00E972A3" w:rsidRDefault="00F30F0B" w:rsidP="00F30F0B">
      <w:pPr>
        <w:pStyle w:val="Heading4"/>
        <w:rPr>
          <w:bCs/>
        </w:rPr>
      </w:pPr>
      <w:r w:rsidRPr="00E972A3">
        <w:t xml:space="preserve">Extinction </w:t>
      </w:r>
      <w:r w:rsidRPr="00E972A3">
        <w:rPr>
          <w:u w:val="single"/>
        </w:rPr>
        <w:t>outweighs</w:t>
      </w:r>
      <w:r w:rsidRPr="00E972A3">
        <w:t xml:space="preserve">: </w:t>
      </w:r>
    </w:p>
    <w:p w14:paraId="1FE0BBDF" w14:textId="77777777" w:rsidR="00F30F0B" w:rsidRPr="00E972A3" w:rsidRDefault="00F30F0B" w:rsidP="00F30F0B">
      <w:pPr>
        <w:pStyle w:val="Heading4"/>
        <w:rPr>
          <w:bCs/>
        </w:rPr>
      </w:pPr>
      <w:r w:rsidRPr="00E972A3">
        <w:t xml:space="preserve">A] </w:t>
      </w:r>
      <w:r w:rsidRPr="00E972A3">
        <w:rPr>
          <w:u w:val="single"/>
        </w:rPr>
        <w:t>Structural violence</w:t>
      </w:r>
      <w:r w:rsidRPr="00E972A3">
        <w:t xml:space="preserve">- death causes suffering because people can’t get access to resources and basic necessities </w:t>
      </w:r>
    </w:p>
    <w:p w14:paraId="0B942ED6" w14:textId="77777777" w:rsidR="00F30F0B" w:rsidRPr="00E972A3" w:rsidRDefault="00F30F0B" w:rsidP="00F30F0B">
      <w:pPr>
        <w:pStyle w:val="Heading4"/>
        <w:rPr>
          <w:bCs/>
        </w:rPr>
      </w:pPr>
      <w:r w:rsidRPr="00E972A3">
        <w:t xml:space="preserve">B] Comes before </w:t>
      </w:r>
      <w:r w:rsidRPr="00E972A3">
        <w:rPr>
          <w:u w:val="single"/>
        </w:rPr>
        <w:t>value-to-life</w:t>
      </w:r>
      <w:r w:rsidRPr="00E972A3">
        <w:t>.</w:t>
      </w:r>
    </w:p>
    <w:p w14:paraId="4ED56C88" w14:textId="77777777" w:rsidR="00F30F0B" w:rsidRPr="00E972A3" w:rsidRDefault="00F30F0B" w:rsidP="00F30F0B">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21" w:history="1">
        <w:r w:rsidRPr="00E972A3">
          <w:t>http://people.su.se/~jolso/HS-texter/shaltthou.pdf</w:t>
        </w:r>
      </w:hyperlink>
      <w:r w:rsidRPr="00E972A3">
        <w:t>) //BS 1-27-2018</w:t>
      </w:r>
    </w:p>
    <w:p w14:paraId="6CB17E5C" w14:textId="77777777" w:rsidR="00F30F0B" w:rsidRDefault="00F30F0B" w:rsidP="00F30F0B">
      <w:r>
        <w:t>**Bracketed to avoid triggers</w:t>
      </w:r>
    </w:p>
    <w:p w14:paraId="70499145" w14:textId="77777777" w:rsidR="00F30F0B" w:rsidRDefault="00F30F0B" w:rsidP="00F30F0B">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156FC07" w14:textId="77777777" w:rsidR="00F30F0B" w:rsidRPr="00E972A3" w:rsidRDefault="00F30F0B" w:rsidP="00F30F0B">
      <w:pPr>
        <w:pStyle w:val="Heading4"/>
        <w:rPr>
          <w:bCs/>
        </w:rPr>
      </w:pPr>
      <w:r w:rsidRPr="00E972A3">
        <w:t xml:space="preserve">C] Mathematically </w:t>
      </w:r>
      <w:r w:rsidRPr="00E972A3">
        <w:rPr>
          <w:u w:val="single"/>
        </w:rPr>
        <w:t>outweighs</w:t>
      </w:r>
      <w:r w:rsidRPr="00E972A3">
        <w:t>.</w:t>
      </w:r>
    </w:p>
    <w:p w14:paraId="110F6B0B" w14:textId="77777777" w:rsidR="00F30F0B" w:rsidRDefault="00F30F0B" w:rsidP="00F30F0B">
      <w:r>
        <w:rPr>
          <w:rStyle w:val="Heading4Char"/>
        </w:rPr>
        <w:t>MacAskill 14</w:t>
      </w:r>
      <w:r>
        <w:t xml:space="preserve"> [William, Oxford Philosopher and youngest tenured philosopher in the world, Normative Uncertainty, 2014]</w:t>
      </w:r>
    </w:p>
    <w:p w14:paraId="178A37F3" w14:textId="77777777" w:rsidR="00F30F0B" w:rsidRDefault="00F30F0B" w:rsidP="00F30F0B">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C912C89" w14:textId="77777777" w:rsidR="00F30F0B" w:rsidRPr="00F26AB9" w:rsidRDefault="00F30F0B" w:rsidP="00F30F0B"/>
    <w:p w14:paraId="1962FDE8" w14:textId="77777777" w:rsidR="00F30F0B" w:rsidRPr="00F30F0B" w:rsidRDefault="00F30F0B" w:rsidP="00F30F0B"/>
    <w:p w14:paraId="29003C7F" w14:textId="4C35533A"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808A6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2"/>
  </w:num>
  <w:num w:numId="13">
    <w:abstractNumId w:val="22"/>
  </w:num>
  <w:num w:numId="14">
    <w:abstractNumId w:val="19"/>
  </w:num>
  <w:num w:numId="15">
    <w:abstractNumId w:val="0"/>
  </w:num>
  <w:num w:numId="16">
    <w:abstractNumId w:val="14"/>
  </w:num>
  <w:num w:numId="17">
    <w:abstractNumId w:val="16"/>
  </w:num>
  <w:num w:numId="18">
    <w:abstractNumId w:val="20"/>
  </w:num>
  <w:num w:numId="19">
    <w:abstractNumId w:val="15"/>
  </w:num>
  <w:num w:numId="20">
    <w:abstractNumId w:val="11"/>
  </w:num>
  <w:num w:numId="21">
    <w:abstractNumId w:val="18"/>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F30F0B"/>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702AC"/>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30F0B"/>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CAF14"/>
  <w15:chartTrackingRefBased/>
  <w15:docId w15:val="{E3FDBBF9-FFB4-4499-BD10-FF4D09A05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0F0B"/>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F30F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30F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F30F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30F0B"/>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F30F0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30F0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30F0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30F0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30F0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30F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F0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F30F0B"/>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F30F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F30F0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30F0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30F0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0F0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30F0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30F0B"/>
    <w:rPr>
      <w:color w:val="auto"/>
      <w:u w:val="none"/>
    </w:rPr>
  </w:style>
  <w:style w:type="character" w:styleId="FollowedHyperlink">
    <w:name w:val="FollowedHyperlink"/>
    <w:basedOn w:val="DefaultParagraphFont"/>
    <w:uiPriority w:val="99"/>
    <w:unhideWhenUsed/>
    <w:rsid w:val="00F30F0B"/>
    <w:rPr>
      <w:color w:val="auto"/>
      <w:u w:val="none"/>
    </w:rPr>
  </w:style>
  <w:style w:type="paragraph" w:customStyle="1" w:styleId="Emphasis1">
    <w:name w:val="Emphasis1"/>
    <w:basedOn w:val="Normal"/>
    <w:link w:val="Emphasis"/>
    <w:autoRedefine/>
    <w:uiPriority w:val="7"/>
    <w:qFormat/>
    <w:rsid w:val="00F30F0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F30F0B"/>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1"/>
    <w:qFormat/>
    <w:rsid w:val="00F30F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F30F0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F30F0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F30F0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F30F0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F30F0B"/>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F30F0B"/>
    <w:rPr>
      <w:color w:val="605E5C"/>
      <w:shd w:val="clear" w:color="auto" w:fill="E1DFDD"/>
    </w:rPr>
  </w:style>
  <w:style w:type="paragraph" w:customStyle="1" w:styleId="textbold">
    <w:name w:val="text bold"/>
    <w:basedOn w:val="Normal"/>
    <w:uiPriority w:val="7"/>
    <w:qFormat/>
    <w:rsid w:val="00F30F0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F30F0B"/>
    <w:rPr>
      <w:u w:val="single"/>
    </w:rPr>
  </w:style>
  <w:style w:type="paragraph" w:styleId="Title">
    <w:name w:val="Title"/>
    <w:aliases w:val="Cites and Cards,UNDERLINE,Bold Underlined,title,Block Heading,Read This"/>
    <w:basedOn w:val="Normal"/>
    <w:next w:val="Normal"/>
    <w:link w:val="TitleChar"/>
    <w:uiPriority w:val="6"/>
    <w:qFormat/>
    <w:rsid w:val="00F30F0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30F0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F30F0B"/>
  </w:style>
  <w:style w:type="paragraph" w:styleId="DocumentMap">
    <w:name w:val="Document Map"/>
    <w:basedOn w:val="Normal"/>
    <w:link w:val="DocumentMapChar"/>
    <w:uiPriority w:val="99"/>
    <w:unhideWhenUsed/>
    <w:rsid w:val="00F30F0B"/>
    <w:rPr>
      <w:rFonts w:ascii="Lucida Grande" w:hAnsi="Lucida Grande" w:cs="Lucida Grande"/>
    </w:rPr>
  </w:style>
  <w:style w:type="character" w:customStyle="1" w:styleId="DocumentMapChar">
    <w:name w:val="Document Map Char"/>
    <w:basedOn w:val="DefaultParagraphFont"/>
    <w:link w:val="DocumentMap"/>
    <w:uiPriority w:val="99"/>
    <w:rsid w:val="00F30F0B"/>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F30F0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F30F0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F30F0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F30F0B"/>
    <w:rPr>
      <w:rFonts w:ascii="Tahoma" w:hAnsi="Tahoma" w:cs="Tahoma"/>
      <w:szCs w:val="16"/>
    </w:rPr>
  </w:style>
  <w:style w:type="character" w:customStyle="1" w:styleId="BalloonTextChar">
    <w:name w:val="Balloon Text Char"/>
    <w:basedOn w:val="DefaultParagraphFont"/>
    <w:link w:val="BalloonText"/>
    <w:uiPriority w:val="99"/>
    <w:rsid w:val="00F30F0B"/>
    <w:rPr>
      <w:rFonts w:ascii="Tahoma" w:hAnsi="Tahoma" w:cs="Tahoma"/>
      <w:szCs w:val="16"/>
    </w:rPr>
  </w:style>
  <w:style w:type="paragraph" w:styleId="Header">
    <w:name w:val="header"/>
    <w:basedOn w:val="Normal"/>
    <w:link w:val="HeaderChar"/>
    <w:uiPriority w:val="99"/>
    <w:unhideWhenUsed/>
    <w:qFormat/>
    <w:rsid w:val="00F30F0B"/>
    <w:pPr>
      <w:tabs>
        <w:tab w:val="center" w:pos="4680"/>
        <w:tab w:val="right" w:pos="9360"/>
      </w:tabs>
    </w:pPr>
  </w:style>
  <w:style w:type="character" w:customStyle="1" w:styleId="HeaderChar">
    <w:name w:val="Header Char"/>
    <w:basedOn w:val="DefaultParagraphFont"/>
    <w:link w:val="Header"/>
    <w:uiPriority w:val="99"/>
    <w:rsid w:val="00F30F0B"/>
    <w:rPr>
      <w:rFonts w:ascii="Calibri" w:hAnsi="Calibri" w:cs="Calibri"/>
    </w:rPr>
  </w:style>
  <w:style w:type="paragraph" w:styleId="Footer">
    <w:name w:val="footer"/>
    <w:basedOn w:val="Normal"/>
    <w:link w:val="FooterChar"/>
    <w:uiPriority w:val="99"/>
    <w:unhideWhenUsed/>
    <w:rsid w:val="00F30F0B"/>
    <w:pPr>
      <w:tabs>
        <w:tab w:val="center" w:pos="4680"/>
        <w:tab w:val="right" w:pos="9360"/>
      </w:tabs>
    </w:pPr>
  </w:style>
  <w:style w:type="character" w:customStyle="1" w:styleId="FooterChar">
    <w:name w:val="Footer Char"/>
    <w:basedOn w:val="DefaultParagraphFont"/>
    <w:link w:val="Footer"/>
    <w:uiPriority w:val="99"/>
    <w:rsid w:val="00F30F0B"/>
    <w:rPr>
      <w:rFonts w:ascii="Calibri" w:hAnsi="Calibri" w:cs="Calibri"/>
    </w:rPr>
  </w:style>
  <w:style w:type="character" w:customStyle="1" w:styleId="m4841727538114946087gmail-styleunderline">
    <w:name w:val="m_4841727538114946087gmail-styleunderline"/>
    <w:basedOn w:val="DefaultParagraphFont"/>
    <w:rsid w:val="00F30F0B"/>
  </w:style>
  <w:style w:type="paragraph" w:customStyle="1" w:styleId="Analytic">
    <w:name w:val="Analytic"/>
    <w:basedOn w:val="Normal"/>
    <w:link w:val="AnalyticChar"/>
    <w:autoRedefine/>
    <w:rsid w:val="00F30F0B"/>
    <w:rPr>
      <w:b/>
      <w:sz w:val="24"/>
    </w:rPr>
  </w:style>
  <w:style w:type="paragraph" w:customStyle="1" w:styleId="BreakTag">
    <w:name w:val="Break Tag"/>
    <w:basedOn w:val="Normal"/>
    <w:autoRedefine/>
    <w:uiPriority w:val="4"/>
    <w:qFormat/>
    <w:rsid w:val="00F30F0B"/>
    <w:pPr>
      <w:spacing w:before="240"/>
    </w:pPr>
    <w:rPr>
      <w:b/>
      <w:sz w:val="26"/>
    </w:rPr>
  </w:style>
  <w:style w:type="paragraph" w:customStyle="1" w:styleId="BreakBlock">
    <w:name w:val="Break Block"/>
    <w:basedOn w:val="Normal"/>
    <w:link w:val="BreakBlockChar"/>
    <w:autoRedefine/>
    <w:qFormat/>
    <w:rsid w:val="00F30F0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30F0B"/>
    <w:rPr>
      <w:rFonts w:ascii="Arial Bold" w:hAnsi="Arial Bold" w:cs="Calibri"/>
      <w:b/>
      <w:caps/>
      <w:sz w:val="32"/>
      <w:u w:val="single"/>
    </w:rPr>
  </w:style>
  <w:style w:type="character" w:customStyle="1" w:styleId="Mention1">
    <w:name w:val="Mention1"/>
    <w:basedOn w:val="DefaultParagraphFont"/>
    <w:uiPriority w:val="99"/>
    <w:semiHidden/>
    <w:unhideWhenUsed/>
    <w:rsid w:val="00F30F0B"/>
    <w:rPr>
      <w:color w:val="2B579A"/>
      <w:shd w:val="clear" w:color="auto" w:fill="E6E6E6"/>
    </w:rPr>
  </w:style>
  <w:style w:type="character" w:customStyle="1" w:styleId="UnresolvedMention1">
    <w:name w:val="Unresolved Mention1"/>
    <w:basedOn w:val="DefaultParagraphFont"/>
    <w:uiPriority w:val="99"/>
    <w:unhideWhenUsed/>
    <w:rsid w:val="00F30F0B"/>
    <w:rPr>
      <w:color w:val="808080"/>
      <w:shd w:val="clear" w:color="auto" w:fill="E6E6E6"/>
    </w:rPr>
  </w:style>
  <w:style w:type="paragraph" w:customStyle="1" w:styleId="evidencetext">
    <w:name w:val="evidence text"/>
    <w:basedOn w:val="Normal"/>
    <w:link w:val="evidencetextChar1"/>
    <w:qFormat/>
    <w:rsid w:val="00F30F0B"/>
    <w:pPr>
      <w:ind w:left="432" w:right="432"/>
    </w:pPr>
    <w:rPr>
      <w:color w:val="000000"/>
      <w:lang w:val="x-none" w:eastAsia="x-none"/>
    </w:rPr>
  </w:style>
  <w:style w:type="character" w:customStyle="1" w:styleId="evidencetextChar1">
    <w:name w:val="evidence text Char1"/>
    <w:link w:val="evidencetext"/>
    <w:rsid w:val="00F30F0B"/>
    <w:rPr>
      <w:rFonts w:ascii="Calibri" w:hAnsi="Calibri" w:cs="Calibri"/>
      <w:color w:val="000000"/>
      <w:lang w:val="x-none" w:eastAsia="x-none"/>
    </w:rPr>
  </w:style>
  <w:style w:type="character" w:customStyle="1" w:styleId="Author-Date">
    <w:name w:val="Author-Date"/>
    <w:qFormat/>
    <w:rsid w:val="00F30F0B"/>
    <w:rPr>
      <w:b/>
      <w:sz w:val="24"/>
    </w:rPr>
  </w:style>
  <w:style w:type="paragraph" w:customStyle="1" w:styleId="Nothing">
    <w:name w:val="Nothing"/>
    <w:link w:val="NothingChar"/>
    <w:qFormat/>
    <w:rsid w:val="00F30F0B"/>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30F0B"/>
    <w:rPr>
      <w:rFonts w:eastAsia="Times New Roman"/>
      <w:u w:val="single"/>
    </w:rPr>
  </w:style>
  <w:style w:type="character" w:customStyle="1" w:styleId="Style4Char">
    <w:name w:val="Style4 Char"/>
    <w:link w:val="Style4"/>
    <w:rsid w:val="00F30F0B"/>
    <w:rPr>
      <w:rFonts w:ascii="Calibri" w:eastAsia="Times New Roman" w:hAnsi="Calibri" w:cs="Calibri"/>
      <w:u w:val="single"/>
    </w:rPr>
  </w:style>
  <w:style w:type="character" w:customStyle="1" w:styleId="cardChar">
    <w:name w:val="card Char"/>
    <w:aliases w:val="Bold Cite Char Char,Speed Cite Char"/>
    <w:basedOn w:val="DefaultParagraphFont"/>
    <w:rsid w:val="00F30F0B"/>
    <w:rPr>
      <w:rFonts w:ascii="Calibri" w:hAnsi="Calibri" w:cs="Calibri"/>
      <w:u w:val="single"/>
    </w:rPr>
  </w:style>
  <w:style w:type="character" w:customStyle="1" w:styleId="term">
    <w:name w:val="term"/>
    <w:basedOn w:val="DefaultParagraphFont"/>
    <w:rsid w:val="00F30F0B"/>
  </w:style>
  <w:style w:type="character" w:customStyle="1" w:styleId="Style1Char">
    <w:name w:val="Style1 Char"/>
    <w:rsid w:val="00F30F0B"/>
    <w:rPr>
      <w:rFonts w:ascii="Times New Roman" w:eastAsia="SimSun" w:hAnsi="Times New Roman" w:cs="Times New Roman"/>
      <w:sz w:val="20"/>
      <w:szCs w:val="24"/>
      <w:u w:val="single"/>
      <w:lang w:eastAsia="zh-CN"/>
    </w:rPr>
  </w:style>
  <w:style w:type="character" w:customStyle="1" w:styleId="Styleunderline11pt">
    <w:name w:val="Style underline + 11 pt"/>
    <w:rsid w:val="00F30F0B"/>
    <w:rPr>
      <w:rFonts w:ascii="Times New Roman" w:hAnsi="Times New Roman"/>
      <w:sz w:val="20"/>
      <w:u w:val="single"/>
    </w:rPr>
  </w:style>
  <w:style w:type="paragraph" w:customStyle="1" w:styleId="Stylecard11pt">
    <w:name w:val="Style card + 11 pt"/>
    <w:basedOn w:val="Normal"/>
    <w:link w:val="Stylecard11ptChar"/>
    <w:qFormat/>
    <w:rsid w:val="00F30F0B"/>
    <w:pPr>
      <w:ind w:left="288" w:right="288"/>
    </w:pPr>
    <w:rPr>
      <w:rFonts w:eastAsia="SimSun"/>
      <w:lang w:eastAsia="zh-CN"/>
    </w:rPr>
  </w:style>
  <w:style w:type="character" w:customStyle="1" w:styleId="Stylecard11ptChar">
    <w:name w:val="Style card + 11 pt Char"/>
    <w:link w:val="Stylecard11pt"/>
    <w:rsid w:val="00F30F0B"/>
    <w:rPr>
      <w:rFonts w:ascii="Calibri" w:eastAsia="SimSun" w:hAnsi="Calibri" w:cs="Calibri"/>
      <w:lang w:eastAsia="zh-CN"/>
    </w:rPr>
  </w:style>
  <w:style w:type="paragraph" w:customStyle="1" w:styleId="Minimize">
    <w:name w:val="Minimize"/>
    <w:basedOn w:val="Normal"/>
    <w:next w:val="Normal"/>
    <w:link w:val="MinimizeChar"/>
    <w:qFormat/>
    <w:rsid w:val="00F30F0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30F0B"/>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F30F0B"/>
    <w:pPr>
      <w:spacing w:after="0" w:line="240" w:lineRule="auto"/>
    </w:pPr>
    <w:rPr>
      <w:rFonts w:ascii="Arial" w:hAnsi="Arial" w:cs="Arial"/>
      <w:u w:val="single"/>
    </w:rPr>
  </w:style>
  <w:style w:type="paragraph" w:customStyle="1" w:styleId="cardtext">
    <w:name w:val="card text"/>
    <w:basedOn w:val="Normal"/>
    <w:link w:val="cardtextChar"/>
    <w:qFormat/>
    <w:rsid w:val="00F30F0B"/>
    <w:pPr>
      <w:ind w:left="288" w:right="288"/>
    </w:pPr>
  </w:style>
  <w:style w:type="character" w:customStyle="1" w:styleId="cardtextChar">
    <w:name w:val="card text Char"/>
    <w:basedOn w:val="DefaultParagraphFont"/>
    <w:link w:val="cardtext"/>
    <w:rsid w:val="00F30F0B"/>
    <w:rPr>
      <w:rFonts w:ascii="Calibri" w:hAnsi="Calibri" w:cs="Calibri"/>
    </w:rPr>
  </w:style>
  <w:style w:type="character" w:customStyle="1" w:styleId="byline">
    <w:name w:val="byline"/>
    <w:basedOn w:val="DefaultParagraphFont"/>
    <w:rsid w:val="00F30F0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F30F0B"/>
    <w:rPr>
      <w:rFonts w:ascii="Arial" w:hAnsi="Arial"/>
      <w:b/>
      <w:sz w:val="24"/>
      <w:szCs w:val="22"/>
      <w:u w:val="single"/>
    </w:rPr>
  </w:style>
  <w:style w:type="paragraph" w:customStyle="1" w:styleId="StyleStyle411pt">
    <w:name w:val="Style Style4 + 11 pt"/>
    <w:basedOn w:val="Normal"/>
    <w:link w:val="StyleStyle411ptChar"/>
    <w:qFormat/>
    <w:rsid w:val="00F30F0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30F0B"/>
    <w:rPr>
      <w:rFonts w:ascii="Calibri" w:eastAsia="Times New Roman" w:hAnsi="Calibri" w:cs="Calibri"/>
      <w:u w:val="single"/>
    </w:rPr>
  </w:style>
  <w:style w:type="character" w:customStyle="1" w:styleId="Style11ptUnderline">
    <w:name w:val="Style 11 pt Underline"/>
    <w:rsid w:val="00F30F0B"/>
    <w:rPr>
      <w:sz w:val="20"/>
      <w:u w:val="single"/>
    </w:rPr>
  </w:style>
  <w:style w:type="character" w:customStyle="1" w:styleId="Style11ptBoldUnderline">
    <w:name w:val="Style 11 pt Bold Underline"/>
    <w:rsid w:val="00F30F0B"/>
    <w:rPr>
      <w:b/>
      <w:bCs/>
      <w:sz w:val="20"/>
      <w:u w:val="single"/>
    </w:rPr>
  </w:style>
  <w:style w:type="character" w:customStyle="1" w:styleId="Style11pt">
    <w:name w:val="Style 11 pt"/>
    <w:rsid w:val="00F30F0B"/>
    <w:rPr>
      <w:sz w:val="20"/>
    </w:rPr>
  </w:style>
  <w:style w:type="paragraph" w:customStyle="1" w:styleId="StyleStyle411ptBold">
    <w:name w:val="Style Style4 + 11 pt Bold"/>
    <w:basedOn w:val="Normal"/>
    <w:link w:val="StyleStyle411ptBoldChar"/>
    <w:qFormat/>
    <w:rsid w:val="00F30F0B"/>
    <w:rPr>
      <w:rFonts w:eastAsia="Times New Roman"/>
      <w:b/>
      <w:bCs/>
      <w:u w:val="single"/>
    </w:rPr>
  </w:style>
  <w:style w:type="character" w:customStyle="1" w:styleId="StyleStyle411ptBoldChar">
    <w:name w:val="Style Style4 + 11 pt Bold Char"/>
    <w:basedOn w:val="DefaultParagraphFont"/>
    <w:link w:val="StyleStyle411ptBold"/>
    <w:rsid w:val="00F30F0B"/>
    <w:rPr>
      <w:rFonts w:ascii="Calibri" w:eastAsia="Times New Roman" w:hAnsi="Calibri" w:cs="Calibri"/>
      <w:b/>
      <w:bCs/>
      <w:u w:val="single"/>
    </w:rPr>
  </w:style>
  <w:style w:type="paragraph" w:customStyle="1" w:styleId="BlockTitle">
    <w:name w:val="Block Title"/>
    <w:basedOn w:val="Normal"/>
    <w:next w:val="Normal"/>
    <w:qFormat/>
    <w:rsid w:val="00F30F0B"/>
    <w:pPr>
      <w:spacing w:after="120"/>
      <w:jc w:val="center"/>
      <w:outlineLvl w:val="0"/>
    </w:pPr>
    <w:rPr>
      <w:rFonts w:eastAsia="Times New Roman"/>
      <w:b/>
      <w:sz w:val="32"/>
      <w:szCs w:val="20"/>
      <w:u w:val="single"/>
    </w:rPr>
  </w:style>
  <w:style w:type="character" w:customStyle="1" w:styleId="Emphasis2">
    <w:name w:val="Emphasis2"/>
    <w:basedOn w:val="DefaultParagraphFont"/>
    <w:rsid w:val="00F30F0B"/>
    <w:rPr>
      <w:rFonts w:ascii="Franklin Gothic Heavy" w:hAnsi="Franklin Gothic Heavy"/>
      <w:iCs/>
      <w:u w:val="single"/>
    </w:rPr>
  </w:style>
  <w:style w:type="paragraph" w:customStyle="1" w:styleId="Cards">
    <w:name w:val="Cards"/>
    <w:basedOn w:val="Normal"/>
    <w:link w:val="CardsChar1"/>
    <w:qFormat/>
    <w:rsid w:val="00F30F0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30F0B"/>
    <w:rPr>
      <w:rFonts w:ascii="Times New Roman" w:eastAsia="Times New Roman" w:hAnsi="Times New Roman" w:cs="Times New Roman"/>
      <w:sz w:val="20"/>
      <w:szCs w:val="24"/>
    </w:rPr>
  </w:style>
  <w:style w:type="character" w:customStyle="1" w:styleId="pmterms1">
    <w:name w:val="pmterms1"/>
    <w:basedOn w:val="DefaultParagraphFont"/>
    <w:rsid w:val="00F30F0B"/>
  </w:style>
  <w:style w:type="character" w:customStyle="1" w:styleId="hilite1">
    <w:name w:val="hilite1"/>
    <w:basedOn w:val="DefaultParagraphFont"/>
    <w:rsid w:val="00F30F0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30F0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30F0B"/>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30F0B"/>
    <w:rPr>
      <w:rFonts w:eastAsia="Times New Roman"/>
      <w:b/>
      <w:szCs w:val="20"/>
    </w:rPr>
  </w:style>
  <w:style w:type="character" w:customStyle="1" w:styleId="NormaltagChar">
    <w:name w:val="Normal tag Char"/>
    <w:basedOn w:val="DefaultParagraphFont"/>
    <w:link w:val="Normaltag"/>
    <w:uiPriority w:val="99"/>
    <w:locked/>
    <w:rsid w:val="00F30F0B"/>
    <w:rPr>
      <w:rFonts w:ascii="Calibri" w:eastAsia="Times New Roman" w:hAnsi="Calibri" w:cs="Calibri"/>
      <w:b/>
      <w:szCs w:val="20"/>
    </w:rPr>
  </w:style>
  <w:style w:type="character" w:customStyle="1" w:styleId="DebateUnderline">
    <w:name w:val="Debate Underline"/>
    <w:qFormat/>
    <w:rsid w:val="00F30F0B"/>
    <w:rPr>
      <w:rFonts w:ascii="Times New Roman" w:hAnsi="Times New Roman"/>
      <w:sz w:val="20"/>
      <w:szCs w:val="24"/>
      <w:u w:val="thick"/>
    </w:rPr>
  </w:style>
  <w:style w:type="character" w:customStyle="1" w:styleId="blue">
    <w:name w:val="blue"/>
    <w:basedOn w:val="DefaultParagraphFont"/>
    <w:rsid w:val="00F30F0B"/>
    <w:rPr>
      <w:rFonts w:cs="Times New Roman"/>
    </w:rPr>
  </w:style>
  <w:style w:type="paragraph" w:customStyle="1" w:styleId="cites">
    <w:name w:val="cites"/>
    <w:link w:val="Heading1Char3"/>
    <w:autoRedefine/>
    <w:qFormat/>
    <w:rsid w:val="00F30F0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30F0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30F0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30F0B"/>
    <w:rPr>
      <w:rFonts w:ascii="Times New Roman" w:eastAsia="Malgun Gothic" w:hAnsi="Times New Roman" w:cs="Times New Roman"/>
      <w:sz w:val="12"/>
      <w:szCs w:val="24"/>
    </w:rPr>
  </w:style>
  <w:style w:type="character" w:customStyle="1" w:styleId="CitesChar2">
    <w:name w:val="Cites Char2"/>
    <w:link w:val="Cites0"/>
    <w:rsid w:val="00F30F0B"/>
    <w:rPr>
      <w:rFonts w:eastAsia="Times New Roman" w:cs="Times New Roman"/>
      <w:b/>
      <w:bCs/>
      <w:sz w:val="20"/>
      <w:szCs w:val="20"/>
    </w:rPr>
  </w:style>
  <w:style w:type="paragraph" w:customStyle="1" w:styleId="BlockTitle2">
    <w:name w:val="Block Title2"/>
    <w:basedOn w:val="Normal"/>
    <w:next w:val="Normal"/>
    <w:qFormat/>
    <w:rsid w:val="00F30F0B"/>
    <w:pPr>
      <w:spacing w:after="240"/>
      <w:jc w:val="center"/>
    </w:pPr>
    <w:rPr>
      <w:rFonts w:eastAsia="Times New Roman"/>
      <w:b/>
      <w:sz w:val="32"/>
      <w:u w:val="single"/>
      <w:lang w:bidi="en-US"/>
    </w:rPr>
  </w:style>
  <w:style w:type="paragraph" w:styleId="TOC1">
    <w:name w:val="toc 1"/>
    <w:basedOn w:val="Normal"/>
    <w:next w:val="Normal"/>
    <w:autoRedefine/>
    <w:uiPriority w:val="39"/>
    <w:rsid w:val="00F30F0B"/>
    <w:pPr>
      <w:spacing w:before="120" w:after="120"/>
    </w:pPr>
    <w:rPr>
      <w:rFonts w:eastAsia="Times New Roman"/>
      <w:b/>
      <w:u w:val="single"/>
      <w:lang w:bidi="en-US"/>
    </w:rPr>
  </w:style>
  <w:style w:type="paragraph" w:styleId="TOC9">
    <w:name w:val="toc 9"/>
    <w:basedOn w:val="Normal"/>
    <w:next w:val="Normal"/>
    <w:autoRedefine/>
    <w:rsid w:val="00F30F0B"/>
    <w:pPr>
      <w:ind w:left="1600"/>
    </w:pPr>
    <w:rPr>
      <w:rFonts w:eastAsia="Times New Roman"/>
      <w:sz w:val="20"/>
      <w:lang w:bidi="en-US"/>
    </w:rPr>
  </w:style>
  <w:style w:type="paragraph" w:customStyle="1" w:styleId="TxBrp1">
    <w:name w:val="TxBr_p1"/>
    <w:basedOn w:val="Normal"/>
    <w:qFormat/>
    <w:rsid w:val="00F30F0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30F0B"/>
    <w:pPr>
      <w:spacing w:before="100" w:beforeAutospacing="1" w:after="100" w:afterAutospacing="1"/>
    </w:pPr>
    <w:rPr>
      <w:rFonts w:eastAsia="Times New Roman"/>
      <w:lang w:bidi="en-US"/>
    </w:rPr>
  </w:style>
  <w:style w:type="paragraph" w:customStyle="1" w:styleId="fullstory">
    <w:name w:val="fullstory"/>
    <w:basedOn w:val="Normal"/>
    <w:qFormat/>
    <w:rsid w:val="00F30F0B"/>
    <w:pPr>
      <w:spacing w:before="100" w:beforeAutospacing="1" w:after="100" w:afterAutospacing="1"/>
    </w:pPr>
    <w:rPr>
      <w:rFonts w:eastAsia="Times New Roman"/>
      <w:lang w:bidi="en-US"/>
    </w:rPr>
  </w:style>
  <w:style w:type="character" w:customStyle="1" w:styleId="standardcontent">
    <w:name w:val="standardcontent"/>
    <w:basedOn w:val="DefaultParagraphFont"/>
    <w:rsid w:val="00F30F0B"/>
  </w:style>
  <w:style w:type="paragraph" w:customStyle="1" w:styleId="hat">
    <w:name w:val="hat"/>
    <w:basedOn w:val="Normal"/>
    <w:next w:val="Normal"/>
    <w:link w:val="hatChar"/>
    <w:qFormat/>
    <w:rsid w:val="00F30F0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30F0B"/>
  </w:style>
  <w:style w:type="paragraph" w:customStyle="1" w:styleId="HotRouteChar">
    <w:name w:val="Hot Route! Char"/>
    <w:basedOn w:val="Normal"/>
    <w:qFormat/>
    <w:rsid w:val="00F30F0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F30F0B"/>
    <w:rPr>
      <w:rFonts w:cs="Times New Roman"/>
      <w:b/>
      <w:bCs/>
    </w:rPr>
  </w:style>
  <w:style w:type="paragraph" w:customStyle="1" w:styleId="Default">
    <w:name w:val="Default"/>
    <w:qFormat/>
    <w:rsid w:val="00F30F0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30F0B"/>
    <w:rPr>
      <w:rFonts w:ascii="Cambria" w:hAnsi="Cambria" w:cs="Times New Roman"/>
      <w:b/>
      <w:bCs/>
      <w:sz w:val="26"/>
      <w:szCs w:val="26"/>
    </w:rPr>
  </w:style>
  <w:style w:type="character" w:customStyle="1" w:styleId="UnderliningChar">
    <w:name w:val="Underlining Char"/>
    <w:basedOn w:val="DefaultParagraphFont"/>
    <w:link w:val="Underlining"/>
    <w:rsid w:val="00F30F0B"/>
    <w:rPr>
      <w:rFonts w:ascii="Arial Narrow" w:hAnsi="Arial Narrow" w:cs="Times New Roman"/>
      <w:u w:val="single"/>
    </w:rPr>
  </w:style>
  <w:style w:type="character" w:customStyle="1" w:styleId="CardCharChar1">
    <w:name w:val="Card Char Char1"/>
    <w:basedOn w:val="DefaultParagraphFont"/>
    <w:rsid w:val="00F30F0B"/>
    <w:rPr>
      <w:rFonts w:cs="Times New Roman"/>
      <w:b/>
      <w:bCs/>
      <w:sz w:val="28"/>
      <w:szCs w:val="28"/>
    </w:rPr>
  </w:style>
  <w:style w:type="paragraph" w:customStyle="1" w:styleId="Cites0">
    <w:name w:val="Cites"/>
    <w:basedOn w:val="Normal"/>
    <w:link w:val="CitesChar2"/>
    <w:qFormat/>
    <w:rsid w:val="00F30F0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30F0B"/>
    <w:rPr>
      <w:rFonts w:ascii="Times New Roman" w:eastAsia="Calibri" w:hAnsi="Times New Roman" w:cs="Times New Roman"/>
      <w:sz w:val="24"/>
      <w:szCs w:val="24"/>
    </w:rPr>
  </w:style>
  <w:style w:type="character" w:customStyle="1" w:styleId="apple-converted-space">
    <w:name w:val="apple-converted-space"/>
    <w:basedOn w:val="DefaultParagraphFont"/>
    <w:rsid w:val="00F30F0B"/>
  </w:style>
  <w:style w:type="character" w:customStyle="1" w:styleId="hit">
    <w:name w:val="hit"/>
    <w:basedOn w:val="DefaultParagraphFont"/>
    <w:rsid w:val="00F30F0B"/>
    <w:rPr>
      <w:rFonts w:cs="Times New Roman"/>
    </w:rPr>
  </w:style>
  <w:style w:type="paragraph" w:customStyle="1" w:styleId="SmallFont">
    <w:name w:val="Small Font"/>
    <w:basedOn w:val="Normal"/>
    <w:link w:val="SmallFontChar"/>
    <w:qFormat/>
    <w:rsid w:val="00F30F0B"/>
    <w:pPr>
      <w:spacing w:after="200"/>
      <w:jc w:val="both"/>
    </w:pPr>
    <w:rPr>
      <w:rFonts w:eastAsia="Calibri"/>
      <w:szCs w:val="18"/>
    </w:rPr>
  </w:style>
  <w:style w:type="character" w:customStyle="1" w:styleId="SmallFontChar">
    <w:name w:val="Small Font Char"/>
    <w:basedOn w:val="DefaultParagraphFont"/>
    <w:link w:val="SmallFont"/>
    <w:locked/>
    <w:rsid w:val="00F30F0B"/>
    <w:rPr>
      <w:rFonts w:ascii="Calibri" w:eastAsia="Calibri" w:hAnsi="Calibri" w:cs="Calibri"/>
      <w:szCs w:val="18"/>
    </w:rPr>
  </w:style>
  <w:style w:type="character" w:customStyle="1" w:styleId="CircleChar1">
    <w:name w:val="Circle Char1"/>
    <w:basedOn w:val="DefaultParagraphFont"/>
    <w:rsid w:val="00F30F0B"/>
    <w:rPr>
      <w:rFonts w:cs="Times New Roman"/>
      <w:b/>
      <w:i/>
      <w:sz w:val="18"/>
      <w:szCs w:val="18"/>
      <w:u w:val="single"/>
      <w:lang w:val="en-US" w:eastAsia="en-US" w:bidi="ar-SA"/>
    </w:rPr>
  </w:style>
  <w:style w:type="paragraph" w:styleId="BodyText">
    <w:name w:val="Body Text"/>
    <w:basedOn w:val="Normal"/>
    <w:link w:val="BodyTextChar"/>
    <w:uiPriority w:val="99"/>
    <w:unhideWhenUsed/>
    <w:rsid w:val="00F30F0B"/>
    <w:pPr>
      <w:spacing w:after="120"/>
    </w:pPr>
  </w:style>
  <w:style w:type="character" w:customStyle="1" w:styleId="BodyTextChar">
    <w:name w:val="Body Text Char"/>
    <w:basedOn w:val="DefaultParagraphFont"/>
    <w:link w:val="BodyText"/>
    <w:uiPriority w:val="99"/>
    <w:rsid w:val="00F30F0B"/>
    <w:rPr>
      <w:rFonts w:ascii="Calibri" w:hAnsi="Calibri" w:cs="Calibri"/>
    </w:rPr>
  </w:style>
  <w:style w:type="character" w:customStyle="1" w:styleId="verdana">
    <w:name w:val="verdana"/>
    <w:basedOn w:val="DefaultParagraphFont"/>
    <w:rsid w:val="00F30F0B"/>
  </w:style>
  <w:style w:type="character" w:customStyle="1" w:styleId="CardsChar1">
    <w:name w:val="Cards Char1"/>
    <w:link w:val="Cards"/>
    <w:rsid w:val="00F30F0B"/>
    <w:rPr>
      <w:rFonts w:ascii="Calibri" w:eastAsia="Times New Roman" w:hAnsi="Calibri" w:cs="Times New Roman"/>
      <w:sz w:val="20"/>
      <w:szCs w:val="20"/>
    </w:rPr>
  </w:style>
  <w:style w:type="paragraph" w:customStyle="1" w:styleId="BlockHeadings">
    <w:name w:val="Block Headings"/>
    <w:basedOn w:val="Normal"/>
    <w:link w:val="BlockHeadingsChar"/>
    <w:qFormat/>
    <w:rsid w:val="00F30F0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30F0B"/>
    <w:rPr>
      <w:rFonts w:ascii="Calibri" w:eastAsia="Times New Roman" w:hAnsi="Calibri" w:cs="Times New Roman"/>
      <w:b/>
      <w:sz w:val="20"/>
      <w:szCs w:val="20"/>
    </w:rPr>
  </w:style>
  <w:style w:type="paragraph" w:customStyle="1" w:styleId="loose">
    <w:name w:val="loose"/>
    <w:basedOn w:val="Normal"/>
    <w:qFormat/>
    <w:rsid w:val="00F30F0B"/>
    <w:pPr>
      <w:spacing w:before="210"/>
    </w:pPr>
    <w:rPr>
      <w:rFonts w:eastAsia="Times New Roman"/>
      <w:lang w:eastAsia="zh-CN" w:bidi="he-IL"/>
    </w:rPr>
  </w:style>
  <w:style w:type="character" w:customStyle="1" w:styleId="hit1">
    <w:name w:val="hit1"/>
    <w:basedOn w:val="DefaultParagraphFont"/>
    <w:rsid w:val="00F30F0B"/>
    <w:rPr>
      <w:b/>
      <w:bCs/>
      <w:color w:val="CC0033"/>
    </w:rPr>
  </w:style>
  <w:style w:type="character" w:customStyle="1" w:styleId="upper">
    <w:name w:val="upper"/>
    <w:basedOn w:val="DefaultParagraphFont"/>
    <w:rsid w:val="00F30F0B"/>
  </w:style>
  <w:style w:type="character" w:customStyle="1" w:styleId="Author">
    <w:name w:val="Author"/>
    <w:aliases w:val="Style Date"/>
    <w:basedOn w:val="DefaultParagraphFont"/>
    <w:qFormat/>
    <w:rsid w:val="00F30F0B"/>
    <w:rPr>
      <w:b/>
      <w:sz w:val="24"/>
    </w:rPr>
  </w:style>
  <w:style w:type="character" w:customStyle="1" w:styleId="SmallFont7pt">
    <w:name w:val="Small Font (7 pt)"/>
    <w:basedOn w:val="DefaultParagraphFont"/>
    <w:rsid w:val="00F30F0B"/>
    <w:rPr>
      <w:sz w:val="14"/>
    </w:rPr>
  </w:style>
  <w:style w:type="paragraph" w:customStyle="1" w:styleId="UnderlinedText">
    <w:name w:val="Underlined Text"/>
    <w:basedOn w:val="Normal"/>
    <w:qFormat/>
    <w:rsid w:val="00F30F0B"/>
    <w:rPr>
      <w:rFonts w:eastAsia="Times New Roman"/>
      <w:b/>
      <w:szCs w:val="20"/>
    </w:rPr>
  </w:style>
  <w:style w:type="character" w:customStyle="1" w:styleId="SmallText-New">
    <w:name w:val="Small Text - New"/>
    <w:basedOn w:val="DefaultParagraphFont"/>
    <w:rsid w:val="00F30F0B"/>
    <w:rPr>
      <w:rFonts w:ascii="Arial Narrow" w:hAnsi="Arial Narrow"/>
      <w:sz w:val="14"/>
    </w:rPr>
  </w:style>
  <w:style w:type="paragraph" w:customStyle="1" w:styleId="Smalltext">
    <w:name w:val="Small text"/>
    <w:aliases w:val="Quote1,Quote11"/>
    <w:basedOn w:val="Normal"/>
    <w:link w:val="SmalltextChar"/>
    <w:qFormat/>
    <w:rsid w:val="00F30F0B"/>
    <w:rPr>
      <w:rFonts w:ascii="Arial Narrow" w:eastAsia="Times New Roman" w:hAnsi="Arial Narrow"/>
    </w:rPr>
  </w:style>
  <w:style w:type="character" w:customStyle="1" w:styleId="Underlined-New">
    <w:name w:val="Underlined - New"/>
    <w:basedOn w:val="DefaultParagraphFont"/>
    <w:rsid w:val="00F30F0B"/>
    <w:rPr>
      <w:rFonts w:ascii="Arial Narrow" w:hAnsi="Arial Narrow"/>
      <w:sz w:val="16"/>
      <w:u w:val="single"/>
    </w:rPr>
  </w:style>
  <w:style w:type="paragraph" w:styleId="TOC2">
    <w:name w:val="toc 2"/>
    <w:basedOn w:val="Normal"/>
    <w:next w:val="Normal"/>
    <w:autoRedefine/>
    <w:uiPriority w:val="39"/>
    <w:rsid w:val="00F30F0B"/>
    <w:pPr>
      <w:ind w:left="200"/>
    </w:pPr>
    <w:rPr>
      <w:rFonts w:eastAsia="Times New Roman"/>
      <w:sz w:val="20"/>
      <w:lang w:bidi="en-US"/>
    </w:rPr>
  </w:style>
  <w:style w:type="paragraph" w:styleId="Caption">
    <w:name w:val="caption"/>
    <w:basedOn w:val="Normal"/>
    <w:next w:val="Normal"/>
    <w:qFormat/>
    <w:rsid w:val="00F30F0B"/>
    <w:rPr>
      <w:rFonts w:eastAsia="Times New Roman"/>
      <w:b/>
      <w:bCs/>
      <w:sz w:val="18"/>
      <w:szCs w:val="18"/>
      <w:lang w:bidi="en-US"/>
    </w:rPr>
  </w:style>
  <w:style w:type="paragraph" w:styleId="TOCHeading">
    <w:name w:val="TOC Heading"/>
    <w:basedOn w:val="Heading1"/>
    <w:next w:val="Normal"/>
    <w:uiPriority w:val="39"/>
    <w:qFormat/>
    <w:rsid w:val="00F30F0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30F0B"/>
    <w:rPr>
      <w:rFonts w:ascii="Arial Narrow" w:hAnsi="Arial Narrow"/>
      <w:dstrike w:val="0"/>
      <w:sz w:val="20"/>
      <w:bdr w:val="single" w:sz="2" w:space="0" w:color="auto"/>
      <w:vertAlign w:val="baseline"/>
    </w:rPr>
  </w:style>
  <w:style w:type="character" w:customStyle="1" w:styleId="style65">
    <w:name w:val="style65"/>
    <w:basedOn w:val="DefaultParagraphFont"/>
    <w:rsid w:val="00F30F0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30F0B"/>
    <w:rPr>
      <w:rFonts w:cs="Arial"/>
      <w:bCs/>
      <w:szCs w:val="26"/>
      <w:u w:val="single"/>
      <w:lang w:val="en-US" w:eastAsia="en-US" w:bidi="ar-SA"/>
    </w:rPr>
  </w:style>
  <w:style w:type="character" w:customStyle="1" w:styleId="qlabel">
    <w:name w:val="q_label"/>
    <w:basedOn w:val="DefaultParagraphFont"/>
    <w:rsid w:val="00F30F0B"/>
  </w:style>
  <w:style w:type="character" w:customStyle="1" w:styleId="alabel">
    <w:name w:val="a_label"/>
    <w:basedOn w:val="DefaultParagraphFont"/>
    <w:rsid w:val="00F30F0B"/>
  </w:style>
  <w:style w:type="character" w:customStyle="1" w:styleId="Style1Char1">
    <w:name w:val="Style1 Char1"/>
    <w:basedOn w:val="DefaultParagraphFont"/>
    <w:rsid w:val="00F30F0B"/>
    <w:rPr>
      <w:rFonts w:eastAsia="SimSun"/>
      <w:sz w:val="20"/>
      <w:szCs w:val="24"/>
      <w:u w:val="single"/>
      <w:lang w:val="en-US" w:eastAsia="zh-CN" w:bidi="ar-SA"/>
    </w:rPr>
  </w:style>
  <w:style w:type="character" w:customStyle="1" w:styleId="UnderlineCharChar">
    <w:name w:val="Underline Char Char"/>
    <w:basedOn w:val="DefaultParagraphFont"/>
    <w:rsid w:val="00F30F0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30F0B"/>
    <w:rPr>
      <w:rFonts w:eastAsia="MS Mincho"/>
      <w:b/>
      <w:u w:val="single"/>
      <w:lang w:val="en-US" w:eastAsia="en-US" w:bidi="ar-SA"/>
    </w:rPr>
  </w:style>
  <w:style w:type="character" w:customStyle="1" w:styleId="CardTextChar0">
    <w:name w:val="Card Text Char"/>
    <w:basedOn w:val="DefaultParagraphFont"/>
    <w:rsid w:val="00F30F0B"/>
    <w:rPr>
      <w:rFonts w:ascii="Times New Roman" w:eastAsia="Times New Roman" w:hAnsi="Times New Roman" w:cs="Times New Roman"/>
      <w:szCs w:val="24"/>
    </w:rPr>
  </w:style>
  <w:style w:type="character" w:customStyle="1" w:styleId="reduce2">
    <w:name w:val="reduce2"/>
    <w:basedOn w:val="DefaultParagraphFont"/>
    <w:rsid w:val="00F30F0B"/>
    <w:rPr>
      <w:rFonts w:ascii="Arial" w:hAnsi="Arial" w:cs="Arial"/>
      <w:color w:val="000000"/>
      <w:sz w:val="10"/>
      <w:szCs w:val="22"/>
    </w:rPr>
  </w:style>
  <w:style w:type="paragraph" w:customStyle="1" w:styleId="BoldUnderline">
    <w:name w:val="BoldUnderline"/>
    <w:link w:val="BoldUnderlineChar"/>
    <w:uiPriority w:val="99"/>
    <w:qFormat/>
    <w:rsid w:val="00F30F0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30F0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30F0B"/>
    <w:rPr>
      <w:rFonts w:cs="Arial"/>
      <w:bCs/>
      <w:szCs w:val="26"/>
      <w:u w:val="single"/>
      <w:lang w:val="en-US" w:eastAsia="en-US" w:bidi="ar-SA"/>
    </w:rPr>
  </w:style>
  <w:style w:type="paragraph" w:customStyle="1" w:styleId="evidencetextChar">
    <w:name w:val="evidence text Char"/>
    <w:basedOn w:val="Normal"/>
    <w:qFormat/>
    <w:rsid w:val="00F30F0B"/>
    <w:pPr>
      <w:ind w:left="1728" w:right="1008"/>
    </w:pPr>
    <w:rPr>
      <w:rFonts w:eastAsia="Times New Roman"/>
      <w:color w:val="000000"/>
      <w:sz w:val="18"/>
    </w:rPr>
  </w:style>
  <w:style w:type="character" w:customStyle="1" w:styleId="underline2">
    <w:name w:val="underline2"/>
    <w:basedOn w:val="DefaultParagraphFont"/>
    <w:rsid w:val="00F30F0B"/>
    <w:rPr>
      <w:u w:val="single"/>
    </w:rPr>
  </w:style>
  <w:style w:type="character" w:customStyle="1" w:styleId="Style11ptUnderlineBorderSinglesolidlineAuto05pt">
    <w:name w:val="Style 11 pt Underline Border: : (Single solid line Auto  0.5 pt..."/>
    <w:rsid w:val="00F30F0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30F0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30F0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30F0B"/>
    <w:rPr>
      <w:u w:val="single"/>
    </w:rPr>
  </w:style>
  <w:style w:type="paragraph" w:customStyle="1" w:styleId="UnderlineChar4">
    <w:name w:val="Underline Char4"/>
    <w:basedOn w:val="Normal"/>
    <w:link w:val="UnderlineChar4Char"/>
    <w:qFormat/>
    <w:rsid w:val="00F30F0B"/>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30F0B"/>
    <w:rPr>
      <w:b/>
      <w:u w:val="single"/>
    </w:rPr>
  </w:style>
  <w:style w:type="paragraph" w:customStyle="1" w:styleId="BoldandUnderlineChar3">
    <w:name w:val="Bold and Underline Char3"/>
    <w:basedOn w:val="Normal"/>
    <w:link w:val="BoldandUnderlineChar3Char2"/>
    <w:qFormat/>
    <w:rsid w:val="00F30F0B"/>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F30F0B"/>
    <w:rPr>
      <w:rFonts w:eastAsia="Times New Roman"/>
      <w:u w:val="single"/>
    </w:rPr>
  </w:style>
  <w:style w:type="character" w:customStyle="1" w:styleId="StyleUnderlineChar11ptChar">
    <w:name w:val="Style Underline Char + 11 pt Char"/>
    <w:basedOn w:val="DefaultParagraphFont"/>
    <w:link w:val="StyleUnderlineChar11pt"/>
    <w:rsid w:val="00F30F0B"/>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F30F0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30F0B"/>
    <w:rPr>
      <w:rFonts w:ascii="Calibri" w:eastAsia="Times New Roman" w:hAnsi="Calibri" w:cs="Calibri"/>
      <w:b/>
      <w:bCs/>
      <w:u w:val="single"/>
    </w:rPr>
  </w:style>
  <w:style w:type="character" w:customStyle="1" w:styleId="inside-head">
    <w:name w:val="inside-head"/>
    <w:basedOn w:val="DefaultParagraphFont"/>
    <w:rsid w:val="00F30F0B"/>
  </w:style>
  <w:style w:type="paragraph" w:customStyle="1" w:styleId="Style3">
    <w:name w:val="Style3"/>
    <w:basedOn w:val="Normal"/>
    <w:link w:val="Style3Char"/>
    <w:qFormat/>
    <w:rsid w:val="00F30F0B"/>
    <w:rPr>
      <w:rFonts w:ascii="Arial Narrow" w:eastAsia="Times New Roman" w:hAnsi="Arial Narrow"/>
      <w:b/>
    </w:rPr>
  </w:style>
  <w:style w:type="character" w:customStyle="1" w:styleId="Style3Char">
    <w:name w:val="Style3 Char"/>
    <w:basedOn w:val="DefaultParagraphFont"/>
    <w:link w:val="Style3"/>
    <w:rsid w:val="00F30F0B"/>
    <w:rPr>
      <w:rFonts w:ascii="Arial Narrow" w:eastAsia="Times New Roman" w:hAnsi="Arial Narrow" w:cs="Calibri"/>
      <w:b/>
    </w:rPr>
  </w:style>
  <w:style w:type="character" w:customStyle="1" w:styleId="7TimesNewRoman">
    <w:name w:val="7 Times New Roman"/>
    <w:rsid w:val="00F30F0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30F0B"/>
  </w:style>
  <w:style w:type="character" w:customStyle="1" w:styleId="officialsbureau">
    <w:name w:val="official_s_bureau"/>
    <w:basedOn w:val="DefaultParagraphFont"/>
    <w:rsid w:val="00F30F0B"/>
  </w:style>
  <w:style w:type="paragraph" w:customStyle="1" w:styleId="Stylecard11ptUnderline">
    <w:name w:val="Style card + 11 pt Underline"/>
    <w:basedOn w:val="Normal"/>
    <w:link w:val="Stylecard11ptUnderlineChar"/>
    <w:qFormat/>
    <w:rsid w:val="00F30F0B"/>
    <w:pPr>
      <w:ind w:left="288" w:right="288"/>
    </w:pPr>
    <w:rPr>
      <w:rFonts w:eastAsia="SimSun"/>
      <w:u w:val="single"/>
      <w:lang w:eastAsia="zh-CN"/>
    </w:rPr>
  </w:style>
  <w:style w:type="character" w:customStyle="1" w:styleId="Stylecard11ptUnderlineChar">
    <w:name w:val="Style card + 11 pt Underline Char"/>
    <w:link w:val="Stylecard11ptUnderline"/>
    <w:rsid w:val="00F30F0B"/>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F30F0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30F0B"/>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30F0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30F0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F30F0B"/>
    <w:rPr>
      <w:rFonts w:ascii="Calibri" w:eastAsia="SimSun" w:hAnsi="Calibri" w:cs="Calibri"/>
      <w:u w:val="single"/>
      <w:lang w:eastAsia="zh-CN"/>
    </w:rPr>
  </w:style>
  <w:style w:type="paragraph" w:styleId="HTMLPreformatted">
    <w:name w:val="HTML Preformatted"/>
    <w:basedOn w:val="Normal"/>
    <w:link w:val="HTMLPreformattedChar"/>
    <w:rsid w:val="00F30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30F0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30F0B"/>
    <w:rPr>
      <w:u w:val="single"/>
    </w:rPr>
  </w:style>
  <w:style w:type="character" w:customStyle="1" w:styleId="StyleUnderlining11ptChar">
    <w:name w:val="Style Underlining + 11 pt Char"/>
    <w:basedOn w:val="DefaultParagraphFont"/>
    <w:link w:val="StyleUnderlining11pt"/>
    <w:rsid w:val="00F30F0B"/>
    <w:rPr>
      <w:rFonts w:ascii="Calibri" w:hAnsi="Calibri" w:cs="Calibri"/>
      <w:u w:val="single"/>
    </w:rPr>
  </w:style>
  <w:style w:type="paragraph" w:customStyle="1" w:styleId="StyleCardText9pt">
    <w:name w:val="Style Card Text + 9 pt"/>
    <w:basedOn w:val="Normal"/>
    <w:link w:val="StyleCardText9ptChar"/>
    <w:qFormat/>
    <w:rsid w:val="00F30F0B"/>
    <w:pPr>
      <w:spacing w:after="200"/>
      <w:contextualSpacing/>
    </w:pPr>
    <w:rPr>
      <w:rFonts w:eastAsia="Calibri"/>
    </w:rPr>
  </w:style>
  <w:style w:type="character" w:customStyle="1" w:styleId="StyleCardText9ptChar">
    <w:name w:val="Style Card Text + 9 pt Char"/>
    <w:basedOn w:val="DefaultParagraphFont"/>
    <w:link w:val="StyleCardText9pt"/>
    <w:rsid w:val="00F30F0B"/>
    <w:rPr>
      <w:rFonts w:ascii="Calibri" w:eastAsia="Calibri" w:hAnsi="Calibri" w:cs="Calibri"/>
    </w:rPr>
  </w:style>
  <w:style w:type="paragraph" w:styleId="Quote">
    <w:name w:val="Quote"/>
    <w:basedOn w:val="Normal"/>
    <w:next w:val="Normal"/>
    <w:link w:val="QuoteChar"/>
    <w:uiPriority w:val="29"/>
    <w:qFormat/>
    <w:rsid w:val="00F30F0B"/>
    <w:pPr>
      <w:widowControl w:val="0"/>
    </w:pPr>
    <w:rPr>
      <w:rFonts w:eastAsia="Times New Roman"/>
      <w:iCs/>
      <w:color w:val="000000"/>
      <w:lang w:bidi="en-US"/>
    </w:rPr>
  </w:style>
  <w:style w:type="character" w:customStyle="1" w:styleId="QuoteChar">
    <w:name w:val="Quote Char"/>
    <w:basedOn w:val="DefaultParagraphFont"/>
    <w:link w:val="Quote"/>
    <w:uiPriority w:val="29"/>
    <w:rsid w:val="00F30F0B"/>
    <w:rPr>
      <w:rFonts w:ascii="Calibri" w:eastAsia="Times New Roman" w:hAnsi="Calibri" w:cs="Calibri"/>
      <w:iCs/>
      <w:color w:val="000000"/>
      <w:lang w:bidi="en-US"/>
    </w:rPr>
  </w:style>
  <w:style w:type="paragraph" w:customStyle="1" w:styleId="Underlining">
    <w:name w:val="Underlining"/>
    <w:basedOn w:val="Normal"/>
    <w:link w:val="UnderliningChar"/>
    <w:qFormat/>
    <w:rsid w:val="00F30F0B"/>
    <w:rPr>
      <w:rFonts w:ascii="Arial Narrow" w:hAnsi="Arial Narrow" w:cs="Times New Roman"/>
      <w:u w:val="single"/>
    </w:rPr>
  </w:style>
  <w:style w:type="character" w:customStyle="1" w:styleId="ital-inline">
    <w:name w:val="ital-inline"/>
    <w:basedOn w:val="DefaultParagraphFont"/>
    <w:rsid w:val="00F30F0B"/>
  </w:style>
  <w:style w:type="character" w:customStyle="1" w:styleId="underlineChar">
    <w:name w:val="underline Char"/>
    <w:basedOn w:val="DefaultParagraphFont"/>
    <w:rsid w:val="00F30F0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30F0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30F0B"/>
    <w:rPr>
      <w:sz w:val="20"/>
      <w:u w:val="single"/>
    </w:rPr>
  </w:style>
  <w:style w:type="paragraph" w:styleId="BodyTextIndent2">
    <w:name w:val="Body Text Indent 2"/>
    <w:basedOn w:val="Normal"/>
    <w:link w:val="BodyTextIndent2Char"/>
    <w:unhideWhenUsed/>
    <w:rsid w:val="00F30F0B"/>
    <w:pPr>
      <w:spacing w:after="120" w:line="480" w:lineRule="auto"/>
      <w:ind w:left="360"/>
    </w:pPr>
  </w:style>
  <w:style w:type="character" w:customStyle="1" w:styleId="BodyTextIndent2Char">
    <w:name w:val="Body Text Indent 2 Char"/>
    <w:basedOn w:val="DefaultParagraphFont"/>
    <w:link w:val="BodyTextIndent2"/>
    <w:rsid w:val="00F30F0B"/>
    <w:rPr>
      <w:rFonts w:ascii="Calibri" w:hAnsi="Calibri" w:cs="Calibri"/>
    </w:rPr>
  </w:style>
  <w:style w:type="paragraph" w:styleId="BodyTextIndent3">
    <w:name w:val="Body Text Indent 3"/>
    <w:basedOn w:val="Normal"/>
    <w:link w:val="BodyTextIndent3Char"/>
    <w:uiPriority w:val="99"/>
    <w:semiHidden/>
    <w:unhideWhenUsed/>
    <w:rsid w:val="00F30F0B"/>
    <w:pPr>
      <w:spacing w:after="120"/>
      <w:ind w:left="360"/>
    </w:pPr>
    <w:rPr>
      <w:szCs w:val="16"/>
    </w:rPr>
  </w:style>
  <w:style w:type="character" w:customStyle="1" w:styleId="BodyTextIndent3Char">
    <w:name w:val="Body Text Indent 3 Char"/>
    <w:basedOn w:val="DefaultParagraphFont"/>
    <w:link w:val="BodyTextIndent3"/>
    <w:uiPriority w:val="99"/>
    <w:semiHidden/>
    <w:rsid w:val="00F30F0B"/>
    <w:rPr>
      <w:rFonts w:ascii="Calibri" w:hAnsi="Calibri" w:cs="Calibri"/>
      <w:szCs w:val="16"/>
    </w:rPr>
  </w:style>
  <w:style w:type="paragraph" w:styleId="BodyText2">
    <w:name w:val="Body Text 2"/>
    <w:basedOn w:val="Normal"/>
    <w:link w:val="BodyText2Char"/>
    <w:unhideWhenUsed/>
    <w:rsid w:val="00F30F0B"/>
    <w:pPr>
      <w:spacing w:after="120" w:line="480" w:lineRule="auto"/>
    </w:pPr>
  </w:style>
  <w:style w:type="character" w:customStyle="1" w:styleId="BodyText2Char">
    <w:name w:val="Body Text 2 Char"/>
    <w:basedOn w:val="DefaultParagraphFont"/>
    <w:link w:val="BodyText2"/>
    <w:rsid w:val="00F30F0B"/>
    <w:rPr>
      <w:rFonts w:ascii="Calibri" w:hAnsi="Calibri" w:cs="Calibri"/>
    </w:rPr>
  </w:style>
  <w:style w:type="paragraph" w:styleId="BodyTextIndent">
    <w:name w:val="Body Text Indent"/>
    <w:basedOn w:val="Normal"/>
    <w:link w:val="BodyTextIndentChar"/>
    <w:uiPriority w:val="99"/>
    <w:unhideWhenUsed/>
    <w:rsid w:val="00F30F0B"/>
    <w:pPr>
      <w:spacing w:after="120"/>
      <w:ind w:left="360"/>
    </w:pPr>
  </w:style>
  <w:style w:type="character" w:customStyle="1" w:styleId="BodyTextIndentChar">
    <w:name w:val="Body Text Indent Char"/>
    <w:basedOn w:val="DefaultParagraphFont"/>
    <w:link w:val="BodyTextIndent"/>
    <w:uiPriority w:val="99"/>
    <w:rsid w:val="00F30F0B"/>
    <w:rPr>
      <w:rFonts w:ascii="Calibri" w:hAnsi="Calibri" w:cs="Calibri"/>
    </w:rPr>
  </w:style>
  <w:style w:type="paragraph" w:styleId="BodyText3">
    <w:name w:val="Body Text 3"/>
    <w:basedOn w:val="Normal"/>
    <w:link w:val="BodyText3Char"/>
    <w:unhideWhenUsed/>
    <w:rsid w:val="00F30F0B"/>
    <w:pPr>
      <w:spacing w:after="120"/>
    </w:pPr>
    <w:rPr>
      <w:szCs w:val="16"/>
    </w:rPr>
  </w:style>
  <w:style w:type="character" w:customStyle="1" w:styleId="BodyText3Char">
    <w:name w:val="Body Text 3 Char"/>
    <w:basedOn w:val="DefaultParagraphFont"/>
    <w:link w:val="BodyText3"/>
    <w:rsid w:val="00F30F0B"/>
    <w:rPr>
      <w:rFonts w:ascii="Calibri" w:hAnsi="Calibri" w:cs="Calibri"/>
      <w:szCs w:val="16"/>
    </w:rPr>
  </w:style>
  <w:style w:type="character" w:customStyle="1" w:styleId="StyleBold">
    <w:name w:val="Style Bold"/>
    <w:basedOn w:val="DefaultParagraphFont"/>
    <w:uiPriority w:val="9"/>
    <w:semiHidden/>
    <w:rsid w:val="00F30F0B"/>
    <w:rPr>
      <w:b/>
      <w:bCs/>
    </w:rPr>
  </w:style>
  <w:style w:type="character" w:customStyle="1" w:styleId="body-text">
    <w:name w:val="body-text"/>
    <w:basedOn w:val="DefaultParagraphFont"/>
    <w:rsid w:val="00F30F0B"/>
  </w:style>
  <w:style w:type="paragraph" w:customStyle="1" w:styleId="StyleStyle411ptBoldBorderSinglesolidlineAuto0">
    <w:name w:val="Style Style4 + 11 pt Bold Border: : (Single solid line Auto  0...."/>
    <w:basedOn w:val="Normal"/>
    <w:link w:val="StyleStyle411ptBoldBorderSinglesolidlineAuto0Char"/>
    <w:qFormat/>
    <w:rsid w:val="00F30F0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30F0B"/>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F30F0B"/>
    <w:rPr>
      <w:rFonts w:ascii="Tahoma" w:hAnsi="Tahoma" w:cs="Tahoma"/>
      <w:sz w:val="16"/>
      <w:szCs w:val="16"/>
    </w:rPr>
  </w:style>
  <w:style w:type="character" w:customStyle="1" w:styleId="globalcontentbody">
    <w:name w:val="globalcontentbody"/>
    <w:basedOn w:val="DefaultParagraphFont"/>
    <w:rsid w:val="00F30F0B"/>
  </w:style>
  <w:style w:type="paragraph" w:customStyle="1" w:styleId="StyleStyle112pt">
    <w:name w:val="Style Style1 + 12 pt"/>
    <w:basedOn w:val="Normal"/>
    <w:link w:val="StyleStyle112ptChar"/>
    <w:qFormat/>
    <w:rsid w:val="00F30F0B"/>
    <w:rPr>
      <w:rFonts w:eastAsia="SimSun"/>
      <w:u w:val="single"/>
      <w:lang w:eastAsia="zh-CN"/>
    </w:rPr>
  </w:style>
  <w:style w:type="character" w:customStyle="1" w:styleId="StyleStyle112ptChar">
    <w:name w:val="Style Style1 + 12 pt Char"/>
    <w:basedOn w:val="DefaultParagraphFont"/>
    <w:link w:val="StyleStyle112pt"/>
    <w:rsid w:val="00F30F0B"/>
    <w:rPr>
      <w:rFonts w:ascii="Calibri" w:eastAsia="SimSun" w:hAnsi="Calibri" w:cs="Calibri"/>
      <w:u w:val="single"/>
      <w:lang w:eastAsia="zh-CN"/>
    </w:rPr>
  </w:style>
  <w:style w:type="paragraph" w:customStyle="1" w:styleId="MinimizedText">
    <w:name w:val="Minimized Text"/>
    <w:basedOn w:val="Normal"/>
    <w:link w:val="MinimizedTextChar"/>
    <w:qFormat/>
    <w:rsid w:val="00F30F0B"/>
    <w:rPr>
      <w:rFonts w:eastAsia="Times New Roman"/>
    </w:rPr>
  </w:style>
  <w:style w:type="character" w:customStyle="1" w:styleId="MinimizedTextChar">
    <w:name w:val="Minimized Text Char"/>
    <w:basedOn w:val="DefaultParagraphFont"/>
    <w:link w:val="MinimizedText"/>
    <w:rsid w:val="00F30F0B"/>
    <w:rPr>
      <w:rFonts w:ascii="Calibri" w:eastAsia="Times New Roman" w:hAnsi="Calibri" w:cs="Calibri"/>
    </w:rPr>
  </w:style>
  <w:style w:type="character" w:customStyle="1" w:styleId="term1">
    <w:name w:val="term1"/>
    <w:basedOn w:val="DefaultParagraphFont"/>
    <w:rsid w:val="00F30F0B"/>
    <w:rPr>
      <w:b/>
      <w:bCs/>
    </w:rPr>
  </w:style>
  <w:style w:type="character" w:customStyle="1" w:styleId="Styleterm111ptUnderline">
    <w:name w:val="Style term1 + 11 pt Underline"/>
    <w:basedOn w:val="term1"/>
    <w:rsid w:val="00F30F0B"/>
    <w:rPr>
      <w:b/>
      <w:bCs/>
      <w:sz w:val="20"/>
      <w:u w:val="single"/>
    </w:rPr>
  </w:style>
  <w:style w:type="paragraph" w:customStyle="1" w:styleId="StyleMinimizedTextArialNarrow10pt">
    <w:name w:val="Style Minimized Text + Arial Narrow 10 pt"/>
    <w:basedOn w:val="MinimizedText"/>
    <w:link w:val="StyleMinimizedTextArialNarrow10ptChar"/>
    <w:qFormat/>
    <w:rsid w:val="00F30F0B"/>
    <w:rPr>
      <w:sz w:val="20"/>
    </w:rPr>
  </w:style>
  <w:style w:type="character" w:customStyle="1" w:styleId="StyleMinimizedTextArialNarrow10ptChar">
    <w:name w:val="Style Minimized Text + Arial Narrow 10 pt Char"/>
    <w:basedOn w:val="MinimizedTextChar"/>
    <w:link w:val="StyleMinimizedTextArialNarrow10pt"/>
    <w:rsid w:val="00F30F0B"/>
    <w:rPr>
      <w:rFonts w:ascii="Calibri" w:eastAsia="Times New Roman" w:hAnsi="Calibri" w:cs="Calibri"/>
      <w:sz w:val="20"/>
    </w:rPr>
  </w:style>
  <w:style w:type="character" w:customStyle="1" w:styleId="Styleunderline11ptBold">
    <w:name w:val="Style underline + 11 pt Bold"/>
    <w:basedOn w:val="underline"/>
    <w:rsid w:val="00F30F0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30F0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30F0B"/>
    <w:rPr>
      <w:rFonts w:ascii="Calibri" w:eastAsia="Times New Roman" w:hAnsi="Calibri" w:cs="Calibri"/>
      <w:u w:val="single"/>
      <w:bdr w:val="single" w:sz="4" w:space="0" w:color="auto"/>
    </w:rPr>
  </w:style>
  <w:style w:type="character" w:customStyle="1" w:styleId="Style9pt">
    <w:name w:val="Style 9 pt"/>
    <w:basedOn w:val="DefaultParagraphFont"/>
    <w:rsid w:val="00F30F0B"/>
    <w:rPr>
      <w:rFonts w:ascii="Times New Roman" w:hAnsi="Times New Roman"/>
      <w:sz w:val="20"/>
    </w:rPr>
  </w:style>
  <w:style w:type="paragraph" w:customStyle="1" w:styleId="StyleStyle49pt3">
    <w:name w:val="Style Style4 + 9 pt3"/>
    <w:basedOn w:val="Style4"/>
    <w:link w:val="StyleStyle49pt3Char"/>
    <w:qFormat/>
    <w:rsid w:val="00F30F0B"/>
    <w:rPr>
      <w:rFonts w:cs="Times New Roman"/>
    </w:rPr>
  </w:style>
  <w:style w:type="character" w:customStyle="1" w:styleId="StyleStyle49pt3Char">
    <w:name w:val="Style Style4 + 9 pt3 Char"/>
    <w:basedOn w:val="Style4Char"/>
    <w:link w:val="StyleStyle49pt3"/>
    <w:rsid w:val="00F30F0B"/>
    <w:rPr>
      <w:rFonts w:ascii="Calibri" w:eastAsia="Times New Roman" w:hAnsi="Calibri" w:cs="Times New Roman"/>
      <w:u w:val="single"/>
    </w:rPr>
  </w:style>
  <w:style w:type="paragraph" w:customStyle="1" w:styleId="StyleStyle4Bold">
    <w:name w:val="Style Style4 + Bold"/>
    <w:basedOn w:val="Style4"/>
    <w:link w:val="StyleStyle4BoldChar"/>
    <w:qFormat/>
    <w:rsid w:val="00F30F0B"/>
    <w:rPr>
      <w:rFonts w:cs="Times New Roman"/>
      <w:b/>
      <w:bCs/>
    </w:rPr>
  </w:style>
  <w:style w:type="character" w:customStyle="1" w:styleId="StyleStyle4BoldChar">
    <w:name w:val="Style Style4 + Bold Char"/>
    <w:basedOn w:val="Style4Char"/>
    <w:link w:val="StyleStyle4Bold"/>
    <w:rsid w:val="00F30F0B"/>
    <w:rPr>
      <w:rFonts w:ascii="Calibri" w:eastAsia="Times New Roman" w:hAnsi="Calibri" w:cs="Times New Roman"/>
      <w:b/>
      <w:bCs/>
      <w:u w:val="single"/>
    </w:rPr>
  </w:style>
  <w:style w:type="character" w:customStyle="1" w:styleId="CharChar11">
    <w:name w:val="Char Char11"/>
    <w:basedOn w:val="DefaultParagraphFont"/>
    <w:rsid w:val="00F30F0B"/>
    <w:rPr>
      <w:rFonts w:cs="Arial"/>
      <w:bCs/>
      <w:szCs w:val="26"/>
      <w:u w:val="single"/>
      <w:lang w:val="en-US" w:eastAsia="en-US" w:bidi="ar-SA"/>
    </w:rPr>
  </w:style>
  <w:style w:type="character" w:customStyle="1" w:styleId="authorbio">
    <w:name w:val="authorbio"/>
    <w:basedOn w:val="DefaultParagraphFont"/>
    <w:rsid w:val="00F30F0B"/>
  </w:style>
  <w:style w:type="character" w:customStyle="1" w:styleId="a">
    <w:name w:val="a"/>
    <w:basedOn w:val="DefaultParagraphFont"/>
    <w:rsid w:val="00F30F0B"/>
  </w:style>
  <w:style w:type="character" w:customStyle="1" w:styleId="StyleStyleUnderline411pt">
    <w:name w:val="Style Style Underline4 + 11 pt"/>
    <w:basedOn w:val="DefaultParagraphFont"/>
    <w:rsid w:val="00F30F0B"/>
    <w:rPr>
      <w:sz w:val="20"/>
      <w:u w:val="single"/>
    </w:rPr>
  </w:style>
  <w:style w:type="character" w:customStyle="1" w:styleId="StyleStyleUnderline411ptBold">
    <w:name w:val="Style Style Underline4 + 11 pt Bold"/>
    <w:basedOn w:val="DefaultParagraphFont"/>
    <w:rsid w:val="00F30F0B"/>
    <w:rPr>
      <w:b/>
      <w:bCs/>
      <w:sz w:val="20"/>
      <w:u w:val="single"/>
    </w:rPr>
  </w:style>
  <w:style w:type="character" w:customStyle="1" w:styleId="StyleStyleUnderline311pt">
    <w:name w:val="Style Style Underline3 + 11 pt"/>
    <w:basedOn w:val="DefaultParagraphFont"/>
    <w:rsid w:val="00F30F0B"/>
    <w:rPr>
      <w:sz w:val="20"/>
      <w:u w:val="single"/>
    </w:rPr>
  </w:style>
  <w:style w:type="character" w:customStyle="1" w:styleId="StyleStyleUnderline311ptBold">
    <w:name w:val="Style Style Underline3 + 11 pt Bold"/>
    <w:basedOn w:val="DefaultParagraphFont"/>
    <w:rsid w:val="00F30F0B"/>
    <w:rPr>
      <w:b/>
      <w:bCs/>
      <w:sz w:val="20"/>
      <w:u w:val="single"/>
    </w:rPr>
  </w:style>
  <w:style w:type="character" w:customStyle="1" w:styleId="StyleUnderline3">
    <w:name w:val="Style Underline3"/>
    <w:basedOn w:val="DefaultParagraphFont"/>
    <w:rsid w:val="00F30F0B"/>
    <w:rPr>
      <w:u w:val="single"/>
    </w:rPr>
  </w:style>
  <w:style w:type="paragraph" w:customStyle="1" w:styleId="StyleStyle111ptBorderSinglesolidlineAuto05ptL">
    <w:name w:val="Style Style1 + 11 pt Border: : (Single solid line Auto  0.5 pt L..."/>
    <w:link w:val="StyleStyle111ptBorderSinglesolidlineAuto05ptLChar"/>
    <w:qFormat/>
    <w:rsid w:val="00F30F0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30F0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30F0B"/>
    <w:rPr>
      <w:u w:val="single"/>
    </w:rPr>
  </w:style>
  <w:style w:type="character" w:customStyle="1" w:styleId="NothingChar">
    <w:name w:val="Nothing Char"/>
    <w:basedOn w:val="DefaultParagraphFont"/>
    <w:link w:val="Nothing"/>
    <w:rsid w:val="00F30F0B"/>
    <w:rPr>
      <w:rFonts w:ascii="Times New Roman" w:eastAsia="Times New Roman" w:hAnsi="Times New Roman" w:cs="Times New Roman"/>
      <w:sz w:val="20"/>
      <w:szCs w:val="24"/>
    </w:rPr>
  </w:style>
  <w:style w:type="character" w:customStyle="1" w:styleId="CardsFont12pt0">
    <w:name w:val="Cards + Font 12pt"/>
    <w:basedOn w:val="DefaultParagraphFont"/>
    <w:rsid w:val="00F30F0B"/>
    <w:rPr>
      <w:rFonts w:ascii="Times New Roman" w:eastAsia="Calibri" w:hAnsi="Times New Roman" w:cs="Times New Roman"/>
      <w:sz w:val="24"/>
      <w:szCs w:val="20"/>
      <w:u w:val="single"/>
    </w:rPr>
  </w:style>
  <w:style w:type="character" w:customStyle="1" w:styleId="SmallTextChar0">
    <w:name w:val="Small Text Char"/>
    <w:basedOn w:val="CardTextChar0"/>
    <w:rsid w:val="00F30F0B"/>
    <w:rPr>
      <w:rFonts w:ascii="Times New Roman" w:eastAsia="MS Mincho" w:hAnsi="Times New Roman" w:cs="Times New Roman"/>
      <w:sz w:val="15"/>
      <w:szCs w:val="24"/>
      <w:lang w:eastAsia="ja-JP"/>
    </w:rPr>
  </w:style>
  <w:style w:type="paragraph" w:customStyle="1" w:styleId="Circled">
    <w:name w:val="Circled"/>
    <w:link w:val="CircledChar"/>
    <w:qFormat/>
    <w:rsid w:val="00F30F0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30F0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30F0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30F0B"/>
  </w:style>
  <w:style w:type="character" w:customStyle="1" w:styleId="part-of-speech">
    <w:name w:val="part-of-speech"/>
    <w:basedOn w:val="DefaultParagraphFont"/>
    <w:rsid w:val="00F30F0B"/>
  </w:style>
  <w:style w:type="character" w:customStyle="1" w:styleId="sep">
    <w:name w:val="sep"/>
    <w:basedOn w:val="DefaultParagraphFont"/>
    <w:rsid w:val="00F30F0B"/>
  </w:style>
  <w:style w:type="character" w:customStyle="1" w:styleId="pron">
    <w:name w:val="pron"/>
    <w:basedOn w:val="DefaultParagraphFont"/>
    <w:rsid w:val="00F30F0B"/>
  </w:style>
  <w:style w:type="paragraph" w:customStyle="1" w:styleId="StyleStyle4LatinTimesNewRomanAsianSimSun">
    <w:name w:val="Style Style4 + (Latin) Times New Roman (Asian) SimSun"/>
    <w:basedOn w:val="Normal"/>
    <w:link w:val="StyleStyle4LatinTimesNewRomanAsianSimSunChar"/>
    <w:qFormat/>
    <w:rsid w:val="00F30F0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30F0B"/>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30F0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30F0B"/>
    <w:rPr>
      <w:rFonts w:ascii="Calibri" w:eastAsia="SimSun" w:hAnsi="Calibri" w:cs="Calibri"/>
      <w:b/>
      <w:bCs/>
      <w:u w:val="single"/>
    </w:rPr>
  </w:style>
  <w:style w:type="character" w:customStyle="1" w:styleId="CharChar3">
    <w:name w:val="Char Char3"/>
    <w:basedOn w:val="DefaultParagraphFont"/>
    <w:rsid w:val="00F30F0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30F0B"/>
    <w:rPr>
      <w:bCs/>
      <w:szCs w:val="26"/>
      <w:u w:val="single"/>
    </w:rPr>
  </w:style>
  <w:style w:type="paragraph" w:styleId="Subtitle">
    <w:name w:val="Subtitle"/>
    <w:aliases w:val="Underlined card text"/>
    <w:basedOn w:val="Normal"/>
    <w:next w:val="Normal"/>
    <w:link w:val="SubtitleChar"/>
    <w:uiPriority w:val="99"/>
    <w:qFormat/>
    <w:rsid w:val="00F30F0B"/>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F30F0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30F0B"/>
    <w:rPr>
      <w:rFonts w:cs="Times New Roman"/>
    </w:rPr>
  </w:style>
  <w:style w:type="character" w:customStyle="1" w:styleId="StyleStyle411pt1Char">
    <w:name w:val="Style Style4 + 11 pt1 Char"/>
    <w:basedOn w:val="Style4Char"/>
    <w:link w:val="StyleStyle411pt1"/>
    <w:rsid w:val="00F30F0B"/>
    <w:rPr>
      <w:rFonts w:ascii="Calibri" w:eastAsia="Times New Roman" w:hAnsi="Calibri" w:cs="Times New Roman"/>
      <w:u w:val="single"/>
    </w:rPr>
  </w:style>
  <w:style w:type="character" w:customStyle="1" w:styleId="BoldandUnderlineCharChar2">
    <w:name w:val="Bold and Underline Char Char2"/>
    <w:basedOn w:val="DefaultParagraphFont"/>
    <w:rsid w:val="00F30F0B"/>
    <w:rPr>
      <w:b/>
      <w:u w:val="single"/>
      <w:lang w:val="en-US" w:eastAsia="en-US" w:bidi="ar-SA"/>
    </w:rPr>
  </w:style>
  <w:style w:type="character" w:customStyle="1" w:styleId="StyleUnderlineCharChar111pt">
    <w:name w:val="Style Underline Char Char1 + 11 pt"/>
    <w:basedOn w:val="DefaultParagraphFont"/>
    <w:rsid w:val="00F30F0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30F0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30F0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30F0B"/>
    <w:rPr>
      <w:sz w:val="22"/>
      <w:u w:val="single"/>
    </w:rPr>
  </w:style>
  <w:style w:type="paragraph" w:customStyle="1" w:styleId="StyleMinimizedTextArialNarrow9pt">
    <w:name w:val="Style Minimized Text + Arial Narrow 9 pt"/>
    <w:basedOn w:val="Normal"/>
    <w:link w:val="StyleMinimizedTextArialNarrow9ptChar"/>
    <w:qFormat/>
    <w:rsid w:val="00F30F0B"/>
    <w:rPr>
      <w:rFonts w:eastAsia="Times New Roman"/>
    </w:rPr>
  </w:style>
  <w:style w:type="character" w:customStyle="1" w:styleId="StyleMinimizedTextArialNarrow9ptChar">
    <w:name w:val="Style Minimized Text + Arial Narrow 9 pt Char"/>
    <w:basedOn w:val="DefaultParagraphFont"/>
    <w:link w:val="StyleMinimizedTextArialNarrow9pt"/>
    <w:rsid w:val="00F30F0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F30F0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30F0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30F0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30F0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30F0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30F0B"/>
    <w:rPr>
      <w:b w:val="0"/>
      <w:bCs/>
      <w:sz w:val="20"/>
      <w:u w:val="single"/>
      <w:lang w:val="en-US" w:eastAsia="en-US" w:bidi="ar-SA"/>
    </w:rPr>
  </w:style>
  <w:style w:type="character" w:customStyle="1" w:styleId="Styleunderline9pt">
    <w:name w:val="Style underline + 9 pt"/>
    <w:basedOn w:val="underline"/>
    <w:rsid w:val="00F30F0B"/>
    <w:rPr>
      <w:rFonts w:ascii="Times New Roman" w:hAnsi="Times New Roman" w:cs="Times New Roman"/>
      <w:b/>
      <w:sz w:val="20"/>
      <w:u w:val="single"/>
    </w:rPr>
  </w:style>
  <w:style w:type="character" w:customStyle="1" w:styleId="StyleTimesNewRoman9pt">
    <w:name w:val="Style Times New Roman 9 pt"/>
    <w:basedOn w:val="DefaultParagraphFont"/>
    <w:rsid w:val="00F30F0B"/>
    <w:rPr>
      <w:rFonts w:ascii="Times New Roman" w:hAnsi="Times New Roman"/>
      <w:sz w:val="20"/>
    </w:rPr>
  </w:style>
  <w:style w:type="character" w:customStyle="1" w:styleId="Styleunderline9pt1">
    <w:name w:val="Style underline + 9 pt1"/>
    <w:basedOn w:val="underline"/>
    <w:rsid w:val="00F30F0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30F0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30F0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30F0B"/>
    <w:rPr>
      <w:b/>
      <w:bCs/>
      <w:noProof w:val="0"/>
      <w:sz w:val="20"/>
      <w:u w:val="single"/>
      <w:lang w:val="en-US" w:eastAsia="en-US" w:bidi="ar-SA"/>
    </w:rPr>
  </w:style>
  <w:style w:type="character" w:customStyle="1" w:styleId="Hyperlink23">
    <w:name w:val="Hyperlink23"/>
    <w:basedOn w:val="DefaultParagraphFont"/>
    <w:rsid w:val="00F30F0B"/>
    <w:rPr>
      <w:color w:val="3300CC"/>
      <w:u w:val="single"/>
    </w:rPr>
  </w:style>
  <w:style w:type="paragraph" w:customStyle="1" w:styleId="cardCharChar">
    <w:name w:val="card Char Char"/>
    <w:basedOn w:val="Normal"/>
    <w:link w:val="cardCharCharChar"/>
    <w:qFormat/>
    <w:rsid w:val="00F30F0B"/>
    <w:pPr>
      <w:ind w:left="288" w:right="288"/>
    </w:pPr>
    <w:rPr>
      <w:rFonts w:eastAsia="Times New Roman"/>
      <w:szCs w:val="20"/>
    </w:rPr>
  </w:style>
  <w:style w:type="character" w:customStyle="1" w:styleId="cardCharCharChar">
    <w:name w:val="card Char Char Char"/>
    <w:basedOn w:val="DefaultParagraphFont"/>
    <w:link w:val="cardCharChar"/>
    <w:rsid w:val="00F30F0B"/>
    <w:rPr>
      <w:rFonts w:ascii="Calibri" w:eastAsia="Times New Roman" w:hAnsi="Calibri" w:cs="Calibri"/>
      <w:szCs w:val="20"/>
    </w:rPr>
  </w:style>
  <w:style w:type="character" w:customStyle="1" w:styleId="StyleunderlineArialNarrow9ptBold">
    <w:name w:val="Style underline + Arial Narrow 9 pt Bold"/>
    <w:basedOn w:val="underline"/>
    <w:rsid w:val="00F30F0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30F0B"/>
  </w:style>
  <w:style w:type="character" w:customStyle="1" w:styleId="StylecardCharCharArialNarrow9ptChar">
    <w:name w:val="Style card Char Char + Arial Narrow 9 pt Char"/>
    <w:basedOn w:val="cardCharCharChar"/>
    <w:link w:val="StylecardCharCharArialNarrow9pt"/>
    <w:rsid w:val="00F30F0B"/>
    <w:rPr>
      <w:rFonts w:ascii="Calibri" w:eastAsia="Times New Roman" w:hAnsi="Calibri" w:cs="Calibri"/>
      <w:szCs w:val="20"/>
    </w:rPr>
  </w:style>
  <w:style w:type="character" w:customStyle="1" w:styleId="UnderlineCharCharChar">
    <w:name w:val="Underline Char Char Char"/>
    <w:basedOn w:val="DefaultParagraphFont"/>
    <w:rsid w:val="00F30F0B"/>
    <w:rPr>
      <w:noProof w:val="0"/>
      <w:u w:val="single"/>
      <w:lang w:val="en-US" w:eastAsia="en-US" w:bidi="ar-SA"/>
    </w:rPr>
  </w:style>
  <w:style w:type="character" w:customStyle="1" w:styleId="CardTextChar1">
    <w:name w:val="Card Text Char1"/>
    <w:basedOn w:val="DefaultParagraphFont"/>
    <w:rsid w:val="00F30F0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30F0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30F0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30F0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30F0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30F0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30F0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30F0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30F0B"/>
    <w:rPr>
      <w:rFonts w:eastAsia="Times New Roman"/>
    </w:rPr>
  </w:style>
  <w:style w:type="character" w:customStyle="1" w:styleId="TextsmallChar">
    <w:name w:val="Textsmall Char"/>
    <w:basedOn w:val="DefaultParagraphFont"/>
    <w:link w:val="Textsmall"/>
    <w:rsid w:val="00F30F0B"/>
    <w:rPr>
      <w:rFonts w:ascii="Calibri" w:eastAsia="Times New Roman" w:hAnsi="Calibri" w:cs="Calibri"/>
    </w:rPr>
  </w:style>
  <w:style w:type="character" w:customStyle="1" w:styleId="CharChar111">
    <w:name w:val="Char Char111"/>
    <w:basedOn w:val="DefaultParagraphFont"/>
    <w:rsid w:val="00F30F0B"/>
    <w:rPr>
      <w:rFonts w:cs="Arial"/>
      <w:bCs/>
      <w:szCs w:val="26"/>
      <w:u w:val="single"/>
      <w:lang w:val="en-US" w:eastAsia="en-US" w:bidi="ar-SA"/>
    </w:rPr>
  </w:style>
  <w:style w:type="character" w:customStyle="1" w:styleId="UnderlineBold">
    <w:name w:val="Underline + Bold"/>
    <w:uiPriority w:val="1"/>
    <w:qFormat/>
    <w:rsid w:val="00F30F0B"/>
    <w:rPr>
      <w:b/>
      <w:sz w:val="20"/>
      <w:u w:val="single"/>
    </w:rPr>
  </w:style>
  <w:style w:type="paragraph" w:customStyle="1" w:styleId="cardtextsmall">
    <w:name w:val="card text small"/>
    <w:basedOn w:val="Normal"/>
    <w:qFormat/>
    <w:rsid w:val="00F30F0B"/>
    <w:rPr>
      <w:rFonts w:ascii="Arial Narrow" w:eastAsia="Times New Roman" w:hAnsi="Arial Narrow"/>
    </w:rPr>
  </w:style>
  <w:style w:type="character" w:customStyle="1" w:styleId="AUnterdline">
    <w:name w:val="AUnterdline"/>
    <w:rsid w:val="00F30F0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30F0B"/>
    <w:rPr>
      <w:rFonts w:ascii="Times New Roman" w:hAnsi="Times New Roman"/>
      <w:b/>
      <w:bCs/>
      <w:sz w:val="20"/>
      <w:u w:val="single"/>
      <w:bdr w:val="single" w:sz="4" w:space="0" w:color="auto"/>
    </w:rPr>
  </w:style>
  <w:style w:type="character" w:customStyle="1" w:styleId="highlightedsearchterm">
    <w:name w:val="highlightedsearchterm"/>
    <w:rsid w:val="00F30F0B"/>
  </w:style>
  <w:style w:type="character" w:customStyle="1" w:styleId="StyleUnderline1">
    <w:name w:val="Style Underline1"/>
    <w:basedOn w:val="DefaultParagraphFont"/>
    <w:rsid w:val="00F30F0B"/>
    <w:rPr>
      <w:rFonts w:ascii="Times New Roman" w:hAnsi="Times New Roman"/>
      <w:sz w:val="20"/>
      <w:u w:val="single"/>
    </w:rPr>
  </w:style>
  <w:style w:type="paragraph" w:customStyle="1" w:styleId="CardIndented">
    <w:name w:val="Card (Indented)"/>
    <w:basedOn w:val="Normal"/>
    <w:link w:val="CardIndentedChar"/>
    <w:qFormat/>
    <w:rsid w:val="00F30F0B"/>
    <w:pPr>
      <w:ind w:left="288"/>
    </w:pPr>
  </w:style>
  <w:style w:type="paragraph" w:customStyle="1" w:styleId="StyleStyle49pt10">
    <w:name w:val="Style Style4 + 9 pt10"/>
    <w:basedOn w:val="Style4"/>
    <w:link w:val="StyleStyle49pt10Char"/>
    <w:qFormat/>
    <w:rsid w:val="00F30F0B"/>
    <w:rPr>
      <w:rFonts w:cs="Times New Roman"/>
    </w:rPr>
  </w:style>
  <w:style w:type="character" w:customStyle="1" w:styleId="StyleStyle49pt10Char">
    <w:name w:val="Style Style4 + 9 pt10 Char"/>
    <w:basedOn w:val="Style4Char"/>
    <w:link w:val="StyleStyle49pt10"/>
    <w:rsid w:val="00F30F0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30F0B"/>
    <w:rPr>
      <w:rFonts w:cs="Times New Roman"/>
      <w:b/>
      <w:bCs/>
    </w:rPr>
  </w:style>
  <w:style w:type="character" w:customStyle="1" w:styleId="StyleStyle49ptBold7Char">
    <w:name w:val="Style Style4 + 9 pt Bold7 Char"/>
    <w:link w:val="StyleStyle49ptBold7"/>
    <w:rsid w:val="00F30F0B"/>
    <w:rPr>
      <w:rFonts w:ascii="Calibri" w:eastAsia="Times New Roman" w:hAnsi="Calibri" w:cs="Times New Roman"/>
      <w:b/>
      <w:bCs/>
      <w:u w:val="single"/>
    </w:rPr>
  </w:style>
  <w:style w:type="paragraph" w:customStyle="1" w:styleId="NormalUnderline">
    <w:name w:val="Normal Underline"/>
    <w:basedOn w:val="Normal"/>
    <w:link w:val="NormalUnderlineChar"/>
    <w:qFormat/>
    <w:rsid w:val="00F30F0B"/>
    <w:pPr>
      <w:ind w:left="288"/>
    </w:pPr>
    <w:rPr>
      <w:rFonts w:eastAsia="Times New Roman"/>
      <w:u w:val="single"/>
    </w:rPr>
  </w:style>
  <w:style w:type="character" w:customStyle="1" w:styleId="NormalUnderlineChar">
    <w:name w:val="Normal Underline Char"/>
    <w:link w:val="NormalUnderline"/>
    <w:rsid w:val="00F30F0B"/>
    <w:rPr>
      <w:rFonts w:ascii="Calibri" w:eastAsia="Times New Roman" w:hAnsi="Calibri" w:cs="Calibri"/>
      <w:u w:val="single"/>
    </w:rPr>
  </w:style>
  <w:style w:type="character" w:customStyle="1" w:styleId="DontRead">
    <w:name w:val="Don't Read"/>
    <w:qFormat/>
    <w:rsid w:val="00F30F0B"/>
    <w:rPr>
      <w:rFonts w:ascii="Times New Roman" w:hAnsi="Times New Roman"/>
      <w:sz w:val="16"/>
    </w:rPr>
  </w:style>
  <w:style w:type="paragraph" w:customStyle="1" w:styleId="Underlinestyle">
    <w:name w:val="Underline style"/>
    <w:basedOn w:val="Normal"/>
    <w:qFormat/>
    <w:rsid w:val="00F30F0B"/>
    <w:rPr>
      <w:rFonts w:eastAsia="Times New Roman"/>
      <w:u w:val="single"/>
    </w:rPr>
  </w:style>
  <w:style w:type="character" w:customStyle="1" w:styleId="Style11ptUnderline3">
    <w:name w:val="Style 11 pt Underline3"/>
    <w:rsid w:val="00F30F0B"/>
    <w:rPr>
      <w:sz w:val="20"/>
      <w:u w:val="single"/>
    </w:rPr>
  </w:style>
  <w:style w:type="character" w:customStyle="1" w:styleId="27">
    <w:name w:val="27"/>
    <w:rsid w:val="00F30F0B"/>
    <w:rPr>
      <w:rFonts w:cs="Arial"/>
      <w:bCs/>
      <w:sz w:val="20"/>
      <w:u w:val="single"/>
      <w:lang w:val="en-US" w:eastAsia="en-US" w:bidi="ar-SA"/>
    </w:rPr>
  </w:style>
  <w:style w:type="character" w:customStyle="1" w:styleId="2">
    <w:name w:val="2"/>
    <w:rsid w:val="00F30F0B"/>
    <w:rPr>
      <w:rFonts w:cs="Arial"/>
      <w:bCs/>
      <w:sz w:val="20"/>
      <w:u w:val="single"/>
      <w:lang w:val="en-US" w:eastAsia="en-US" w:bidi="ar-SA"/>
    </w:rPr>
  </w:style>
  <w:style w:type="character" w:customStyle="1" w:styleId="Style9ptUnderline11">
    <w:name w:val="Style 9 pt Underline11"/>
    <w:basedOn w:val="DefaultParagraphFont"/>
    <w:rsid w:val="00F30F0B"/>
    <w:rPr>
      <w:sz w:val="20"/>
      <w:u w:val="single"/>
    </w:rPr>
  </w:style>
  <w:style w:type="character" w:customStyle="1" w:styleId="Style9ptBoldUnderline5">
    <w:name w:val="Style 9 pt Bold Underline5"/>
    <w:basedOn w:val="DefaultParagraphFont"/>
    <w:rsid w:val="00F30F0B"/>
    <w:rPr>
      <w:b/>
      <w:bCs/>
      <w:sz w:val="20"/>
      <w:u w:val="single"/>
    </w:rPr>
  </w:style>
  <w:style w:type="character" w:customStyle="1" w:styleId="CharChar114">
    <w:name w:val="Char Char114"/>
    <w:basedOn w:val="DefaultParagraphFont"/>
    <w:rsid w:val="00F30F0B"/>
    <w:rPr>
      <w:rFonts w:cs="Arial"/>
      <w:bCs/>
      <w:szCs w:val="26"/>
      <w:u w:val="single"/>
      <w:lang w:val="en-US" w:eastAsia="en-US" w:bidi="ar-SA"/>
    </w:rPr>
  </w:style>
  <w:style w:type="character" w:customStyle="1" w:styleId="CharChar113">
    <w:name w:val="Char Char113"/>
    <w:basedOn w:val="DefaultParagraphFont"/>
    <w:rsid w:val="00F30F0B"/>
    <w:rPr>
      <w:rFonts w:cs="Arial"/>
      <w:bCs/>
      <w:szCs w:val="26"/>
      <w:u w:val="single"/>
      <w:lang w:val="en-US" w:eastAsia="en-US" w:bidi="ar-SA"/>
    </w:rPr>
  </w:style>
  <w:style w:type="character" w:customStyle="1" w:styleId="CharChar112">
    <w:name w:val="Char Char112"/>
    <w:basedOn w:val="DefaultParagraphFont"/>
    <w:rsid w:val="00F30F0B"/>
    <w:rPr>
      <w:rFonts w:cs="Arial"/>
      <w:bCs/>
      <w:szCs w:val="26"/>
      <w:u w:val="single"/>
      <w:lang w:val="en-US" w:eastAsia="en-US" w:bidi="ar-SA"/>
    </w:rPr>
  </w:style>
  <w:style w:type="character" w:customStyle="1" w:styleId="ssl0">
    <w:name w:val="ss_l0"/>
    <w:basedOn w:val="DefaultParagraphFont"/>
    <w:rsid w:val="00F30F0B"/>
  </w:style>
  <w:style w:type="paragraph" w:styleId="CommentText">
    <w:name w:val="annotation text"/>
    <w:basedOn w:val="Normal"/>
    <w:link w:val="CommentTextChar"/>
    <w:uiPriority w:val="99"/>
    <w:rsid w:val="00F30F0B"/>
    <w:rPr>
      <w:szCs w:val="20"/>
    </w:rPr>
  </w:style>
  <w:style w:type="character" w:customStyle="1" w:styleId="CommentTextChar">
    <w:name w:val="Comment Text Char"/>
    <w:basedOn w:val="DefaultParagraphFont"/>
    <w:link w:val="CommentText"/>
    <w:uiPriority w:val="99"/>
    <w:rsid w:val="00F30F0B"/>
    <w:rPr>
      <w:rFonts w:ascii="Calibri" w:hAnsi="Calibri" w:cs="Calibri"/>
      <w:szCs w:val="20"/>
    </w:rPr>
  </w:style>
  <w:style w:type="character" w:customStyle="1" w:styleId="CommentSubjectChar">
    <w:name w:val="Comment Subject Char"/>
    <w:basedOn w:val="CommentTextChar"/>
    <w:link w:val="CommentSubject"/>
    <w:rsid w:val="00F30F0B"/>
    <w:rPr>
      <w:rFonts w:ascii="Times New Roman" w:hAnsi="Times New Roman" w:cs="Times New Roman"/>
      <w:b/>
      <w:bCs/>
      <w:szCs w:val="20"/>
    </w:rPr>
  </w:style>
  <w:style w:type="paragraph" w:styleId="CommentSubject">
    <w:name w:val="annotation subject"/>
    <w:basedOn w:val="CommentText"/>
    <w:next w:val="CommentText"/>
    <w:link w:val="CommentSubjectChar"/>
    <w:rsid w:val="00F30F0B"/>
    <w:rPr>
      <w:rFonts w:ascii="Times New Roman" w:hAnsi="Times New Roman" w:cs="Times New Roman"/>
      <w:b/>
      <w:bCs/>
    </w:rPr>
  </w:style>
  <w:style w:type="character" w:customStyle="1" w:styleId="CommentSubjectChar1">
    <w:name w:val="Comment Subject Char1"/>
    <w:basedOn w:val="CommentTextChar"/>
    <w:uiPriority w:val="99"/>
    <w:semiHidden/>
    <w:rsid w:val="00F30F0B"/>
    <w:rPr>
      <w:rFonts w:ascii="Calibri" w:hAnsi="Calibri" w:cs="Calibri"/>
      <w:b/>
      <w:bCs/>
      <w:szCs w:val="20"/>
    </w:rPr>
  </w:style>
  <w:style w:type="paragraph" w:customStyle="1" w:styleId="WW-Default1">
    <w:name w:val="WW-Default1"/>
    <w:basedOn w:val="Normal"/>
    <w:qFormat/>
    <w:rsid w:val="00F30F0B"/>
    <w:pPr>
      <w:suppressAutoHyphens/>
    </w:pPr>
    <w:rPr>
      <w:rFonts w:eastAsia="Times New Roman"/>
      <w:b/>
      <w:bCs/>
      <w:szCs w:val="20"/>
      <w:lang w:eastAsia="ar-SA"/>
    </w:rPr>
  </w:style>
  <w:style w:type="paragraph" w:customStyle="1" w:styleId="Normal1">
    <w:name w:val="Normal1"/>
    <w:basedOn w:val="BodyText"/>
    <w:qFormat/>
    <w:rsid w:val="00F30F0B"/>
  </w:style>
  <w:style w:type="character" w:customStyle="1" w:styleId="zoomme">
    <w:name w:val="zoomme"/>
    <w:basedOn w:val="DefaultParagraphFont"/>
    <w:rsid w:val="00F30F0B"/>
  </w:style>
  <w:style w:type="character" w:customStyle="1" w:styleId="Date1">
    <w:name w:val="Date1"/>
    <w:basedOn w:val="DefaultParagraphFont"/>
    <w:rsid w:val="00F30F0B"/>
  </w:style>
  <w:style w:type="character" w:customStyle="1" w:styleId="classauthor">
    <w:name w:val="class=&quot;author&quot;"/>
    <w:basedOn w:val="DefaultParagraphFont"/>
    <w:rsid w:val="00F30F0B"/>
  </w:style>
  <w:style w:type="paragraph" w:customStyle="1" w:styleId="CardStyle">
    <w:name w:val="Card Style"/>
    <w:basedOn w:val="Normal"/>
    <w:link w:val="CardStyleChar"/>
    <w:qFormat/>
    <w:rsid w:val="00F30F0B"/>
    <w:rPr>
      <w:rFonts w:eastAsia="Times New Roman"/>
    </w:rPr>
  </w:style>
  <w:style w:type="character" w:customStyle="1" w:styleId="CharCharChar">
    <w:name w:val="Char Char Char"/>
    <w:basedOn w:val="DefaultParagraphFont"/>
    <w:rsid w:val="00F30F0B"/>
    <w:rPr>
      <w:rFonts w:cs="Arial"/>
      <w:bCs/>
      <w:szCs w:val="26"/>
      <w:u w:val="single"/>
      <w:lang w:val="en-US" w:eastAsia="en-US" w:bidi="ar-SA"/>
    </w:rPr>
  </w:style>
  <w:style w:type="character" w:customStyle="1" w:styleId="BoldUnderlineChar0">
    <w:name w:val="Bold Underline Char"/>
    <w:rsid w:val="00F30F0B"/>
    <w:rPr>
      <w:rFonts w:ascii="Times New Roman" w:eastAsia="Times New Roman" w:hAnsi="Times New Roman"/>
      <w:b/>
      <w:bCs/>
      <w:szCs w:val="24"/>
      <w:u w:val="single"/>
    </w:rPr>
  </w:style>
  <w:style w:type="character" w:customStyle="1" w:styleId="texto1">
    <w:name w:val="texto1"/>
    <w:rsid w:val="00F30F0B"/>
  </w:style>
  <w:style w:type="character" w:customStyle="1" w:styleId="apple-style-span">
    <w:name w:val="apple-style-span"/>
    <w:rsid w:val="00F30F0B"/>
  </w:style>
  <w:style w:type="paragraph" w:customStyle="1" w:styleId="citenon-bold">
    <w:name w:val="cite non-bold"/>
    <w:basedOn w:val="Normal"/>
    <w:link w:val="citenon-boldChar"/>
    <w:qFormat/>
    <w:rsid w:val="00F30F0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30F0B"/>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30F0B"/>
    <w:rPr>
      <w:rFonts w:ascii="Calibri" w:eastAsia="Times New Roman" w:hAnsi="Calibri" w:cs="Arial"/>
      <w:b/>
      <w:bCs/>
      <w:sz w:val="24"/>
      <w:szCs w:val="28"/>
    </w:rPr>
  </w:style>
  <w:style w:type="paragraph" w:customStyle="1" w:styleId="Style23">
    <w:name w:val="Style23"/>
    <w:basedOn w:val="Normal"/>
    <w:uiPriority w:val="99"/>
    <w:qFormat/>
    <w:rsid w:val="00F30F0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30F0B"/>
    <w:rPr>
      <w:rFonts w:ascii="Calibri" w:eastAsia="Times New Roman" w:hAnsi="Calibri" w:cs="Calibri"/>
      <w:lang w:bidi="en-US"/>
    </w:rPr>
  </w:style>
  <w:style w:type="character" w:customStyle="1" w:styleId="gray">
    <w:name w:val="gray"/>
    <w:basedOn w:val="DefaultParagraphFont"/>
    <w:rsid w:val="00F30F0B"/>
  </w:style>
  <w:style w:type="paragraph" w:customStyle="1" w:styleId="Tagtemplate">
    <w:name w:val="Tagtemplate"/>
    <w:basedOn w:val="Normal"/>
    <w:link w:val="TagtemplateChar"/>
    <w:autoRedefine/>
    <w:qFormat/>
    <w:rsid w:val="00F30F0B"/>
    <w:pPr>
      <w:keepNext/>
      <w:keepLines/>
    </w:pPr>
    <w:rPr>
      <w:rFonts w:eastAsia="Calibri"/>
      <w:b/>
    </w:rPr>
  </w:style>
  <w:style w:type="character" w:customStyle="1" w:styleId="TagtemplateChar">
    <w:name w:val="Tagtemplate Char"/>
    <w:basedOn w:val="DefaultParagraphFont"/>
    <w:link w:val="Tagtemplate"/>
    <w:rsid w:val="00F30F0B"/>
    <w:rPr>
      <w:rFonts w:ascii="Calibri" w:eastAsia="Calibri" w:hAnsi="Calibri" w:cs="Calibri"/>
      <w:b/>
    </w:rPr>
  </w:style>
  <w:style w:type="character" w:customStyle="1" w:styleId="Styleunderline11ptBorderSinglesolidlineAuto05p">
    <w:name w:val="Style underline + 11 pt Border: : (Single solid line Auto  0.5 p..."/>
    <w:rsid w:val="00F30F0B"/>
    <w:rPr>
      <w:sz w:val="20"/>
      <w:u w:val="single"/>
      <w:bdr w:val="single" w:sz="4" w:space="0" w:color="auto"/>
    </w:rPr>
  </w:style>
  <w:style w:type="paragraph" w:customStyle="1" w:styleId="Citation-FirstLine">
    <w:name w:val="Citation - First Line"/>
    <w:basedOn w:val="Normal"/>
    <w:next w:val="Normal"/>
    <w:autoRedefine/>
    <w:qFormat/>
    <w:rsid w:val="00F30F0B"/>
    <w:pPr>
      <w:spacing w:line="240" w:lineRule="atLeast"/>
      <w:jc w:val="both"/>
    </w:pPr>
    <w:rPr>
      <w:rFonts w:ascii="Book Antiqua" w:eastAsia="Times New Roman" w:hAnsi="Book Antiqua"/>
    </w:rPr>
  </w:style>
  <w:style w:type="character" w:customStyle="1" w:styleId="CardText-Underlined">
    <w:name w:val="Card Text - Underlined"/>
    <w:rsid w:val="00F30F0B"/>
    <w:rPr>
      <w:b/>
      <w:sz w:val="20"/>
      <w:u w:val="single"/>
    </w:rPr>
  </w:style>
  <w:style w:type="paragraph" w:customStyle="1" w:styleId="Citation-Complete">
    <w:name w:val="Citation - Complete"/>
    <w:basedOn w:val="Normal"/>
    <w:next w:val="Normal"/>
    <w:link w:val="Citation-CompleteChar"/>
    <w:autoRedefine/>
    <w:qFormat/>
    <w:rsid w:val="00F30F0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30F0B"/>
    <w:rPr>
      <w:rFonts w:ascii="Book Antiqua" w:eastAsia="Times New Roman" w:hAnsi="Book Antiqua" w:cs="Calibri"/>
    </w:rPr>
  </w:style>
  <w:style w:type="character" w:customStyle="1" w:styleId="MicroTextChar">
    <w:name w:val="MicroText Char"/>
    <w:link w:val="MicroText"/>
    <w:rsid w:val="00F30F0B"/>
    <w:rPr>
      <w:rFonts w:ascii="Arial Narrow" w:hAnsi="Arial Narrow"/>
      <w:sz w:val="12"/>
    </w:rPr>
  </w:style>
  <w:style w:type="paragraph" w:customStyle="1" w:styleId="TagCite">
    <w:name w:val="Tag/Cite"/>
    <w:basedOn w:val="Normal"/>
    <w:qFormat/>
    <w:rsid w:val="00F30F0B"/>
    <w:rPr>
      <w:rFonts w:eastAsia="Times New Roman"/>
      <w:b/>
    </w:rPr>
  </w:style>
  <w:style w:type="character" w:customStyle="1" w:styleId="Style11ptItalicUnderline">
    <w:name w:val="Style 11 pt Italic Underline"/>
    <w:basedOn w:val="DefaultParagraphFont"/>
    <w:rsid w:val="00F30F0B"/>
    <w:rPr>
      <w:i/>
      <w:iCs/>
      <w:sz w:val="20"/>
      <w:u w:val="single"/>
    </w:rPr>
  </w:style>
  <w:style w:type="character" w:customStyle="1" w:styleId="Style11ptItalic">
    <w:name w:val="Style 11 pt Italic"/>
    <w:basedOn w:val="DefaultParagraphFont"/>
    <w:rsid w:val="00F30F0B"/>
    <w:rPr>
      <w:rFonts w:ascii="Times New Roman" w:hAnsi="Times New Roman"/>
      <w:i/>
      <w:iCs/>
      <w:sz w:val="20"/>
    </w:rPr>
  </w:style>
  <w:style w:type="character" w:customStyle="1" w:styleId="BoldandUnderlineChar">
    <w:name w:val="Bold and Underline Char"/>
    <w:basedOn w:val="DefaultParagraphFont"/>
    <w:link w:val="BoldandUnderline"/>
    <w:locked/>
    <w:rsid w:val="00F30F0B"/>
    <w:rPr>
      <w:b/>
      <w:u w:val="single"/>
    </w:rPr>
  </w:style>
  <w:style w:type="paragraph" w:customStyle="1" w:styleId="BoldandUnderline">
    <w:name w:val="Bold and Underline"/>
    <w:basedOn w:val="Normal"/>
    <w:link w:val="BoldandUnderlineChar"/>
    <w:qFormat/>
    <w:rsid w:val="00F30F0B"/>
    <w:rPr>
      <w:rFonts w:asciiTheme="minorHAnsi" w:hAnsiTheme="minorHAnsi" w:cstheme="minorBidi"/>
      <w:b/>
      <w:u w:val="single"/>
    </w:rPr>
  </w:style>
  <w:style w:type="character" w:customStyle="1" w:styleId="hdr">
    <w:name w:val="hdr"/>
    <w:basedOn w:val="DefaultParagraphFont"/>
    <w:rsid w:val="00F30F0B"/>
  </w:style>
  <w:style w:type="paragraph" w:customStyle="1" w:styleId="StyleStyle49ptBold3">
    <w:name w:val="Style Style4 + 9 pt Bold3"/>
    <w:basedOn w:val="Style4"/>
    <w:link w:val="StyleStyle49ptBold3Char"/>
    <w:qFormat/>
    <w:rsid w:val="00F30F0B"/>
    <w:rPr>
      <w:rFonts w:cs="Times New Roman"/>
      <w:b/>
      <w:bCs/>
    </w:rPr>
  </w:style>
  <w:style w:type="character" w:customStyle="1" w:styleId="StyleStyle49ptBold3Char">
    <w:name w:val="Style Style4 + 9 pt Bold3 Char"/>
    <w:basedOn w:val="Style4Char"/>
    <w:link w:val="StyleStyle49ptBold3"/>
    <w:rsid w:val="00F30F0B"/>
    <w:rPr>
      <w:rFonts w:ascii="Calibri" w:eastAsia="Times New Roman" w:hAnsi="Calibri" w:cs="Times New Roman"/>
      <w:b/>
      <w:bCs/>
      <w:u w:val="single"/>
    </w:rPr>
  </w:style>
  <w:style w:type="character" w:customStyle="1" w:styleId="Style9ptUnderline6">
    <w:name w:val="Style 9 pt Underline6"/>
    <w:basedOn w:val="DefaultParagraphFont"/>
    <w:rsid w:val="00F30F0B"/>
    <w:rPr>
      <w:sz w:val="20"/>
      <w:u w:val="single"/>
    </w:rPr>
  </w:style>
  <w:style w:type="character" w:customStyle="1" w:styleId="ct-with-fmlt">
    <w:name w:val="ct-with-fmlt"/>
    <w:basedOn w:val="DefaultParagraphFont"/>
    <w:rsid w:val="00F30F0B"/>
  </w:style>
  <w:style w:type="paragraph" w:customStyle="1" w:styleId="TagText">
    <w:name w:val="TagText"/>
    <w:basedOn w:val="Normal"/>
    <w:uiPriority w:val="99"/>
    <w:qFormat/>
    <w:rsid w:val="00F30F0B"/>
    <w:rPr>
      <w:b/>
    </w:rPr>
  </w:style>
  <w:style w:type="paragraph" w:customStyle="1" w:styleId="StyleStyle49pt">
    <w:name w:val="Style Style4 + 9 pt"/>
    <w:basedOn w:val="Normal"/>
    <w:link w:val="StyleStyle49ptChar"/>
    <w:qFormat/>
    <w:rsid w:val="00F30F0B"/>
    <w:rPr>
      <w:rFonts w:eastAsia="Times New Roman"/>
      <w:u w:val="single"/>
    </w:rPr>
  </w:style>
  <w:style w:type="character" w:customStyle="1" w:styleId="StyleStyle49ptChar">
    <w:name w:val="Style Style4 + 9 pt Char"/>
    <w:basedOn w:val="DefaultParagraphFont"/>
    <w:link w:val="StyleStyle49pt"/>
    <w:rsid w:val="00F30F0B"/>
    <w:rPr>
      <w:rFonts w:ascii="Calibri" w:eastAsia="Times New Roman" w:hAnsi="Calibri" w:cs="Calibri"/>
      <w:u w:val="single"/>
    </w:rPr>
  </w:style>
  <w:style w:type="paragraph" w:customStyle="1" w:styleId="StyleStyle49ptBold">
    <w:name w:val="Style Style4 + 9 pt Bold"/>
    <w:basedOn w:val="Normal"/>
    <w:link w:val="StyleStyle49ptBoldChar"/>
    <w:qFormat/>
    <w:rsid w:val="00F30F0B"/>
    <w:rPr>
      <w:rFonts w:eastAsia="Times New Roman"/>
      <w:b/>
      <w:bCs/>
      <w:u w:val="single"/>
    </w:rPr>
  </w:style>
  <w:style w:type="character" w:customStyle="1" w:styleId="StyleStyle49ptBoldChar">
    <w:name w:val="Style Style4 + 9 pt Bold Char"/>
    <w:basedOn w:val="DefaultParagraphFont"/>
    <w:link w:val="StyleStyle49ptBold"/>
    <w:rsid w:val="00F30F0B"/>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F30F0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30F0B"/>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F30F0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30F0B"/>
    <w:rPr>
      <w:rFonts w:ascii="Arial" w:eastAsia="Times New Roman" w:hAnsi="Arial" w:cs="Arial"/>
      <w:b/>
      <w:bCs/>
      <w:szCs w:val="24"/>
      <w:u w:val="single"/>
    </w:rPr>
  </w:style>
  <w:style w:type="paragraph" w:customStyle="1" w:styleId="StyleUnderlined11pt">
    <w:name w:val="Style Underlined + 11 pt"/>
    <w:link w:val="StyleUnderlined11ptChar"/>
    <w:qFormat/>
    <w:rsid w:val="00F30F0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30F0B"/>
    <w:rPr>
      <w:rFonts w:ascii="Arial" w:eastAsia="Times New Roman" w:hAnsi="Arial" w:cs="Arial"/>
      <w:szCs w:val="24"/>
      <w:u w:val="single"/>
    </w:rPr>
  </w:style>
  <w:style w:type="character" w:customStyle="1" w:styleId="newscontent">
    <w:name w:val="newscontent"/>
    <w:rsid w:val="00F30F0B"/>
  </w:style>
  <w:style w:type="character" w:customStyle="1" w:styleId="StyleUnderlinePatternClearYellow">
    <w:name w:val="Style Underline Pattern: Clear (Yellow)"/>
    <w:basedOn w:val="DefaultParagraphFont"/>
    <w:rsid w:val="00F30F0B"/>
    <w:rPr>
      <w:u w:val="single"/>
      <w:shd w:val="clear" w:color="auto" w:fill="00FF00"/>
    </w:rPr>
  </w:style>
  <w:style w:type="paragraph" w:customStyle="1" w:styleId="StyleUnderlineChar11pt3">
    <w:name w:val="Style Underline Char + 11 pt3"/>
    <w:link w:val="StyleUnderlineChar11pt3Char"/>
    <w:qFormat/>
    <w:rsid w:val="00F30F0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30F0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30F0B"/>
    <w:rPr>
      <w:b w:val="0"/>
      <w:bCs/>
      <w:u w:val="single"/>
    </w:rPr>
  </w:style>
  <w:style w:type="character" w:customStyle="1" w:styleId="date-display-single">
    <w:name w:val="date-display-single"/>
    <w:basedOn w:val="DefaultParagraphFont"/>
    <w:rsid w:val="00F30F0B"/>
  </w:style>
  <w:style w:type="character" w:customStyle="1" w:styleId="CommentTextChar1">
    <w:name w:val="Comment Text Char1"/>
    <w:basedOn w:val="DefaultParagraphFont"/>
    <w:uiPriority w:val="99"/>
    <w:rsid w:val="00F30F0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30F0B"/>
    <w:rPr>
      <w:rFonts w:ascii="Times New Roman" w:hAnsi="Times New Roman" w:cs="Times New Roman"/>
      <w:sz w:val="20"/>
    </w:rPr>
  </w:style>
  <w:style w:type="paragraph" w:customStyle="1" w:styleId="Cite2">
    <w:name w:val="Cite 2"/>
    <w:basedOn w:val="Normal"/>
    <w:qFormat/>
    <w:rsid w:val="00F30F0B"/>
    <w:rPr>
      <w:rFonts w:eastAsia="MS Mincho"/>
      <w:b/>
      <w:u w:val="single"/>
    </w:rPr>
  </w:style>
  <w:style w:type="character" w:customStyle="1" w:styleId="StyleunderlineBold">
    <w:name w:val="Style underline + Bold"/>
    <w:basedOn w:val="underline"/>
    <w:rsid w:val="00F30F0B"/>
    <w:rPr>
      <w:rFonts w:ascii="Times New Roman" w:hAnsi="Times New Roman" w:cs="Times New Roman"/>
      <w:bCs/>
      <w:sz w:val="20"/>
      <w:u w:val="single"/>
    </w:rPr>
  </w:style>
  <w:style w:type="paragraph" w:customStyle="1" w:styleId="cards0">
    <w:name w:val="cards"/>
    <w:basedOn w:val="Cites0"/>
    <w:qFormat/>
    <w:rsid w:val="00F30F0B"/>
    <w:pPr>
      <w:widowControl/>
      <w:jc w:val="left"/>
    </w:pPr>
    <w:rPr>
      <w:szCs w:val="22"/>
    </w:rPr>
  </w:style>
  <w:style w:type="character" w:customStyle="1" w:styleId="Style10ptUnderline">
    <w:name w:val="Style 10 pt Underline"/>
    <w:basedOn w:val="DefaultParagraphFont"/>
    <w:rsid w:val="00F30F0B"/>
    <w:rPr>
      <w:sz w:val="20"/>
      <w:u w:val="single"/>
    </w:rPr>
  </w:style>
  <w:style w:type="character" w:styleId="HTMLCite">
    <w:name w:val="HTML Cite"/>
    <w:uiPriority w:val="99"/>
    <w:rsid w:val="00F30F0B"/>
    <w:rPr>
      <w:i/>
      <w:iCs/>
    </w:rPr>
  </w:style>
  <w:style w:type="character" w:customStyle="1" w:styleId="slug-pub-date">
    <w:name w:val="slug-pub-date"/>
    <w:basedOn w:val="DefaultParagraphFont"/>
    <w:rsid w:val="00F30F0B"/>
  </w:style>
  <w:style w:type="character" w:customStyle="1" w:styleId="slug-vol">
    <w:name w:val="slug-vol"/>
    <w:basedOn w:val="DefaultParagraphFont"/>
    <w:rsid w:val="00F30F0B"/>
  </w:style>
  <w:style w:type="character" w:customStyle="1" w:styleId="slug-issue">
    <w:name w:val="slug-issue"/>
    <w:basedOn w:val="DefaultParagraphFont"/>
    <w:rsid w:val="00F30F0B"/>
  </w:style>
  <w:style w:type="character" w:customStyle="1" w:styleId="slug-pages">
    <w:name w:val="slug-pages"/>
    <w:basedOn w:val="DefaultParagraphFont"/>
    <w:rsid w:val="00F30F0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30F0B"/>
    <w:rPr>
      <w:b/>
      <w:bCs/>
      <w:strike w:val="0"/>
      <w:dstrike w:val="0"/>
      <w:sz w:val="24"/>
      <w:u w:val="none"/>
      <w:effect w:val="none"/>
    </w:rPr>
  </w:style>
  <w:style w:type="paragraph" w:customStyle="1" w:styleId="Tag2">
    <w:name w:val="Tag2"/>
    <w:basedOn w:val="Normal"/>
    <w:autoRedefine/>
    <w:qFormat/>
    <w:rsid w:val="00F30F0B"/>
    <w:pPr>
      <w:spacing w:before="120"/>
    </w:pPr>
    <w:rPr>
      <w:b/>
      <w:sz w:val="26"/>
    </w:rPr>
  </w:style>
  <w:style w:type="character" w:customStyle="1" w:styleId="tagchar">
    <w:name w:val="tagchar"/>
    <w:basedOn w:val="DefaultParagraphFont"/>
    <w:rsid w:val="00F30F0B"/>
  </w:style>
  <w:style w:type="paragraph" w:customStyle="1" w:styleId="NormalText">
    <w:name w:val="Normal Text"/>
    <w:basedOn w:val="Normal"/>
    <w:link w:val="NormalTextChar"/>
    <w:autoRedefine/>
    <w:qFormat/>
    <w:rsid w:val="00F30F0B"/>
    <w:pPr>
      <w:jc w:val="both"/>
    </w:pPr>
    <w:rPr>
      <w:rFonts w:eastAsia="Times New Roman"/>
      <w:szCs w:val="26"/>
    </w:rPr>
  </w:style>
  <w:style w:type="character" w:customStyle="1" w:styleId="pmterms11">
    <w:name w:val="pmterms11"/>
    <w:basedOn w:val="DefaultParagraphFont"/>
    <w:rsid w:val="00F30F0B"/>
    <w:rPr>
      <w:b/>
      <w:bCs/>
      <w:i w:val="0"/>
      <w:iCs w:val="0"/>
      <w:color w:val="000000"/>
    </w:rPr>
  </w:style>
  <w:style w:type="character" w:customStyle="1" w:styleId="StyleUnderlineChar9ptBold">
    <w:name w:val="Style Underline Char + 9 pt Bold"/>
    <w:basedOn w:val="DefaultParagraphFont"/>
    <w:rsid w:val="00F30F0B"/>
    <w:rPr>
      <w:rFonts w:ascii="Times New Roman" w:hAnsi="Times New Roman"/>
      <w:b/>
      <w:bCs/>
      <w:sz w:val="20"/>
      <w:u w:val="single"/>
      <w:lang w:val="en-US" w:eastAsia="en-US" w:bidi="ar-SA"/>
    </w:rPr>
  </w:style>
  <w:style w:type="character" w:customStyle="1" w:styleId="Style8pt">
    <w:name w:val="Style 8 pt"/>
    <w:basedOn w:val="DefaultParagraphFont"/>
    <w:rsid w:val="00F30F0B"/>
    <w:rPr>
      <w:sz w:val="20"/>
    </w:rPr>
  </w:style>
  <w:style w:type="character" w:customStyle="1" w:styleId="UnderlineChar5Char">
    <w:name w:val="Underline Char5 Char"/>
    <w:basedOn w:val="DefaultParagraphFont"/>
    <w:rsid w:val="00F30F0B"/>
    <w:rPr>
      <w:szCs w:val="24"/>
      <w:u w:val="single"/>
      <w:lang w:val="en-US" w:eastAsia="en-US" w:bidi="ar-SA"/>
    </w:rPr>
  </w:style>
  <w:style w:type="character" w:customStyle="1" w:styleId="BoldandUnderlineChar2Char1">
    <w:name w:val="Bold and Underline Char2 Char1"/>
    <w:basedOn w:val="DefaultParagraphFont"/>
    <w:rsid w:val="00F30F0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30F0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30F0B"/>
    <w:rPr>
      <w:szCs w:val="24"/>
      <w:u w:val="single"/>
      <w:lang w:val="en-US" w:eastAsia="en-US" w:bidi="ar-SA"/>
    </w:rPr>
  </w:style>
  <w:style w:type="paragraph" w:customStyle="1" w:styleId="Language">
    <w:name w:val="Language"/>
    <w:basedOn w:val="Normal"/>
    <w:link w:val="LanguageChar"/>
    <w:qFormat/>
    <w:rsid w:val="00F30F0B"/>
    <w:rPr>
      <w:rFonts w:eastAsia="Times New Roman"/>
      <w:strike/>
      <w:szCs w:val="20"/>
    </w:rPr>
  </w:style>
  <w:style w:type="character" w:customStyle="1" w:styleId="LanguageChar">
    <w:name w:val="Language Char"/>
    <w:basedOn w:val="DefaultParagraphFont"/>
    <w:link w:val="Language"/>
    <w:rsid w:val="00F30F0B"/>
    <w:rPr>
      <w:rFonts w:ascii="Calibri" w:eastAsia="Times New Roman" w:hAnsi="Calibri" w:cs="Calibri"/>
      <w:strike/>
      <w:szCs w:val="20"/>
    </w:rPr>
  </w:style>
  <w:style w:type="paragraph" w:customStyle="1" w:styleId="UnderlineChar3">
    <w:name w:val="Underline Char3"/>
    <w:basedOn w:val="Normal"/>
    <w:link w:val="UnderlineChar3Char"/>
    <w:qFormat/>
    <w:rsid w:val="00F30F0B"/>
    <w:rPr>
      <w:rFonts w:eastAsia="Times New Roman"/>
      <w:u w:val="single"/>
    </w:rPr>
  </w:style>
  <w:style w:type="character" w:customStyle="1" w:styleId="UnderlineChar3Char">
    <w:name w:val="Underline Char3 Char"/>
    <w:basedOn w:val="DefaultParagraphFont"/>
    <w:link w:val="UnderlineChar3"/>
    <w:rsid w:val="00F30F0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F30F0B"/>
    <w:rPr>
      <w:rFonts w:eastAsia="Times New Roman"/>
      <w:b/>
      <w:u w:val="single"/>
    </w:rPr>
  </w:style>
  <w:style w:type="character" w:customStyle="1" w:styleId="BoldandUnderlineChar3CharChar">
    <w:name w:val="Bold and Underline Char3 Char Char"/>
    <w:basedOn w:val="DefaultParagraphFont"/>
    <w:link w:val="BoldandUnderlineChar3Char"/>
    <w:rsid w:val="00F30F0B"/>
    <w:rPr>
      <w:rFonts w:ascii="Calibri" w:eastAsia="Times New Roman" w:hAnsi="Calibri" w:cs="Calibri"/>
      <w:b/>
      <w:u w:val="single"/>
    </w:rPr>
  </w:style>
  <w:style w:type="character" w:customStyle="1" w:styleId="UnderlineChar1">
    <w:name w:val="Underline Char1"/>
    <w:basedOn w:val="DefaultParagraphFont"/>
    <w:rsid w:val="00F30F0B"/>
    <w:rPr>
      <w:szCs w:val="24"/>
      <w:u w:val="single"/>
      <w:lang w:val="en-US" w:eastAsia="en-US" w:bidi="ar-SA"/>
    </w:rPr>
  </w:style>
  <w:style w:type="character" w:customStyle="1" w:styleId="BoldandUnderlineChar1Char2Char">
    <w:name w:val="Bold and Underline Char1 Char2 Char"/>
    <w:basedOn w:val="DefaultParagraphFont"/>
    <w:rsid w:val="00F30F0B"/>
    <w:rPr>
      <w:b/>
      <w:szCs w:val="24"/>
      <w:u w:val="single"/>
      <w:lang w:val="en-US" w:eastAsia="en-US" w:bidi="ar-SA"/>
    </w:rPr>
  </w:style>
  <w:style w:type="character" w:customStyle="1" w:styleId="SmalltextChar">
    <w:name w:val="Small text Char"/>
    <w:aliases w:val="Quote1 Char1"/>
    <w:link w:val="Smalltext"/>
    <w:rsid w:val="00F30F0B"/>
    <w:rPr>
      <w:rFonts w:ascii="Arial Narrow" w:eastAsia="Times New Roman" w:hAnsi="Arial Narrow" w:cs="Calibri"/>
    </w:rPr>
  </w:style>
  <w:style w:type="paragraph" w:customStyle="1" w:styleId="HotRoute">
    <w:name w:val="Hot Route"/>
    <w:basedOn w:val="Normal"/>
    <w:link w:val="HotRouteChar0"/>
    <w:qFormat/>
    <w:rsid w:val="00F30F0B"/>
    <w:pPr>
      <w:ind w:left="144"/>
    </w:pPr>
    <w:rPr>
      <w:rFonts w:eastAsia="Times New Roman"/>
    </w:rPr>
  </w:style>
  <w:style w:type="paragraph" w:customStyle="1" w:styleId="Cardstyle0">
    <w:name w:val="Cardstyle"/>
    <w:basedOn w:val="Normal"/>
    <w:next w:val="Normal"/>
    <w:qFormat/>
    <w:rsid w:val="00F30F0B"/>
    <w:rPr>
      <w:rFonts w:eastAsia="Times New Roman"/>
    </w:rPr>
  </w:style>
  <w:style w:type="character" w:customStyle="1" w:styleId="Style12ptBoldUnderline1">
    <w:name w:val="Style 12 pt Bold Underline1"/>
    <w:basedOn w:val="DefaultParagraphFont"/>
    <w:rsid w:val="00F30F0B"/>
    <w:rPr>
      <w:b/>
      <w:bCs/>
      <w:sz w:val="24"/>
      <w:u w:val="single"/>
    </w:rPr>
  </w:style>
  <w:style w:type="character" w:customStyle="1" w:styleId="StyleEmphasisArial12ptBoldNotItalic">
    <w:name w:val="Style Emphasis + Arial 12 pt Bold Not Italic"/>
    <w:basedOn w:val="Emphasis"/>
    <w:rsid w:val="00F30F0B"/>
    <w:rPr>
      <w:rFonts w:ascii="Arial" w:hAnsi="Arial" w:cs="Times New Roman"/>
      <w:b w:val="0"/>
      <w:bCs/>
      <w:i/>
      <w:iCs/>
      <w:sz w:val="24"/>
      <w:u w:val="single"/>
      <w:bdr w:val="single" w:sz="8" w:space="0" w:color="auto"/>
    </w:rPr>
  </w:style>
  <w:style w:type="character" w:customStyle="1" w:styleId="DebateHighlighted">
    <w:name w:val="Debate Highlighted"/>
    <w:qFormat/>
    <w:rsid w:val="00F30F0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30F0B"/>
    <w:rPr>
      <w:rFonts w:ascii="SimSun" w:eastAsia="SimSun" w:hAnsi="SimSun"/>
      <w:sz w:val="15"/>
      <w:lang w:eastAsia="zh-CN"/>
    </w:rPr>
  </w:style>
  <w:style w:type="paragraph" w:customStyle="1" w:styleId="UnreadText">
    <w:name w:val="Unread Text"/>
    <w:basedOn w:val="Normal"/>
    <w:next w:val="Normal"/>
    <w:link w:val="UnreadTextChar"/>
    <w:autoRedefine/>
    <w:qFormat/>
    <w:rsid w:val="00F30F0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F30F0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30F0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30F0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30F0B"/>
    <w:rPr>
      <w:rFonts w:ascii="Times New Roman" w:hAnsi="Times New Roman"/>
      <w:sz w:val="20"/>
      <w:u w:val="single"/>
      <w:bdr w:val="none" w:sz="0" w:space="0" w:color="auto"/>
      <w:shd w:val="clear" w:color="auto" w:fill="C0C0C0"/>
    </w:rPr>
  </w:style>
  <w:style w:type="character" w:customStyle="1" w:styleId="smallChar">
    <w:name w:val="small Char"/>
    <w:rsid w:val="00F30F0B"/>
    <w:rPr>
      <w:rFonts w:ascii="Calibri" w:eastAsia="Calibri" w:hAnsi="Calibri" w:cs="Calibri"/>
      <w:sz w:val="16"/>
      <w:szCs w:val="20"/>
      <w:lang w:val="x-none" w:eastAsia="x-none"/>
    </w:rPr>
  </w:style>
  <w:style w:type="paragraph" w:customStyle="1" w:styleId="HotRoute0">
    <w:name w:val="Hot Route!"/>
    <w:basedOn w:val="Normal"/>
    <w:qFormat/>
    <w:rsid w:val="00F30F0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30F0B"/>
    <w:rPr>
      <w:rFonts w:ascii="Times New Roman" w:hAnsi="Times New Roman" w:cs="Times New Roman"/>
      <w:sz w:val="16"/>
      <w:szCs w:val="16"/>
    </w:rPr>
  </w:style>
  <w:style w:type="character" w:customStyle="1" w:styleId="BodyText2Char1">
    <w:name w:val="Body Text 2 Char1"/>
    <w:basedOn w:val="DefaultParagraphFont"/>
    <w:semiHidden/>
    <w:rsid w:val="00F30F0B"/>
    <w:rPr>
      <w:rFonts w:ascii="Times New Roman" w:hAnsi="Times New Roman" w:cs="Times New Roman"/>
      <w:sz w:val="20"/>
    </w:rPr>
  </w:style>
  <w:style w:type="character" w:customStyle="1" w:styleId="Heading2Char1CharCharCharCharCharC">
    <w:name w:val="Heading 2 Char1 Char Char Char Char Char C"/>
    <w:rsid w:val="00F30F0B"/>
    <w:rPr>
      <w:rFonts w:cs="Arial"/>
      <w:b/>
      <w:bCs/>
      <w:iCs/>
      <w:sz w:val="24"/>
      <w:szCs w:val="28"/>
      <w:lang w:val="en-US" w:eastAsia="en-US" w:bidi="ar-SA"/>
    </w:rPr>
  </w:style>
  <w:style w:type="character" w:customStyle="1" w:styleId="underline1">
    <w:name w:val="underline1"/>
    <w:basedOn w:val="DefaultParagraphFont"/>
    <w:rsid w:val="00F30F0B"/>
    <w:rPr>
      <w:u w:val="single"/>
    </w:rPr>
  </w:style>
  <w:style w:type="character" w:customStyle="1" w:styleId="author0">
    <w:name w:val="author"/>
    <w:basedOn w:val="DefaultParagraphFont"/>
    <w:rsid w:val="00F30F0B"/>
    <w:rPr>
      <w:rFonts w:ascii="Times New Roman" w:hAnsi="Times New Roman"/>
      <w:b/>
      <w:sz w:val="24"/>
    </w:rPr>
  </w:style>
  <w:style w:type="character" w:customStyle="1" w:styleId="FontStyle291">
    <w:name w:val="Font Style291"/>
    <w:basedOn w:val="DefaultParagraphFont"/>
    <w:uiPriority w:val="99"/>
    <w:rsid w:val="00F30F0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30F0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30F0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30F0B"/>
    <w:rPr>
      <w:rFonts w:ascii="Calibri" w:eastAsia="Times New Roman" w:hAnsi="Calibri" w:cs="Calibri"/>
    </w:rPr>
  </w:style>
  <w:style w:type="paragraph" w:customStyle="1" w:styleId="Cards1">
    <w:name w:val="Cards1"/>
    <w:basedOn w:val="Normal"/>
    <w:link w:val="Cards1Char"/>
    <w:qFormat/>
    <w:rsid w:val="00F30F0B"/>
    <w:pPr>
      <w:ind w:left="288"/>
    </w:pPr>
    <w:rPr>
      <w:rFonts w:eastAsia="Times New Roman"/>
      <w:u w:val="single"/>
    </w:rPr>
  </w:style>
  <w:style w:type="character" w:customStyle="1" w:styleId="Cards1Char">
    <w:name w:val="Cards1 Char"/>
    <w:basedOn w:val="DefaultParagraphFont"/>
    <w:link w:val="Cards1"/>
    <w:rsid w:val="00F30F0B"/>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F30F0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30F0B"/>
    <w:rPr>
      <w:rFonts w:ascii="Arial" w:eastAsia="Calibri" w:hAnsi="Arial" w:cs="Arial"/>
      <w:u w:val="single"/>
    </w:rPr>
  </w:style>
  <w:style w:type="character" w:customStyle="1" w:styleId="EmphasizeThis">
    <w:name w:val="EmphasizeThis"/>
    <w:rsid w:val="00F30F0B"/>
    <w:rPr>
      <w:rFonts w:ascii="Georgia" w:hAnsi="Georgia"/>
      <w:b/>
      <w:iCs/>
      <w:sz w:val="24"/>
      <w:u w:val="thick"/>
    </w:rPr>
  </w:style>
  <w:style w:type="paragraph" w:customStyle="1" w:styleId="Stylecard8pt">
    <w:name w:val="Style card + 8 pt"/>
    <w:basedOn w:val="Normal"/>
    <w:link w:val="Stylecard8ptChar"/>
    <w:qFormat/>
    <w:rsid w:val="00F30F0B"/>
    <w:pPr>
      <w:ind w:left="288" w:right="288"/>
    </w:pPr>
    <w:rPr>
      <w:color w:val="000000"/>
      <w:u w:val="single"/>
      <w:lang w:eastAsia="ar-SA"/>
    </w:rPr>
  </w:style>
  <w:style w:type="character" w:customStyle="1" w:styleId="Stylecard8ptChar">
    <w:name w:val="Style card + 8 pt Char"/>
    <w:basedOn w:val="cardChar"/>
    <w:link w:val="Stylecard8pt"/>
    <w:rsid w:val="00F30F0B"/>
    <w:rPr>
      <w:rFonts w:ascii="Calibri" w:hAnsi="Calibri" w:cs="Calibri"/>
      <w:color w:val="000000"/>
      <w:u w:val="single"/>
      <w:lang w:eastAsia="ar-SA"/>
    </w:rPr>
  </w:style>
  <w:style w:type="character" w:customStyle="1" w:styleId="bhl">
    <w:name w:val="bhl"/>
    <w:basedOn w:val="DefaultParagraphFont"/>
    <w:rsid w:val="00F30F0B"/>
  </w:style>
  <w:style w:type="paragraph" w:customStyle="1" w:styleId="TagGA11">
    <w:name w:val="Tag GA 11"/>
    <w:basedOn w:val="TOC1"/>
    <w:qFormat/>
    <w:rsid w:val="00F30F0B"/>
    <w:pPr>
      <w:spacing w:before="0" w:after="160"/>
    </w:pPr>
    <w:rPr>
      <w:rFonts w:eastAsia="Calibri"/>
      <w:u w:val="none"/>
      <w:lang w:bidi="ar-SA"/>
    </w:rPr>
  </w:style>
  <w:style w:type="paragraph" w:customStyle="1" w:styleId="CiteCard">
    <w:name w:val="Cite/Card"/>
    <w:basedOn w:val="TOC2"/>
    <w:qFormat/>
    <w:rsid w:val="00F30F0B"/>
    <w:pPr>
      <w:tabs>
        <w:tab w:val="left" w:pos="4360"/>
      </w:tabs>
      <w:ind w:left="220"/>
    </w:pPr>
    <w:rPr>
      <w:rFonts w:eastAsia="Calibri"/>
      <w:sz w:val="22"/>
      <w:lang w:bidi="ar-SA"/>
    </w:rPr>
  </w:style>
  <w:style w:type="character" w:customStyle="1" w:styleId="CardTextUnderlinedChar">
    <w:name w:val="Card Text Underlined Char"/>
    <w:basedOn w:val="DefaultParagraphFont"/>
    <w:rsid w:val="00F30F0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30F0B"/>
    <w:rPr>
      <w:sz w:val="16"/>
      <w:szCs w:val="16"/>
    </w:rPr>
  </w:style>
  <w:style w:type="character" w:customStyle="1" w:styleId="DocumentMapChar1">
    <w:name w:val="Document Map Char1"/>
    <w:basedOn w:val="DefaultParagraphFont"/>
    <w:uiPriority w:val="99"/>
    <w:rsid w:val="00F30F0B"/>
    <w:rPr>
      <w:rFonts w:ascii="Tahoma" w:hAnsi="Tahoma" w:cs="Tahoma"/>
      <w:sz w:val="16"/>
      <w:szCs w:val="16"/>
    </w:rPr>
  </w:style>
  <w:style w:type="character" w:customStyle="1" w:styleId="addmd">
    <w:name w:val="addmd"/>
    <w:basedOn w:val="DefaultParagraphFont"/>
    <w:rsid w:val="00F30F0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30F0B"/>
    <w:rPr>
      <w:rFonts w:ascii="Arial" w:hAnsi="Arial"/>
      <w:b/>
      <w:sz w:val="26"/>
    </w:rPr>
  </w:style>
  <w:style w:type="paragraph" w:styleId="FootnoteText">
    <w:name w:val="footnote text"/>
    <w:basedOn w:val="Normal"/>
    <w:link w:val="FootnoteTextChar"/>
    <w:unhideWhenUsed/>
    <w:rsid w:val="00F30F0B"/>
    <w:rPr>
      <w:rFonts w:eastAsia="Calibri"/>
      <w:szCs w:val="20"/>
      <w:lang w:eastAsia="zh-CN"/>
    </w:rPr>
  </w:style>
  <w:style w:type="character" w:customStyle="1" w:styleId="FootnoteTextChar">
    <w:name w:val="Footnote Text Char"/>
    <w:basedOn w:val="DefaultParagraphFont"/>
    <w:link w:val="FootnoteText"/>
    <w:rsid w:val="00F30F0B"/>
    <w:rPr>
      <w:rFonts w:ascii="Calibri" w:eastAsia="Calibri" w:hAnsi="Calibri" w:cs="Calibri"/>
      <w:szCs w:val="20"/>
      <w:lang w:eastAsia="zh-CN"/>
    </w:rPr>
  </w:style>
  <w:style w:type="character" w:customStyle="1" w:styleId="UnderlinedTextCharChar">
    <w:name w:val="Underlined Text Char Char"/>
    <w:basedOn w:val="DefaultParagraphFont"/>
    <w:rsid w:val="00F30F0B"/>
    <w:rPr>
      <w:rFonts w:cs="Arial"/>
      <w:bCs/>
      <w:noProof w:val="0"/>
      <w:szCs w:val="26"/>
      <w:u w:val="single"/>
      <w:lang w:val="en-US" w:eastAsia="en-US" w:bidi="ar-SA"/>
    </w:rPr>
  </w:style>
  <w:style w:type="character" w:customStyle="1" w:styleId="StyleTimesNewRoman12ptBold">
    <w:name w:val="Style Times New Roman 12 pt Bold"/>
    <w:rsid w:val="00F30F0B"/>
    <w:rPr>
      <w:b/>
      <w:bCs/>
      <w:sz w:val="24"/>
    </w:rPr>
  </w:style>
  <w:style w:type="character" w:customStyle="1" w:styleId="CardText1Char">
    <w:name w:val="Card Text 1 Char"/>
    <w:rsid w:val="00F30F0B"/>
    <w:rPr>
      <w:rFonts w:ascii="Georgia" w:hAnsi="Georgia"/>
      <w:color w:val="000000"/>
      <w:sz w:val="22"/>
      <w:szCs w:val="22"/>
      <w:u w:val="single"/>
    </w:rPr>
  </w:style>
  <w:style w:type="character" w:customStyle="1" w:styleId="BoldUnderlining">
    <w:name w:val="Bold Underlining"/>
    <w:rsid w:val="00F30F0B"/>
    <w:rPr>
      <w:u w:val="single"/>
    </w:rPr>
  </w:style>
  <w:style w:type="character" w:customStyle="1" w:styleId="Intemphasis">
    <w:name w:val="Intemphasis"/>
    <w:uiPriority w:val="1"/>
    <w:qFormat/>
    <w:rsid w:val="00F30F0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30F0B"/>
    <w:pPr>
      <w:ind w:left="288" w:right="288"/>
    </w:pPr>
    <w:rPr>
      <w:szCs w:val="16"/>
    </w:rPr>
  </w:style>
  <w:style w:type="character" w:customStyle="1" w:styleId="cardtextChar2">
    <w:name w:val="cardtext Char"/>
    <w:basedOn w:val="DefaultParagraphFont"/>
    <w:link w:val="cardtext0"/>
    <w:rsid w:val="00F30F0B"/>
    <w:rPr>
      <w:rFonts w:ascii="Calibri" w:hAnsi="Calibri" w:cs="Calibri"/>
      <w:szCs w:val="16"/>
    </w:rPr>
  </w:style>
  <w:style w:type="character" w:customStyle="1" w:styleId="BoldUnderlineChar1">
    <w:name w:val="BoldUnderline Char1"/>
    <w:rsid w:val="00F30F0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30F0B"/>
    <w:pPr>
      <w:spacing w:after="200"/>
      <w:contextualSpacing/>
    </w:pPr>
    <w:rPr>
      <w:rFonts w:eastAsia="Calibri"/>
      <w:u w:val="single"/>
    </w:rPr>
  </w:style>
  <w:style w:type="character" w:customStyle="1" w:styleId="UnderlinedCardTextChar">
    <w:name w:val="Underlined Card Text Char"/>
    <w:link w:val="UnderlinedCardText"/>
    <w:rsid w:val="00F30F0B"/>
    <w:rPr>
      <w:rFonts w:ascii="Calibri" w:eastAsia="Calibri" w:hAnsi="Calibri" w:cs="Calibri"/>
      <w:u w:val="single"/>
    </w:rPr>
  </w:style>
  <w:style w:type="character" w:customStyle="1" w:styleId="Hyperlink6">
    <w:name w:val="Hyperlink6"/>
    <w:basedOn w:val="DefaultParagraphFont"/>
    <w:rsid w:val="00F30F0B"/>
    <w:rPr>
      <w:color w:val="3300CC"/>
      <w:u w:val="single"/>
    </w:rPr>
  </w:style>
  <w:style w:type="paragraph" w:customStyle="1" w:styleId="Tag12">
    <w:name w:val="Tag12"/>
    <w:basedOn w:val="Normal"/>
    <w:qFormat/>
    <w:rsid w:val="00F30F0B"/>
    <w:pPr>
      <w:contextualSpacing/>
    </w:pPr>
    <w:rPr>
      <w:rFonts w:eastAsia="Cambria"/>
      <w:b/>
    </w:rPr>
  </w:style>
  <w:style w:type="paragraph" w:customStyle="1" w:styleId="Shrink8">
    <w:name w:val="Shrink8"/>
    <w:basedOn w:val="Normal"/>
    <w:qFormat/>
    <w:rsid w:val="00F30F0B"/>
    <w:rPr>
      <w:rFonts w:eastAsia="Cambria"/>
    </w:rPr>
  </w:style>
  <w:style w:type="character" w:customStyle="1" w:styleId="highlight2">
    <w:name w:val="highlight2"/>
    <w:rsid w:val="00F30F0B"/>
    <w:rPr>
      <w:rFonts w:ascii="Arial" w:hAnsi="Arial"/>
      <w:b/>
      <w:sz w:val="19"/>
      <w:u w:val="thick"/>
      <w:bdr w:val="none" w:sz="0" w:space="0" w:color="auto"/>
      <w:shd w:val="clear" w:color="auto" w:fill="auto"/>
    </w:rPr>
  </w:style>
  <w:style w:type="character" w:customStyle="1" w:styleId="citation">
    <w:name w:val="citation"/>
    <w:basedOn w:val="DefaultParagraphFont"/>
    <w:rsid w:val="00F30F0B"/>
  </w:style>
  <w:style w:type="paragraph" w:customStyle="1" w:styleId="UnderlineText">
    <w:name w:val="Underline Text"/>
    <w:basedOn w:val="Normal"/>
    <w:link w:val="UnderlineTextChar"/>
    <w:qFormat/>
    <w:rsid w:val="00F30F0B"/>
    <w:pPr>
      <w:ind w:left="288"/>
    </w:pPr>
    <w:rPr>
      <w:rFonts w:eastAsia="Times New Roman"/>
      <w:u w:val="single"/>
    </w:rPr>
  </w:style>
  <w:style w:type="character" w:customStyle="1" w:styleId="UnderlineTextChar">
    <w:name w:val="Underline Text Char"/>
    <w:basedOn w:val="DefaultParagraphFont"/>
    <w:link w:val="UnderlineText"/>
    <w:rsid w:val="00F30F0B"/>
    <w:rPr>
      <w:rFonts w:ascii="Calibri" w:eastAsia="Times New Roman" w:hAnsi="Calibri" w:cs="Calibri"/>
      <w:u w:val="single"/>
    </w:rPr>
  </w:style>
  <w:style w:type="character" w:customStyle="1" w:styleId="il">
    <w:name w:val="il"/>
    <w:basedOn w:val="DefaultParagraphFont"/>
    <w:rsid w:val="00F30F0B"/>
  </w:style>
  <w:style w:type="character" w:customStyle="1" w:styleId="commentstext">
    <w:name w:val="comments_text"/>
    <w:uiPriority w:val="99"/>
    <w:rsid w:val="00F30F0B"/>
    <w:rPr>
      <w:rFonts w:cs="Times New Roman"/>
    </w:rPr>
  </w:style>
  <w:style w:type="paragraph" w:customStyle="1" w:styleId="Heading42">
    <w:name w:val="Heading 42"/>
    <w:basedOn w:val="Normal"/>
    <w:qFormat/>
    <w:rsid w:val="00F30F0B"/>
    <w:rPr>
      <w:rFonts w:eastAsia="Times New Roman"/>
    </w:rPr>
  </w:style>
  <w:style w:type="paragraph" w:customStyle="1" w:styleId="DebateNormal">
    <w:name w:val="DebateNormal"/>
    <w:basedOn w:val="Normal"/>
    <w:link w:val="DebateNormalChar"/>
    <w:qFormat/>
    <w:rsid w:val="00F30F0B"/>
    <w:pPr>
      <w:spacing w:line="276" w:lineRule="auto"/>
    </w:pPr>
    <w:rPr>
      <w:rFonts w:eastAsia="Calibri"/>
      <w:szCs w:val="20"/>
    </w:rPr>
  </w:style>
  <w:style w:type="character" w:customStyle="1" w:styleId="DebateNormalChar">
    <w:name w:val="DebateNormal Char"/>
    <w:basedOn w:val="DefaultParagraphFont"/>
    <w:link w:val="DebateNormal"/>
    <w:rsid w:val="00F30F0B"/>
    <w:rPr>
      <w:rFonts w:ascii="Calibri" w:eastAsia="Calibri" w:hAnsi="Calibri" w:cs="Calibri"/>
      <w:szCs w:val="20"/>
    </w:rPr>
  </w:style>
  <w:style w:type="paragraph" w:customStyle="1" w:styleId="DebateEmphasis">
    <w:name w:val="DebateEmphasis"/>
    <w:basedOn w:val="Normal"/>
    <w:link w:val="DebateEmphasisChar"/>
    <w:qFormat/>
    <w:rsid w:val="00F30F0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30F0B"/>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30F0B"/>
    <w:rPr>
      <w:rFonts w:ascii="Times New Roman" w:eastAsia="Cambria" w:hAnsi="Times New Roman" w:cs="Times New Roman"/>
      <w:sz w:val="20"/>
      <w:szCs w:val="22"/>
    </w:rPr>
  </w:style>
  <w:style w:type="paragraph" w:customStyle="1" w:styleId="NormalCite">
    <w:name w:val="NormalCite"/>
    <w:link w:val="NormalCiteChar"/>
    <w:qFormat/>
    <w:rsid w:val="00F30F0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30F0B"/>
    <w:rPr>
      <w:rFonts w:ascii="Times New Roman" w:hAnsi="Times New Roman" w:cs="Times New Roman"/>
      <w:sz w:val="18"/>
    </w:rPr>
  </w:style>
  <w:style w:type="character" w:customStyle="1" w:styleId="articletext">
    <w:name w:val="articletext"/>
    <w:basedOn w:val="DefaultParagraphFont"/>
    <w:rsid w:val="00F30F0B"/>
  </w:style>
  <w:style w:type="character" w:customStyle="1" w:styleId="grey10">
    <w:name w:val="grey10"/>
    <w:basedOn w:val="DefaultParagraphFont"/>
    <w:rsid w:val="00F30F0B"/>
  </w:style>
  <w:style w:type="character" w:customStyle="1" w:styleId="navy13bd">
    <w:name w:val="navy13bd"/>
    <w:basedOn w:val="DefaultParagraphFont"/>
    <w:rsid w:val="00F30F0B"/>
  </w:style>
  <w:style w:type="character" w:customStyle="1" w:styleId="Style9ptUnderline2">
    <w:name w:val="Style 9 pt Underline2"/>
    <w:basedOn w:val="DefaultParagraphFont"/>
    <w:rsid w:val="00F30F0B"/>
    <w:rPr>
      <w:sz w:val="20"/>
      <w:u w:val="single"/>
    </w:rPr>
  </w:style>
  <w:style w:type="character" w:customStyle="1" w:styleId="Style9ptBoldUnderline1">
    <w:name w:val="Style 9 pt Bold Underline1"/>
    <w:basedOn w:val="DefaultParagraphFont"/>
    <w:rsid w:val="00F30F0B"/>
    <w:rPr>
      <w:b/>
      <w:bCs/>
      <w:sz w:val="20"/>
      <w:u w:val="single"/>
    </w:rPr>
  </w:style>
  <w:style w:type="character" w:customStyle="1" w:styleId="TagsCharChar">
    <w:name w:val="Tags Char Char"/>
    <w:basedOn w:val="DefaultParagraphFont"/>
    <w:rsid w:val="00F30F0B"/>
    <w:rPr>
      <w:rFonts w:eastAsia="SimSun"/>
      <w:b/>
      <w:sz w:val="24"/>
      <w:lang w:val="en-US" w:eastAsia="zh-CN" w:bidi="ar-SA"/>
    </w:rPr>
  </w:style>
  <w:style w:type="paragraph" w:customStyle="1" w:styleId="cardCharCharCharChar">
    <w:name w:val="card Char Char Char Char"/>
    <w:basedOn w:val="Normal"/>
    <w:qFormat/>
    <w:rsid w:val="00F30F0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30F0B"/>
    <w:rPr>
      <w:rFonts w:ascii="Times" w:eastAsia="Times New Roman" w:hAnsi="Times"/>
    </w:rPr>
  </w:style>
  <w:style w:type="paragraph" w:customStyle="1" w:styleId="CARD0">
    <w:name w:val="CARD"/>
    <w:basedOn w:val="Normal"/>
    <w:link w:val="CARDChar1"/>
    <w:qFormat/>
    <w:rsid w:val="00F30F0B"/>
    <w:rPr>
      <w:rFonts w:eastAsia="Times New Roman"/>
      <w:u w:val="single"/>
    </w:rPr>
  </w:style>
  <w:style w:type="character" w:customStyle="1" w:styleId="CARDChar1">
    <w:name w:val="CARD Char"/>
    <w:basedOn w:val="DefaultParagraphFont"/>
    <w:link w:val="CARD0"/>
    <w:rsid w:val="00F30F0B"/>
    <w:rPr>
      <w:rFonts w:ascii="Calibri" w:eastAsia="Times New Roman" w:hAnsi="Calibri" w:cs="Calibri"/>
      <w:u w:val="single"/>
    </w:rPr>
  </w:style>
  <w:style w:type="paragraph" w:customStyle="1" w:styleId="Normal2">
    <w:name w:val="Normal2"/>
    <w:basedOn w:val="Normal"/>
    <w:qFormat/>
    <w:rsid w:val="00F30F0B"/>
    <w:rPr>
      <w:rFonts w:eastAsia="Times New Roman"/>
    </w:rPr>
  </w:style>
  <w:style w:type="character" w:customStyle="1" w:styleId="Style11ptThickunderline">
    <w:name w:val="Style 11 pt Thick underline"/>
    <w:rsid w:val="00F30F0B"/>
    <w:rPr>
      <w:rFonts w:ascii="Times New Roman" w:hAnsi="Times New Roman"/>
      <w:sz w:val="20"/>
      <w:u w:val="single"/>
    </w:rPr>
  </w:style>
  <w:style w:type="character" w:customStyle="1" w:styleId="Style11ptBoldThickunderline">
    <w:name w:val="Style 11 pt Bold Thick underline"/>
    <w:rsid w:val="00F30F0B"/>
    <w:rPr>
      <w:rFonts w:ascii="Times New Roman" w:hAnsi="Times New Roman"/>
      <w:b/>
      <w:bCs/>
      <w:sz w:val="20"/>
      <w:u w:val="single"/>
    </w:rPr>
  </w:style>
  <w:style w:type="character" w:styleId="FootnoteReference">
    <w:name w:val="footnote reference"/>
    <w:unhideWhenUsed/>
    <w:rsid w:val="00F30F0B"/>
    <w:rPr>
      <w:vertAlign w:val="superscript"/>
    </w:rPr>
  </w:style>
  <w:style w:type="character" w:customStyle="1" w:styleId="CharChar5">
    <w:name w:val="Char Char5"/>
    <w:rsid w:val="00F30F0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30F0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30F0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F30F0B"/>
    <w:rPr>
      <w:u w:val="single"/>
    </w:rPr>
  </w:style>
  <w:style w:type="character" w:customStyle="1" w:styleId="StyleUnderlineBoldIndent11ptChar">
    <w:name w:val="Style Underline + Bold Indent + 11 pt Char"/>
    <w:link w:val="StyleUnderlineBoldIndent11pt"/>
    <w:rsid w:val="00F30F0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F30F0B"/>
    <w:rPr>
      <w:b/>
      <w:bCs/>
      <w:u w:val="single"/>
    </w:rPr>
  </w:style>
  <w:style w:type="character" w:customStyle="1" w:styleId="StyleUnderlineBoldIndent11ptBoldChar">
    <w:name w:val="Style Underline + Bold Indent + 11 pt Bold Char"/>
    <w:link w:val="StyleUnderlineBoldIndent11ptBold"/>
    <w:rsid w:val="00F30F0B"/>
    <w:rPr>
      <w:rFonts w:ascii="Calibri" w:eastAsia="Times New Roman" w:hAnsi="Calibri" w:cs="Calibri"/>
      <w:b/>
      <w:bCs/>
      <w:szCs w:val="20"/>
      <w:u w:val="single"/>
    </w:rPr>
  </w:style>
  <w:style w:type="paragraph" w:customStyle="1" w:styleId="Normal20pt">
    <w:name w:val="Normal  + 20 pt"/>
    <w:basedOn w:val="Normal"/>
    <w:uiPriority w:val="6"/>
    <w:qFormat/>
    <w:rsid w:val="00F30F0B"/>
    <w:rPr>
      <w:bCs/>
      <w:u w:val="single"/>
    </w:rPr>
  </w:style>
  <w:style w:type="character" w:customStyle="1" w:styleId="StyleStyle4CharTimesNewRoman11pt">
    <w:name w:val="Style Style4 Char + Times New Roman 11 pt"/>
    <w:basedOn w:val="DefaultParagraphFont"/>
    <w:rsid w:val="00F30F0B"/>
    <w:rPr>
      <w:rFonts w:ascii="Times New Roman" w:hAnsi="Times New Roman"/>
      <w:sz w:val="20"/>
      <w:szCs w:val="24"/>
      <w:u w:val="single"/>
      <w:lang w:val="en-US" w:eastAsia="en-US" w:bidi="ar-SA"/>
    </w:rPr>
  </w:style>
  <w:style w:type="paragraph" w:customStyle="1" w:styleId="author-name">
    <w:name w:val="author-name"/>
    <w:basedOn w:val="Normal"/>
    <w:qFormat/>
    <w:rsid w:val="00F30F0B"/>
    <w:pPr>
      <w:spacing w:before="100" w:beforeAutospacing="1" w:after="100" w:afterAutospacing="1"/>
    </w:pPr>
    <w:rPr>
      <w:rFonts w:eastAsia="Times New Roman"/>
    </w:rPr>
  </w:style>
  <w:style w:type="paragraph" w:customStyle="1" w:styleId="author-credentials">
    <w:name w:val="author-credentials"/>
    <w:basedOn w:val="Normal"/>
    <w:rsid w:val="00F30F0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30F0B"/>
    <w:rPr>
      <w:rFonts w:ascii="Consolas" w:hAnsi="Consolas" w:cs="Consolas"/>
      <w:sz w:val="20"/>
      <w:szCs w:val="20"/>
    </w:rPr>
  </w:style>
  <w:style w:type="character" w:customStyle="1" w:styleId="StyleStyle4CharTimesNewRoman11ptBold">
    <w:name w:val="Style Style4 Char + Times New Roman 11 pt Bold"/>
    <w:basedOn w:val="DefaultParagraphFont"/>
    <w:rsid w:val="00F30F0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30F0B"/>
    <w:rPr>
      <w:rFonts w:ascii="Times New Roman" w:hAnsi="Times New Roman"/>
      <w:i/>
      <w:iCs/>
      <w:sz w:val="20"/>
      <w:szCs w:val="24"/>
      <w:u w:val="single"/>
      <w:lang w:val="en-US" w:eastAsia="en-US" w:bidi="ar-SA"/>
    </w:rPr>
  </w:style>
  <w:style w:type="character" w:customStyle="1" w:styleId="headline">
    <w:name w:val="headline"/>
    <w:basedOn w:val="DefaultParagraphFont"/>
    <w:rsid w:val="00F30F0B"/>
  </w:style>
  <w:style w:type="character" w:customStyle="1" w:styleId="CharChar4">
    <w:name w:val="Char Char4"/>
    <w:basedOn w:val="DefaultParagraphFont"/>
    <w:rsid w:val="00F30F0B"/>
    <w:rPr>
      <w:rFonts w:cs="Arial"/>
      <w:b/>
      <w:bCs/>
      <w:iCs/>
      <w:szCs w:val="28"/>
      <w:lang w:val="en-US" w:eastAsia="en-US" w:bidi="ar-SA"/>
    </w:rPr>
  </w:style>
  <w:style w:type="character" w:customStyle="1" w:styleId="yshortcuts">
    <w:name w:val="yshortcuts"/>
    <w:basedOn w:val="DefaultParagraphFont"/>
    <w:rsid w:val="00F30F0B"/>
  </w:style>
  <w:style w:type="character" w:customStyle="1" w:styleId="HotRouteChar0">
    <w:name w:val="Hot Route Char"/>
    <w:link w:val="HotRoute"/>
    <w:rsid w:val="00F30F0B"/>
    <w:rPr>
      <w:rFonts w:ascii="Calibri" w:eastAsia="Times New Roman" w:hAnsi="Calibri" w:cs="Calibri"/>
    </w:rPr>
  </w:style>
  <w:style w:type="paragraph" w:styleId="PlainText">
    <w:name w:val="Plain Text"/>
    <w:basedOn w:val="Normal"/>
    <w:link w:val="PlainTextChar"/>
    <w:rsid w:val="00F30F0B"/>
    <w:rPr>
      <w:rFonts w:ascii="Courier New" w:eastAsia="Times New Roman" w:hAnsi="Courier New" w:cs="Courier New"/>
      <w:szCs w:val="20"/>
    </w:rPr>
  </w:style>
  <w:style w:type="character" w:customStyle="1" w:styleId="PlainTextChar">
    <w:name w:val="Plain Text Char"/>
    <w:basedOn w:val="DefaultParagraphFont"/>
    <w:link w:val="PlainText"/>
    <w:rsid w:val="00F30F0B"/>
    <w:rPr>
      <w:rFonts w:ascii="Courier New" w:eastAsia="Times New Roman" w:hAnsi="Courier New" w:cs="Courier New"/>
      <w:szCs w:val="20"/>
    </w:rPr>
  </w:style>
  <w:style w:type="character" w:customStyle="1" w:styleId="senselabelstart">
    <w:name w:val="sense_label start"/>
    <w:basedOn w:val="DefaultParagraphFont"/>
    <w:rsid w:val="00F30F0B"/>
  </w:style>
  <w:style w:type="character" w:customStyle="1" w:styleId="sensecontent">
    <w:name w:val="sense_content"/>
    <w:basedOn w:val="DefaultParagraphFont"/>
    <w:rsid w:val="00F30F0B"/>
  </w:style>
  <w:style w:type="character" w:customStyle="1" w:styleId="vi">
    <w:name w:val="vi"/>
    <w:basedOn w:val="DefaultParagraphFont"/>
    <w:rsid w:val="00F30F0B"/>
  </w:style>
  <w:style w:type="character" w:customStyle="1" w:styleId="italic">
    <w:name w:val="italic"/>
    <w:basedOn w:val="DefaultParagraphFont"/>
    <w:rsid w:val="00F30F0B"/>
  </w:style>
  <w:style w:type="paragraph" w:customStyle="1" w:styleId="Microtext0">
    <w:name w:val="Microtext"/>
    <w:basedOn w:val="Normal"/>
    <w:next w:val="Normal"/>
    <w:link w:val="MicrotextChar0"/>
    <w:qFormat/>
    <w:rsid w:val="00F30F0B"/>
    <w:rPr>
      <w:sz w:val="12"/>
    </w:rPr>
  </w:style>
  <w:style w:type="character" w:customStyle="1" w:styleId="MicrotextChar0">
    <w:name w:val="Microtext Char"/>
    <w:link w:val="Microtext0"/>
    <w:rsid w:val="00F30F0B"/>
    <w:rPr>
      <w:rFonts w:ascii="Calibri" w:hAnsi="Calibri" w:cs="Calibri"/>
      <w:sz w:val="12"/>
    </w:rPr>
  </w:style>
  <w:style w:type="character" w:customStyle="1" w:styleId="st">
    <w:name w:val="st"/>
    <w:basedOn w:val="DefaultParagraphFont"/>
    <w:rsid w:val="00F30F0B"/>
  </w:style>
  <w:style w:type="paragraph" w:customStyle="1" w:styleId="Style6">
    <w:name w:val="Style6"/>
    <w:basedOn w:val="Normal"/>
    <w:link w:val="Style6Char"/>
    <w:autoRedefine/>
    <w:qFormat/>
    <w:rsid w:val="00F30F0B"/>
    <w:rPr>
      <w:b/>
    </w:rPr>
  </w:style>
  <w:style w:type="character" w:customStyle="1" w:styleId="Style6Char">
    <w:name w:val="Style6 Char"/>
    <w:basedOn w:val="DefaultParagraphFont"/>
    <w:link w:val="Style6"/>
    <w:rsid w:val="00F30F0B"/>
    <w:rPr>
      <w:rFonts w:ascii="Calibri" w:hAnsi="Calibri" w:cs="Calibri"/>
      <w:b/>
    </w:rPr>
  </w:style>
  <w:style w:type="paragraph" w:customStyle="1" w:styleId="Style11">
    <w:name w:val="Style11"/>
    <w:basedOn w:val="Normal"/>
    <w:link w:val="Style11Char"/>
    <w:qFormat/>
    <w:rsid w:val="00F30F0B"/>
    <w:rPr>
      <w:rFonts w:eastAsia="Times New Roman"/>
      <w:b/>
      <w:szCs w:val="20"/>
      <w:u w:val="thick"/>
    </w:rPr>
  </w:style>
  <w:style w:type="paragraph" w:customStyle="1" w:styleId="Style12">
    <w:name w:val="Style12"/>
    <w:basedOn w:val="Normal"/>
    <w:link w:val="Style12Char"/>
    <w:qFormat/>
    <w:rsid w:val="00F30F0B"/>
    <w:rPr>
      <w:rFonts w:eastAsia="Times New Roman"/>
      <w:b/>
      <w:u w:val="thick"/>
    </w:rPr>
  </w:style>
  <w:style w:type="character" w:customStyle="1" w:styleId="Style11Char">
    <w:name w:val="Style11 Char"/>
    <w:basedOn w:val="DefaultParagraphFont"/>
    <w:link w:val="Style11"/>
    <w:rsid w:val="00F30F0B"/>
    <w:rPr>
      <w:rFonts w:ascii="Calibri" w:eastAsia="Times New Roman" w:hAnsi="Calibri" w:cs="Calibri"/>
      <w:b/>
      <w:szCs w:val="20"/>
      <w:u w:val="thick"/>
    </w:rPr>
  </w:style>
  <w:style w:type="character" w:customStyle="1" w:styleId="Style12Char">
    <w:name w:val="Style12 Char"/>
    <w:basedOn w:val="DefaultParagraphFont"/>
    <w:link w:val="Style12"/>
    <w:rsid w:val="00F30F0B"/>
    <w:rPr>
      <w:rFonts w:ascii="Calibri" w:eastAsia="Times New Roman" w:hAnsi="Calibri" w:cs="Calibri"/>
      <w:b/>
      <w:u w:val="thick"/>
    </w:rPr>
  </w:style>
  <w:style w:type="character" w:customStyle="1" w:styleId="caps-label">
    <w:name w:val="caps-label"/>
    <w:basedOn w:val="DefaultParagraphFont"/>
    <w:rsid w:val="00F30F0B"/>
  </w:style>
  <w:style w:type="character" w:customStyle="1" w:styleId="wikiexternallink">
    <w:name w:val="wikiexternallink"/>
    <w:basedOn w:val="DefaultParagraphFont"/>
    <w:rsid w:val="00F30F0B"/>
  </w:style>
  <w:style w:type="character" w:customStyle="1" w:styleId="wikigeneratedlinkcontent">
    <w:name w:val="wikigeneratedlinkcontent"/>
    <w:basedOn w:val="DefaultParagraphFont"/>
    <w:rsid w:val="00F30F0B"/>
  </w:style>
  <w:style w:type="character" w:customStyle="1" w:styleId="ShrinkChar">
    <w:name w:val="Shrink Char"/>
    <w:link w:val="Shrink"/>
    <w:locked/>
    <w:rsid w:val="00F30F0B"/>
    <w:rPr>
      <w:rFonts w:ascii="Garamond" w:eastAsia="Times New Roman" w:hAnsi="Garamond"/>
      <w:sz w:val="12"/>
    </w:rPr>
  </w:style>
  <w:style w:type="paragraph" w:customStyle="1" w:styleId="Shrink">
    <w:name w:val="Shrink"/>
    <w:link w:val="ShrinkChar"/>
    <w:qFormat/>
    <w:rsid w:val="00F30F0B"/>
    <w:pPr>
      <w:spacing w:after="0" w:line="240" w:lineRule="auto"/>
      <w:ind w:left="288" w:right="288"/>
    </w:pPr>
    <w:rPr>
      <w:rFonts w:ascii="Garamond" w:eastAsia="Times New Roman" w:hAnsi="Garamond"/>
      <w:sz w:val="12"/>
    </w:rPr>
  </w:style>
  <w:style w:type="character" w:customStyle="1" w:styleId="aqj">
    <w:name w:val="aqj"/>
    <w:basedOn w:val="DefaultParagraphFont"/>
    <w:rsid w:val="00F30F0B"/>
  </w:style>
  <w:style w:type="character" w:customStyle="1" w:styleId="StyleStyleBoldUnderlineIntenseEmphasisUnderlineapple-style-s">
    <w:name w:val="Style Style Bold UnderlineIntense EmphasisUnderlineapple-style-s..."/>
    <w:basedOn w:val="DefaultParagraphFont"/>
    <w:rsid w:val="00F30F0B"/>
    <w:rPr>
      <w:b w:val="0"/>
      <w:bCs w:val="0"/>
      <w:sz w:val="22"/>
      <w:u w:val="single"/>
      <w:bdr w:val="none" w:sz="0" w:space="0" w:color="auto"/>
    </w:rPr>
  </w:style>
  <w:style w:type="paragraph" w:customStyle="1" w:styleId="blocktitle0">
    <w:name w:val="block title"/>
    <w:basedOn w:val="Normal"/>
    <w:link w:val="blocktitleChar"/>
    <w:autoRedefine/>
    <w:qFormat/>
    <w:rsid w:val="00F30F0B"/>
    <w:pPr>
      <w:spacing w:after="240"/>
      <w:jc w:val="center"/>
      <w:outlineLvl w:val="0"/>
    </w:pPr>
    <w:rPr>
      <w:rFonts w:eastAsia="Calibri"/>
      <w:b/>
      <w:caps/>
      <w:sz w:val="28"/>
      <w:szCs w:val="28"/>
      <w:lang w:val="es-ES"/>
    </w:rPr>
  </w:style>
  <w:style w:type="character" w:customStyle="1" w:styleId="Boxed">
    <w:name w:val="Boxed"/>
    <w:qFormat/>
    <w:rsid w:val="00F30F0B"/>
    <w:rPr>
      <w:rFonts w:ascii="Times New Roman" w:hAnsi="Times New Roman"/>
      <w:sz w:val="20"/>
      <w:bdr w:val="single" w:sz="6" w:space="0" w:color="auto"/>
    </w:rPr>
  </w:style>
  <w:style w:type="character" w:customStyle="1" w:styleId="UnderlineCard">
    <w:name w:val="Underline Card"/>
    <w:uiPriority w:val="6"/>
    <w:qFormat/>
    <w:rsid w:val="00F30F0B"/>
    <w:rPr>
      <w:rFonts w:ascii="Arial" w:hAnsi="Arial"/>
      <w:b w:val="0"/>
      <w:bCs/>
      <w:sz w:val="20"/>
      <w:u w:val="single"/>
    </w:rPr>
  </w:style>
  <w:style w:type="character" w:customStyle="1" w:styleId="story-author">
    <w:name w:val="story-author"/>
    <w:basedOn w:val="DefaultParagraphFont"/>
    <w:rsid w:val="00F30F0B"/>
  </w:style>
  <w:style w:type="paragraph" w:customStyle="1" w:styleId="type">
    <w:name w:val="type"/>
    <w:basedOn w:val="Normal"/>
    <w:qFormat/>
    <w:rsid w:val="00F30F0B"/>
    <w:pPr>
      <w:spacing w:before="100" w:beforeAutospacing="1" w:after="100" w:afterAutospacing="1"/>
    </w:pPr>
    <w:rPr>
      <w:rFonts w:eastAsia="Times New Roman"/>
    </w:rPr>
  </w:style>
  <w:style w:type="character" w:customStyle="1" w:styleId="institution">
    <w:name w:val="institution"/>
    <w:basedOn w:val="DefaultParagraphFont"/>
    <w:rsid w:val="00F30F0B"/>
  </w:style>
  <w:style w:type="character" w:customStyle="1" w:styleId="abodyblack3">
    <w:name w:val="abodyblack3"/>
    <w:basedOn w:val="DefaultParagraphFont"/>
    <w:rsid w:val="00F30F0B"/>
  </w:style>
  <w:style w:type="paragraph" w:customStyle="1" w:styleId="UnderlineChar2CharChar">
    <w:name w:val="Underline Char2 Char Char"/>
    <w:basedOn w:val="Normal"/>
    <w:link w:val="UnderlineChar2CharCharChar"/>
    <w:qFormat/>
    <w:rsid w:val="00F30F0B"/>
    <w:rPr>
      <w:rFonts w:eastAsia="MS Mincho"/>
      <w:szCs w:val="20"/>
      <w:u w:val="single"/>
    </w:rPr>
  </w:style>
  <w:style w:type="character" w:customStyle="1" w:styleId="UnderlineChar2CharCharChar">
    <w:name w:val="Underline Char2 Char Char Char"/>
    <w:link w:val="UnderlineChar2CharChar"/>
    <w:rsid w:val="00F30F0B"/>
    <w:rPr>
      <w:rFonts w:ascii="Calibri" w:eastAsia="MS Mincho" w:hAnsi="Calibri" w:cs="Calibri"/>
      <w:szCs w:val="20"/>
      <w:u w:val="single"/>
    </w:rPr>
  </w:style>
  <w:style w:type="character" w:customStyle="1" w:styleId="CharacterStyle1">
    <w:name w:val="Character Style 1"/>
    <w:rsid w:val="00F30F0B"/>
    <w:rPr>
      <w:sz w:val="20"/>
      <w:szCs w:val="20"/>
    </w:rPr>
  </w:style>
  <w:style w:type="character" w:customStyle="1" w:styleId="FontStyle177">
    <w:name w:val="Font Style177"/>
    <w:basedOn w:val="DefaultParagraphFont"/>
    <w:uiPriority w:val="99"/>
    <w:rsid w:val="00F30F0B"/>
    <w:rPr>
      <w:rFonts w:ascii="Times New Roman" w:hAnsi="Times New Roman" w:cs="Times New Roman"/>
      <w:sz w:val="20"/>
      <w:szCs w:val="20"/>
    </w:rPr>
  </w:style>
  <w:style w:type="character" w:customStyle="1" w:styleId="FontStyle173">
    <w:name w:val="Font Style173"/>
    <w:basedOn w:val="DefaultParagraphFont"/>
    <w:uiPriority w:val="99"/>
    <w:rsid w:val="00F30F0B"/>
    <w:rPr>
      <w:rFonts w:ascii="Times New Roman" w:hAnsi="Times New Roman" w:cs="Times New Roman"/>
      <w:sz w:val="14"/>
      <w:szCs w:val="14"/>
    </w:rPr>
  </w:style>
  <w:style w:type="character" w:customStyle="1" w:styleId="FontStyle151">
    <w:name w:val="Font Style151"/>
    <w:basedOn w:val="DefaultParagraphFont"/>
    <w:uiPriority w:val="99"/>
    <w:rsid w:val="00F30F0B"/>
    <w:rPr>
      <w:rFonts w:ascii="Arial Narrow" w:hAnsi="Arial Narrow" w:cs="Arial Narrow"/>
      <w:b/>
      <w:bCs/>
      <w:sz w:val="12"/>
      <w:szCs w:val="12"/>
    </w:rPr>
  </w:style>
  <w:style w:type="character" w:customStyle="1" w:styleId="FontStyle156">
    <w:name w:val="Font Style156"/>
    <w:basedOn w:val="DefaultParagraphFont"/>
    <w:uiPriority w:val="99"/>
    <w:rsid w:val="00F30F0B"/>
    <w:rPr>
      <w:rFonts w:ascii="Arial Narrow" w:hAnsi="Arial Narrow" w:cs="Arial Narrow"/>
      <w:sz w:val="8"/>
      <w:szCs w:val="8"/>
    </w:rPr>
  </w:style>
  <w:style w:type="character" w:customStyle="1" w:styleId="FontStyle160">
    <w:name w:val="Font Style160"/>
    <w:basedOn w:val="DefaultParagraphFont"/>
    <w:uiPriority w:val="99"/>
    <w:rsid w:val="00F30F0B"/>
    <w:rPr>
      <w:rFonts w:ascii="Times New Roman" w:hAnsi="Times New Roman" w:cs="Times New Roman"/>
      <w:b/>
      <w:bCs/>
      <w:sz w:val="20"/>
      <w:szCs w:val="20"/>
    </w:rPr>
  </w:style>
  <w:style w:type="character" w:customStyle="1" w:styleId="FontStyle178">
    <w:name w:val="Font Style178"/>
    <w:basedOn w:val="DefaultParagraphFont"/>
    <w:uiPriority w:val="99"/>
    <w:rsid w:val="00F30F0B"/>
    <w:rPr>
      <w:rFonts w:ascii="Times New Roman" w:hAnsi="Times New Roman" w:cs="Times New Roman"/>
      <w:sz w:val="18"/>
      <w:szCs w:val="18"/>
    </w:rPr>
  </w:style>
  <w:style w:type="paragraph" w:customStyle="1" w:styleId="Style14">
    <w:name w:val="Style14"/>
    <w:basedOn w:val="Normal"/>
    <w:uiPriority w:val="99"/>
    <w:qFormat/>
    <w:rsid w:val="00F30F0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30F0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30F0B"/>
    <w:rPr>
      <w:rFonts w:ascii="Times New Roman" w:hAnsi="Times New Roman" w:cs="Times New Roman"/>
      <w:sz w:val="12"/>
      <w:szCs w:val="12"/>
    </w:rPr>
  </w:style>
  <w:style w:type="paragraph" w:customStyle="1" w:styleId="Style9">
    <w:name w:val="Style9"/>
    <w:basedOn w:val="Normal"/>
    <w:uiPriority w:val="99"/>
    <w:qFormat/>
    <w:rsid w:val="00F30F0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30F0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30F0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30F0B"/>
    <w:rPr>
      <w:rFonts w:ascii="Times New Roman" w:hAnsi="Times New Roman" w:cs="Times New Roman"/>
      <w:sz w:val="16"/>
      <w:szCs w:val="16"/>
    </w:rPr>
  </w:style>
  <w:style w:type="character" w:customStyle="1" w:styleId="f">
    <w:name w:val="f"/>
    <w:basedOn w:val="DefaultParagraphFont"/>
    <w:rsid w:val="00F30F0B"/>
  </w:style>
  <w:style w:type="character" w:customStyle="1" w:styleId="TagsChar2">
    <w:name w:val="Tags Char2"/>
    <w:rsid w:val="00F30F0B"/>
    <w:rPr>
      <w:b/>
      <w:sz w:val="24"/>
    </w:rPr>
  </w:style>
  <w:style w:type="paragraph" w:customStyle="1" w:styleId="CardsFont6ptChar">
    <w:name w:val="Cards + Font: 6 pt Char"/>
    <w:basedOn w:val="Normal"/>
    <w:link w:val="CardsFont6ptCharChar"/>
    <w:qFormat/>
    <w:rsid w:val="00F30F0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30F0B"/>
    <w:rPr>
      <w:rFonts w:ascii="Calibri" w:eastAsia="Times New Roman" w:hAnsi="Calibri" w:cs="Calibri"/>
      <w:sz w:val="12"/>
    </w:rPr>
  </w:style>
  <w:style w:type="character" w:customStyle="1" w:styleId="FontStyle172">
    <w:name w:val="Font Style172"/>
    <w:basedOn w:val="DefaultParagraphFont"/>
    <w:uiPriority w:val="99"/>
    <w:rsid w:val="00F30F0B"/>
    <w:rPr>
      <w:rFonts w:ascii="Times New Roman" w:hAnsi="Times New Roman" w:cs="Times New Roman"/>
      <w:b/>
      <w:bCs/>
      <w:sz w:val="16"/>
      <w:szCs w:val="16"/>
    </w:rPr>
  </w:style>
  <w:style w:type="paragraph" w:customStyle="1" w:styleId="Style18">
    <w:name w:val="Style18"/>
    <w:basedOn w:val="Normal"/>
    <w:uiPriority w:val="99"/>
    <w:qFormat/>
    <w:rsid w:val="00F30F0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30F0B"/>
    <w:rPr>
      <w:rFonts w:ascii="Times New Roman" w:hAnsi="Times New Roman" w:cs="Times New Roman"/>
      <w:i/>
      <w:iCs/>
      <w:sz w:val="16"/>
      <w:szCs w:val="16"/>
    </w:rPr>
  </w:style>
  <w:style w:type="character" w:customStyle="1" w:styleId="FontStyle162">
    <w:name w:val="Font Style162"/>
    <w:basedOn w:val="DefaultParagraphFont"/>
    <w:uiPriority w:val="99"/>
    <w:rsid w:val="00F30F0B"/>
    <w:rPr>
      <w:rFonts w:ascii="Times New Roman" w:hAnsi="Times New Roman" w:cs="Times New Roman"/>
      <w:b/>
      <w:bCs/>
      <w:sz w:val="18"/>
      <w:szCs w:val="18"/>
    </w:rPr>
  </w:style>
  <w:style w:type="character" w:customStyle="1" w:styleId="FontStyle167">
    <w:name w:val="Font Style167"/>
    <w:basedOn w:val="DefaultParagraphFont"/>
    <w:uiPriority w:val="99"/>
    <w:rsid w:val="00F30F0B"/>
    <w:rPr>
      <w:rFonts w:ascii="Times New Roman" w:hAnsi="Times New Roman" w:cs="Times New Roman"/>
      <w:sz w:val="10"/>
      <w:szCs w:val="10"/>
    </w:rPr>
  </w:style>
  <w:style w:type="character" w:customStyle="1" w:styleId="FontStyle174">
    <w:name w:val="Font Style174"/>
    <w:basedOn w:val="DefaultParagraphFont"/>
    <w:uiPriority w:val="99"/>
    <w:rsid w:val="00F30F0B"/>
    <w:rPr>
      <w:rFonts w:ascii="Arial Narrow" w:hAnsi="Arial Narrow" w:cs="Arial Narrow"/>
      <w:b/>
      <w:bCs/>
      <w:sz w:val="18"/>
      <w:szCs w:val="18"/>
    </w:rPr>
  </w:style>
  <w:style w:type="paragraph" w:customStyle="1" w:styleId="Style47">
    <w:name w:val="Style47"/>
    <w:basedOn w:val="Normal"/>
    <w:uiPriority w:val="99"/>
    <w:qFormat/>
    <w:rsid w:val="00F30F0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30F0B"/>
    <w:rPr>
      <w:rFonts w:ascii="Times New Roman" w:hAnsi="Times New Roman" w:cs="Times New Roman"/>
      <w:sz w:val="12"/>
      <w:szCs w:val="12"/>
    </w:rPr>
  </w:style>
  <w:style w:type="paragraph" w:customStyle="1" w:styleId="Style24">
    <w:name w:val="Style24"/>
    <w:basedOn w:val="Normal"/>
    <w:uiPriority w:val="99"/>
    <w:qFormat/>
    <w:rsid w:val="00F30F0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30F0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30F0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30F0B"/>
    <w:rPr>
      <w:rFonts w:ascii="Times New Roman" w:hAnsi="Times New Roman" w:cs="Times New Roman"/>
      <w:b/>
      <w:bCs/>
      <w:sz w:val="18"/>
      <w:szCs w:val="18"/>
    </w:rPr>
  </w:style>
  <w:style w:type="paragraph" w:customStyle="1" w:styleId="Style21">
    <w:name w:val="Style21"/>
    <w:basedOn w:val="Normal"/>
    <w:uiPriority w:val="99"/>
    <w:qFormat/>
    <w:rsid w:val="00F30F0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30F0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30F0B"/>
    <w:rPr>
      <w:rFonts w:ascii="Calibri" w:hAnsi="Calibri"/>
      <w:sz w:val="20"/>
      <w:szCs w:val="20"/>
    </w:rPr>
  </w:style>
  <w:style w:type="paragraph" w:customStyle="1" w:styleId="Standard">
    <w:name w:val="Standard"/>
    <w:qFormat/>
    <w:rsid w:val="00F30F0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30F0B"/>
    <w:rPr>
      <w:color w:val="000000"/>
      <w:sz w:val="32"/>
      <w:szCs w:val="32"/>
    </w:rPr>
  </w:style>
  <w:style w:type="paragraph" w:customStyle="1" w:styleId="Cardnon-underlined">
    <w:name w:val="Card non-underlined"/>
    <w:basedOn w:val="Normal"/>
    <w:link w:val="Cardnon-underlinedChar"/>
    <w:autoRedefine/>
    <w:uiPriority w:val="99"/>
    <w:qFormat/>
    <w:rsid w:val="00F30F0B"/>
    <w:rPr>
      <w:rFonts w:eastAsia="Times New Roman"/>
      <w:szCs w:val="20"/>
    </w:rPr>
  </w:style>
  <w:style w:type="character" w:customStyle="1" w:styleId="Cardnon-underlinedChar">
    <w:name w:val="Card non-underlined Char"/>
    <w:basedOn w:val="DefaultParagraphFont"/>
    <w:link w:val="Cardnon-underlined"/>
    <w:uiPriority w:val="99"/>
    <w:rsid w:val="00F30F0B"/>
    <w:rPr>
      <w:rFonts w:ascii="Calibri" w:eastAsia="Times New Roman" w:hAnsi="Calibri" w:cs="Calibri"/>
      <w:szCs w:val="20"/>
    </w:rPr>
  </w:style>
  <w:style w:type="numbering" w:customStyle="1" w:styleId="NoList1">
    <w:name w:val="No List1"/>
    <w:next w:val="NoList"/>
    <w:semiHidden/>
    <w:unhideWhenUsed/>
    <w:rsid w:val="00F30F0B"/>
  </w:style>
  <w:style w:type="character" w:customStyle="1" w:styleId="TitleChar2">
    <w:name w:val="Title Char2"/>
    <w:basedOn w:val="DefaultParagraphFont"/>
    <w:uiPriority w:val="10"/>
    <w:qFormat/>
    <w:locked/>
    <w:rsid w:val="00F30F0B"/>
    <w:rPr>
      <w:b/>
      <w:bCs/>
      <w:u w:val="single"/>
    </w:rPr>
  </w:style>
  <w:style w:type="paragraph" w:styleId="TOC3">
    <w:name w:val="toc 3"/>
    <w:basedOn w:val="Normal"/>
    <w:next w:val="Normal"/>
    <w:autoRedefine/>
    <w:rsid w:val="00F30F0B"/>
    <w:pPr>
      <w:ind w:left="400"/>
    </w:pPr>
    <w:rPr>
      <w:rFonts w:eastAsia="Times New Roman"/>
      <w:szCs w:val="20"/>
    </w:rPr>
  </w:style>
  <w:style w:type="paragraph" w:styleId="TOC4">
    <w:name w:val="toc 4"/>
    <w:basedOn w:val="Normal"/>
    <w:next w:val="Normal"/>
    <w:autoRedefine/>
    <w:rsid w:val="00F30F0B"/>
    <w:pPr>
      <w:ind w:left="600"/>
    </w:pPr>
    <w:rPr>
      <w:rFonts w:eastAsia="Times New Roman"/>
      <w:szCs w:val="20"/>
    </w:rPr>
  </w:style>
  <w:style w:type="paragraph" w:styleId="TOC5">
    <w:name w:val="toc 5"/>
    <w:basedOn w:val="Normal"/>
    <w:next w:val="Normal"/>
    <w:autoRedefine/>
    <w:rsid w:val="00F30F0B"/>
    <w:pPr>
      <w:ind w:left="800"/>
    </w:pPr>
    <w:rPr>
      <w:rFonts w:eastAsia="Times New Roman"/>
      <w:szCs w:val="20"/>
    </w:rPr>
  </w:style>
  <w:style w:type="paragraph" w:styleId="TOC6">
    <w:name w:val="toc 6"/>
    <w:basedOn w:val="Normal"/>
    <w:next w:val="Normal"/>
    <w:autoRedefine/>
    <w:rsid w:val="00F30F0B"/>
    <w:pPr>
      <w:ind w:left="1000"/>
    </w:pPr>
    <w:rPr>
      <w:rFonts w:eastAsia="Times New Roman"/>
      <w:szCs w:val="20"/>
    </w:rPr>
  </w:style>
  <w:style w:type="paragraph" w:styleId="TOC7">
    <w:name w:val="toc 7"/>
    <w:basedOn w:val="Normal"/>
    <w:next w:val="Normal"/>
    <w:autoRedefine/>
    <w:rsid w:val="00F30F0B"/>
    <w:pPr>
      <w:ind w:left="1200"/>
    </w:pPr>
    <w:rPr>
      <w:rFonts w:eastAsia="Times New Roman"/>
      <w:szCs w:val="20"/>
    </w:rPr>
  </w:style>
  <w:style w:type="paragraph" w:styleId="TOC8">
    <w:name w:val="toc 8"/>
    <w:basedOn w:val="Normal"/>
    <w:next w:val="Normal"/>
    <w:autoRedefine/>
    <w:rsid w:val="00F30F0B"/>
    <w:pPr>
      <w:ind w:left="1400"/>
    </w:pPr>
    <w:rPr>
      <w:rFonts w:eastAsia="Times New Roman"/>
      <w:szCs w:val="20"/>
    </w:rPr>
  </w:style>
  <w:style w:type="character" w:customStyle="1" w:styleId="allocatoragentsleft">
    <w:name w:val="al_locatoragentsleft"/>
    <w:basedOn w:val="DefaultParagraphFont"/>
    <w:rsid w:val="00F30F0B"/>
  </w:style>
  <w:style w:type="character" w:styleId="HTMLTypewriter">
    <w:name w:val="HTML Typewriter"/>
    <w:basedOn w:val="DefaultParagraphFont"/>
    <w:unhideWhenUsed/>
    <w:rsid w:val="00F30F0B"/>
    <w:rPr>
      <w:rFonts w:ascii="Courier New" w:eastAsia="Times New Roman" w:hAnsi="Courier New" w:cs="Courier New"/>
      <w:sz w:val="20"/>
      <w:szCs w:val="20"/>
    </w:rPr>
  </w:style>
  <w:style w:type="character" w:customStyle="1" w:styleId="caps">
    <w:name w:val="caps"/>
    <w:basedOn w:val="DefaultParagraphFont"/>
    <w:rsid w:val="00F30F0B"/>
  </w:style>
  <w:style w:type="character" w:customStyle="1" w:styleId="UnderlinesCharChar">
    <w:name w:val="Underlines Char Char"/>
    <w:basedOn w:val="DefaultParagraphFont"/>
    <w:rsid w:val="00F30F0B"/>
    <w:rPr>
      <w:rFonts w:cs="Arial"/>
      <w:b/>
      <w:bCs/>
      <w:noProof w:val="0"/>
      <w:sz w:val="22"/>
      <w:szCs w:val="26"/>
      <w:u w:val="single"/>
      <w:lang w:val="en-US" w:eastAsia="en-US" w:bidi="ar-SA"/>
    </w:rPr>
  </w:style>
  <w:style w:type="paragraph" w:customStyle="1" w:styleId="Carding">
    <w:name w:val="Carding"/>
    <w:basedOn w:val="Normal"/>
    <w:uiPriority w:val="99"/>
    <w:qFormat/>
    <w:rsid w:val="00F30F0B"/>
    <w:rPr>
      <w:rFonts w:eastAsia="Times New Roman"/>
      <w:sz w:val="18"/>
    </w:rPr>
  </w:style>
  <w:style w:type="character" w:customStyle="1" w:styleId="aunderline">
    <w:name w:val="aunderline"/>
    <w:basedOn w:val="DefaultParagraphFont"/>
    <w:rsid w:val="00F30F0B"/>
    <w:rPr>
      <w:rFonts w:ascii="Times New Roman" w:hAnsi="Times New Roman"/>
      <w:sz w:val="20"/>
      <w:szCs w:val="24"/>
      <w:u w:val="thick"/>
    </w:rPr>
  </w:style>
  <w:style w:type="character" w:customStyle="1" w:styleId="tagChar1">
    <w:name w:val="tag Char1"/>
    <w:basedOn w:val="DefaultParagraphFont"/>
    <w:rsid w:val="00F30F0B"/>
    <w:rPr>
      <w:b/>
      <w:noProof w:val="0"/>
      <w:sz w:val="24"/>
      <w:lang w:val="en-US" w:eastAsia="en-US" w:bidi="ar-SA"/>
    </w:rPr>
  </w:style>
  <w:style w:type="character" w:customStyle="1" w:styleId="tagChar2">
    <w:name w:val="tag Char2"/>
    <w:basedOn w:val="DefaultParagraphFont"/>
    <w:qFormat/>
    <w:rsid w:val="00F30F0B"/>
    <w:rPr>
      <w:b/>
      <w:noProof w:val="0"/>
      <w:sz w:val="24"/>
      <w:lang w:val="en-US" w:eastAsia="en-US" w:bidi="ar-SA"/>
    </w:rPr>
  </w:style>
  <w:style w:type="character" w:customStyle="1" w:styleId="Taggin-New">
    <w:name w:val="Taggin - New"/>
    <w:basedOn w:val="DefaultParagraphFont"/>
    <w:rsid w:val="00F30F0B"/>
    <w:rPr>
      <w:rFonts w:ascii="Arial Narrow" w:hAnsi="Arial Narrow"/>
      <w:b/>
      <w:sz w:val="22"/>
    </w:rPr>
  </w:style>
  <w:style w:type="character" w:customStyle="1" w:styleId="Boxing-New">
    <w:name w:val="Boxing - New"/>
    <w:basedOn w:val="DefaultParagraphFont"/>
    <w:rsid w:val="00F30F0B"/>
    <w:rPr>
      <w:rFonts w:ascii="Arial Narrow" w:hAnsi="Arial Narrow"/>
      <w:sz w:val="16"/>
      <w:u w:val="none"/>
      <w:bdr w:val="single" w:sz="4" w:space="0" w:color="auto"/>
    </w:rPr>
  </w:style>
  <w:style w:type="character" w:customStyle="1" w:styleId="ilad">
    <w:name w:val="il_ad"/>
    <w:rsid w:val="00F30F0B"/>
  </w:style>
  <w:style w:type="paragraph" w:customStyle="1" w:styleId="CardsHighlighted">
    <w:name w:val="Cards Highlighted"/>
    <w:next w:val="Normal"/>
    <w:link w:val="CardsHighlightedChar"/>
    <w:qFormat/>
    <w:rsid w:val="00F30F0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30F0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30F0B"/>
    <w:rPr>
      <w:rFonts w:ascii="Garamond" w:hAnsi="Garamond"/>
      <w:sz w:val="22"/>
      <w:szCs w:val="24"/>
      <w:u w:val="single"/>
      <w:lang w:val="en-US" w:eastAsia="en-US" w:bidi="ar-SA"/>
    </w:rPr>
  </w:style>
  <w:style w:type="paragraph" w:customStyle="1" w:styleId="Style2">
    <w:name w:val="Style2"/>
    <w:basedOn w:val="Heading4"/>
    <w:qFormat/>
    <w:rsid w:val="00F30F0B"/>
    <w:pPr>
      <w:spacing w:before="0"/>
    </w:pPr>
    <w:rPr>
      <w:rFonts w:eastAsia="Times New Roman" w:cs="Times New Roman"/>
      <w:iCs w:val="0"/>
      <w:caps/>
      <w:szCs w:val="20"/>
    </w:rPr>
  </w:style>
  <w:style w:type="character" w:customStyle="1" w:styleId="pagetitle">
    <w:name w:val="pagetitle"/>
    <w:basedOn w:val="DefaultParagraphFont"/>
    <w:rsid w:val="00F30F0B"/>
  </w:style>
  <w:style w:type="paragraph" w:customStyle="1" w:styleId="text">
    <w:name w:val="text"/>
    <w:basedOn w:val="Normal"/>
    <w:uiPriority w:val="99"/>
    <w:qFormat/>
    <w:rsid w:val="00F30F0B"/>
    <w:pPr>
      <w:spacing w:before="100" w:beforeAutospacing="1" w:after="100" w:afterAutospacing="1"/>
    </w:pPr>
    <w:rPr>
      <w:rFonts w:eastAsia="Times New Roman"/>
    </w:rPr>
  </w:style>
  <w:style w:type="character" w:customStyle="1" w:styleId="StyleUnderlineCharChar9ptBold1">
    <w:name w:val="Style Underline Char Char + 9 pt Bold1"/>
    <w:rsid w:val="00F30F0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30F0B"/>
    <w:rPr>
      <w:rFonts w:ascii="Times New Roman" w:hAnsi="Times New Roman"/>
      <w:sz w:val="20"/>
      <w:szCs w:val="24"/>
      <w:u w:val="single"/>
      <w:lang w:val="en-US" w:eastAsia="en-US" w:bidi="ar-SA"/>
    </w:rPr>
  </w:style>
  <w:style w:type="character" w:customStyle="1" w:styleId="Style9ptBoldUnderline">
    <w:name w:val="Style 9 pt Bold Underline"/>
    <w:rsid w:val="00F30F0B"/>
    <w:rPr>
      <w:b/>
      <w:bCs/>
      <w:sz w:val="20"/>
      <w:u w:val="single"/>
    </w:rPr>
  </w:style>
  <w:style w:type="paragraph" w:customStyle="1" w:styleId="StyleUnderline9pt0">
    <w:name w:val="Style Underline + 9 pt"/>
    <w:link w:val="StyleUnderline9ptChar"/>
    <w:qFormat/>
    <w:rsid w:val="00F30F0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30F0B"/>
    <w:rPr>
      <w:rFonts w:ascii="Arial" w:eastAsia="Times New Roman" w:hAnsi="Arial" w:cs="Times New Roman"/>
      <w:szCs w:val="20"/>
      <w:u w:val="single"/>
    </w:rPr>
  </w:style>
  <w:style w:type="character" w:customStyle="1" w:styleId="StyleUnderlineChar1Bold">
    <w:name w:val="Style Underline Char1 + Bold"/>
    <w:rsid w:val="00F30F0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30F0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F30F0B"/>
    <w:rPr>
      <w:rFonts w:ascii="Calibri" w:hAnsi="Calibri" w:cs="Calibri"/>
      <w:kern w:val="32"/>
      <w:szCs w:val="20"/>
      <w:u w:val="single"/>
      <w:lang w:eastAsia="ar-SA"/>
    </w:rPr>
  </w:style>
  <w:style w:type="character" w:customStyle="1" w:styleId="TagsCharCharChar">
    <w:name w:val="Tags Char Char Char"/>
    <w:basedOn w:val="DefaultParagraphFont"/>
    <w:rsid w:val="00F30F0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30F0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30F0B"/>
    <w:rPr>
      <w:color w:val="000000"/>
      <w:sz w:val="20"/>
      <w:u w:val="single"/>
    </w:rPr>
  </w:style>
  <w:style w:type="character" w:customStyle="1" w:styleId="Style11ptBlack">
    <w:name w:val="Style 11 pt Black"/>
    <w:basedOn w:val="DefaultParagraphFont"/>
    <w:rsid w:val="00F30F0B"/>
    <w:rPr>
      <w:color w:val="000000"/>
      <w:sz w:val="20"/>
    </w:rPr>
  </w:style>
  <w:style w:type="character" w:customStyle="1" w:styleId="StyleUnderlineCharTimesBold">
    <w:name w:val="Style Underline Char + Times Bold"/>
    <w:basedOn w:val="DefaultParagraphFont"/>
    <w:rsid w:val="00F30F0B"/>
    <w:rPr>
      <w:rFonts w:ascii="Times" w:hAnsi="Times"/>
      <w:b w:val="0"/>
      <w:bCs/>
      <w:sz w:val="20"/>
      <w:u w:val="single"/>
    </w:rPr>
  </w:style>
  <w:style w:type="character" w:customStyle="1" w:styleId="blubigktbiz">
    <w:name w:val="blubigktbiz"/>
    <w:rsid w:val="00F30F0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30F0B"/>
  </w:style>
  <w:style w:type="character" w:customStyle="1" w:styleId="StyleevidencetextBorderSinglesolidlineAuto05ptLChar">
    <w:name w:val="Style evidence text + Border: : (Single solid line Auto  0.5 pt L... Char"/>
    <w:link w:val="StyleevidencetextBorderSinglesolidlineAuto05ptL"/>
    <w:rsid w:val="00F30F0B"/>
    <w:rPr>
      <w:rFonts w:ascii="Calibri" w:hAnsi="Calibri" w:cs="Calibri"/>
      <w:color w:val="000000"/>
      <w:lang w:val="x-none" w:eastAsia="x-none"/>
    </w:rPr>
  </w:style>
  <w:style w:type="character" w:customStyle="1" w:styleId="Style4CharChar">
    <w:name w:val="Style4 Char Char"/>
    <w:basedOn w:val="DefaultParagraphFont"/>
    <w:rsid w:val="00F30F0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30F0B"/>
    <w:rPr>
      <w:rFonts w:ascii="Times New Roman" w:hAnsi="Times New Roman" w:cs="Times New Roman"/>
      <w:sz w:val="16"/>
      <w:szCs w:val="16"/>
    </w:rPr>
  </w:style>
  <w:style w:type="character" w:customStyle="1" w:styleId="StyleEmphasisArial12ptBold">
    <w:name w:val="Style Emphasis + Arial 12 pt Bold"/>
    <w:rsid w:val="00F30F0B"/>
    <w:rPr>
      <w:rFonts w:ascii="Arial" w:hAnsi="Arial"/>
      <w:b/>
      <w:bCs/>
      <w:i/>
      <w:iCs/>
      <w:sz w:val="24"/>
    </w:rPr>
  </w:style>
  <w:style w:type="character" w:customStyle="1" w:styleId="super">
    <w:name w:val="super"/>
    <w:rsid w:val="00F30F0B"/>
  </w:style>
  <w:style w:type="character" w:customStyle="1" w:styleId="text30">
    <w:name w:val="text30"/>
    <w:rsid w:val="00F30F0B"/>
  </w:style>
  <w:style w:type="character" w:customStyle="1" w:styleId="uppercase">
    <w:name w:val="uppercase"/>
    <w:rsid w:val="00F30F0B"/>
  </w:style>
  <w:style w:type="character" w:customStyle="1" w:styleId="bodytext0">
    <w:name w:val="bodytext"/>
    <w:rsid w:val="00F30F0B"/>
  </w:style>
  <w:style w:type="character" w:customStyle="1" w:styleId="entry-title">
    <w:name w:val="entry-title"/>
    <w:rsid w:val="00F30F0B"/>
  </w:style>
  <w:style w:type="character" w:customStyle="1" w:styleId="BodyTextIndentChar1">
    <w:name w:val="Body Text Indent Char1"/>
    <w:basedOn w:val="DefaultParagraphFont"/>
    <w:uiPriority w:val="99"/>
    <w:semiHidden/>
    <w:rsid w:val="00F30F0B"/>
    <w:rPr>
      <w:rFonts w:ascii="Times New Roman" w:hAnsi="Times New Roman" w:cs="Times New Roman"/>
      <w:sz w:val="20"/>
    </w:rPr>
  </w:style>
  <w:style w:type="character" w:customStyle="1" w:styleId="Style6pt">
    <w:name w:val="Style 6 pt"/>
    <w:basedOn w:val="DefaultParagraphFont"/>
    <w:qFormat/>
    <w:rsid w:val="00F30F0B"/>
    <w:rPr>
      <w:sz w:val="12"/>
    </w:rPr>
  </w:style>
  <w:style w:type="character" w:customStyle="1" w:styleId="CiteCharCharCharCharCharChar">
    <w:name w:val="Cite Char Char Char Char Char Char"/>
    <w:basedOn w:val="DefaultParagraphFont"/>
    <w:rsid w:val="00F30F0B"/>
    <w:rPr>
      <w:b/>
      <w:noProof w:val="0"/>
      <w:sz w:val="22"/>
      <w:szCs w:val="24"/>
      <w:u w:val="single"/>
      <w:lang w:val="en-US" w:eastAsia="en-US" w:bidi="ar-SA"/>
    </w:rPr>
  </w:style>
  <w:style w:type="character" w:customStyle="1" w:styleId="mainbody1">
    <w:name w:val="mainbody1"/>
    <w:basedOn w:val="DefaultParagraphFont"/>
    <w:rsid w:val="00F30F0B"/>
    <w:rPr>
      <w:rFonts w:ascii="Verdana" w:hAnsi="Verdana" w:hint="default"/>
      <w:color w:val="000000"/>
      <w:sz w:val="22"/>
      <w:szCs w:val="22"/>
    </w:rPr>
  </w:style>
  <w:style w:type="character" w:customStyle="1" w:styleId="ssl4">
    <w:name w:val="ss_l4"/>
    <w:basedOn w:val="DefaultParagraphFont"/>
    <w:rsid w:val="00F30F0B"/>
  </w:style>
  <w:style w:type="paragraph" w:customStyle="1" w:styleId="StyleNormalWeb11ptUnderline">
    <w:name w:val="Style Normal (Web) + 11 pt Underline"/>
    <w:basedOn w:val="NormalWeb"/>
    <w:link w:val="StyleNormalWeb11ptUnderlineChar"/>
    <w:qFormat/>
    <w:rsid w:val="00F30F0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30F0B"/>
    <w:rPr>
      <w:rFonts w:ascii="Calibri" w:eastAsia="Calibri" w:hAnsi="Calibri" w:cs="Calibri"/>
      <w:u w:val="single"/>
    </w:rPr>
  </w:style>
  <w:style w:type="character" w:customStyle="1" w:styleId="cit-first-element">
    <w:name w:val="cit-first-element"/>
    <w:basedOn w:val="DefaultParagraphFont"/>
    <w:rsid w:val="00F30F0B"/>
  </w:style>
  <w:style w:type="character" w:customStyle="1" w:styleId="title1">
    <w:name w:val="title1"/>
    <w:basedOn w:val="DefaultParagraphFont"/>
    <w:rsid w:val="00F30F0B"/>
  </w:style>
  <w:style w:type="character" w:customStyle="1" w:styleId="StyleThickunderline1">
    <w:name w:val="Style Thick underline1"/>
    <w:basedOn w:val="DefaultParagraphFont"/>
    <w:rsid w:val="00F30F0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30F0B"/>
    <w:rPr>
      <w:rFonts w:ascii="Georgia" w:hAnsi="Georgia"/>
    </w:rPr>
  </w:style>
  <w:style w:type="character" w:customStyle="1" w:styleId="FooterChar1">
    <w:name w:val="Footer Char1"/>
    <w:basedOn w:val="DefaultParagraphFont"/>
    <w:uiPriority w:val="99"/>
    <w:semiHidden/>
    <w:rsid w:val="00F30F0B"/>
    <w:rPr>
      <w:rFonts w:ascii="Georgia" w:hAnsi="Georgia"/>
    </w:rPr>
  </w:style>
  <w:style w:type="character" w:customStyle="1" w:styleId="AnalyticChar">
    <w:name w:val="Analytic Char"/>
    <w:basedOn w:val="DefaultParagraphFont"/>
    <w:link w:val="Analytic"/>
    <w:rsid w:val="00F30F0B"/>
    <w:rPr>
      <w:rFonts w:ascii="Calibri" w:hAnsi="Calibri" w:cs="Calibri"/>
      <w:b/>
      <w:sz w:val="24"/>
    </w:rPr>
  </w:style>
  <w:style w:type="character" w:customStyle="1" w:styleId="UnderlineBold0">
    <w:name w:val="Underline Bold"/>
    <w:uiPriority w:val="6"/>
    <w:qFormat/>
    <w:rsid w:val="00F30F0B"/>
    <w:rPr>
      <w:b/>
      <w:sz w:val="20"/>
      <w:u w:val="single"/>
    </w:rPr>
  </w:style>
  <w:style w:type="paragraph" w:customStyle="1" w:styleId="Underline20">
    <w:name w:val="Underline2"/>
    <w:basedOn w:val="Normal"/>
    <w:link w:val="Underline2Char"/>
    <w:autoRedefine/>
    <w:uiPriority w:val="4"/>
    <w:qFormat/>
    <w:rsid w:val="00F30F0B"/>
    <w:rPr>
      <w:b/>
      <w:u w:val="single"/>
    </w:rPr>
  </w:style>
  <w:style w:type="character" w:customStyle="1" w:styleId="Underline2Char">
    <w:name w:val="Underline2 Char"/>
    <w:basedOn w:val="DefaultParagraphFont"/>
    <w:link w:val="Underline20"/>
    <w:uiPriority w:val="4"/>
    <w:rsid w:val="00F30F0B"/>
    <w:rPr>
      <w:rFonts w:ascii="Calibri" w:hAnsi="Calibri" w:cs="Calibri"/>
      <w:b/>
      <w:u w:val="single"/>
    </w:rPr>
  </w:style>
  <w:style w:type="character" w:customStyle="1" w:styleId="NormalTextChar">
    <w:name w:val="Normal Text Char"/>
    <w:link w:val="NormalText"/>
    <w:rsid w:val="00F30F0B"/>
    <w:rPr>
      <w:rFonts w:ascii="Calibri" w:eastAsia="Times New Roman" w:hAnsi="Calibri" w:cs="Calibri"/>
      <w:szCs w:val="26"/>
    </w:rPr>
  </w:style>
  <w:style w:type="paragraph" w:customStyle="1" w:styleId="TableParagraph">
    <w:name w:val="Table Paragraph"/>
    <w:basedOn w:val="Normal"/>
    <w:uiPriority w:val="1"/>
    <w:qFormat/>
    <w:rsid w:val="00F30F0B"/>
    <w:pPr>
      <w:widowControl w:val="0"/>
    </w:pPr>
  </w:style>
  <w:style w:type="character" w:customStyle="1" w:styleId="UnderlineChar0">
    <w:name w:val="UnderlineChar"/>
    <w:rsid w:val="00F30F0B"/>
    <w:rPr>
      <w:sz w:val="24"/>
      <w:u w:val="single"/>
      <w:shd w:val="clear" w:color="auto" w:fill="auto"/>
    </w:rPr>
  </w:style>
  <w:style w:type="character" w:customStyle="1" w:styleId="foreground">
    <w:name w:val="foreground"/>
    <w:basedOn w:val="DefaultParagraphFont"/>
    <w:rsid w:val="00F30F0B"/>
  </w:style>
  <w:style w:type="paragraph" w:customStyle="1" w:styleId="StyleCircled11pt">
    <w:name w:val="Style Circled + 11 pt"/>
    <w:basedOn w:val="Normal"/>
    <w:link w:val="StyleCircled11ptChar"/>
    <w:qFormat/>
    <w:rsid w:val="00F30F0B"/>
    <w:rPr>
      <w:rFonts w:eastAsia="Times New Roman"/>
      <w:b/>
      <w:bCs/>
      <w:sz w:val="20"/>
      <w:u w:val="single"/>
    </w:rPr>
  </w:style>
  <w:style w:type="character" w:customStyle="1" w:styleId="StyleCircled11ptChar">
    <w:name w:val="Style Circled + 11 pt Char"/>
    <w:link w:val="StyleCircled11pt"/>
    <w:rsid w:val="00F30F0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F30F0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30F0B"/>
    <w:rPr>
      <w:rFonts w:ascii="Times" w:eastAsia="Times New Roman" w:hAnsi="Times" w:cs="Calibri"/>
      <w:sz w:val="20"/>
      <w:szCs w:val="28"/>
      <w:u w:val="single"/>
    </w:rPr>
  </w:style>
  <w:style w:type="paragraph" w:customStyle="1" w:styleId="cite20">
    <w:name w:val="cite2"/>
    <w:basedOn w:val="Normal"/>
    <w:uiPriority w:val="99"/>
    <w:qFormat/>
    <w:rsid w:val="00F30F0B"/>
    <w:rPr>
      <w:rFonts w:eastAsia="Times New Roman"/>
      <w:color w:val="000000"/>
      <w:sz w:val="20"/>
      <w:szCs w:val="20"/>
    </w:rPr>
  </w:style>
  <w:style w:type="character" w:customStyle="1" w:styleId="postby">
    <w:name w:val="post_by"/>
    <w:basedOn w:val="DefaultParagraphFont"/>
    <w:rsid w:val="00F30F0B"/>
  </w:style>
  <w:style w:type="character" w:customStyle="1" w:styleId="Style11ptBorderSinglesolidlineAuto05ptLinewidth">
    <w:name w:val="Style 11 pt Border: : (Single solid line Auto  0.5 pt Line width)"/>
    <w:rsid w:val="00F30F0B"/>
    <w:rPr>
      <w:sz w:val="20"/>
      <w:bdr w:val="single" w:sz="4" w:space="0" w:color="auto" w:frame="1"/>
    </w:rPr>
  </w:style>
  <w:style w:type="character" w:customStyle="1" w:styleId="StyleUnderlineChar9ptBorderSinglesolidlineAuto0">
    <w:name w:val="Style Underline Char + 9 pt Border: : (Single solid line Auto  0..."/>
    <w:rsid w:val="00F30F0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30F0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30F0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30F0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30F0B"/>
    <w:rPr>
      <w:sz w:val="20"/>
      <w:szCs w:val="24"/>
      <w:u w:val="single"/>
      <w:bdr w:val="single" w:sz="4" w:space="0" w:color="auto"/>
      <w:lang w:val="en-US" w:eastAsia="en-US" w:bidi="ar-SA"/>
    </w:rPr>
  </w:style>
  <w:style w:type="character" w:customStyle="1" w:styleId="StyleLatinGaramondUnderline">
    <w:name w:val="Style (Latin) Garamond Underline"/>
    <w:rsid w:val="00F30F0B"/>
    <w:rPr>
      <w:rFonts w:ascii="Times New Roman" w:hAnsi="Times New Roman"/>
      <w:sz w:val="20"/>
      <w:u w:val="single"/>
    </w:rPr>
  </w:style>
  <w:style w:type="character" w:customStyle="1" w:styleId="StyleLatinGaramond">
    <w:name w:val="Style (Latin) Garamond"/>
    <w:rsid w:val="00F30F0B"/>
    <w:rPr>
      <w:rFonts w:ascii="Times New Roman" w:hAnsi="Times New Roman"/>
      <w:sz w:val="20"/>
    </w:rPr>
  </w:style>
  <w:style w:type="character" w:customStyle="1" w:styleId="styletimesnewroman12ptbold0">
    <w:name w:val="styletimesnewroman12ptbold"/>
    <w:basedOn w:val="DefaultParagraphFont"/>
    <w:rsid w:val="00F30F0B"/>
  </w:style>
  <w:style w:type="character" w:customStyle="1" w:styleId="CharCharCharCharChar">
    <w:name w:val="Char Char Char Char Char"/>
    <w:aliases w:val="Char Char Char Char,Char Char Char Char Char Char Char1,Heading 2 Char1 Char Char Char Char Char Char"/>
    <w:basedOn w:val="DefaultParagraphFont"/>
    <w:rsid w:val="00F30F0B"/>
    <w:rPr>
      <w:rFonts w:cs="Arial"/>
      <w:b/>
      <w:bCs/>
      <w:iCs/>
      <w:sz w:val="24"/>
      <w:szCs w:val="28"/>
      <w:lang w:val="en-US" w:eastAsia="en-US" w:bidi="ar-SA"/>
    </w:rPr>
  </w:style>
  <w:style w:type="character" w:customStyle="1" w:styleId="mainheading">
    <w:name w:val="mainheading"/>
    <w:basedOn w:val="DefaultParagraphFont"/>
    <w:rsid w:val="00F30F0B"/>
  </w:style>
  <w:style w:type="paragraph" w:customStyle="1" w:styleId="BoldandUnderlineChar2CharChar">
    <w:name w:val="Bold and Underline Char2 Char Char"/>
    <w:basedOn w:val="Normal"/>
    <w:link w:val="BoldandUnderlineChar2CharCharChar"/>
    <w:qFormat/>
    <w:rsid w:val="00F30F0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30F0B"/>
    <w:rPr>
      <w:rFonts w:ascii="Calibri" w:eastAsia="Times New Roman" w:hAnsi="Calibri" w:cs="Calibri"/>
      <w:b/>
      <w:u w:val="single"/>
    </w:rPr>
  </w:style>
  <w:style w:type="character" w:customStyle="1" w:styleId="StyleUnderlineChar9ptChar">
    <w:name w:val="Style Underline Char + 9 pt Char"/>
    <w:basedOn w:val="UnderlineCharChar"/>
    <w:rsid w:val="00F30F0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30F0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30F0B"/>
    <w:rPr>
      <w:sz w:val="16"/>
    </w:rPr>
  </w:style>
  <w:style w:type="paragraph" w:customStyle="1" w:styleId="Reduce8pt">
    <w:name w:val="Reduce 8pt"/>
    <w:basedOn w:val="Normal"/>
    <w:link w:val="Reduce8ptCharChar"/>
    <w:qFormat/>
    <w:rsid w:val="00F30F0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F30F0B"/>
    <w:pPr>
      <w:contextualSpacing/>
    </w:pPr>
    <w:rPr>
      <w:rFonts w:eastAsia="Calibri"/>
    </w:rPr>
  </w:style>
  <w:style w:type="character" w:customStyle="1" w:styleId="CardIndentedChar">
    <w:name w:val="Card (Indented) Char"/>
    <w:link w:val="CardIndented"/>
    <w:locked/>
    <w:rsid w:val="00F30F0B"/>
    <w:rPr>
      <w:rFonts w:ascii="Calibri" w:hAnsi="Calibri" w:cs="Calibri"/>
    </w:rPr>
  </w:style>
  <w:style w:type="character" w:customStyle="1" w:styleId="citenon-boldChar">
    <w:name w:val="cite non-bold Char"/>
    <w:basedOn w:val="DefaultParagraphFont"/>
    <w:link w:val="citenon-bold"/>
    <w:locked/>
    <w:rsid w:val="00F30F0B"/>
    <w:rPr>
      <w:rFonts w:ascii="Garamond" w:eastAsia="Times New Roman" w:hAnsi="Garamond" w:cs="Calibri"/>
      <w:szCs w:val="20"/>
    </w:rPr>
  </w:style>
  <w:style w:type="character" w:customStyle="1" w:styleId="boldciteChar4">
    <w:name w:val="bold cite Char4"/>
    <w:link w:val="boldcite"/>
    <w:locked/>
    <w:rsid w:val="00F30F0B"/>
    <w:rPr>
      <w:rFonts w:eastAsia="Times New Roman" w:cs="Times New Roman"/>
      <w:b/>
      <w:color w:val="000000"/>
      <w:sz w:val="20"/>
      <w:u w:val="thick" w:color="000000"/>
    </w:rPr>
  </w:style>
  <w:style w:type="paragraph" w:customStyle="1" w:styleId="boldcite">
    <w:name w:val="bold cite"/>
    <w:basedOn w:val="Normal"/>
    <w:link w:val="boldciteChar4"/>
    <w:qFormat/>
    <w:rsid w:val="00F30F0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30F0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30F0B"/>
    <w:rPr>
      <w:rFonts w:eastAsia="Calibri"/>
      <w:b/>
    </w:rPr>
  </w:style>
  <w:style w:type="character" w:customStyle="1" w:styleId="HeadingsBaseChar">
    <w:name w:val="Headings Base Char"/>
    <w:basedOn w:val="DefaultParagraphFont"/>
    <w:link w:val="HeadingsBase"/>
    <w:locked/>
    <w:rsid w:val="00F30F0B"/>
    <w:rPr>
      <w:rFonts w:ascii="Times New Roman" w:hAnsi="Times New Roman" w:cs="Times New Roman"/>
      <w:b/>
      <w:sz w:val="32"/>
    </w:rPr>
  </w:style>
  <w:style w:type="paragraph" w:customStyle="1" w:styleId="HeadingsBase">
    <w:name w:val="Headings Base"/>
    <w:basedOn w:val="Normal"/>
    <w:link w:val="HeadingsBaseChar"/>
    <w:qFormat/>
    <w:rsid w:val="00F30F0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30F0B"/>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30F0B"/>
    <w:pPr>
      <w:spacing w:line="480" w:lineRule="auto"/>
      <w:ind w:firstLine="720"/>
    </w:pPr>
    <w:rPr>
      <w:rFonts w:eastAsia="Calibri"/>
    </w:rPr>
  </w:style>
  <w:style w:type="paragraph" w:customStyle="1" w:styleId="SchoolBlockQuote">
    <w:name w:val="School Block Quote"/>
    <w:basedOn w:val="SchoolPaper"/>
    <w:qFormat/>
    <w:rsid w:val="00F30F0B"/>
  </w:style>
  <w:style w:type="paragraph" w:customStyle="1" w:styleId="SchoolWorksCited">
    <w:name w:val="School Works Cited"/>
    <w:basedOn w:val="SchoolPaper"/>
    <w:qFormat/>
    <w:rsid w:val="00F30F0B"/>
  </w:style>
  <w:style w:type="paragraph" w:customStyle="1" w:styleId="BlockQuote">
    <w:name w:val="Block Quote"/>
    <w:basedOn w:val="Normal"/>
    <w:qFormat/>
    <w:rsid w:val="00F30F0B"/>
    <w:pPr>
      <w:ind w:left="720" w:right="720"/>
    </w:pPr>
    <w:rPr>
      <w:rFonts w:eastAsia="Calibri"/>
    </w:rPr>
  </w:style>
  <w:style w:type="paragraph" w:customStyle="1" w:styleId="PaperBody">
    <w:name w:val="Paper Body"/>
    <w:basedOn w:val="Normal"/>
    <w:qFormat/>
    <w:rsid w:val="00F30F0B"/>
    <w:pPr>
      <w:spacing w:line="480" w:lineRule="auto"/>
      <w:ind w:firstLine="720"/>
    </w:pPr>
    <w:rPr>
      <w:rFonts w:eastAsia="Calibri"/>
    </w:rPr>
  </w:style>
  <w:style w:type="paragraph" w:customStyle="1" w:styleId="PaperCitation">
    <w:name w:val="Paper Citation"/>
    <w:basedOn w:val="Normal"/>
    <w:qFormat/>
    <w:rsid w:val="00F30F0B"/>
    <w:pPr>
      <w:spacing w:line="480" w:lineRule="auto"/>
      <w:ind w:left="720" w:hanging="720"/>
    </w:pPr>
    <w:rPr>
      <w:rFonts w:eastAsia="Calibri"/>
    </w:rPr>
  </w:style>
  <w:style w:type="character" w:customStyle="1" w:styleId="hatChar">
    <w:name w:val="hat Char"/>
    <w:basedOn w:val="DefaultParagraphFont"/>
    <w:link w:val="hat"/>
    <w:locked/>
    <w:rsid w:val="00F30F0B"/>
    <w:rPr>
      <w:rFonts w:ascii="Calibri" w:eastAsia="Times New Roman" w:hAnsi="Calibri" w:cs="Calibri"/>
      <w:b/>
      <w:bCs/>
      <w:sz w:val="32"/>
      <w:u w:val="single"/>
      <w:lang w:bidi="en-US"/>
    </w:rPr>
  </w:style>
  <w:style w:type="paragraph" w:customStyle="1" w:styleId="WW-Default">
    <w:name w:val="WW-Default"/>
    <w:qFormat/>
    <w:rsid w:val="00F30F0B"/>
    <w:pPr>
      <w:suppressAutoHyphens/>
      <w:spacing w:after="0" w:line="240" w:lineRule="auto"/>
    </w:pPr>
    <w:rPr>
      <w:rFonts w:ascii="Georgia" w:eastAsia="Calibri" w:hAnsi="Georgia" w:cs="Calibri"/>
      <w:lang w:eastAsia="ar-SA"/>
    </w:rPr>
  </w:style>
  <w:style w:type="paragraph" w:customStyle="1" w:styleId="B-TagCite">
    <w:name w:val="B-TagCite"/>
    <w:qFormat/>
    <w:rsid w:val="00F30F0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30F0B"/>
    <w:rPr>
      <w:rFonts w:ascii="Times New Roman" w:hAnsi="Times New Roman" w:cs="Times New Roman"/>
      <w:b/>
      <w:sz w:val="20"/>
    </w:rPr>
  </w:style>
  <w:style w:type="paragraph" w:customStyle="1" w:styleId="MicroText">
    <w:name w:val="MicroText"/>
    <w:basedOn w:val="Normal"/>
    <w:next w:val="Normal"/>
    <w:link w:val="MicroTextChar"/>
    <w:qFormat/>
    <w:rsid w:val="00F30F0B"/>
    <w:rPr>
      <w:rFonts w:ascii="Arial Narrow" w:hAnsi="Arial Narrow" w:cstheme="minorBidi"/>
      <w:sz w:val="12"/>
    </w:rPr>
  </w:style>
  <w:style w:type="character" w:customStyle="1" w:styleId="Footnote2Char">
    <w:name w:val="Footnote2 Char"/>
    <w:link w:val="Footnote2"/>
    <w:locked/>
    <w:rsid w:val="00F30F0B"/>
  </w:style>
  <w:style w:type="paragraph" w:customStyle="1" w:styleId="Footnote2">
    <w:name w:val="Footnote2"/>
    <w:basedOn w:val="Normal"/>
    <w:next w:val="Normal"/>
    <w:link w:val="Footnote2Char"/>
    <w:autoRedefine/>
    <w:qFormat/>
    <w:rsid w:val="00F30F0B"/>
    <w:pPr>
      <w:spacing w:after="120" w:line="480" w:lineRule="auto"/>
    </w:pPr>
    <w:rPr>
      <w:rFonts w:asciiTheme="minorHAnsi" w:hAnsiTheme="minorHAnsi" w:cstheme="minorBidi"/>
    </w:rPr>
  </w:style>
  <w:style w:type="paragraph" w:customStyle="1" w:styleId="indent">
    <w:name w:val="indent"/>
    <w:basedOn w:val="Normal"/>
    <w:qFormat/>
    <w:rsid w:val="00F30F0B"/>
    <w:pPr>
      <w:spacing w:before="100" w:beforeAutospacing="1" w:after="100" w:afterAutospacing="1"/>
    </w:pPr>
    <w:rPr>
      <w:rFonts w:eastAsia="Times New Roman"/>
    </w:rPr>
  </w:style>
  <w:style w:type="paragraph" w:customStyle="1" w:styleId="PageHeaderLine1">
    <w:name w:val="PageHeaderLine1"/>
    <w:basedOn w:val="Normal"/>
    <w:qFormat/>
    <w:rsid w:val="00F30F0B"/>
    <w:pPr>
      <w:tabs>
        <w:tab w:val="right" w:pos="10800"/>
      </w:tabs>
    </w:pPr>
    <w:rPr>
      <w:rFonts w:eastAsia="Calibri"/>
      <w:b/>
    </w:rPr>
  </w:style>
  <w:style w:type="paragraph" w:customStyle="1" w:styleId="PageHeaderLine2">
    <w:name w:val="PageHeaderLine2"/>
    <w:basedOn w:val="Normal"/>
    <w:next w:val="Normal"/>
    <w:link w:val="PageHeaderLine2Char"/>
    <w:qFormat/>
    <w:rsid w:val="00F30F0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30F0B"/>
    <w:rPr>
      <w:rFonts w:ascii="Times New Roman" w:hAnsi="Times New Roman" w:cs="Times New Roman"/>
      <w:sz w:val="20"/>
    </w:rPr>
  </w:style>
  <w:style w:type="paragraph" w:customStyle="1" w:styleId="CardText1">
    <w:name w:val="CardText"/>
    <w:basedOn w:val="Normal"/>
    <w:link w:val="CardTextChar3"/>
    <w:qFormat/>
    <w:rsid w:val="00F30F0B"/>
    <w:pPr>
      <w:ind w:left="288"/>
    </w:pPr>
    <w:rPr>
      <w:rFonts w:ascii="Times New Roman" w:hAnsi="Times New Roman" w:cs="Times New Roman"/>
      <w:sz w:val="20"/>
    </w:rPr>
  </w:style>
  <w:style w:type="character" w:customStyle="1" w:styleId="stylestylebold12pt">
    <w:name w:val="stylestylebold12pt"/>
    <w:basedOn w:val="DefaultParagraphFont"/>
    <w:rsid w:val="00F30F0B"/>
  </w:style>
  <w:style w:type="character" w:customStyle="1" w:styleId="styleboldunderline">
    <w:name w:val="styleboldunderline"/>
    <w:basedOn w:val="DefaultParagraphFont"/>
    <w:rsid w:val="00F30F0B"/>
  </w:style>
  <w:style w:type="character" w:customStyle="1" w:styleId="box">
    <w:name w:val="box"/>
    <w:basedOn w:val="DefaultParagraphFont"/>
    <w:rsid w:val="00F30F0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30F0B"/>
    <w:rPr>
      <w:rFonts w:ascii="Arial Narrow" w:hAnsi="Arial Narrow" w:cs="Arial Narrow" w:hint="default"/>
      <w:sz w:val="18"/>
      <w:szCs w:val="18"/>
    </w:rPr>
  </w:style>
  <w:style w:type="character" w:customStyle="1" w:styleId="FontStyle14">
    <w:name w:val="Font Style14"/>
    <w:basedOn w:val="DefaultParagraphFont"/>
    <w:uiPriority w:val="99"/>
    <w:rsid w:val="00F30F0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30F0B"/>
    <w:rPr>
      <w:rFonts w:ascii="Arial Narrow" w:hAnsi="Arial Narrow" w:cs="Arial Narrow" w:hint="default"/>
      <w:b/>
      <w:bCs/>
      <w:sz w:val="10"/>
      <w:szCs w:val="10"/>
    </w:rPr>
  </w:style>
  <w:style w:type="character" w:customStyle="1" w:styleId="CardTagandCiteChar">
    <w:name w:val="Card Tag and Cite Char"/>
    <w:basedOn w:val="DefaultParagraphFont"/>
    <w:rsid w:val="00F30F0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30F0B"/>
    <w:rPr>
      <w:rFonts w:ascii="Arial Narrow" w:hAnsi="Arial Narrow"/>
      <w:b/>
      <w:color w:val="000000"/>
      <w:sz w:val="22"/>
      <w:szCs w:val="22"/>
      <w:u w:val="single"/>
    </w:rPr>
  </w:style>
  <w:style w:type="character" w:customStyle="1" w:styleId="SmallText0">
    <w:name w:val="SmallText"/>
    <w:rsid w:val="00F30F0B"/>
    <w:rPr>
      <w:color w:val="000000"/>
    </w:rPr>
  </w:style>
  <w:style w:type="character" w:customStyle="1" w:styleId="CitesChar1">
    <w:name w:val="Cites Char1"/>
    <w:basedOn w:val="DefaultParagraphFont"/>
    <w:rsid w:val="00F30F0B"/>
    <w:rPr>
      <w:b/>
      <w:bCs w:val="0"/>
      <w:szCs w:val="24"/>
      <w:u w:val="single"/>
      <w:lang w:val="en-US" w:eastAsia="en-US" w:bidi="ar-SA"/>
    </w:rPr>
  </w:style>
  <w:style w:type="character" w:customStyle="1" w:styleId="CardUnderlinedChar">
    <w:name w:val="Card Underlined Char"/>
    <w:basedOn w:val="DefaultParagraphFont"/>
    <w:rsid w:val="00F30F0B"/>
    <w:rPr>
      <w:rFonts w:ascii="Arial Narrow" w:hAnsi="Arial Narrow" w:hint="default"/>
      <w:sz w:val="22"/>
      <w:szCs w:val="24"/>
      <w:u w:val="single"/>
      <w:lang w:val="en-US" w:eastAsia="en-US" w:bidi="ar-SA"/>
    </w:rPr>
  </w:style>
  <w:style w:type="character" w:customStyle="1" w:styleId="underline3">
    <w:name w:val="underline3"/>
    <w:basedOn w:val="underline2"/>
    <w:rsid w:val="00F30F0B"/>
    <w:rPr>
      <w:rFonts w:ascii="Arial" w:hAnsi="Arial"/>
      <w:sz w:val="18"/>
      <w:u w:val="single"/>
      <w:bdr w:val="none" w:sz="0" w:space="0" w:color="auto" w:frame="1"/>
      <w:shd w:val="clear" w:color="auto" w:fill="FFFF00"/>
    </w:rPr>
  </w:style>
  <w:style w:type="character" w:customStyle="1" w:styleId="menu">
    <w:name w:val="menu"/>
    <w:basedOn w:val="DefaultParagraphFont"/>
    <w:rsid w:val="00F30F0B"/>
  </w:style>
  <w:style w:type="character" w:customStyle="1" w:styleId="itxtrst">
    <w:name w:val="itxtrst"/>
    <w:rsid w:val="00F30F0B"/>
  </w:style>
  <w:style w:type="character" w:customStyle="1" w:styleId="A-Underlining">
    <w:name w:val="A-Underlining"/>
    <w:basedOn w:val="DefaultParagraphFont"/>
    <w:rsid w:val="00F30F0B"/>
    <w:rPr>
      <w:rFonts w:ascii="Garamond" w:hAnsi="Garamond" w:hint="default"/>
      <w:color w:val="auto"/>
      <w:sz w:val="24"/>
      <w:u w:val="single"/>
    </w:rPr>
  </w:style>
  <w:style w:type="character" w:customStyle="1" w:styleId="StyleUnderlineBold0">
    <w:name w:val="Style Underline + Bold"/>
    <w:rsid w:val="00F30F0B"/>
    <w:rPr>
      <w:b/>
      <w:bCs/>
      <w:u w:val="single"/>
    </w:rPr>
  </w:style>
  <w:style w:type="character" w:customStyle="1" w:styleId="Underline-Highlighted">
    <w:name w:val="Underline-Highlighted"/>
    <w:uiPriority w:val="1"/>
    <w:qFormat/>
    <w:rsid w:val="00F30F0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30F0B"/>
  </w:style>
  <w:style w:type="character" w:customStyle="1" w:styleId="newsmain">
    <w:name w:val="news_main"/>
    <w:basedOn w:val="DefaultParagraphFont"/>
    <w:rsid w:val="00F30F0B"/>
  </w:style>
  <w:style w:type="character" w:customStyle="1" w:styleId="vitstoryheadline">
    <w:name w:val="vitstoryheadline"/>
    <w:rsid w:val="00F30F0B"/>
  </w:style>
  <w:style w:type="character" w:customStyle="1" w:styleId="AuthorDate0">
    <w:name w:val="Author Date"/>
    <w:rsid w:val="00F30F0B"/>
    <w:rPr>
      <w:b/>
      <w:bCs w:val="0"/>
      <w:sz w:val="24"/>
      <w:u w:val="thick"/>
    </w:rPr>
  </w:style>
  <w:style w:type="character" w:customStyle="1" w:styleId="red">
    <w:name w:val="red"/>
    <w:basedOn w:val="DefaultParagraphFont"/>
    <w:rsid w:val="00F30F0B"/>
  </w:style>
  <w:style w:type="character" w:customStyle="1" w:styleId="at">
    <w:name w:val="at"/>
    <w:rsid w:val="00F30F0B"/>
  </w:style>
  <w:style w:type="character" w:customStyle="1" w:styleId="org">
    <w:name w:val="org"/>
    <w:rsid w:val="00F30F0B"/>
  </w:style>
  <w:style w:type="character" w:customStyle="1" w:styleId="pnumber">
    <w:name w:val="pnumber"/>
    <w:rsid w:val="00F30F0B"/>
  </w:style>
  <w:style w:type="character" w:customStyle="1" w:styleId="ital">
    <w:name w:val="ital"/>
    <w:rsid w:val="00F30F0B"/>
  </w:style>
  <w:style w:type="character" w:customStyle="1" w:styleId="orgdiv">
    <w:name w:val="orgdiv"/>
    <w:rsid w:val="00F30F0B"/>
  </w:style>
  <w:style w:type="character" w:customStyle="1" w:styleId="orgname">
    <w:name w:val="orgname"/>
    <w:rsid w:val="00F30F0B"/>
  </w:style>
  <w:style w:type="character" w:customStyle="1" w:styleId="city">
    <w:name w:val="city"/>
    <w:rsid w:val="00F30F0B"/>
  </w:style>
  <w:style w:type="character" w:customStyle="1" w:styleId="state">
    <w:name w:val="state"/>
    <w:rsid w:val="00F30F0B"/>
  </w:style>
  <w:style w:type="character" w:customStyle="1" w:styleId="country">
    <w:name w:val="country"/>
    <w:rsid w:val="00F30F0B"/>
  </w:style>
  <w:style w:type="character" w:customStyle="1" w:styleId="articletitle">
    <w:name w:val="articletitle"/>
    <w:rsid w:val="00F30F0B"/>
    <w:rPr>
      <w:rFonts w:ascii="Times New Roman" w:hAnsi="Times New Roman" w:cs="Times New Roman" w:hint="default"/>
    </w:rPr>
  </w:style>
  <w:style w:type="character" w:customStyle="1" w:styleId="6pointChar">
    <w:name w:val="6 point Char"/>
    <w:rsid w:val="00F30F0B"/>
    <w:rPr>
      <w:rFonts w:ascii="Times New Roman" w:hAnsi="Times New Roman" w:cs="Times New Roman" w:hint="default"/>
      <w:sz w:val="12"/>
      <w:lang w:val="en-US" w:eastAsia="en-US"/>
    </w:rPr>
  </w:style>
  <w:style w:type="character" w:customStyle="1" w:styleId="StyleThickunderline">
    <w:name w:val="Style Thick underline"/>
    <w:qFormat/>
    <w:rsid w:val="00F30F0B"/>
    <w:rPr>
      <w:u w:val="thick"/>
    </w:rPr>
  </w:style>
  <w:style w:type="character" w:customStyle="1" w:styleId="Box0">
    <w:name w:val="Box!"/>
    <w:rsid w:val="00F30F0B"/>
    <w:rPr>
      <w:rFonts w:ascii="Garamond" w:hAnsi="Garamond" w:hint="default"/>
      <w:sz w:val="24"/>
      <w:u w:val="single"/>
      <w:bdr w:val="single" w:sz="4" w:space="0" w:color="auto" w:frame="1"/>
    </w:rPr>
  </w:style>
  <w:style w:type="character" w:customStyle="1" w:styleId="citechar">
    <w:name w:val="citechar"/>
    <w:basedOn w:val="DefaultParagraphFont"/>
    <w:rsid w:val="00F30F0B"/>
  </w:style>
  <w:style w:type="character" w:customStyle="1" w:styleId="underlinechar2">
    <w:name w:val="underlinechar"/>
    <w:basedOn w:val="DefaultParagraphFont"/>
    <w:rsid w:val="00F30F0B"/>
  </w:style>
  <w:style w:type="character" w:customStyle="1" w:styleId="CardUnderlineChar">
    <w:name w:val="Card Underline Char"/>
    <w:rsid w:val="00F30F0B"/>
    <w:rPr>
      <w:szCs w:val="24"/>
      <w:u w:val="single"/>
      <w:lang w:val="en-US" w:eastAsia="en-US" w:bidi="ar-SA"/>
    </w:rPr>
  </w:style>
  <w:style w:type="character" w:customStyle="1" w:styleId="tagciteChar">
    <w:name w:val="tag/cite Char"/>
    <w:basedOn w:val="DefaultParagraphFont"/>
    <w:rsid w:val="00F30F0B"/>
    <w:rPr>
      <w:b/>
      <w:bCs w:val="0"/>
      <w:sz w:val="24"/>
      <w:lang w:val="en-US" w:eastAsia="en-US" w:bidi="ar-SA"/>
    </w:rPr>
  </w:style>
  <w:style w:type="character" w:customStyle="1" w:styleId="8pointChar">
    <w:name w:val="8 point Char"/>
    <w:basedOn w:val="DefaultParagraphFont"/>
    <w:rsid w:val="00F30F0B"/>
    <w:rPr>
      <w:sz w:val="16"/>
      <w:lang w:val="en-US" w:eastAsia="en-US" w:bidi="ar-SA"/>
    </w:rPr>
  </w:style>
  <w:style w:type="character" w:customStyle="1" w:styleId="BoldText12pt">
    <w:name w:val="Bold Text 12 pt"/>
    <w:rsid w:val="00F30F0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30F0B"/>
  </w:style>
  <w:style w:type="table" w:styleId="TableGrid">
    <w:name w:val="Table Grid"/>
    <w:basedOn w:val="TableNormal"/>
    <w:rsid w:val="00F30F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30F0B"/>
    <w:rPr>
      <w:b/>
      <w:bCs w:val="0"/>
      <w:sz w:val="24"/>
      <w:lang w:val="en-US" w:eastAsia="en-US" w:bidi="ar-SA"/>
    </w:rPr>
  </w:style>
  <w:style w:type="character" w:customStyle="1" w:styleId="Mention11">
    <w:name w:val="Mention11"/>
    <w:basedOn w:val="DefaultParagraphFont"/>
    <w:uiPriority w:val="99"/>
    <w:semiHidden/>
    <w:unhideWhenUsed/>
    <w:rsid w:val="00F30F0B"/>
    <w:rPr>
      <w:color w:val="2B579A"/>
      <w:shd w:val="clear" w:color="auto" w:fill="E6E6E6"/>
    </w:rPr>
  </w:style>
  <w:style w:type="paragraph" w:customStyle="1" w:styleId="Emphasize">
    <w:name w:val="Emphasize"/>
    <w:basedOn w:val="Normal"/>
    <w:uiPriority w:val="7"/>
    <w:qFormat/>
    <w:rsid w:val="00F30F0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30F0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30F0B"/>
  </w:style>
  <w:style w:type="character" w:customStyle="1" w:styleId="Heading3Char2">
    <w:name w:val="Heading 3 Char2"/>
    <w:aliases w:val="Heading 3 Char Char Char4, Char Char1, Char Char Char4"/>
    <w:basedOn w:val="DefaultParagraphFont"/>
    <w:rsid w:val="00F30F0B"/>
    <w:rPr>
      <w:rFonts w:cs="Arial"/>
      <w:bCs/>
      <w:szCs w:val="26"/>
      <w:u w:val="single"/>
      <w:lang w:val="en-US" w:eastAsia="en-US" w:bidi="ar-SA"/>
    </w:rPr>
  </w:style>
  <w:style w:type="character" w:customStyle="1" w:styleId="Mention2">
    <w:name w:val="Mention2"/>
    <w:basedOn w:val="DefaultParagraphFont"/>
    <w:uiPriority w:val="99"/>
    <w:semiHidden/>
    <w:unhideWhenUsed/>
    <w:rsid w:val="00F30F0B"/>
    <w:rPr>
      <w:color w:val="2B579A"/>
      <w:shd w:val="clear" w:color="auto" w:fill="E6E6E6"/>
    </w:rPr>
  </w:style>
  <w:style w:type="paragraph" w:customStyle="1" w:styleId="FlashTag">
    <w:name w:val="FlashTag"/>
    <w:basedOn w:val="Normal"/>
    <w:link w:val="FlashTagChar"/>
    <w:autoRedefine/>
    <w:uiPriority w:val="4"/>
    <w:qFormat/>
    <w:rsid w:val="00F30F0B"/>
    <w:rPr>
      <w:rFonts w:asciiTheme="majorHAnsi" w:hAnsiTheme="majorHAnsi"/>
      <w:b/>
      <w:sz w:val="28"/>
    </w:rPr>
  </w:style>
  <w:style w:type="character" w:customStyle="1" w:styleId="FlashTagChar">
    <w:name w:val="FlashTag Char"/>
    <w:basedOn w:val="DefaultParagraphFont"/>
    <w:link w:val="FlashTag"/>
    <w:uiPriority w:val="4"/>
    <w:rsid w:val="00F30F0B"/>
    <w:rPr>
      <w:rFonts w:asciiTheme="majorHAnsi" w:hAnsiTheme="majorHAnsi" w:cs="Calibri"/>
      <w:b/>
      <w:sz w:val="28"/>
    </w:rPr>
  </w:style>
  <w:style w:type="paragraph" w:customStyle="1" w:styleId="Warrant">
    <w:name w:val="Warrant"/>
    <w:autoRedefine/>
    <w:uiPriority w:val="4"/>
    <w:qFormat/>
    <w:rsid w:val="00F30F0B"/>
    <w:pPr>
      <w:ind w:left="720"/>
    </w:pPr>
    <w:rPr>
      <w:rFonts w:ascii="Calibri" w:hAnsi="Calibri" w:cs="Arial"/>
    </w:rPr>
  </w:style>
  <w:style w:type="character" w:customStyle="1" w:styleId="m-8793234324905335251gmail-style13ptbold">
    <w:name w:val="m_-8793234324905335251gmail-style13ptbold"/>
    <w:basedOn w:val="DefaultParagraphFont"/>
    <w:rsid w:val="00F30F0B"/>
  </w:style>
  <w:style w:type="character" w:customStyle="1" w:styleId="m3965771245576658108gmail-styleunderline">
    <w:name w:val="m_3965771245576658108gmail-styleunderline"/>
    <w:basedOn w:val="DefaultParagraphFont"/>
    <w:rsid w:val="00F30F0B"/>
  </w:style>
  <w:style w:type="paragraph" w:customStyle="1" w:styleId="Header1">
    <w:name w:val="Header1"/>
    <w:aliases w:val="Header Char Char,Header Char Char Char Char Char Char Char Cha,Header Char2,Header Char1 Char,Char Char Char Cha"/>
    <w:basedOn w:val="Normal"/>
    <w:qFormat/>
    <w:rsid w:val="00F30F0B"/>
    <w:pPr>
      <w:tabs>
        <w:tab w:val="center" w:pos="4680"/>
        <w:tab w:val="right" w:pos="9360"/>
      </w:tabs>
    </w:pPr>
  </w:style>
  <w:style w:type="character" w:customStyle="1" w:styleId="EndnoteTextChar">
    <w:name w:val="Endnote Text Char"/>
    <w:basedOn w:val="DefaultParagraphFont"/>
    <w:link w:val="EndnoteText"/>
    <w:locked/>
    <w:rsid w:val="00F30F0B"/>
    <w:rPr>
      <w:rFonts w:ascii="Georgia" w:eastAsia="Times New Roman" w:hAnsi="Georgia"/>
      <w:szCs w:val="20"/>
    </w:rPr>
  </w:style>
  <w:style w:type="paragraph" w:styleId="EndnoteText">
    <w:name w:val="endnote text"/>
    <w:basedOn w:val="Normal"/>
    <w:link w:val="EndnoteTextChar"/>
    <w:unhideWhenUsed/>
    <w:rsid w:val="00F30F0B"/>
    <w:rPr>
      <w:rFonts w:ascii="Georgia" w:eastAsia="Times New Roman" w:hAnsi="Georgia" w:cstheme="minorBidi"/>
      <w:szCs w:val="20"/>
    </w:rPr>
  </w:style>
  <w:style w:type="character" w:customStyle="1" w:styleId="EndnoteTextChar1">
    <w:name w:val="Endnote Text Char1"/>
    <w:basedOn w:val="DefaultParagraphFont"/>
    <w:semiHidden/>
    <w:rsid w:val="00F30F0B"/>
    <w:rPr>
      <w:rFonts w:ascii="Calibri" w:hAnsi="Calibri" w:cs="Calibri"/>
      <w:sz w:val="20"/>
      <w:szCs w:val="20"/>
    </w:rPr>
  </w:style>
  <w:style w:type="character" w:customStyle="1" w:styleId="DateChar">
    <w:name w:val="Date Char"/>
    <w:aliases w:val="date Char"/>
    <w:basedOn w:val="DefaultParagraphFont"/>
    <w:link w:val="Date"/>
    <w:uiPriority w:val="99"/>
    <w:locked/>
    <w:rsid w:val="00F30F0B"/>
    <w:rPr>
      <w:rFonts w:ascii="Georgia" w:eastAsia="Times New Roman" w:hAnsi="Georgia"/>
    </w:rPr>
  </w:style>
  <w:style w:type="paragraph" w:styleId="Date">
    <w:name w:val="Date"/>
    <w:aliases w:val="date"/>
    <w:basedOn w:val="Normal"/>
    <w:next w:val="Normal"/>
    <w:link w:val="DateChar"/>
    <w:uiPriority w:val="99"/>
    <w:unhideWhenUsed/>
    <w:rsid w:val="00F30F0B"/>
    <w:rPr>
      <w:rFonts w:ascii="Georgia" w:eastAsia="Times New Roman" w:hAnsi="Georgia" w:cstheme="minorBidi"/>
    </w:rPr>
  </w:style>
  <w:style w:type="character" w:customStyle="1" w:styleId="DateChar1">
    <w:name w:val="Date Char1"/>
    <w:basedOn w:val="DefaultParagraphFont"/>
    <w:uiPriority w:val="99"/>
    <w:semiHidden/>
    <w:rsid w:val="00F30F0B"/>
    <w:rPr>
      <w:rFonts w:ascii="Calibri" w:hAnsi="Calibri" w:cs="Calibri"/>
    </w:rPr>
  </w:style>
  <w:style w:type="character" w:customStyle="1" w:styleId="BodyTextFirstIndentChar">
    <w:name w:val="Body Text First Indent Char"/>
    <w:basedOn w:val="BodyTextChar"/>
    <w:link w:val="BodyTextFirstIndent"/>
    <w:locked/>
    <w:rsid w:val="00F30F0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30F0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30F0B"/>
    <w:rPr>
      <w:rFonts w:ascii="Calibri" w:hAnsi="Calibri" w:cs="Calibri"/>
    </w:rPr>
  </w:style>
  <w:style w:type="character" w:customStyle="1" w:styleId="BodyTextIndent2Char1">
    <w:name w:val="Body Text Indent 2 Char1"/>
    <w:basedOn w:val="DefaultParagraphFont"/>
    <w:semiHidden/>
    <w:rsid w:val="00F30F0B"/>
    <w:rPr>
      <w:rFonts w:ascii="Calibri" w:hAnsi="Calibri" w:cs="Calibri"/>
    </w:rPr>
  </w:style>
  <w:style w:type="character" w:customStyle="1" w:styleId="PlainTextChar1">
    <w:name w:val="Plain Text Char1"/>
    <w:basedOn w:val="DefaultParagraphFont"/>
    <w:semiHidden/>
    <w:rsid w:val="00F30F0B"/>
    <w:rPr>
      <w:rFonts w:ascii="Consolas" w:hAnsi="Consolas" w:cs="Calibri"/>
      <w:sz w:val="21"/>
      <w:szCs w:val="21"/>
    </w:rPr>
  </w:style>
  <w:style w:type="character" w:customStyle="1" w:styleId="NoSpacingChar">
    <w:name w:val="No Spacing Char"/>
    <w:link w:val="NoSpacing"/>
    <w:uiPriority w:val="1"/>
    <w:qFormat/>
    <w:locked/>
    <w:rsid w:val="00F30F0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F30F0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30F0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30F0B"/>
    <w:rPr>
      <w:rFonts w:ascii="Calibri" w:hAnsi="Calibri" w:cs="Calibri"/>
      <w:i/>
      <w:iCs/>
      <w:color w:val="000000" w:themeColor="text1"/>
    </w:rPr>
  </w:style>
  <w:style w:type="paragraph" w:customStyle="1" w:styleId="CiteSpacing">
    <w:name w:val="Cite Spacing"/>
    <w:basedOn w:val="Normal"/>
    <w:uiPriority w:val="4"/>
    <w:qFormat/>
    <w:rsid w:val="00F30F0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F30F0B"/>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30F0B"/>
    <w:rPr>
      <w:rFonts w:ascii="Calibri" w:eastAsia="Calibri" w:hAnsi="Calibri" w:cs="Calibri"/>
      <w:b/>
    </w:rPr>
  </w:style>
  <w:style w:type="paragraph" w:customStyle="1" w:styleId="Heading2-Bold">
    <w:name w:val="Heading 2 - Bold"/>
    <w:basedOn w:val="Normal"/>
    <w:autoRedefine/>
    <w:uiPriority w:val="99"/>
    <w:qFormat/>
    <w:rsid w:val="00F30F0B"/>
    <w:rPr>
      <w:rFonts w:ascii="Garamond" w:eastAsia="Calibri" w:hAnsi="Garamond"/>
      <w:b/>
    </w:rPr>
  </w:style>
  <w:style w:type="paragraph" w:customStyle="1" w:styleId="tag">
    <w:name w:val="%tag"/>
    <w:basedOn w:val="Normal"/>
    <w:next w:val="Normal"/>
    <w:uiPriority w:val="99"/>
    <w:qFormat/>
    <w:rsid w:val="00F30F0B"/>
    <w:rPr>
      <w:rFonts w:ascii="Garamond" w:eastAsia="Calibri" w:hAnsi="Garamond"/>
      <w:bCs/>
      <w:sz w:val="18"/>
    </w:rPr>
  </w:style>
  <w:style w:type="character" w:customStyle="1" w:styleId="Style2Char">
    <w:name w:val="Style 2 Char"/>
    <w:link w:val="Style20"/>
    <w:uiPriority w:val="99"/>
    <w:locked/>
    <w:rsid w:val="00F30F0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30F0B"/>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F30F0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30F0B"/>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30F0B"/>
    <w:rPr>
      <w:rFonts w:ascii="Georgia" w:eastAsia="Times New Roman" w:hAnsi="Georgia"/>
      <w:sz w:val="18"/>
      <w:szCs w:val="20"/>
      <w:lang w:val="x-none" w:eastAsia="x-none"/>
    </w:rPr>
  </w:style>
  <w:style w:type="paragraph" w:customStyle="1" w:styleId="textsmall0">
    <w:name w:val="textsmall"/>
    <w:basedOn w:val="Normal"/>
    <w:link w:val="textsmallChar0"/>
    <w:qFormat/>
    <w:rsid w:val="00F30F0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30F0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30F0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30F0B"/>
    <w:rPr>
      <w:rFonts w:ascii="Arial" w:eastAsia="Times New Roman" w:hAnsi="Arial" w:cs="Arial"/>
      <w:sz w:val="12"/>
    </w:rPr>
  </w:style>
  <w:style w:type="paragraph" w:customStyle="1" w:styleId="Micro">
    <w:name w:val="Micro"/>
    <w:basedOn w:val="Normal"/>
    <w:next w:val="Normal"/>
    <w:link w:val="MicroChar"/>
    <w:qFormat/>
    <w:rsid w:val="00F30F0B"/>
    <w:rPr>
      <w:rFonts w:ascii="Arial" w:eastAsia="Times New Roman" w:hAnsi="Arial" w:cs="Arial"/>
      <w:sz w:val="12"/>
    </w:rPr>
  </w:style>
  <w:style w:type="character" w:customStyle="1" w:styleId="CardNotUnderlinedChar1">
    <w:name w:val="Card Not Underlined Char1"/>
    <w:link w:val="CardNotUnderlined"/>
    <w:locked/>
    <w:rsid w:val="00F30F0B"/>
    <w:rPr>
      <w:rFonts w:ascii="Bell MT" w:eastAsia="Calibri" w:hAnsi="Bell MT"/>
      <w:szCs w:val="20"/>
    </w:rPr>
  </w:style>
  <w:style w:type="paragraph" w:customStyle="1" w:styleId="CardNotUnderlined">
    <w:name w:val="Card Not Underlined"/>
    <w:basedOn w:val="Normal"/>
    <w:link w:val="CardNotUnderlinedChar1"/>
    <w:autoRedefine/>
    <w:qFormat/>
    <w:rsid w:val="00F30F0B"/>
    <w:rPr>
      <w:rFonts w:ascii="Bell MT" w:eastAsia="Calibri" w:hAnsi="Bell MT" w:cstheme="minorBidi"/>
      <w:szCs w:val="20"/>
    </w:rPr>
  </w:style>
  <w:style w:type="paragraph" w:customStyle="1" w:styleId="h-lead">
    <w:name w:val="h-lead"/>
    <w:basedOn w:val="Normal"/>
    <w:uiPriority w:val="99"/>
    <w:qFormat/>
    <w:rsid w:val="00F30F0B"/>
    <w:pPr>
      <w:spacing w:before="100" w:beforeAutospacing="1" w:after="100" w:afterAutospacing="1"/>
    </w:pPr>
    <w:rPr>
      <w:rFonts w:eastAsia="Times New Roman"/>
      <w:sz w:val="24"/>
    </w:rPr>
  </w:style>
  <w:style w:type="paragraph" w:customStyle="1" w:styleId="intro">
    <w:name w:val="intro"/>
    <w:basedOn w:val="Normal"/>
    <w:uiPriority w:val="99"/>
    <w:qFormat/>
    <w:rsid w:val="00F30F0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30F0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30F0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30F0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30F0B"/>
    <w:rPr>
      <w:rFonts w:eastAsia="Calibri"/>
    </w:rPr>
  </w:style>
  <w:style w:type="paragraph" w:customStyle="1" w:styleId="F3-TagAuthor">
    <w:name w:val="F3 - Tag/Author"/>
    <w:basedOn w:val="Normal"/>
    <w:uiPriority w:val="99"/>
    <w:qFormat/>
    <w:rsid w:val="00F30F0B"/>
    <w:rPr>
      <w:rFonts w:eastAsia="Times New Roman"/>
      <w:b/>
    </w:rPr>
  </w:style>
  <w:style w:type="paragraph" w:customStyle="1" w:styleId="F5-UnderlineNormal">
    <w:name w:val="F5 - Underline Normal"/>
    <w:basedOn w:val="Normal"/>
    <w:uiPriority w:val="99"/>
    <w:qFormat/>
    <w:rsid w:val="00F30F0B"/>
    <w:rPr>
      <w:rFonts w:eastAsia="Calibri"/>
      <w:u w:val="single"/>
    </w:rPr>
  </w:style>
  <w:style w:type="paragraph" w:customStyle="1" w:styleId="Brief-PrimarySource">
    <w:name w:val="Brief - Primary Source"/>
    <w:basedOn w:val="Normal"/>
    <w:uiPriority w:val="99"/>
    <w:qFormat/>
    <w:rsid w:val="00F30F0B"/>
    <w:rPr>
      <w:rFonts w:eastAsia="Times New Roman"/>
      <w:b/>
      <w:sz w:val="24"/>
      <w:u w:val="single"/>
    </w:rPr>
  </w:style>
  <w:style w:type="paragraph" w:customStyle="1" w:styleId="Brief-Underline">
    <w:name w:val="Brief - Underline"/>
    <w:basedOn w:val="Normal"/>
    <w:uiPriority w:val="99"/>
    <w:qFormat/>
    <w:rsid w:val="00F30F0B"/>
    <w:rPr>
      <w:rFonts w:eastAsia="Times New Roman"/>
      <w:u w:val="single"/>
    </w:rPr>
  </w:style>
  <w:style w:type="paragraph" w:customStyle="1" w:styleId="Brief">
    <w:name w:val="Brief"/>
    <w:basedOn w:val="Brief-PrimarySource"/>
    <w:uiPriority w:val="99"/>
    <w:qFormat/>
    <w:rsid w:val="00F30F0B"/>
    <w:rPr>
      <w:b w:val="0"/>
    </w:rPr>
  </w:style>
  <w:style w:type="paragraph" w:customStyle="1" w:styleId="CM2">
    <w:name w:val="CM2"/>
    <w:basedOn w:val="Normal"/>
    <w:next w:val="Normal"/>
    <w:uiPriority w:val="99"/>
    <w:qFormat/>
    <w:rsid w:val="00F30F0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30F0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30F0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30F0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30F0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30F0B"/>
    <w:pPr>
      <w:widowControl w:val="0"/>
      <w:spacing w:line="276" w:lineRule="atLeast"/>
    </w:pPr>
    <w:rPr>
      <w:color w:val="auto"/>
    </w:rPr>
  </w:style>
  <w:style w:type="paragraph" w:customStyle="1" w:styleId="CM34">
    <w:name w:val="CM34"/>
    <w:basedOn w:val="Default"/>
    <w:next w:val="Default"/>
    <w:uiPriority w:val="99"/>
    <w:qFormat/>
    <w:rsid w:val="00F30F0B"/>
    <w:pPr>
      <w:widowControl w:val="0"/>
    </w:pPr>
    <w:rPr>
      <w:color w:val="auto"/>
    </w:rPr>
  </w:style>
  <w:style w:type="paragraph" w:customStyle="1" w:styleId="CM56">
    <w:name w:val="CM56"/>
    <w:basedOn w:val="Default"/>
    <w:next w:val="Default"/>
    <w:uiPriority w:val="99"/>
    <w:qFormat/>
    <w:rsid w:val="00F30F0B"/>
    <w:pPr>
      <w:widowControl w:val="0"/>
    </w:pPr>
    <w:rPr>
      <w:rFonts w:eastAsia="Calibri"/>
      <w:color w:val="auto"/>
    </w:rPr>
  </w:style>
  <w:style w:type="paragraph" w:customStyle="1" w:styleId="CM58">
    <w:name w:val="CM58"/>
    <w:basedOn w:val="Default"/>
    <w:next w:val="Default"/>
    <w:uiPriority w:val="99"/>
    <w:qFormat/>
    <w:rsid w:val="00F30F0B"/>
    <w:pPr>
      <w:widowControl w:val="0"/>
    </w:pPr>
    <w:rPr>
      <w:rFonts w:eastAsia="Calibri"/>
      <w:color w:val="auto"/>
    </w:rPr>
  </w:style>
  <w:style w:type="paragraph" w:customStyle="1" w:styleId="CM57">
    <w:name w:val="CM57"/>
    <w:basedOn w:val="Default"/>
    <w:next w:val="Default"/>
    <w:uiPriority w:val="99"/>
    <w:qFormat/>
    <w:rsid w:val="00F30F0B"/>
    <w:pPr>
      <w:widowControl w:val="0"/>
    </w:pPr>
    <w:rPr>
      <w:rFonts w:eastAsia="Calibri"/>
      <w:color w:val="auto"/>
    </w:rPr>
  </w:style>
  <w:style w:type="paragraph" w:customStyle="1" w:styleId="CM1">
    <w:name w:val="CM1"/>
    <w:basedOn w:val="Default"/>
    <w:next w:val="Default"/>
    <w:uiPriority w:val="99"/>
    <w:qFormat/>
    <w:rsid w:val="00F30F0B"/>
    <w:pPr>
      <w:widowControl w:val="0"/>
    </w:pPr>
    <w:rPr>
      <w:rFonts w:eastAsia="Calibri"/>
      <w:color w:val="auto"/>
    </w:rPr>
  </w:style>
  <w:style w:type="paragraph" w:customStyle="1" w:styleId="CM49">
    <w:name w:val="CM49"/>
    <w:basedOn w:val="Default"/>
    <w:next w:val="Default"/>
    <w:uiPriority w:val="99"/>
    <w:qFormat/>
    <w:rsid w:val="00F30F0B"/>
    <w:pPr>
      <w:widowControl w:val="0"/>
    </w:pPr>
    <w:rPr>
      <w:rFonts w:eastAsia="Calibri"/>
      <w:color w:val="auto"/>
    </w:rPr>
  </w:style>
  <w:style w:type="paragraph" w:customStyle="1" w:styleId="CM41">
    <w:name w:val="CM41"/>
    <w:basedOn w:val="Default"/>
    <w:next w:val="Default"/>
    <w:uiPriority w:val="99"/>
    <w:qFormat/>
    <w:rsid w:val="00F30F0B"/>
    <w:pPr>
      <w:widowControl w:val="0"/>
    </w:pPr>
    <w:rPr>
      <w:rFonts w:eastAsia="Calibri"/>
      <w:color w:val="auto"/>
    </w:rPr>
  </w:style>
  <w:style w:type="paragraph" w:customStyle="1" w:styleId="3rdOrderPara">
    <w:name w:val="3rd Order Para"/>
    <w:basedOn w:val="Default"/>
    <w:next w:val="Default"/>
    <w:rsid w:val="00F30F0B"/>
    <w:pPr>
      <w:widowControl w:val="0"/>
    </w:pPr>
    <w:rPr>
      <w:rFonts w:eastAsia="Calibri"/>
      <w:color w:val="auto"/>
    </w:rPr>
  </w:style>
  <w:style w:type="paragraph" w:customStyle="1" w:styleId="2ndOrderPara">
    <w:name w:val="2nd Order Para"/>
    <w:basedOn w:val="Default"/>
    <w:next w:val="Default"/>
    <w:rsid w:val="00F30F0B"/>
    <w:pPr>
      <w:widowControl w:val="0"/>
    </w:pPr>
    <w:rPr>
      <w:rFonts w:eastAsia="Calibri"/>
      <w:color w:val="auto"/>
    </w:rPr>
  </w:style>
  <w:style w:type="paragraph" w:customStyle="1" w:styleId="Normal-SIGN2">
    <w:name w:val="Normal-SIGN2"/>
    <w:basedOn w:val="Default"/>
    <w:next w:val="Default"/>
    <w:qFormat/>
    <w:rsid w:val="00F30F0B"/>
    <w:pPr>
      <w:widowControl w:val="0"/>
    </w:pPr>
    <w:rPr>
      <w:rFonts w:eastAsia="Calibri"/>
      <w:color w:val="auto"/>
    </w:rPr>
  </w:style>
  <w:style w:type="paragraph" w:customStyle="1" w:styleId="Normal-SIGN1">
    <w:name w:val="Normal-SIGN1"/>
    <w:basedOn w:val="Default"/>
    <w:next w:val="Default"/>
    <w:uiPriority w:val="99"/>
    <w:qFormat/>
    <w:rsid w:val="00F30F0B"/>
    <w:pPr>
      <w:widowControl w:val="0"/>
    </w:pPr>
    <w:rPr>
      <w:rFonts w:eastAsia="Calibri"/>
      <w:color w:val="auto"/>
    </w:rPr>
  </w:style>
  <w:style w:type="paragraph" w:customStyle="1" w:styleId="CM3">
    <w:name w:val="CM3"/>
    <w:basedOn w:val="Default"/>
    <w:next w:val="Default"/>
    <w:uiPriority w:val="99"/>
    <w:qFormat/>
    <w:rsid w:val="00F30F0B"/>
    <w:pPr>
      <w:widowControl w:val="0"/>
      <w:spacing w:line="553" w:lineRule="atLeast"/>
    </w:pPr>
    <w:rPr>
      <w:rFonts w:eastAsia="Calibri"/>
      <w:color w:val="auto"/>
    </w:rPr>
  </w:style>
  <w:style w:type="paragraph" w:customStyle="1" w:styleId="CM33">
    <w:name w:val="CM33"/>
    <w:basedOn w:val="Default"/>
    <w:next w:val="Default"/>
    <w:uiPriority w:val="99"/>
    <w:qFormat/>
    <w:rsid w:val="00F30F0B"/>
    <w:pPr>
      <w:widowControl w:val="0"/>
    </w:pPr>
    <w:rPr>
      <w:rFonts w:eastAsia="Calibri"/>
      <w:color w:val="auto"/>
    </w:rPr>
  </w:style>
  <w:style w:type="paragraph" w:customStyle="1" w:styleId="CM37">
    <w:name w:val="CM37"/>
    <w:basedOn w:val="Default"/>
    <w:next w:val="Default"/>
    <w:uiPriority w:val="99"/>
    <w:qFormat/>
    <w:rsid w:val="00F30F0B"/>
    <w:pPr>
      <w:widowControl w:val="0"/>
    </w:pPr>
    <w:rPr>
      <w:rFonts w:eastAsia="Calibri"/>
      <w:color w:val="auto"/>
    </w:rPr>
  </w:style>
  <w:style w:type="paragraph" w:customStyle="1" w:styleId="CM7">
    <w:name w:val="CM7"/>
    <w:basedOn w:val="Default"/>
    <w:next w:val="Default"/>
    <w:uiPriority w:val="99"/>
    <w:qFormat/>
    <w:rsid w:val="00F30F0B"/>
    <w:pPr>
      <w:widowControl w:val="0"/>
      <w:spacing w:line="553" w:lineRule="atLeast"/>
    </w:pPr>
    <w:rPr>
      <w:rFonts w:eastAsia="Calibri"/>
      <w:color w:val="auto"/>
    </w:rPr>
  </w:style>
  <w:style w:type="paragraph" w:customStyle="1" w:styleId="Brief-SecondarySource">
    <w:name w:val="Brief - Secondary Source"/>
    <w:basedOn w:val="Normal"/>
    <w:qFormat/>
    <w:rsid w:val="00F30F0B"/>
    <w:rPr>
      <w:rFonts w:eastAsia="Times New Roman"/>
      <w:sz w:val="14"/>
      <w:szCs w:val="20"/>
    </w:rPr>
  </w:style>
  <w:style w:type="paragraph" w:customStyle="1" w:styleId="Brief-Card">
    <w:name w:val="Brief - Card"/>
    <w:basedOn w:val="Normal"/>
    <w:uiPriority w:val="99"/>
    <w:qFormat/>
    <w:rsid w:val="00F30F0B"/>
    <w:rPr>
      <w:rFonts w:eastAsia="Times New Roman"/>
    </w:rPr>
  </w:style>
  <w:style w:type="paragraph" w:customStyle="1" w:styleId="Pa2">
    <w:name w:val="Pa2"/>
    <w:basedOn w:val="Default"/>
    <w:next w:val="Default"/>
    <w:uiPriority w:val="99"/>
    <w:qFormat/>
    <w:rsid w:val="00F30F0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30F0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30F0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30F0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30F0B"/>
    <w:pPr>
      <w:widowControl w:val="0"/>
    </w:pPr>
    <w:rPr>
      <w:rFonts w:ascii="Arial Black" w:hAnsi="Arial Black"/>
      <w:color w:val="auto"/>
    </w:rPr>
  </w:style>
  <w:style w:type="paragraph" w:customStyle="1" w:styleId="Cover1">
    <w:name w:val="Cover 1"/>
    <w:basedOn w:val="Normal"/>
    <w:next w:val="Normal"/>
    <w:uiPriority w:val="99"/>
    <w:qFormat/>
    <w:rsid w:val="00F30F0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30F0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30F0B"/>
    <w:pPr>
      <w:widowControl w:val="0"/>
    </w:pPr>
    <w:rPr>
      <w:color w:val="auto"/>
    </w:rPr>
  </w:style>
  <w:style w:type="paragraph" w:customStyle="1" w:styleId="Pa11">
    <w:name w:val="Pa11"/>
    <w:basedOn w:val="Normal"/>
    <w:next w:val="Normal"/>
    <w:uiPriority w:val="99"/>
    <w:qFormat/>
    <w:rsid w:val="00F30F0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30F0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30F0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30F0B"/>
    <w:pPr>
      <w:widowControl w:val="0"/>
    </w:pPr>
    <w:rPr>
      <w:rFonts w:eastAsia="Calibri"/>
      <w:color w:val="auto"/>
    </w:rPr>
  </w:style>
  <w:style w:type="paragraph" w:customStyle="1" w:styleId="CM5">
    <w:name w:val="CM5"/>
    <w:basedOn w:val="Default"/>
    <w:next w:val="Default"/>
    <w:qFormat/>
    <w:rsid w:val="00F30F0B"/>
    <w:pPr>
      <w:widowControl w:val="0"/>
      <w:spacing w:line="553" w:lineRule="atLeast"/>
    </w:pPr>
    <w:rPr>
      <w:rFonts w:eastAsia="Calibri"/>
      <w:color w:val="auto"/>
    </w:rPr>
  </w:style>
  <w:style w:type="paragraph" w:customStyle="1" w:styleId="CM28">
    <w:name w:val="CM28"/>
    <w:basedOn w:val="Default"/>
    <w:next w:val="Default"/>
    <w:uiPriority w:val="99"/>
    <w:qFormat/>
    <w:rsid w:val="00F30F0B"/>
    <w:pPr>
      <w:widowControl w:val="0"/>
    </w:pPr>
    <w:rPr>
      <w:rFonts w:eastAsia="Calibri"/>
      <w:color w:val="auto"/>
    </w:rPr>
  </w:style>
  <w:style w:type="paragraph" w:customStyle="1" w:styleId="CM8">
    <w:name w:val="CM8"/>
    <w:basedOn w:val="Default"/>
    <w:next w:val="Default"/>
    <w:uiPriority w:val="99"/>
    <w:qFormat/>
    <w:rsid w:val="00F30F0B"/>
    <w:pPr>
      <w:widowControl w:val="0"/>
    </w:pPr>
    <w:rPr>
      <w:rFonts w:eastAsia="Calibri"/>
      <w:color w:val="auto"/>
    </w:rPr>
  </w:style>
  <w:style w:type="paragraph" w:customStyle="1" w:styleId="CM6">
    <w:name w:val="CM6"/>
    <w:basedOn w:val="Default"/>
    <w:next w:val="Default"/>
    <w:uiPriority w:val="99"/>
    <w:qFormat/>
    <w:rsid w:val="00F30F0B"/>
    <w:pPr>
      <w:widowControl w:val="0"/>
      <w:spacing w:line="553" w:lineRule="atLeast"/>
    </w:pPr>
    <w:rPr>
      <w:rFonts w:eastAsia="Calibri"/>
      <w:color w:val="auto"/>
    </w:rPr>
  </w:style>
  <w:style w:type="paragraph" w:customStyle="1" w:styleId="CM22">
    <w:name w:val="CM22"/>
    <w:basedOn w:val="Default"/>
    <w:next w:val="Default"/>
    <w:uiPriority w:val="99"/>
    <w:qFormat/>
    <w:rsid w:val="00F30F0B"/>
    <w:pPr>
      <w:widowControl w:val="0"/>
    </w:pPr>
    <w:rPr>
      <w:rFonts w:eastAsia="Calibri"/>
      <w:color w:val="auto"/>
    </w:rPr>
  </w:style>
  <w:style w:type="paragraph" w:customStyle="1" w:styleId="DoubleUnderlined">
    <w:name w:val="Double Underlined"/>
    <w:basedOn w:val="Heading2"/>
    <w:autoRedefine/>
    <w:uiPriority w:val="99"/>
    <w:qFormat/>
    <w:rsid w:val="00F30F0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30F0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30F0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30F0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30F0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30F0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30F0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30F0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30F0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30F0B"/>
  </w:style>
  <w:style w:type="paragraph" w:customStyle="1" w:styleId="StyleUnderliningTimesNewRomanBoldNounderlineKernat16">
    <w:name w:val="Style Underlining + Times New Roman Bold No underline Kern at 16..."/>
    <w:basedOn w:val="Normal"/>
    <w:uiPriority w:val="99"/>
    <w:qFormat/>
    <w:rsid w:val="00F30F0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30F0B"/>
    <w:rPr>
      <w:rFonts w:eastAsia="Times New Roman"/>
      <w:b/>
      <w:bCs/>
      <w:kern w:val="32"/>
      <w:sz w:val="32"/>
      <w:szCs w:val="32"/>
    </w:rPr>
  </w:style>
  <w:style w:type="paragraph" w:customStyle="1" w:styleId="StyleBoldUnderliningKernat16pt">
    <w:name w:val="Style Bold Underlining + Kern at 16 pt"/>
    <w:uiPriority w:val="99"/>
    <w:qFormat/>
    <w:rsid w:val="00F30F0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30F0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30F0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30F0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30F0B"/>
    <w:pPr>
      <w:ind w:left="400"/>
    </w:pPr>
    <w:rPr>
      <w:rFonts w:eastAsia="Times New Roman"/>
      <w:szCs w:val="20"/>
    </w:rPr>
  </w:style>
  <w:style w:type="paragraph" w:customStyle="1" w:styleId="Paste">
    <w:name w:val="Paste"/>
    <w:basedOn w:val="Normal"/>
    <w:qFormat/>
    <w:rsid w:val="00F30F0B"/>
    <w:rPr>
      <w:rFonts w:ascii="Arial Narrow" w:eastAsia="Times New Roman" w:hAnsi="Arial Narrow"/>
      <w:szCs w:val="20"/>
      <w:lang w:val="x-none" w:eastAsia="x-none"/>
    </w:rPr>
  </w:style>
  <w:style w:type="character" w:customStyle="1" w:styleId="UnderlineStyleChar">
    <w:name w:val="Underline Style Char"/>
    <w:link w:val="UnderlineStyle0"/>
    <w:locked/>
    <w:rsid w:val="00F30F0B"/>
    <w:rPr>
      <w:rFonts w:ascii="Georgia" w:eastAsia="Times New Roman" w:hAnsi="Georgia"/>
      <w:b/>
      <w:u w:val="single"/>
    </w:rPr>
  </w:style>
  <w:style w:type="paragraph" w:customStyle="1" w:styleId="UnderlineStyle0">
    <w:name w:val="Underline Style"/>
    <w:basedOn w:val="Normal"/>
    <w:link w:val="UnderlineStyleChar"/>
    <w:qFormat/>
    <w:rsid w:val="00F30F0B"/>
    <w:rPr>
      <w:rFonts w:ascii="Georgia" w:eastAsia="Times New Roman" w:hAnsi="Georgia" w:cstheme="minorBidi"/>
      <w:b/>
      <w:u w:val="single"/>
    </w:rPr>
  </w:style>
  <w:style w:type="paragraph" w:customStyle="1" w:styleId="Normalization">
    <w:name w:val="Normalization"/>
    <w:basedOn w:val="Normal"/>
    <w:uiPriority w:val="99"/>
    <w:qFormat/>
    <w:rsid w:val="00F30F0B"/>
    <w:rPr>
      <w:rFonts w:eastAsia="Times New Roman"/>
      <w:sz w:val="18"/>
    </w:rPr>
  </w:style>
  <w:style w:type="paragraph" w:customStyle="1" w:styleId="BreifTitle">
    <w:name w:val="Breif Title"/>
    <w:basedOn w:val="Normal"/>
    <w:autoRedefine/>
    <w:uiPriority w:val="99"/>
    <w:qFormat/>
    <w:rsid w:val="00F30F0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30F0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30F0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30F0B"/>
    <w:rPr>
      <w:rFonts w:eastAsia="Times New Roman"/>
      <w:color w:val="333333"/>
    </w:rPr>
  </w:style>
  <w:style w:type="paragraph" w:customStyle="1" w:styleId="StyleTagandCiteFranklinGothicDemi">
    <w:name w:val="Style Tag and Cite + Franklin Gothic Demi"/>
    <w:basedOn w:val="Normal"/>
    <w:autoRedefine/>
    <w:uiPriority w:val="99"/>
    <w:qFormat/>
    <w:rsid w:val="00F30F0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30F0B"/>
    <w:rPr>
      <w:bCs/>
    </w:rPr>
  </w:style>
  <w:style w:type="paragraph" w:customStyle="1" w:styleId="tagCharCharCharCharCharCharChar">
    <w:name w:val="tag Char Char Char Char Char Char Char"/>
    <w:basedOn w:val="Normal"/>
    <w:uiPriority w:val="99"/>
    <w:qFormat/>
    <w:rsid w:val="00F30F0B"/>
    <w:rPr>
      <w:rFonts w:eastAsia="Times New Roman"/>
      <w:b/>
      <w:sz w:val="24"/>
      <w:szCs w:val="20"/>
    </w:rPr>
  </w:style>
  <w:style w:type="paragraph" w:customStyle="1" w:styleId="title-bold-medium">
    <w:name w:val="title-bold-medium"/>
    <w:basedOn w:val="Normal"/>
    <w:uiPriority w:val="99"/>
    <w:qFormat/>
    <w:rsid w:val="00F30F0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30F0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30F0B"/>
    <w:rPr>
      <w:rFonts w:ascii="Arial Narrow" w:eastAsia="Times New Roman" w:hAnsi="Arial Narrow"/>
      <w:b/>
      <w:sz w:val="24"/>
    </w:rPr>
  </w:style>
  <w:style w:type="paragraph" w:customStyle="1" w:styleId="BLOCKTITLE1">
    <w:name w:val="BLOCK TITLE"/>
    <w:basedOn w:val="Heading1"/>
    <w:uiPriority w:val="99"/>
    <w:qFormat/>
    <w:rsid w:val="00F30F0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30F0B"/>
    <w:pPr>
      <w:widowControl w:val="0"/>
      <w:autoSpaceDE w:val="0"/>
      <w:autoSpaceDN w:val="0"/>
      <w:adjustRightInd w:val="0"/>
    </w:pPr>
    <w:rPr>
      <w:sz w:val="24"/>
      <w:szCs w:val="20"/>
    </w:rPr>
  </w:style>
  <w:style w:type="paragraph" w:customStyle="1" w:styleId="BriefTitle1">
    <w:name w:val="Brief Title 1"/>
    <w:basedOn w:val="Normal"/>
    <w:uiPriority w:val="99"/>
    <w:qFormat/>
    <w:rsid w:val="00F30F0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30F0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30F0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30F0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30F0B"/>
    <w:pPr>
      <w:spacing w:before="100" w:beforeAutospacing="1" w:after="100" w:afterAutospacing="1"/>
    </w:pPr>
    <w:rPr>
      <w:rFonts w:eastAsia="Times New Roman"/>
    </w:rPr>
  </w:style>
  <w:style w:type="paragraph" w:customStyle="1" w:styleId="ToRead">
    <w:name w:val="To Read"/>
    <w:basedOn w:val="Normal"/>
    <w:uiPriority w:val="99"/>
    <w:qFormat/>
    <w:rsid w:val="00F30F0B"/>
    <w:pPr>
      <w:ind w:left="720"/>
    </w:pPr>
    <w:rPr>
      <w:rFonts w:ascii="Verdana" w:eastAsia="Times New Roman" w:hAnsi="Verdana"/>
      <w:b/>
      <w:u w:val="single"/>
    </w:rPr>
  </w:style>
  <w:style w:type="paragraph" w:customStyle="1" w:styleId="Style1">
    <w:name w:val="Style 1"/>
    <w:basedOn w:val="Normal"/>
    <w:uiPriority w:val="99"/>
    <w:qFormat/>
    <w:rsid w:val="00F30F0B"/>
    <w:pPr>
      <w:widowControl w:val="0"/>
      <w:ind w:firstLine="216"/>
    </w:pPr>
    <w:rPr>
      <w:rFonts w:eastAsia="Times New Roman"/>
      <w:noProof/>
      <w:color w:val="000000"/>
      <w:szCs w:val="20"/>
    </w:rPr>
  </w:style>
  <w:style w:type="paragraph" w:customStyle="1" w:styleId="Style40">
    <w:name w:val="Style 4"/>
    <w:basedOn w:val="Normal"/>
    <w:uiPriority w:val="99"/>
    <w:qFormat/>
    <w:rsid w:val="00F30F0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30F0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30F0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30F0B"/>
    <w:pPr>
      <w:ind w:left="1660"/>
    </w:pPr>
  </w:style>
  <w:style w:type="paragraph" w:customStyle="1" w:styleId="PageNumber1">
    <w:name w:val="Page Number1"/>
    <w:basedOn w:val="Normal"/>
    <w:next w:val="Normal"/>
    <w:uiPriority w:val="99"/>
    <w:qFormat/>
    <w:rsid w:val="00F30F0B"/>
    <w:rPr>
      <w:rFonts w:eastAsia="Times New Roman"/>
    </w:rPr>
  </w:style>
  <w:style w:type="paragraph" w:customStyle="1" w:styleId="Card1">
    <w:name w:val="Card1"/>
    <w:uiPriority w:val="99"/>
    <w:qFormat/>
    <w:rsid w:val="00F30F0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30F0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30F0B"/>
    <w:pPr>
      <w:ind w:left="288" w:right="288"/>
    </w:pPr>
    <w:rPr>
      <w:rFonts w:eastAsia="Times New Roman"/>
    </w:rPr>
  </w:style>
  <w:style w:type="paragraph" w:customStyle="1" w:styleId="CaseListNormal">
    <w:name w:val="Case List Normal"/>
    <w:basedOn w:val="Normal"/>
    <w:uiPriority w:val="99"/>
    <w:qFormat/>
    <w:rsid w:val="00F30F0B"/>
    <w:rPr>
      <w:rFonts w:ascii="Times" w:eastAsia="Times New Roman" w:hAnsi="Times"/>
      <w:szCs w:val="26"/>
    </w:rPr>
  </w:style>
  <w:style w:type="paragraph" w:customStyle="1" w:styleId="Body">
    <w:name w:val="Body"/>
    <w:basedOn w:val="Normal"/>
    <w:uiPriority w:val="99"/>
    <w:qFormat/>
    <w:rsid w:val="00F30F0B"/>
    <w:pPr>
      <w:outlineLvl w:val="3"/>
    </w:pPr>
    <w:rPr>
      <w:rFonts w:eastAsia="Times New Roman"/>
      <w:szCs w:val="20"/>
    </w:rPr>
  </w:style>
  <w:style w:type="paragraph" w:customStyle="1" w:styleId="3text">
    <w:name w:val="3text"/>
    <w:basedOn w:val="Normal"/>
    <w:uiPriority w:val="99"/>
    <w:qFormat/>
    <w:rsid w:val="00F30F0B"/>
    <w:pPr>
      <w:spacing w:before="100" w:beforeAutospacing="1" w:after="100" w:afterAutospacing="1"/>
    </w:pPr>
    <w:rPr>
      <w:rFonts w:eastAsia="Times New Roman"/>
      <w:sz w:val="24"/>
    </w:rPr>
  </w:style>
  <w:style w:type="paragraph" w:customStyle="1" w:styleId="TimesNewRoman12">
    <w:name w:val="TimesNewRoman12"/>
    <w:uiPriority w:val="99"/>
    <w:qFormat/>
    <w:rsid w:val="00F30F0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30F0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30F0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30F0B"/>
    <w:rPr>
      <w:rFonts w:eastAsia="Times New Roman"/>
      <w:color w:val="000000"/>
      <w:sz w:val="18"/>
    </w:rPr>
  </w:style>
  <w:style w:type="paragraph" w:customStyle="1" w:styleId="text1">
    <w:name w:val="text1"/>
    <w:basedOn w:val="Normal"/>
    <w:autoRedefine/>
    <w:uiPriority w:val="99"/>
    <w:qFormat/>
    <w:rsid w:val="00F30F0B"/>
    <w:rPr>
      <w:rFonts w:eastAsia="Times New Roman"/>
      <w:szCs w:val="20"/>
    </w:rPr>
  </w:style>
  <w:style w:type="paragraph" w:customStyle="1" w:styleId="RepeatBlockHeading">
    <w:name w:val="Repeat Block Heading"/>
    <w:basedOn w:val="Normal"/>
    <w:autoRedefine/>
    <w:uiPriority w:val="99"/>
    <w:qFormat/>
    <w:rsid w:val="00F30F0B"/>
    <w:pPr>
      <w:jc w:val="center"/>
    </w:pPr>
    <w:rPr>
      <w:rFonts w:eastAsia="Times New Roman"/>
      <w:b/>
      <w:smallCaps/>
      <w:color w:val="000000"/>
      <w:sz w:val="24"/>
      <w:u w:val="thick"/>
    </w:rPr>
  </w:style>
  <w:style w:type="paragraph" w:customStyle="1" w:styleId="story-headline">
    <w:name w:val="story-headline"/>
    <w:basedOn w:val="Normal"/>
    <w:uiPriority w:val="99"/>
    <w:qFormat/>
    <w:rsid w:val="00F30F0B"/>
    <w:pPr>
      <w:spacing w:before="72" w:after="72"/>
    </w:pPr>
    <w:rPr>
      <w:rFonts w:eastAsia="Times New Roman"/>
      <w:b/>
      <w:bCs/>
      <w:sz w:val="26"/>
      <w:szCs w:val="26"/>
    </w:rPr>
  </w:style>
  <w:style w:type="paragraph" w:customStyle="1" w:styleId="story-body">
    <w:name w:val="story-body"/>
    <w:basedOn w:val="Normal"/>
    <w:uiPriority w:val="99"/>
    <w:qFormat/>
    <w:rsid w:val="00F30F0B"/>
    <w:pPr>
      <w:spacing w:before="100" w:beforeAutospacing="1" w:after="100" w:afterAutospacing="1"/>
    </w:pPr>
    <w:rPr>
      <w:rFonts w:eastAsia="Times New Roman"/>
    </w:rPr>
  </w:style>
  <w:style w:type="paragraph" w:customStyle="1" w:styleId="story-dateline">
    <w:name w:val="story-dateline"/>
    <w:basedOn w:val="Normal"/>
    <w:uiPriority w:val="99"/>
    <w:qFormat/>
    <w:rsid w:val="00F30F0B"/>
    <w:rPr>
      <w:rFonts w:eastAsia="Times New Roman"/>
      <w:b/>
      <w:bCs/>
    </w:rPr>
  </w:style>
  <w:style w:type="paragraph" w:customStyle="1" w:styleId="TextofCards">
    <w:name w:val="Text of Cards"/>
    <w:basedOn w:val="Normal"/>
    <w:uiPriority w:val="99"/>
    <w:qFormat/>
    <w:rsid w:val="00F30F0B"/>
    <w:rPr>
      <w:rFonts w:eastAsia="Times New Roman"/>
      <w:color w:val="000000"/>
      <w:spacing w:val="6"/>
      <w:szCs w:val="23"/>
    </w:rPr>
  </w:style>
  <w:style w:type="paragraph" w:customStyle="1" w:styleId="Corpotesto">
    <w:name w:val="Corpo testo"/>
    <w:basedOn w:val="Normal"/>
    <w:uiPriority w:val="99"/>
    <w:qFormat/>
    <w:rsid w:val="00F30F0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30F0B"/>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30F0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30F0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30F0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30F0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30F0B"/>
    <w:rPr>
      <w:rFonts w:ascii="Arial" w:hAnsi="Arial"/>
      <w:b w:val="0"/>
      <w:caps w:val="0"/>
      <w:sz w:val="20"/>
    </w:rPr>
  </w:style>
  <w:style w:type="paragraph" w:customStyle="1" w:styleId="ProjectTitleLine">
    <w:name w:val="Project Title Line"/>
    <w:basedOn w:val="Normal"/>
    <w:next w:val="Normal"/>
    <w:autoRedefine/>
    <w:uiPriority w:val="99"/>
    <w:qFormat/>
    <w:rsid w:val="00F30F0B"/>
    <w:pPr>
      <w:jc w:val="center"/>
    </w:pPr>
    <w:rPr>
      <w:rFonts w:eastAsia="Times New Roman"/>
      <w:caps/>
      <w:szCs w:val="20"/>
    </w:rPr>
  </w:style>
  <w:style w:type="paragraph" w:customStyle="1" w:styleId="LanguageStrike">
    <w:name w:val="Language Strike"/>
    <w:basedOn w:val="Normal"/>
    <w:next w:val="Normal"/>
    <w:uiPriority w:val="99"/>
    <w:qFormat/>
    <w:rsid w:val="00F30F0B"/>
    <w:rPr>
      <w:rFonts w:ascii="Arial Narrow" w:eastAsia="Times New Roman" w:hAnsi="Arial Narrow"/>
      <w:strike/>
    </w:rPr>
  </w:style>
  <w:style w:type="paragraph" w:customStyle="1" w:styleId="NormalVerdana">
    <w:name w:val="Normal + Verdana"/>
    <w:aliases w:val="10 pt,White,Normal + Arial"/>
    <w:basedOn w:val="Normal"/>
    <w:uiPriority w:val="99"/>
    <w:qFormat/>
    <w:rsid w:val="00F30F0B"/>
    <w:rPr>
      <w:rFonts w:eastAsia="Times New Roman"/>
      <w:szCs w:val="20"/>
      <w:u w:val="single"/>
    </w:rPr>
  </w:style>
  <w:style w:type="paragraph" w:customStyle="1" w:styleId="Normal10pt">
    <w:name w:val="Normal + 10 pt"/>
    <w:basedOn w:val="Normal"/>
    <w:uiPriority w:val="99"/>
    <w:qFormat/>
    <w:rsid w:val="00F30F0B"/>
    <w:rPr>
      <w:rFonts w:eastAsia="Times New Roman"/>
      <w:szCs w:val="20"/>
    </w:rPr>
  </w:style>
  <w:style w:type="paragraph" w:customStyle="1" w:styleId="cardChar1Char">
    <w:name w:val="card Char1 Char"/>
    <w:basedOn w:val="Normal"/>
    <w:uiPriority w:val="99"/>
    <w:qFormat/>
    <w:rsid w:val="00F30F0B"/>
    <w:pPr>
      <w:ind w:left="288" w:right="288"/>
    </w:pPr>
    <w:rPr>
      <w:rFonts w:eastAsia="Times New Roman"/>
      <w:szCs w:val="20"/>
    </w:rPr>
  </w:style>
  <w:style w:type="paragraph" w:customStyle="1" w:styleId="CM12">
    <w:name w:val="CM12"/>
    <w:basedOn w:val="Default"/>
    <w:next w:val="Default"/>
    <w:uiPriority w:val="99"/>
    <w:qFormat/>
    <w:rsid w:val="00F30F0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30F0B"/>
    <w:pPr>
      <w:widowControl w:val="0"/>
      <w:spacing w:after="480"/>
    </w:pPr>
    <w:rPr>
      <w:rFonts w:ascii="Granjon LT Std" w:hAnsi="Granjon LT Std"/>
      <w:color w:val="auto"/>
    </w:rPr>
  </w:style>
  <w:style w:type="paragraph" w:customStyle="1" w:styleId="CM10">
    <w:name w:val="CM10"/>
    <w:basedOn w:val="Default"/>
    <w:next w:val="Default"/>
    <w:uiPriority w:val="99"/>
    <w:qFormat/>
    <w:rsid w:val="00F30F0B"/>
    <w:pPr>
      <w:widowControl w:val="0"/>
      <w:spacing w:line="320" w:lineRule="atLeast"/>
    </w:pPr>
    <w:rPr>
      <w:rFonts w:ascii="Granjon LT Std" w:hAnsi="Granjon LT Std"/>
      <w:color w:val="auto"/>
    </w:rPr>
  </w:style>
  <w:style w:type="paragraph" w:customStyle="1" w:styleId="bold">
    <w:name w:val="bold"/>
    <w:basedOn w:val="Normal"/>
    <w:uiPriority w:val="99"/>
    <w:qFormat/>
    <w:rsid w:val="00F30F0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30F0B"/>
    <w:rPr>
      <w:rFonts w:ascii="Arial Narrow" w:eastAsia="Times New Roman" w:hAnsi="Arial Narrow"/>
      <w:strike/>
      <w:szCs w:val="20"/>
    </w:rPr>
  </w:style>
  <w:style w:type="paragraph" w:customStyle="1" w:styleId="textbodyblack">
    <w:name w:val="textbodyblack"/>
    <w:basedOn w:val="Normal"/>
    <w:uiPriority w:val="99"/>
    <w:qFormat/>
    <w:rsid w:val="00F30F0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30F0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30F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30F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30F0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30F0B"/>
    <w:rPr>
      <w:rFonts w:ascii="Georgia" w:eastAsia="Times New Roman" w:hAnsi="Georgia"/>
      <w:b/>
      <w:bCs/>
      <w:szCs w:val="16"/>
      <w:u w:val="single"/>
    </w:rPr>
  </w:style>
  <w:style w:type="paragraph" w:customStyle="1" w:styleId="CiteCorrected">
    <w:name w:val="Cite Corrected"/>
    <w:basedOn w:val="Normal"/>
    <w:link w:val="CiteCorrectedChar"/>
    <w:qFormat/>
    <w:rsid w:val="00F30F0B"/>
    <w:rPr>
      <w:rFonts w:ascii="Georgia" w:eastAsia="Times New Roman" w:hAnsi="Georgia" w:cstheme="minorBidi"/>
      <w:b/>
      <w:bCs/>
      <w:szCs w:val="16"/>
      <w:u w:val="single"/>
    </w:rPr>
  </w:style>
  <w:style w:type="paragraph" w:customStyle="1" w:styleId="CardText2">
    <w:name w:val="Card Text 2"/>
    <w:basedOn w:val="CardText10"/>
    <w:link w:val="CardText2Char"/>
    <w:qFormat/>
    <w:rsid w:val="00F30F0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F30F0B"/>
    <w:pPr>
      <w:ind w:left="288"/>
    </w:pPr>
    <w:rPr>
      <w:rFonts w:eastAsia="SimSun"/>
      <w:szCs w:val="20"/>
      <w:lang w:eastAsia="zh-CN"/>
    </w:rPr>
  </w:style>
  <w:style w:type="paragraph" w:customStyle="1" w:styleId="story-body-text">
    <w:name w:val="story-body-text"/>
    <w:basedOn w:val="Normal"/>
    <w:uiPriority w:val="99"/>
    <w:qFormat/>
    <w:rsid w:val="00F30F0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30F0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30F0B"/>
    <w:rPr>
      <w:u w:val="single"/>
    </w:rPr>
  </w:style>
  <w:style w:type="paragraph" w:customStyle="1" w:styleId="StyleCardText11ptUnderline">
    <w:name w:val="Style Card Text + 11 pt Underline"/>
    <w:link w:val="StyleCardText11ptUnderlineChar"/>
    <w:qFormat/>
    <w:rsid w:val="00F30F0B"/>
    <w:pPr>
      <w:spacing w:line="254" w:lineRule="auto"/>
    </w:pPr>
    <w:rPr>
      <w:u w:val="single"/>
    </w:rPr>
  </w:style>
  <w:style w:type="character" w:customStyle="1" w:styleId="StyleMinimizedText11ptChar">
    <w:name w:val="Style Minimized Text + 11 pt Char"/>
    <w:basedOn w:val="DefaultParagraphFont"/>
    <w:link w:val="StyleMinimizedText11pt"/>
    <w:locked/>
    <w:rsid w:val="00F30F0B"/>
    <w:rPr>
      <w:rFonts w:ascii="Georgia" w:hAnsi="Georgia"/>
      <w:sz w:val="16"/>
    </w:rPr>
  </w:style>
  <w:style w:type="paragraph" w:customStyle="1" w:styleId="StyleMinimizedText11pt">
    <w:name w:val="Style Minimized Text + 11 pt"/>
    <w:basedOn w:val="Normal"/>
    <w:link w:val="StyleMinimizedText11ptChar"/>
    <w:qFormat/>
    <w:rsid w:val="00F30F0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30F0B"/>
    <w:rPr>
      <w:rFonts w:ascii="Georgia" w:hAnsi="Georgia"/>
      <w:sz w:val="16"/>
    </w:rPr>
  </w:style>
  <w:style w:type="paragraph" w:customStyle="1" w:styleId="StyleMinimizedText11pt1">
    <w:name w:val="Style Minimized Text + 11 pt1"/>
    <w:basedOn w:val="Normal"/>
    <w:link w:val="StyleMinimizedText11pt1Char"/>
    <w:qFormat/>
    <w:rsid w:val="00F30F0B"/>
    <w:rPr>
      <w:rFonts w:ascii="Georgia" w:hAnsi="Georgia" w:cstheme="minorBidi"/>
      <w:sz w:val="16"/>
    </w:rPr>
  </w:style>
  <w:style w:type="character" w:customStyle="1" w:styleId="Debate-CardSmalltextF2Char">
    <w:name w:val="Debate- Card Small text F2 Char"/>
    <w:link w:val="Debate-CardSmalltextF2"/>
    <w:locked/>
    <w:rsid w:val="00F30F0B"/>
    <w:rPr>
      <w:rFonts w:ascii="Arial Narrow" w:hAnsi="Arial Narrow"/>
      <w:sz w:val="16"/>
    </w:rPr>
  </w:style>
  <w:style w:type="paragraph" w:customStyle="1" w:styleId="Debate-CardSmalltextF2">
    <w:name w:val="Debate- Card Small text F2"/>
    <w:basedOn w:val="Normal"/>
    <w:next w:val="Normal"/>
    <w:link w:val="Debate-CardSmalltextF2Char"/>
    <w:qFormat/>
    <w:rsid w:val="00F30F0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30F0B"/>
    <w:rPr>
      <w:rFonts w:ascii="Arial Narrow" w:hAnsi="Arial Narrow"/>
      <w:b/>
      <w:sz w:val="18"/>
      <w:u w:val="single"/>
    </w:rPr>
  </w:style>
  <w:style w:type="paragraph" w:customStyle="1" w:styleId="Debate-EmphasizedText-F5">
    <w:name w:val="Debate- Emphasized Text- F5"/>
    <w:basedOn w:val="Normal"/>
    <w:link w:val="Debate-EmphasizedText-F5Char"/>
    <w:qFormat/>
    <w:rsid w:val="00F30F0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30F0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30F0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30F0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30F0B"/>
    <w:rPr>
      <w:rFonts w:ascii="Times New Roman" w:eastAsia="Times New Roman" w:hAnsi="Times New Roman"/>
      <w:sz w:val="16"/>
    </w:rPr>
  </w:style>
  <w:style w:type="character" w:customStyle="1" w:styleId="CardStyleChar">
    <w:name w:val="Card Style Char"/>
    <w:link w:val="CardStyle"/>
    <w:locked/>
    <w:rsid w:val="00F30F0B"/>
    <w:rPr>
      <w:rFonts w:ascii="Calibri" w:eastAsia="Times New Roman" w:hAnsi="Calibri" w:cs="Calibri"/>
    </w:rPr>
  </w:style>
  <w:style w:type="paragraph" w:customStyle="1" w:styleId="emactive">
    <w:name w:val="emactive"/>
    <w:basedOn w:val="Normal"/>
    <w:uiPriority w:val="99"/>
    <w:qFormat/>
    <w:rsid w:val="00F30F0B"/>
    <w:pPr>
      <w:spacing w:before="100" w:beforeAutospacing="1" w:after="100" w:afterAutospacing="1"/>
    </w:pPr>
    <w:rPr>
      <w:rFonts w:eastAsia="Times New Roman"/>
      <w:sz w:val="24"/>
    </w:rPr>
  </w:style>
  <w:style w:type="paragraph" w:customStyle="1" w:styleId="emready">
    <w:name w:val="emready"/>
    <w:basedOn w:val="Normal"/>
    <w:uiPriority w:val="99"/>
    <w:qFormat/>
    <w:rsid w:val="00F30F0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30F0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30F0B"/>
    <w:rPr>
      <w:rFonts w:ascii="Georgia" w:eastAsia="Times New Roman" w:hAnsi="Georgia" w:cs="Times New Roman"/>
      <w:b/>
      <w:u w:val="single"/>
    </w:rPr>
  </w:style>
  <w:style w:type="character" w:customStyle="1" w:styleId="CardHighlightChar">
    <w:name w:val="Card Highlight Char"/>
    <w:link w:val="CardHighlight"/>
    <w:locked/>
    <w:rsid w:val="00F30F0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30F0B"/>
    <w:pPr>
      <w:shd w:val="clear" w:color="auto" w:fill="66FFFF"/>
    </w:pPr>
    <w:rPr>
      <w:rFonts w:eastAsia="Calibri"/>
      <w:u w:val="single"/>
    </w:rPr>
  </w:style>
  <w:style w:type="character" w:customStyle="1" w:styleId="BlockHeaderHiddenChar">
    <w:name w:val="Block Header Hidden Char"/>
    <w:link w:val="BlockHeaderHidden"/>
    <w:locked/>
    <w:rsid w:val="00F30F0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30F0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30F0B"/>
    <w:pPr>
      <w:spacing w:before="100" w:beforeAutospacing="1" w:after="100" w:afterAutospacing="1"/>
    </w:pPr>
    <w:rPr>
      <w:rFonts w:eastAsia="Times New Roman"/>
      <w:sz w:val="24"/>
    </w:rPr>
  </w:style>
  <w:style w:type="paragraph" w:customStyle="1" w:styleId="norma">
    <w:name w:val="norma"/>
    <w:basedOn w:val="Heading3"/>
    <w:uiPriority w:val="99"/>
    <w:qFormat/>
    <w:rsid w:val="00F30F0B"/>
    <w:rPr>
      <w:rFonts w:eastAsia="MS Gothic" w:cs="Arial"/>
      <w:sz w:val="24"/>
    </w:rPr>
  </w:style>
  <w:style w:type="paragraph" w:customStyle="1" w:styleId="nromal">
    <w:name w:val="nromal"/>
    <w:basedOn w:val="Normal"/>
    <w:uiPriority w:val="99"/>
    <w:qFormat/>
    <w:rsid w:val="00F30F0B"/>
    <w:pPr>
      <w:keepNext/>
      <w:keepLines/>
      <w:spacing w:before="200"/>
      <w:outlineLvl w:val="3"/>
    </w:pPr>
    <w:rPr>
      <w:rFonts w:eastAsia="Times New Roman" w:cs="Cambria"/>
      <w:b/>
      <w:iCs/>
    </w:rPr>
  </w:style>
  <w:style w:type="paragraph" w:customStyle="1" w:styleId="natural">
    <w:name w:val="natural"/>
    <w:basedOn w:val="Normal"/>
    <w:uiPriority w:val="99"/>
    <w:qFormat/>
    <w:rsid w:val="00F30F0B"/>
    <w:pPr>
      <w:keepNext/>
      <w:keepLines/>
      <w:spacing w:before="200"/>
      <w:outlineLvl w:val="3"/>
    </w:pPr>
    <w:rPr>
      <w:rFonts w:eastAsia="Times New Roman"/>
      <w:b/>
      <w:iCs/>
    </w:rPr>
  </w:style>
  <w:style w:type="paragraph" w:customStyle="1" w:styleId="nroaml">
    <w:name w:val="nroaml"/>
    <w:basedOn w:val="Normal"/>
    <w:uiPriority w:val="99"/>
    <w:qFormat/>
    <w:rsid w:val="00F30F0B"/>
    <w:pPr>
      <w:keepNext/>
      <w:keepLines/>
      <w:spacing w:before="200"/>
      <w:outlineLvl w:val="3"/>
    </w:pPr>
    <w:rPr>
      <w:rFonts w:eastAsia="Times New Roman"/>
      <w:b/>
      <w:iCs/>
    </w:rPr>
  </w:style>
  <w:style w:type="paragraph" w:customStyle="1" w:styleId="noraml">
    <w:name w:val="noraml"/>
    <w:basedOn w:val="Normal"/>
    <w:uiPriority w:val="99"/>
    <w:qFormat/>
    <w:rsid w:val="00F30F0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30F0B"/>
    <w:rPr>
      <w:rFonts w:ascii="Georgia" w:eastAsia="Calibri" w:hAnsi="Georgia"/>
      <w:sz w:val="16"/>
      <w:szCs w:val="16"/>
    </w:rPr>
  </w:style>
  <w:style w:type="paragraph" w:customStyle="1" w:styleId="SmallSizeParagraph">
    <w:name w:val="Small Size Paragraph"/>
    <w:basedOn w:val="Normal"/>
    <w:link w:val="SmallSizeParagraphChar"/>
    <w:qFormat/>
    <w:rsid w:val="00F30F0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30F0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30F0B"/>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F30F0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30F0B"/>
    <w:rPr>
      <w:rFonts w:ascii="Times New Roman" w:eastAsia="Times New Roman" w:hAnsi="Times New Roman" w:cs="Times New Roman"/>
      <w:strike/>
      <w:sz w:val="20"/>
    </w:rPr>
  </w:style>
  <w:style w:type="character" w:customStyle="1" w:styleId="CardT1Char">
    <w:name w:val="CardT1 Char"/>
    <w:link w:val="CardT1"/>
    <w:locked/>
    <w:rsid w:val="00F30F0B"/>
    <w:rPr>
      <w:rFonts w:ascii="Arial" w:eastAsia="Calibri" w:hAnsi="Arial" w:cs="Arial"/>
      <w:kern w:val="2"/>
      <w:sz w:val="14"/>
      <w:szCs w:val="14"/>
      <w:lang w:eastAsia="zh-TW"/>
    </w:rPr>
  </w:style>
  <w:style w:type="paragraph" w:customStyle="1" w:styleId="CardT1">
    <w:name w:val="CardT1"/>
    <w:basedOn w:val="Normal"/>
    <w:link w:val="CardT1Char"/>
    <w:qFormat/>
    <w:rsid w:val="00F30F0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30F0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30F0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30F0B"/>
    <w:pPr>
      <w:spacing w:before="100" w:beforeAutospacing="1" w:after="100" w:afterAutospacing="1"/>
    </w:pPr>
    <w:rPr>
      <w:rFonts w:eastAsia="Times New Roman"/>
      <w:sz w:val="24"/>
    </w:rPr>
  </w:style>
  <w:style w:type="paragraph" w:customStyle="1" w:styleId="CiteReal">
    <w:name w:val="Cite Real"/>
    <w:basedOn w:val="Normal"/>
    <w:next w:val="Normal"/>
    <w:qFormat/>
    <w:rsid w:val="00F30F0B"/>
    <w:rPr>
      <w:rFonts w:eastAsia="MS Mincho"/>
      <w:b/>
      <w:sz w:val="24"/>
      <w:u w:val="single"/>
    </w:rPr>
  </w:style>
  <w:style w:type="paragraph" w:customStyle="1" w:styleId="2909F619802848F09E01365C32F34654">
    <w:name w:val="2909F619802848F09E01365C32F34654"/>
    <w:uiPriority w:val="99"/>
    <w:qFormat/>
    <w:rsid w:val="00F30F0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30F0B"/>
    <w:rPr>
      <w:rFonts w:ascii="Georgia" w:eastAsia="Calibri" w:hAnsi="Georgia"/>
      <w:u w:val="single"/>
      <w:lang w:val="x-none" w:eastAsia="zh-CN"/>
    </w:rPr>
  </w:style>
  <w:style w:type="paragraph" w:customStyle="1" w:styleId="UnderlineS">
    <w:name w:val="Underline S"/>
    <w:basedOn w:val="Normal"/>
    <w:link w:val="UnderlineSChar"/>
    <w:qFormat/>
    <w:rsid w:val="00F30F0B"/>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F30F0B"/>
    <w:rPr>
      <w:rFonts w:ascii="Georgia" w:eastAsia="SimSun" w:hAnsi="Georgia"/>
      <w:sz w:val="12"/>
    </w:rPr>
  </w:style>
  <w:style w:type="paragraph" w:customStyle="1" w:styleId="Ununderlined">
    <w:name w:val="Ununderlined"/>
    <w:basedOn w:val="Normal"/>
    <w:link w:val="UnunderlinedChar"/>
    <w:qFormat/>
    <w:rsid w:val="00F30F0B"/>
    <w:rPr>
      <w:rFonts w:ascii="Georgia" w:eastAsia="SimSun" w:hAnsi="Georgia" w:cstheme="minorBidi"/>
      <w:sz w:val="12"/>
    </w:rPr>
  </w:style>
  <w:style w:type="character" w:customStyle="1" w:styleId="HighlightingChar">
    <w:name w:val="Highlighting Char"/>
    <w:link w:val="Highlighting"/>
    <w:locked/>
    <w:rsid w:val="00F30F0B"/>
    <w:rPr>
      <w:rFonts w:ascii="Georgia" w:eastAsia="SimSun" w:hAnsi="Georgia"/>
      <w:u w:val="thick"/>
    </w:rPr>
  </w:style>
  <w:style w:type="paragraph" w:customStyle="1" w:styleId="Highlighting">
    <w:name w:val="Highlighting"/>
    <w:basedOn w:val="Normal"/>
    <w:link w:val="HighlightingChar"/>
    <w:autoRedefine/>
    <w:qFormat/>
    <w:rsid w:val="00F30F0B"/>
    <w:rPr>
      <w:rFonts w:ascii="Georgia" w:eastAsia="SimSun" w:hAnsi="Georgia" w:cstheme="minorBidi"/>
      <w:u w:val="thick"/>
    </w:rPr>
  </w:style>
  <w:style w:type="character" w:customStyle="1" w:styleId="CITEChar0">
    <w:name w:val="CITE Char"/>
    <w:link w:val="CITE"/>
    <w:locked/>
    <w:rsid w:val="00F30F0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30F0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30F0B"/>
    <w:pPr>
      <w:spacing w:before="100" w:beforeAutospacing="1" w:after="100" w:afterAutospacing="1"/>
    </w:pPr>
    <w:rPr>
      <w:rFonts w:eastAsia="Times New Roman"/>
      <w:sz w:val="24"/>
      <w:lang w:eastAsia="zh-CN"/>
    </w:rPr>
  </w:style>
  <w:style w:type="paragraph" w:customStyle="1" w:styleId="Analytics">
    <w:name w:val="Analytics"/>
    <w:basedOn w:val="Normal"/>
    <w:rsid w:val="00F30F0B"/>
    <w:rPr>
      <w:rFonts w:eastAsia="Calibri"/>
      <w:b/>
      <w:sz w:val="24"/>
    </w:rPr>
  </w:style>
  <w:style w:type="paragraph" w:customStyle="1" w:styleId="D345FF3D873148C5AE3FBF3267827368">
    <w:name w:val="D345FF3D873148C5AE3FBF3267827368"/>
    <w:uiPriority w:val="99"/>
    <w:qFormat/>
    <w:rsid w:val="00F30F0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30F0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30F0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30F0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30F0B"/>
    <w:rPr>
      <w:b/>
      <w:sz w:val="28"/>
    </w:rPr>
  </w:style>
  <w:style w:type="character" w:customStyle="1" w:styleId="SourcenameChar">
    <w:name w:val="Source name Char"/>
    <w:link w:val="Sourcename"/>
    <w:locked/>
    <w:rsid w:val="00F30F0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30F0B"/>
    <w:rPr>
      <w:b/>
      <w:bCs/>
      <w:sz w:val="20"/>
    </w:rPr>
  </w:style>
  <w:style w:type="character" w:customStyle="1" w:styleId="underlinedcardChar">
    <w:name w:val="underlined card Char"/>
    <w:link w:val="underlinedcard0"/>
    <w:locked/>
    <w:rsid w:val="00F30F0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30F0B"/>
    <w:rPr>
      <w:sz w:val="22"/>
      <w:u w:val="single"/>
    </w:rPr>
  </w:style>
  <w:style w:type="paragraph" w:customStyle="1" w:styleId="FullText">
    <w:name w:val="Full Text"/>
    <w:basedOn w:val="Normal"/>
    <w:uiPriority w:val="99"/>
    <w:qFormat/>
    <w:rsid w:val="00F30F0B"/>
    <w:rPr>
      <w:rFonts w:eastAsia="Times New Roman"/>
    </w:rPr>
  </w:style>
  <w:style w:type="character" w:customStyle="1" w:styleId="TextUnderlineChar">
    <w:name w:val="Text Underline Char"/>
    <w:link w:val="TextUnderline"/>
    <w:locked/>
    <w:rsid w:val="00F30F0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30F0B"/>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30F0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30F0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30F0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30F0B"/>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F30F0B"/>
    <w:pPr>
      <w:spacing w:before="240"/>
      <w:outlineLvl w:val="2"/>
    </w:pPr>
    <w:rPr>
      <w:rFonts w:eastAsia="Times New Roman"/>
      <w:b/>
    </w:rPr>
  </w:style>
  <w:style w:type="character" w:customStyle="1" w:styleId="CiteCardChar">
    <w:name w:val="Cite_Card Char"/>
    <w:link w:val="CiteCard0"/>
    <w:locked/>
    <w:rsid w:val="00F30F0B"/>
    <w:rPr>
      <w:rFonts w:ascii="Times New Roman" w:eastAsia="Times New Roman" w:hAnsi="Times New Roman" w:cs="Arial"/>
      <w:bCs/>
      <w:sz w:val="20"/>
      <w:szCs w:val="20"/>
    </w:rPr>
  </w:style>
  <w:style w:type="paragraph" w:customStyle="1" w:styleId="CiteCard0">
    <w:name w:val="Cite_Card"/>
    <w:link w:val="CiteCardChar"/>
    <w:qFormat/>
    <w:rsid w:val="00F30F0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30F0B"/>
    <w:pPr>
      <w:widowControl w:val="0"/>
    </w:pPr>
    <w:rPr>
      <w:rFonts w:eastAsia="MS Mincho"/>
      <w:color w:val="auto"/>
    </w:rPr>
  </w:style>
  <w:style w:type="paragraph" w:customStyle="1" w:styleId="dropcap">
    <w:name w:val="dropcap"/>
    <w:basedOn w:val="Normal"/>
    <w:uiPriority w:val="99"/>
    <w:qFormat/>
    <w:rsid w:val="00F30F0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30F0B"/>
    <w:rPr>
      <w:rFonts w:ascii="Georgia" w:eastAsia="Times New Roman" w:hAnsi="Georgia" w:cs="Calibri"/>
      <w:u w:val="single"/>
    </w:rPr>
  </w:style>
  <w:style w:type="paragraph" w:customStyle="1" w:styleId="StyleStyle49pt6">
    <w:name w:val="Style Style4 + 9 pt6"/>
    <w:basedOn w:val="Style4"/>
    <w:link w:val="StyleStyle49pt6Char"/>
    <w:qFormat/>
    <w:rsid w:val="00F30F0B"/>
    <w:rPr>
      <w:rFonts w:ascii="Georgia" w:hAnsi="Georgia"/>
    </w:rPr>
  </w:style>
  <w:style w:type="character" w:customStyle="1" w:styleId="UnderlineCharCharCharCharChar">
    <w:name w:val="Underline Char Char Char Char Char"/>
    <w:link w:val="UnderlineCharCharCharChar"/>
    <w:locked/>
    <w:rsid w:val="00F30F0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30F0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30F0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30F0B"/>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30F0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30F0B"/>
    <w:rPr>
      <w:rFonts w:ascii="Georgia" w:hAnsi="Georgia"/>
      <w:b/>
      <w:bCs/>
      <w:u w:val="single"/>
    </w:rPr>
  </w:style>
  <w:style w:type="character" w:customStyle="1" w:styleId="DebatenoramlChar">
    <w:name w:val="Debatenoraml Char"/>
    <w:link w:val="Debatenoraml"/>
    <w:locked/>
    <w:rsid w:val="00F30F0B"/>
    <w:rPr>
      <w:rFonts w:ascii="Times New Roman" w:hAnsi="Times New Roman" w:cs="Times New Roman"/>
    </w:rPr>
  </w:style>
  <w:style w:type="paragraph" w:customStyle="1" w:styleId="Debatenoraml">
    <w:name w:val="Debatenoraml"/>
    <w:basedOn w:val="NoSpacing"/>
    <w:link w:val="DebatenoramlChar"/>
    <w:qFormat/>
    <w:rsid w:val="00F30F0B"/>
    <w:rPr>
      <w:rFonts w:eastAsiaTheme="minorHAnsi"/>
      <w:sz w:val="22"/>
      <w:szCs w:val="22"/>
    </w:rPr>
  </w:style>
  <w:style w:type="paragraph" w:customStyle="1" w:styleId="SynergyTag">
    <w:name w:val="SynergyTag"/>
    <w:basedOn w:val="Normal"/>
    <w:uiPriority w:val="99"/>
    <w:qFormat/>
    <w:rsid w:val="00F30F0B"/>
    <w:rPr>
      <w:rFonts w:eastAsia="Calibri"/>
      <w:b/>
    </w:rPr>
  </w:style>
  <w:style w:type="character" w:customStyle="1" w:styleId="QualsChar">
    <w:name w:val="Quals Char"/>
    <w:link w:val="Quals"/>
    <w:locked/>
    <w:rsid w:val="00F30F0B"/>
    <w:rPr>
      <w:rFonts w:ascii="Georgia" w:eastAsia="Calibri" w:hAnsi="Georgia"/>
      <w:sz w:val="18"/>
    </w:rPr>
  </w:style>
  <w:style w:type="paragraph" w:customStyle="1" w:styleId="Quals">
    <w:name w:val="Quals"/>
    <w:basedOn w:val="Normal"/>
    <w:link w:val="QualsChar"/>
    <w:qFormat/>
    <w:rsid w:val="00F30F0B"/>
    <w:rPr>
      <w:rFonts w:ascii="Georgia" w:eastAsia="Calibri" w:hAnsi="Georgia" w:cstheme="minorBidi"/>
      <w:sz w:val="18"/>
    </w:rPr>
  </w:style>
  <w:style w:type="paragraph" w:customStyle="1" w:styleId="times">
    <w:name w:val="times"/>
    <w:basedOn w:val="Normal"/>
    <w:qFormat/>
    <w:rsid w:val="00F30F0B"/>
    <w:pPr>
      <w:spacing w:before="100" w:beforeAutospacing="1" w:after="100" w:afterAutospacing="1"/>
    </w:pPr>
    <w:rPr>
      <w:rFonts w:eastAsia="Times New Roman"/>
      <w:sz w:val="24"/>
    </w:rPr>
  </w:style>
  <w:style w:type="paragraph" w:customStyle="1" w:styleId="BodyA">
    <w:name w:val="Body A"/>
    <w:uiPriority w:val="99"/>
    <w:qFormat/>
    <w:rsid w:val="00F30F0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30F0B"/>
    <w:rPr>
      <w:rFonts w:ascii="Georgia" w:eastAsia="Times New Roman" w:hAnsi="Georgia"/>
      <w:b/>
      <w:caps/>
      <w:szCs w:val="28"/>
      <w:u w:val="single"/>
    </w:rPr>
  </w:style>
  <w:style w:type="paragraph" w:customStyle="1" w:styleId="Starred">
    <w:name w:val="Starred"/>
    <w:basedOn w:val="Normal"/>
    <w:link w:val="StarredChar"/>
    <w:qFormat/>
    <w:rsid w:val="00F30F0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30F0B"/>
    <w:rPr>
      <w:rFonts w:ascii="Georgia" w:eastAsia="Times New Roman" w:hAnsi="Georgia"/>
      <w:b/>
      <w:caps/>
      <w:szCs w:val="28"/>
      <w:u w:val="single"/>
    </w:rPr>
  </w:style>
  <w:style w:type="paragraph" w:customStyle="1" w:styleId="NotStarred">
    <w:name w:val="NotStarred"/>
    <w:basedOn w:val="Normal"/>
    <w:link w:val="NotStarredChar"/>
    <w:qFormat/>
    <w:rsid w:val="00F30F0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F30F0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30F0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30F0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30F0B"/>
    <w:rPr>
      <w:rFonts w:ascii="Georgia" w:eastAsia="Calibri" w:hAnsi="Georgia"/>
      <w:b/>
    </w:rPr>
  </w:style>
  <w:style w:type="paragraph" w:customStyle="1" w:styleId="H4Tag">
    <w:name w:val="H4 (Tag)"/>
    <w:basedOn w:val="Normal"/>
    <w:link w:val="H4TagChar1"/>
    <w:qFormat/>
    <w:rsid w:val="00F30F0B"/>
    <w:rPr>
      <w:rFonts w:ascii="Georgia" w:eastAsia="Calibri" w:hAnsi="Georgia" w:cstheme="minorBidi"/>
      <w:b/>
    </w:rPr>
  </w:style>
  <w:style w:type="paragraph" w:customStyle="1" w:styleId="CM25">
    <w:name w:val="CM25"/>
    <w:basedOn w:val="Default"/>
    <w:next w:val="Default"/>
    <w:qFormat/>
    <w:rsid w:val="00F30F0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30F0B"/>
    <w:rPr>
      <w:rFonts w:ascii="Georgia" w:hAnsi="Georgia"/>
      <w:b/>
    </w:rPr>
  </w:style>
  <w:style w:type="paragraph" w:customStyle="1" w:styleId="Debate-CardTagandCite-F6">
    <w:name w:val="Debate- Card Tag and Cite- F6"/>
    <w:basedOn w:val="Normal"/>
    <w:link w:val="Debate-CardTagandCite-F6Char"/>
    <w:qFormat/>
    <w:rsid w:val="00F30F0B"/>
    <w:pPr>
      <w:contextualSpacing/>
    </w:pPr>
    <w:rPr>
      <w:rFonts w:ascii="Georgia" w:hAnsi="Georgia" w:cstheme="minorBidi"/>
      <w:b/>
    </w:rPr>
  </w:style>
  <w:style w:type="character" w:customStyle="1" w:styleId="CardtextChar4">
    <w:name w:val="Card text Char"/>
    <w:link w:val="Cardtext3"/>
    <w:locked/>
    <w:rsid w:val="00F30F0B"/>
    <w:rPr>
      <w:rFonts w:ascii="Arial Narrow" w:hAnsi="Arial Narrow"/>
      <w:u w:val="single"/>
    </w:rPr>
  </w:style>
  <w:style w:type="paragraph" w:customStyle="1" w:styleId="Cardtext3">
    <w:name w:val="Card text"/>
    <w:link w:val="CardtextChar4"/>
    <w:qFormat/>
    <w:rsid w:val="00F30F0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30F0B"/>
    <w:rPr>
      <w:rFonts w:ascii="Georgia" w:eastAsia="Times New Roman" w:hAnsi="Georgia"/>
      <w:b/>
      <w:szCs w:val="28"/>
      <w:u w:val="single"/>
    </w:rPr>
  </w:style>
  <w:style w:type="paragraph" w:customStyle="1" w:styleId="NewHeading2">
    <w:name w:val="NewHeading2"/>
    <w:basedOn w:val="Normal"/>
    <w:link w:val="NewHeading2Char"/>
    <w:qFormat/>
    <w:rsid w:val="00F30F0B"/>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F30F0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30F0B"/>
    <w:rPr>
      <w:rFonts w:eastAsia="Calibri"/>
    </w:rPr>
  </w:style>
  <w:style w:type="paragraph" w:customStyle="1" w:styleId="TagLine">
    <w:name w:val="Tag Line"/>
    <w:basedOn w:val="Normal"/>
    <w:next w:val="FullText"/>
    <w:uiPriority w:val="99"/>
    <w:qFormat/>
    <w:rsid w:val="00F30F0B"/>
    <w:rPr>
      <w:rFonts w:ascii="Arial Narrow" w:eastAsia="Times New Roman" w:hAnsi="Arial Narrow"/>
      <w:b/>
      <w:sz w:val="28"/>
    </w:rPr>
  </w:style>
  <w:style w:type="paragraph" w:customStyle="1" w:styleId="Card6pt">
    <w:name w:val="Card 6pt"/>
    <w:basedOn w:val="Normal"/>
    <w:uiPriority w:val="99"/>
    <w:qFormat/>
    <w:rsid w:val="00F30F0B"/>
    <w:pPr>
      <w:ind w:left="288" w:right="288"/>
    </w:pPr>
    <w:rPr>
      <w:rFonts w:eastAsia="Calibri"/>
      <w:color w:val="000000"/>
      <w:sz w:val="12"/>
      <w:szCs w:val="20"/>
    </w:rPr>
  </w:style>
  <w:style w:type="character" w:customStyle="1" w:styleId="FullCiteChar">
    <w:name w:val="Full Cite Char"/>
    <w:link w:val="FullCite"/>
    <w:locked/>
    <w:rsid w:val="00F30F0B"/>
    <w:rPr>
      <w:rFonts w:ascii="Garamond" w:eastAsia="Calibri" w:hAnsi="Garamond"/>
    </w:rPr>
  </w:style>
  <w:style w:type="paragraph" w:customStyle="1" w:styleId="FullCite">
    <w:name w:val="Full Cite"/>
    <w:basedOn w:val="Normal"/>
    <w:next w:val="Normal"/>
    <w:link w:val="FullCiteChar"/>
    <w:qFormat/>
    <w:rsid w:val="00F30F0B"/>
    <w:rPr>
      <w:rFonts w:ascii="Garamond" w:eastAsia="Calibri" w:hAnsi="Garamond" w:cstheme="minorBidi"/>
    </w:rPr>
  </w:style>
  <w:style w:type="character" w:customStyle="1" w:styleId="StyleCardStyleBlackUnderlineChar">
    <w:name w:val="Style Card Style + Black Underline Char"/>
    <w:link w:val="StyleCardStyleBlackUnderline"/>
    <w:locked/>
    <w:rsid w:val="00F30F0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30F0B"/>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F30F0B"/>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30F0B"/>
    <w:rPr>
      <w:rFonts w:ascii="Century Gothic" w:eastAsia="Times New Roman" w:hAnsi="Century Gothic"/>
    </w:rPr>
  </w:style>
  <w:style w:type="character" w:customStyle="1" w:styleId="StylecardThickunderlineChar">
    <w:name w:val="Style card + Thick underline Char"/>
    <w:link w:val="StylecardThickunderline"/>
    <w:locked/>
    <w:rsid w:val="00F30F0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30F0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F30F0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30F0B"/>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F30F0B"/>
    <w:pPr>
      <w:spacing w:after="200" w:line="276" w:lineRule="auto"/>
    </w:pPr>
    <w:rPr>
      <w:rFonts w:eastAsia="Calibri"/>
      <w:color w:val="auto"/>
      <w:sz w:val="22"/>
    </w:rPr>
  </w:style>
  <w:style w:type="paragraph" w:customStyle="1" w:styleId="font-null">
    <w:name w:val="font-null"/>
    <w:basedOn w:val="Normal"/>
    <w:uiPriority w:val="99"/>
    <w:qFormat/>
    <w:rsid w:val="00F30F0B"/>
    <w:pPr>
      <w:spacing w:before="100" w:beforeAutospacing="1" w:after="100" w:afterAutospacing="1"/>
    </w:pPr>
    <w:rPr>
      <w:rFonts w:eastAsia="Times New Roman"/>
      <w:sz w:val="24"/>
    </w:rPr>
  </w:style>
  <w:style w:type="paragraph" w:customStyle="1" w:styleId="rteindent1">
    <w:name w:val="rteindent1"/>
    <w:basedOn w:val="Normal"/>
    <w:uiPriority w:val="99"/>
    <w:qFormat/>
    <w:rsid w:val="00F30F0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30F0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30F0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30F0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30F0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30F0B"/>
    <w:pPr>
      <w:spacing w:before="100" w:beforeAutospacing="1" w:after="100" w:afterAutospacing="1"/>
    </w:pPr>
    <w:rPr>
      <w:rFonts w:eastAsia="Times New Roman"/>
      <w:sz w:val="24"/>
    </w:rPr>
  </w:style>
  <w:style w:type="paragraph" w:customStyle="1" w:styleId="class">
    <w:name w:val="class"/>
    <w:basedOn w:val="Normal"/>
    <w:uiPriority w:val="99"/>
    <w:qFormat/>
    <w:rsid w:val="00F30F0B"/>
    <w:pPr>
      <w:spacing w:before="100" w:beforeAutospacing="1" w:after="100" w:afterAutospacing="1"/>
    </w:pPr>
    <w:rPr>
      <w:rFonts w:eastAsia="Times New Roman"/>
      <w:sz w:val="24"/>
    </w:rPr>
  </w:style>
  <w:style w:type="character" w:customStyle="1" w:styleId="blocktitleChar">
    <w:name w:val="block title Char"/>
    <w:link w:val="blocktitle0"/>
    <w:locked/>
    <w:rsid w:val="00F30F0B"/>
    <w:rPr>
      <w:rFonts w:ascii="Calibri" w:eastAsia="Calibri" w:hAnsi="Calibri" w:cs="Calibri"/>
      <w:b/>
      <w:caps/>
      <w:sz w:val="28"/>
      <w:szCs w:val="28"/>
      <w:lang w:val="es-ES"/>
    </w:rPr>
  </w:style>
  <w:style w:type="paragraph" w:customStyle="1" w:styleId="Pa6">
    <w:name w:val="Pa6"/>
    <w:basedOn w:val="Normal"/>
    <w:next w:val="Normal"/>
    <w:uiPriority w:val="99"/>
    <w:qFormat/>
    <w:rsid w:val="00F30F0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30F0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30F0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30F0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30F0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30F0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30F0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30F0B"/>
    <w:rPr>
      <w:rFonts w:ascii="Georgia" w:eastAsia="SimSun" w:hAnsi="Georgia" w:cstheme="minorBidi"/>
      <w:b/>
      <w:bCs/>
    </w:rPr>
  </w:style>
  <w:style w:type="paragraph" w:customStyle="1" w:styleId="summary">
    <w:name w:val="summary"/>
    <w:basedOn w:val="Normal"/>
    <w:uiPriority w:val="99"/>
    <w:qFormat/>
    <w:rsid w:val="00F30F0B"/>
    <w:pPr>
      <w:spacing w:before="100" w:beforeAutospacing="1" w:after="100" w:afterAutospacing="1"/>
    </w:pPr>
    <w:rPr>
      <w:rFonts w:eastAsia="Times New Roman"/>
      <w:sz w:val="24"/>
    </w:rPr>
  </w:style>
  <w:style w:type="paragraph" w:customStyle="1" w:styleId="Caption2">
    <w:name w:val="Caption2"/>
    <w:basedOn w:val="Normal"/>
    <w:uiPriority w:val="99"/>
    <w:qFormat/>
    <w:rsid w:val="00F30F0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30F0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30F0B"/>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F30F0B"/>
    <w:pPr>
      <w:jc w:val="center"/>
    </w:pPr>
    <w:rPr>
      <w:rFonts w:ascii="Book Antiqua" w:eastAsia="Times New Roman" w:hAnsi="Book Antiqua"/>
      <w:b/>
      <w:sz w:val="28"/>
    </w:rPr>
  </w:style>
  <w:style w:type="paragraph" w:customStyle="1" w:styleId="Little">
    <w:name w:val="Little"/>
    <w:basedOn w:val="Normal"/>
    <w:next w:val="Normal"/>
    <w:link w:val="LittleChar"/>
    <w:qFormat/>
    <w:rsid w:val="00F30F0B"/>
    <w:pPr>
      <w:ind w:left="288"/>
    </w:pPr>
    <w:rPr>
      <w:rFonts w:ascii="Garamond" w:eastAsia="Times New Roman" w:hAnsi="Garamond"/>
    </w:rPr>
  </w:style>
  <w:style w:type="paragraph" w:customStyle="1" w:styleId="AAAcard">
    <w:name w:val="AAAcard"/>
    <w:basedOn w:val="Normal"/>
    <w:uiPriority w:val="99"/>
    <w:qFormat/>
    <w:rsid w:val="00F30F0B"/>
    <w:pPr>
      <w:ind w:left="288" w:right="288"/>
    </w:pPr>
    <w:rPr>
      <w:rFonts w:eastAsia="Times New Roman"/>
    </w:rPr>
  </w:style>
  <w:style w:type="paragraph" w:customStyle="1" w:styleId="Caption3">
    <w:name w:val="Caption3"/>
    <w:basedOn w:val="Normal"/>
    <w:uiPriority w:val="99"/>
    <w:qFormat/>
    <w:rsid w:val="00F30F0B"/>
    <w:pPr>
      <w:spacing w:before="100" w:beforeAutospacing="1" w:after="100" w:afterAutospacing="1"/>
    </w:pPr>
    <w:rPr>
      <w:rFonts w:eastAsia="Times New Roman"/>
      <w:sz w:val="24"/>
    </w:rPr>
  </w:style>
  <w:style w:type="paragraph" w:customStyle="1" w:styleId="body-12-5">
    <w:name w:val="body-12-5"/>
    <w:basedOn w:val="Normal"/>
    <w:uiPriority w:val="99"/>
    <w:qFormat/>
    <w:rsid w:val="00F30F0B"/>
    <w:pPr>
      <w:spacing w:before="100" w:beforeAutospacing="1" w:after="100" w:afterAutospacing="1"/>
    </w:pPr>
    <w:rPr>
      <w:rFonts w:eastAsia="Times New Roman"/>
      <w:sz w:val="24"/>
    </w:rPr>
  </w:style>
  <w:style w:type="paragraph" w:customStyle="1" w:styleId="infuse">
    <w:name w:val="infuse"/>
    <w:basedOn w:val="Normal"/>
    <w:uiPriority w:val="99"/>
    <w:qFormat/>
    <w:rsid w:val="00F30F0B"/>
    <w:pPr>
      <w:spacing w:before="100" w:beforeAutospacing="1" w:after="100" w:afterAutospacing="1"/>
    </w:pPr>
    <w:rPr>
      <w:rFonts w:eastAsia="Times New Roman"/>
      <w:sz w:val="24"/>
    </w:rPr>
  </w:style>
  <w:style w:type="paragraph" w:customStyle="1" w:styleId="fontreg">
    <w:name w:val="font_reg"/>
    <w:basedOn w:val="Normal"/>
    <w:uiPriority w:val="99"/>
    <w:qFormat/>
    <w:rsid w:val="00F30F0B"/>
    <w:pPr>
      <w:spacing w:before="100" w:beforeAutospacing="1" w:after="100" w:afterAutospacing="1"/>
    </w:pPr>
    <w:rPr>
      <w:rFonts w:eastAsia="Times New Roman"/>
      <w:sz w:val="24"/>
    </w:rPr>
  </w:style>
  <w:style w:type="paragraph" w:customStyle="1" w:styleId="CITEF3">
    <w:name w:val="CITE F3"/>
    <w:uiPriority w:val="99"/>
    <w:qFormat/>
    <w:rsid w:val="00F30F0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30F0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30F0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30F0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30F0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30F0B"/>
    <w:pPr>
      <w:ind w:left="144"/>
    </w:pPr>
    <w:rPr>
      <w:rFonts w:ascii="Cambria" w:eastAsia="Calibri" w:hAnsi="Cambria"/>
      <w:sz w:val="24"/>
    </w:rPr>
  </w:style>
  <w:style w:type="paragraph" w:customStyle="1" w:styleId="FreeFormA">
    <w:name w:val="Free Form A"/>
    <w:autoRedefine/>
    <w:uiPriority w:val="99"/>
    <w:qFormat/>
    <w:rsid w:val="00F30F0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30F0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30F0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30F0B"/>
    <w:rPr>
      <w:rFonts w:ascii="Times New Roman" w:eastAsia="Times New Roman" w:hAnsi="Times New Roman" w:cs="Times New Roman"/>
      <w:sz w:val="10"/>
    </w:rPr>
  </w:style>
  <w:style w:type="paragraph" w:customStyle="1" w:styleId="subheader">
    <w:name w:val="subheader"/>
    <w:basedOn w:val="Normal"/>
    <w:uiPriority w:val="99"/>
    <w:qFormat/>
    <w:rsid w:val="00F30F0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30F0B"/>
    <w:pPr>
      <w:spacing w:before="100" w:beforeAutospacing="1" w:after="100" w:afterAutospacing="1"/>
    </w:pPr>
    <w:rPr>
      <w:rFonts w:eastAsia="Times New Roman"/>
      <w:sz w:val="24"/>
    </w:rPr>
  </w:style>
  <w:style w:type="paragraph" w:customStyle="1" w:styleId="more">
    <w:name w:val="more"/>
    <w:basedOn w:val="Normal"/>
    <w:uiPriority w:val="99"/>
    <w:qFormat/>
    <w:rsid w:val="00F30F0B"/>
    <w:pPr>
      <w:spacing w:before="100" w:beforeAutospacing="1" w:after="100" w:afterAutospacing="1"/>
    </w:pPr>
    <w:rPr>
      <w:rFonts w:eastAsia="Times New Roman"/>
      <w:sz w:val="24"/>
    </w:rPr>
  </w:style>
  <w:style w:type="paragraph" w:customStyle="1" w:styleId="story">
    <w:name w:val="story"/>
    <w:basedOn w:val="Normal"/>
    <w:uiPriority w:val="99"/>
    <w:qFormat/>
    <w:rsid w:val="00F30F0B"/>
    <w:pPr>
      <w:spacing w:before="100" w:beforeAutospacing="1" w:after="100" w:afterAutospacing="1"/>
    </w:pPr>
    <w:rPr>
      <w:rFonts w:eastAsia="Times New Roman"/>
      <w:sz w:val="24"/>
    </w:rPr>
  </w:style>
  <w:style w:type="paragraph" w:customStyle="1" w:styleId="H1numbered">
    <w:name w:val="H1 numbered"/>
    <w:basedOn w:val="Normal"/>
    <w:uiPriority w:val="99"/>
    <w:qFormat/>
    <w:rsid w:val="00F30F0B"/>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30F0B"/>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30F0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30F0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30F0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30F0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30F0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30F0B"/>
    <w:pPr>
      <w:widowControl w:val="0"/>
      <w:spacing w:after="63"/>
    </w:pPr>
    <w:rPr>
      <w:rFonts w:ascii="Arial" w:hAnsi="Arial"/>
      <w:color w:val="auto"/>
    </w:rPr>
  </w:style>
  <w:style w:type="paragraph" w:customStyle="1" w:styleId="CM35">
    <w:name w:val="CM35"/>
    <w:basedOn w:val="Default"/>
    <w:next w:val="Default"/>
    <w:uiPriority w:val="99"/>
    <w:qFormat/>
    <w:rsid w:val="00F30F0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30F0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30F0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30F0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30F0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30F0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30F0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30F0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30F0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30F0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30F0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30F0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30F0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30F0B"/>
    <w:rPr>
      <w:rFonts w:ascii="Georgia" w:hAnsi="Georgia" w:cstheme="minorBidi"/>
      <w:lang w:val="x-none" w:eastAsia="x-none"/>
    </w:rPr>
  </w:style>
  <w:style w:type="character" w:customStyle="1" w:styleId="NormalFontChar">
    <w:name w:val="Normal Font Char"/>
    <w:link w:val="NormalFont"/>
    <w:locked/>
    <w:rsid w:val="00F30F0B"/>
    <w:rPr>
      <w:rFonts w:ascii="Times New Roman" w:eastAsia="Times New Roman" w:hAnsi="Times New Roman" w:cs="Times New Roman"/>
      <w:sz w:val="20"/>
      <w:szCs w:val="20"/>
    </w:rPr>
  </w:style>
  <w:style w:type="paragraph" w:customStyle="1" w:styleId="NormalFont">
    <w:name w:val="Normal Font"/>
    <w:link w:val="NormalFontChar"/>
    <w:qFormat/>
    <w:rsid w:val="00F30F0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30F0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30F0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30F0B"/>
    <w:rPr>
      <w:u w:val="single"/>
      <w:lang w:val="x-none" w:eastAsia="x-none"/>
    </w:rPr>
  </w:style>
  <w:style w:type="character" w:customStyle="1" w:styleId="StyleNormalFont11ptBoldUnderlineChar">
    <w:name w:val="Style Normal Font + 11 pt Bold Underline Char"/>
    <w:link w:val="StyleNormalFont11ptBoldUnderline"/>
    <w:locked/>
    <w:rsid w:val="00F30F0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30F0B"/>
    <w:rPr>
      <w:b/>
      <w:bCs/>
      <w:u w:val="single"/>
      <w:lang w:val="x-none" w:eastAsia="x-none"/>
    </w:rPr>
  </w:style>
  <w:style w:type="paragraph" w:customStyle="1" w:styleId="Smallfont0">
    <w:name w:val="Smallfont"/>
    <w:basedOn w:val="Normal"/>
    <w:uiPriority w:val="99"/>
    <w:qFormat/>
    <w:rsid w:val="00F30F0B"/>
    <w:rPr>
      <w:rFonts w:eastAsia="Times New Roman"/>
      <w:sz w:val="15"/>
    </w:rPr>
  </w:style>
  <w:style w:type="paragraph" w:customStyle="1" w:styleId="formatvorlage2">
    <w:name w:val="formatvorlage2"/>
    <w:basedOn w:val="Normal"/>
    <w:uiPriority w:val="99"/>
    <w:qFormat/>
    <w:rsid w:val="00F30F0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30F0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30F0B"/>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30F0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30F0B"/>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30F0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30F0B"/>
    <w:pPr>
      <w:ind w:left="144"/>
    </w:pPr>
    <w:rPr>
      <w:rFonts w:ascii="Georgia" w:eastAsia="Times New Roman" w:hAnsi="Georgia" w:cstheme="minorBidi"/>
      <w:lang w:val="x-none" w:eastAsia="x-none"/>
    </w:rPr>
  </w:style>
  <w:style w:type="paragraph" w:customStyle="1" w:styleId="deck">
    <w:name w:val="deck"/>
    <w:basedOn w:val="Normal"/>
    <w:uiPriority w:val="99"/>
    <w:qFormat/>
    <w:rsid w:val="00F30F0B"/>
    <w:pPr>
      <w:spacing w:before="100" w:beforeAutospacing="1" w:after="100" w:afterAutospacing="1"/>
    </w:pPr>
    <w:rPr>
      <w:rFonts w:eastAsia="Times New Roman"/>
      <w:sz w:val="24"/>
    </w:rPr>
  </w:style>
  <w:style w:type="paragraph" w:customStyle="1" w:styleId="i1">
    <w:name w:val="i1"/>
    <w:basedOn w:val="Normal"/>
    <w:uiPriority w:val="99"/>
    <w:qFormat/>
    <w:rsid w:val="00F30F0B"/>
    <w:pPr>
      <w:spacing w:before="100" w:beforeAutospacing="1" w:after="100" w:afterAutospacing="1"/>
    </w:pPr>
    <w:rPr>
      <w:rFonts w:eastAsia="Times New Roman"/>
      <w:sz w:val="24"/>
    </w:rPr>
  </w:style>
  <w:style w:type="paragraph" w:customStyle="1" w:styleId="question">
    <w:name w:val="question"/>
    <w:basedOn w:val="Normal"/>
    <w:uiPriority w:val="99"/>
    <w:qFormat/>
    <w:rsid w:val="00F30F0B"/>
    <w:pPr>
      <w:spacing w:before="100" w:beforeAutospacing="1" w:after="100" w:afterAutospacing="1"/>
    </w:pPr>
    <w:rPr>
      <w:rFonts w:eastAsia="Times New Roman"/>
      <w:sz w:val="24"/>
    </w:rPr>
  </w:style>
  <w:style w:type="paragraph" w:customStyle="1" w:styleId="bodycopy">
    <w:name w:val="bodycopy"/>
    <w:basedOn w:val="Normal"/>
    <w:uiPriority w:val="99"/>
    <w:qFormat/>
    <w:rsid w:val="00F30F0B"/>
    <w:pPr>
      <w:spacing w:before="100" w:beforeAutospacing="1" w:after="100" w:afterAutospacing="1"/>
    </w:pPr>
    <w:rPr>
      <w:rFonts w:eastAsia="Times New Roman"/>
      <w:sz w:val="24"/>
    </w:rPr>
  </w:style>
  <w:style w:type="paragraph" w:customStyle="1" w:styleId="Fifth">
    <w:name w:val="Fifth"/>
    <w:basedOn w:val="Normal"/>
    <w:link w:val="FifthChar"/>
    <w:qFormat/>
    <w:rsid w:val="00F30F0B"/>
    <w:rPr>
      <w:rFonts w:eastAsia="Calibri"/>
    </w:rPr>
  </w:style>
  <w:style w:type="paragraph" w:customStyle="1" w:styleId="NoteLevel22">
    <w:name w:val="Note Level 22"/>
    <w:basedOn w:val="Normal"/>
    <w:next w:val="Normal"/>
    <w:uiPriority w:val="99"/>
    <w:qFormat/>
    <w:rsid w:val="00F30F0B"/>
    <w:pPr>
      <w:keepNext/>
      <w:ind w:left="288" w:right="288"/>
    </w:pPr>
    <w:rPr>
      <w:rFonts w:eastAsia="MS Gothic"/>
      <w:szCs w:val="20"/>
    </w:rPr>
  </w:style>
  <w:style w:type="paragraph" w:customStyle="1" w:styleId="wp-caption-text">
    <w:name w:val="wp-caption-text"/>
    <w:basedOn w:val="Normal"/>
    <w:qFormat/>
    <w:rsid w:val="00F30F0B"/>
    <w:pPr>
      <w:spacing w:before="100" w:beforeAutospacing="1" w:after="100" w:afterAutospacing="1"/>
    </w:pPr>
    <w:rPr>
      <w:rFonts w:eastAsia="Times New Roman"/>
      <w:sz w:val="24"/>
    </w:rPr>
  </w:style>
  <w:style w:type="paragraph" w:customStyle="1" w:styleId="svarticle">
    <w:name w:val="svarticle"/>
    <w:basedOn w:val="Normal"/>
    <w:uiPriority w:val="99"/>
    <w:qFormat/>
    <w:rsid w:val="00F30F0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30F0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30F0B"/>
    <w:pPr>
      <w:spacing w:before="100" w:beforeAutospacing="1" w:after="100" w:afterAutospacing="1"/>
    </w:pPr>
  </w:style>
  <w:style w:type="paragraph" w:customStyle="1" w:styleId="description">
    <w:name w:val="description"/>
    <w:basedOn w:val="Normal"/>
    <w:uiPriority w:val="99"/>
    <w:qFormat/>
    <w:rsid w:val="00F30F0B"/>
    <w:pPr>
      <w:spacing w:before="100" w:beforeAutospacing="1" w:after="100" w:afterAutospacing="1"/>
    </w:pPr>
  </w:style>
  <w:style w:type="paragraph" w:customStyle="1" w:styleId="graf">
    <w:name w:val="graf"/>
    <w:basedOn w:val="Normal"/>
    <w:uiPriority w:val="99"/>
    <w:qFormat/>
    <w:rsid w:val="00F30F0B"/>
    <w:pPr>
      <w:spacing w:before="100" w:beforeAutospacing="1" w:after="100" w:afterAutospacing="1"/>
    </w:pPr>
  </w:style>
  <w:style w:type="paragraph" w:customStyle="1" w:styleId="column">
    <w:name w:val="column"/>
    <w:basedOn w:val="Normal"/>
    <w:uiPriority w:val="99"/>
    <w:qFormat/>
    <w:rsid w:val="00F30F0B"/>
    <w:pPr>
      <w:spacing w:before="100" w:beforeAutospacing="1" w:after="100" w:afterAutospacing="1"/>
    </w:pPr>
  </w:style>
  <w:style w:type="paragraph" w:customStyle="1" w:styleId="recirc-container">
    <w:name w:val="recirc-container"/>
    <w:basedOn w:val="Normal"/>
    <w:uiPriority w:val="99"/>
    <w:qFormat/>
    <w:rsid w:val="00F30F0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30F0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30F0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30F0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30F0B"/>
    <w:rPr>
      <w:rFonts w:ascii="Georgia" w:hAnsi="Georgia" w:hint="default"/>
      <w:i/>
      <w:iCs/>
      <w:color w:val="808080"/>
    </w:rPr>
  </w:style>
  <w:style w:type="character" w:customStyle="1" w:styleId="cardchar00">
    <w:name w:val="cardchar0"/>
    <w:basedOn w:val="DefaultParagraphFont"/>
    <w:rsid w:val="00F30F0B"/>
  </w:style>
  <w:style w:type="character" w:customStyle="1" w:styleId="UnderlineNon-bold">
    <w:name w:val="Underline Non - bold"/>
    <w:rsid w:val="00F30F0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30F0B"/>
  </w:style>
  <w:style w:type="character" w:customStyle="1" w:styleId="StyleHeading4UnderlinedsmalltextGaramondChar">
    <w:name w:val="Style Heading 4Underlinedsmall text + Garamond Char"/>
    <w:link w:val="StyleHeading4UnderlinedsmalltextGaramond"/>
    <w:locked/>
    <w:rsid w:val="00F30F0B"/>
    <w:rPr>
      <w:rFonts w:ascii="Calibri" w:hAnsi="Calibri" w:cs="Calibri"/>
    </w:rPr>
  </w:style>
  <w:style w:type="character" w:customStyle="1" w:styleId="Heading5Char2">
    <w:name w:val="Heading 5 Char2"/>
    <w:rsid w:val="00F30F0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30F0B"/>
    <w:rPr>
      <w:rFonts w:ascii="Arial" w:hAnsi="Arial" w:cs="Arial"/>
      <w:vanish/>
      <w:sz w:val="16"/>
      <w:szCs w:val="16"/>
    </w:rPr>
  </w:style>
  <w:style w:type="paragraph" w:styleId="z-TopofForm">
    <w:name w:val="HTML Top of Form"/>
    <w:basedOn w:val="Normal"/>
    <w:next w:val="Normal"/>
    <w:link w:val="z-TopofFormChar"/>
    <w:hidden/>
    <w:uiPriority w:val="99"/>
    <w:unhideWhenUsed/>
    <w:rsid w:val="00F30F0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30F0B"/>
    <w:rPr>
      <w:rFonts w:ascii="Arial" w:hAnsi="Arial" w:cs="Arial"/>
      <w:vanish/>
      <w:sz w:val="16"/>
      <w:szCs w:val="16"/>
    </w:rPr>
  </w:style>
  <w:style w:type="character" w:customStyle="1" w:styleId="z-BottomofFormChar">
    <w:name w:val="z-Bottom of Form Char"/>
    <w:basedOn w:val="DefaultParagraphFont"/>
    <w:link w:val="z-BottomofForm"/>
    <w:uiPriority w:val="99"/>
    <w:rsid w:val="00F30F0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30F0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30F0B"/>
    <w:rPr>
      <w:rFonts w:ascii="Arial" w:hAnsi="Arial" w:cs="Arial"/>
      <w:vanish/>
      <w:sz w:val="16"/>
      <w:szCs w:val="16"/>
    </w:rPr>
  </w:style>
  <w:style w:type="character" w:customStyle="1" w:styleId="Style2CharChar">
    <w:name w:val="Style2 Char Char"/>
    <w:rsid w:val="00F30F0B"/>
    <w:rPr>
      <w:u w:val="thick"/>
      <w:lang w:val="en-US" w:eastAsia="en-US" w:bidi="ar-SA"/>
    </w:rPr>
  </w:style>
  <w:style w:type="character" w:customStyle="1" w:styleId="authordate1">
    <w:name w:val="authordate"/>
    <w:rsid w:val="00F30F0B"/>
  </w:style>
  <w:style w:type="character" w:customStyle="1" w:styleId="underline0">
    <w:name w:val="%underline"/>
    <w:rsid w:val="00F30F0B"/>
    <w:rPr>
      <w:rFonts w:ascii="Times New Roman" w:hAnsi="Times New Roman" w:cs="Times New Roman" w:hint="default"/>
      <w:strike w:val="0"/>
      <w:dstrike w:val="0"/>
      <w:sz w:val="16"/>
      <w:u w:val="none"/>
      <w:effect w:val="none"/>
    </w:rPr>
  </w:style>
  <w:style w:type="character" w:customStyle="1" w:styleId="AUNDERLINE0">
    <w:name w:val="AUNDERLINE"/>
    <w:qFormat/>
    <w:rsid w:val="00F30F0B"/>
    <w:rPr>
      <w:rFonts w:ascii="Times New Roman" w:hAnsi="Times New Roman" w:cs="Times New Roman" w:hint="default"/>
      <w:sz w:val="20"/>
      <w:u w:val="single"/>
    </w:rPr>
  </w:style>
  <w:style w:type="character" w:customStyle="1" w:styleId="UnderlinedCharChar">
    <w:name w:val="Underlined Char Char"/>
    <w:rsid w:val="00F30F0B"/>
    <w:rPr>
      <w:rFonts w:ascii="Garamond" w:hAnsi="Garamond" w:hint="default"/>
      <w:szCs w:val="28"/>
      <w:u w:val="single"/>
      <w:lang w:val="en-US" w:eastAsia="en-US" w:bidi="ar-SA"/>
    </w:rPr>
  </w:style>
  <w:style w:type="character" w:customStyle="1" w:styleId="slug-doi">
    <w:name w:val="slug-doi"/>
    <w:basedOn w:val="DefaultParagraphFont"/>
    <w:rsid w:val="00F30F0B"/>
  </w:style>
  <w:style w:type="character" w:customStyle="1" w:styleId="af">
    <w:name w:val="af"/>
    <w:basedOn w:val="DefaultParagraphFont"/>
    <w:rsid w:val="00F30F0B"/>
  </w:style>
  <w:style w:type="character" w:customStyle="1" w:styleId="ab">
    <w:name w:val="ab"/>
    <w:basedOn w:val="DefaultParagraphFont"/>
    <w:rsid w:val="00F30F0B"/>
  </w:style>
  <w:style w:type="character" w:customStyle="1" w:styleId="em">
    <w:name w:val="em"/>
    <w:basedOn w:val="DefaultParagraphFont"/>
    <w:rsid w:val="00F30F0B"/>
  </w:style>
  <w:style w:type="character" w:customStyle="1" w:styleId="au">
    <w:name w:val="au"/>
    <w:basedOn w:val="DefaultParagraphFont"/>
    <w:rsid w:val="00F30F0B"/>
  </w:style>
  <w:style w:type="character" w:customStyle="1" w:styleId="ti">
    <w:name w:val="ti"/>
    <w:basedOn w:val="DefaultParagraphFont"/>
    <w:rsid w:val="00F30F0B"/>
  </w:style>
  <w:style w:type="character" w:customStyle="1" w:styleId="subheadblue">
    <w:name w:val="subhead_blue"/>
    <w:basedOn w:val="DefaultParagraphFont"/>
    <w:rsid w:val="00F30F0B"/>
  </w:style>
  <w:style w:type="character" w:customStyle="1" w:styleId="affiliation">
    <w:name w:val="affiliation"/>
    <w:basedOn w:val="DefaultParagraphFont"/>
    <w:rsid w:val="00F30F0B"/>
  </w:style>
  <w:style w:type="character" w:customStyle="1" w:styleId="slug-doi-wrapper">
    <w:name w:val="slug-doi-wrapper"/>
    <w:basedOn w:val="DefaultParagraphFont"/>
    <w:rsid w:val="00F30F0B"/>
  </w:style>
  <w:style w:type="character" w:customStyle="1" w:styleId="slug-metadata-noteahead-of-print">
    <w:name w:val="slug-metadata-note ahead-of-print"/>
    <w:basedOn w:val="DefaultParagraphFont"/>
    <w:rsid w:val="00F30F0B"/>
  </w:style>
  <w:style w:type="character" w:customStyle="1" w:styleId="slug-ahead-of-print-date">
    <w:name w:val="slug-ahead-of-print-date"/>
    <w:basedOn w:val="DefaultParagraphFont"/>
    <w:rsid w:val="00F30F0B"/>
  </w:style>
  <w:style w:type="character" w:customStyle="1" w:styleId="medium-bold">
    <w:name w:val="medium-bold"/>
    <w:basedOn w:val="DefaultParagraphFont"/>
    <w:rsid w:val="00F30F0B"/>
  </w:style>
  <w:style w:type="character" w:customStyle="1" w:styleId="updated-short-citation">
    <w:name w:val="updated-short-citation"/>
    <w:basedOn w:val="DefaultParagraphFont"/>
    <w:rsid w:val="00F30F0B"/>
  </w:style>
  <w:style w:type="character" w:customStyle="1" w:styleId="goohl0">
    <w:name w:val="goohl0"/>
    <w:basedOn w:val="DefaultParagraphFont"/>
    <w:rsid w:val="00F30F0B"/>
  </w:style>
  <w:style w:type="character" w:customStyle="1" w:styleId="CharChar6">
    <w:name w:val="Char Char6"/>
    <w:rsid w:val="00F30F0B"/>
    <w:rPr>
      <w:rFonts w:ascii="Arial" w:hAnsi="Arial" w:cs="Arial" w:hint="default"/>
      <w:bCs/>
      <w:sz w:val="16"/>
      <w:szCs w:val="26"/>
      <w:lang w:val="en-US" w:eastAsia="en-US" w:bidi="ar-SA"/>
    </w:rPr>
  </w:style>
  <w:style w:type="character" w:customStyle="1" w:styleId="TagCharChar1">
    <w:name w:val="Tag Char Char1"/>
    <w:rsid w:val="00F30F0B"/>
    <w:rPr>
      <w:b/>
      <w:bCs w:val="0"/>
      <w:sz w:val="24"/>
      <w:szCs w:val="24"/>
      <w:lang w:val="en-US" w:eastAsia="en-US" w:bidi="ar-SA"/>
    </w:rPr>
  </w:style>
  <w:style w:type="character" w:customStyle="1" w:styleId="12TimesNewRoman">
    <w:name w:val="12 Times New Roman"/>
    <w:rsid w:val="00F30F0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30F0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30F0B"/>
    <w:rPr>
      <w:rFonts w:ascii="Times New Roman" w:hAnsi="Times New Roman" w:cs="Times New Roman" w:hint="default"/>
      <w:strike w:val="0"/>
      <w:dstrike w:val="0"/>
      <w:sz w:val="14"/>
      <w:u w:val="none"/>
      <w:effect w:val="none"/>
    </w:rPr>
  </w:style>
  <w:style w:type="character" w:customStyle="1" w:styleId="F8-UnderlineBold">
    <w:name w:val="F8 - Underline/Bold"/>
    <w:rsid w:val="00F30F0B"/>
    <w:rPr>
      <w:rFonts w:ascii="Times New Roman" w:hAnsi="Times New Roman" w:cs="Times New Roman" w:hint="default"/>
      <w:b/>
      <w:bCs w:val="0"/>
      <w:sz w:val="20"/>
      <w:u w:val="single"/>
    </w:rPr>
  </w:style>
  <w:style w:type="character" w:customStyle="1" w:styleId="F7-SmallFont">
    <w:name w:val="F7 - Small Font"/>
    <w:rsid w:val="00F30F0B"/>
    <w:rPr>
      <w:rFonts w:ascii="Times New Roman" w:hAnsi="Times New Roman" w:cs="Times New Roman" w:hint="default"/>
      <w:sz w:val="14"/>
    </w:rPr>
  </w:style>
  <w:style w:type="character" w:customStyle="1" w:styleId="Brief-Bold">
    <w:name w:val="Brief - Bold"/>
    <w:rsid w:val="00F30F0B"/>
    <w:rPr>
      <w:rFonts w:ascii="Times New Roman" w:hAnsi="Times New Roman" w:cs="Times New Roman" w:hint="default"/>
      <w:b/>
      <w:bCs w:val="0"/>
    </w:rPr>
  </w:style>
  <w:style w:type="character" w:customStyle="1" w:styleId="Card-Underline">
    <w:name w:val="Card - Underline"/>
    <w:rsid w:val="00F30F0B"/>
    <w:rPr>
      <w:rFonts w:ascii="Times New Roman" w:hAnsi="Times New Roman" w:cs="Times New Roman" w:hint="default"/>
      <w:u w:val="single"/>
    </w:rPr>
  </w:style>
  <w:style w:type="character" w:customStyle="1" w:styleId="beriefunderline">
    <w:name w:val="berief = underline"/>
    <w:rsid w:val="00F30F0B"/>
    <w:rPr>
      <w:rFonts w:ascii="Times New Roman" w:eastAsia="Times New Roman" w:hAnsi="Times New Roman" w:cs="Times New Roman" w:hint="default"/>
      <w:sz w:val="20"/>
      <w:u w:val="single"/>
    </w:rPr>
  </w:style>
  <w:style w:type="character" w:customStyle="1" w:styleId="BoldText10pt">
    <w:name w:val="Bold Text 10 pt"/>
    <w:rsid w:val="00F30F0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30F0B"/>
    <w:rPr>
      <w:i/>
      <w:iCs w:val="0"/>
    </w:rPr>
  </w:style>
  <w:style w:type="character" w:customStyle="1" w:styleId="eoeaheader">
    <w:name w:val="eoea_header"/>
    <w:basedOn w:val="DefaultParagraphFont"/>
    <w:rsid w:val="00F30F0B"/>
  </w:style>
  <w:style w:type="character" w:customStyle="1" w:styleId="SC4208902">
    <w:name w:val="SC.4.208902"/>
    <w:rsid w:val="00F30F0B"/>
    <w:rPr>
      <w:rFonts w:ascii="Century" w:hAnsi="Century" w:cs="Century" w:hint="default"/>
      <w:color w:val="000000"/>
      <w:sz w:val="22"/>
      <w:szCs w:val="22"/>
    </w:rPr>
  </w:style>
  <w:style w:type="character" w:customStyle="1" w:styleId="SC4208915">
    <w:name w:val="SC.4.208915"/>
    <w:rsid w:val="00F30F0B"/>
    <w:rPr>
      <w:rFonts w:ascii="Century" w:hAnsi="Century" w:cs="Century" w:hint="default"/>
      <w:color w:val="000000"/>
      <w:sz w:val="13"/>
      <w:szCs w:val="13"/>
    </w:rPr>
  </w:style>
  <w:style w:type="character" w:customStyle="1" w:styleId="SC273764">
    <w:name w:val="SC.2.73764"/>
    <w:rsid w:val="00F30F0B"/>
    <w:rPr>
      <w:rFonts w:ascii="Century" w:hAnsi="Century" w:cs="Century" w:hint="default"/>
      <w:color w:val="000000"/>
      <w:sz w:val="72"/>
      <w:szCs w:val="72"/>
    </w:rPr>
  </w:style>
  <w:style w:type="character" w:customStyle="1" w:styleId="SC273779">
    <w:name w:val="SC.2.73779"/>
    <w:rsid w:val="00F30F0B"/>
    <w:rPr>
      <w:rFonts w:ascii="Century" w:hAnsi="Century" w:cs="Century" w:hint="default"/>
      <w:color w:val="000000"/>
      <w:sz w:val="40"/>
      <w:szCs w:val="40"/>
    </w:rPr>
  </w:style>
  <w:style w:type="character" w:customStyle="1" w:styleId="SC273763">
    <w:name w:val="SC.2.73763"/>
    <w:rsid w:val="00F30F0B"/>
    <w:rPr>
      <w:rFonts w:ascii="Century" w:hAnsi="Century" w:cs="Century" w:hint="default"/>
      <w:b/>
      <w:bCs/>
      <w:color w:val="000000"/>
    </w:rPr>
  </w:style>
  <w:style w:type="character" w:customStyle="1" w:styleId="SC4208910">
    <w:name w:val="SC.4.208910"/>
    <w:rsid w:val="00F30F0B"/>
    <w:rPr>
      <w:rFonts w:ascii="Century" w:hAnsi="Century" w:cs="Century" w:hint="default"/>
      <w:color w:val="000000"/>
      <w:sz w:val="28"/>
      <w:szCs w:val="28"/>
    </w:rPr>
  </w:style>
  <w:style w:type="character" w:customStyle="1" w:styleId="SC4208911">
    <w:name w:val="SC.4.208911"/>
    <w:rsid w:val="00F30F0B"/>
    <w:rPr>
      <w:rFonts w:ascii="Century" w:hAnsi="Century" w:cs="Century" w:hint="default"/>
      <w:color w:val="000000"/>
    </w:rPr>
  </w:style>
  <w:style w:type="character" w:customStyle="1" w:styleId="articlesubtitle">
    <w:name w:val="article_sub_title"/>
    <w:basedOn w:val="DefaultParagraphFont"/>
    <w:rsid w:val="00F30F0B"/>
  </w:style>
  <w:style w:type="character" w:customStyle="1" w:styleId="newsdate2">
    <w:name w:val="news_date2"/>
    <w:basedOn w:val="DefaultParagraphFont"/>
    <w:rsid w:val="00F30F0B"/>
  </w:style>
  <w:style w:type="character" w:customStyle="1" w:styleId="readarticleheader">
    <w:name w:val="readarticleheader"/>
    <w:basedOn w:val="DefaultParagraphFont"/>
    <w:rsid w:val="00F30F0B"/>
  </w:style>
  <w:style w:type="character" w:customStyle="1" w:styleId="UnderlineChar20">
    <w:name w:val="Underline Char2"/>
    <w:rsid w:val="00F30F0B"/>
    <w:rPr>
      <w:rFonts w:ascii="Trebuchet MS" w:hAnsi="Trebuchet MS" w:hint="default"/>
      <w:u w:val="thick"/>
      <w:lang w:val="en-US" w:eastAsia="zh-CN" w:bidi="ar-SA"/>
    </w:rPr>
  </w:style>
  <w:style w:type="character" w:customStyle="1" w:styleId="BoldUnderliningChar">
    <w:name w:val="Bold Underlining Char"/>
    <w:rsid w:val="00F30F0B"/>
    <w:rPr>
      <w:rFonts w:ascii="Arial Narrow" w:eastAsia="Times New Roman" w:hAnsi="Arial Narrow" w:hint="default"/>
      <w:b/>
      <w:bCs w:val="0"/>
      <w:szCs w:val="24"/>
      <w:u w:val="single"/>
      <w:lang w:val="en-GB" w:eastAsia="en-US" w:bidi="ar-SA"/>
    </w:rPr>
  </w:style>
  <w:style w:type="character" w:customStyle="1" w:styleId="medium-normal1">
    <w:name w:val="medium-normal1"/>
    <w:rsid w:val="00F30F0B"/>
    <w:rPr>
      <w:rFonts w:ascii="Arial" w:hAnsi="Arial" w:cs="Arial" w:hint="default"/>
      <w:b w:val="0"/>
      <w:bCs w:val="0"/>
      <w:i w:val="0"/>
      <w:iCs w:val="0"/>
      <w:sz w:val="20"/>
      <w:szCs w:val="20"/>
    </w:rPr>
  </w:style>
  <w:style w:type="character" w:customStyle="1" w:styleId="UnderlinedCardChar0">
    <w:name w:val="Underlined Card Char"/>
    <w:rsid w:val="00F30F0B"/>
    <w:rPr>
      <w:rFonts w:ascii="Palatino Linotype" w:hAnsi="Palatino Linotype" w:hint="default"/>
      <w:u w:val="single"/>
      <w:lang w:val="en-US" w:eastAsia="en-US" w:bidi="ar-SA"/>
    </w:rPr>
  </w:style>
  <w:style w:type="character" w:customStyle="1" w:styleId="char">
    <w:name w:val="char"/>
    <w:basedOn w:val="DefaultParagraphFont"/>
    <w:rsid w:val="00F30F0B"/>
  </w:style>
  <w:style w:type="character" w:customStyle="1" w:styleId="UnderlineCharCharCharCharCharChar">
    <w:name w:val="Underline Char Char Char Char Char Char"/>
    <w:rsid w:val="00F30F0B"/>
    <w:rPr>
      <w:rFonts w:ascii="Arial Narrow" w:hAnsi="Arial Narrow" w:hint="default"/>
      <w:szCs w:val="24"/>
      <w:u w:val="single"/>
      <w:lang w:val="en-US" w:eastAsia="en-US" w:bidi="ar-SA"/>
    </w:rPr>
  </w:style>
  <w:style w:type="character" w:customStyle="1" w:styleId="klink">
    <w:name w:val="klink"/>
    <w:basedOn w:val="DefaultParagraphFont"/>
    <w:rsid w:val="00F30F0B"/>
  </w:style>
  <w:style w:type="character" w:customStyle="1" w:styleId="date10">
    <w:name w:val="date1"/>
    <w:basedOn w:val="DefaultParagraphFont"/>
    <w:rsid w:val="00F30F0B"/>
  </w:style>
  <w:style w:type="character" w:customStyle="1" w:styleId="bolding1">
    <w:name w:val="bolding1"/>
    <w:rsid w:val="00F30F0B"/>
    <w:rPr>
      <w:b/>
      <w:bCs/>
    </w:rPr>
  </w:style>
  <w:style w:type="character" w:customStyle="1" w:styleId="bookoptions1">
    <w:name w:val="book_options1"/>
    <w:rsid w:val="00F30F0B"/>
    <w:rPr>
      <w:b/>
      <w:bCs/>
      <w:color w:val="333366"/>
    </w:rPr>
  </w:style>
  <w:style w:type="character" w:customStyle="1" w:styleId="descriptionblock">
    <w:name w:val="description block"/>
    <w:basedOn w:val="DefaultParagraphFont"/>
    <w:rsid w:val="00F30F0B"/>
  </w:style>
  <w:style w:type="character" w:customStyle="1" w:styleId="detailsboxblock">
    <w:name w:val="detailsbox block"/>
    <w:basedOn w:val="DefaultParagraphFont"/>
    <w:rsid w:val="00F30F0B"/>
  </w:style>
  <w:style w:type="character" w:customStyle="1" w:styleId="Char3">
    <w:name w:val="Char3"/>
    <w:rsid w:val="00F30F0B"/>
    <w:rPr>
      <w:rFonts w:ascii="Arial" w:hAnsi="Arial" w:cs="Arial" w:hint="default"/>
      <w:bCs/>
      <w:u w:val="thick"/>
      <w:lang w:val="en-US" w:eastAsia="en-US" w:bidi="ar-SA"/>
    </w:rPr>
  </w:style>
  <w:style w:type="character" w:customStyle="1" w:styleId="texto11">
    <w:name w:val="texto11"/>
    <w:rsid w:val="00F30F0B"/>
    <w:rPr>
      <w:rFonts w:ascii="Arial" w:hAnsi="Arial" w:cs="Arial" w:hint="default"/>
      <w:b w:val="0"/>
      <w:bCs w:val="0"/>
      <w:i w:val="0"/>
      <w:iCs w:val="0"/>
      <w:caps w:val="0"/>
      <w:color w:val="000000"/>
      <w:sz w:val="26"/>
      <w:szCs w:val="26"/>
    </w:rPr>
  </w:style>
  <w:style w:type="character" w:customStyle="1" w:styleId="CardTagChar">
    <w:name w:val="Card Tag Char"/>
    <w:rsid w:val="00F30F0B"/>
    <w:rPr>
      <w:rFonts w:ascii="Arial Narrow" w:hAnsi="Arial Narrow" w:hint="default"/>
      <w:b/>
      <w:bCs w:val="0"/>
      <w:sz w:val="24"/>
      <w:szCs w:val="24"/>
      <w:lang w:val="en-US" w:eastAsia="en-US" w:bidi="ar-SA"/>
    </w:rPr>
  </w:style>
  <w:style w:type="character" w:customStyle="1" w:styleId="DebateCiteCharCharChar">
    <w:name w:val="Debate Cite Char Char Char"/>
    <w:rsid w:val="00F30F0B"/>
    <w:rPr>
      <w:b/>
      <w:bCs w:val="0"/>
      <w:sz w:val="32"/>
      <w:szCs w:val="32"/>
      <w:lang w:val="en-US" w:eastAsia="en-US" w:bidi="ar-SA"/>
    </w:rPr>
  </w:style>
  <w:style w:type="character" w:customStyle="1" w:styleId="TagChar3">
    <w:name w:val="Tag Char3"/>
    <w:rsid w:val="00F30F0B"/>
    <w:rPr>
      <w:rFonts w:ascii="Palatino Linotype" w:hAnsi="Palatino Linotype" w:hint="default"/>
      <w:b/>
      <w:bCs w:val="0"/>
      <w:sz w:val="24"/>
      <w:szCs w:val="24"/>
      <w:lang w:val="en-US" w:eastAsia="en-US" w:bidi="ar-SA"/>
    </w:rPr>
  </w:style>
  <w:style w:type="character" w:customStyle="1" w:styleId="TagandCiteChar">
    <w:name w:val="Tag and Cite Char"/>
    <w:rsid w:val="00F30F0B"/>
    <w:rPr>
      <w:color w:val="333333"/>
      <w:sz w:val="22"/>
      <w:szCs w:val="22"/>
      <w:lang w:val="en-US" w:eastAsia="en-US" w:bidi="ar-SA"/>
    </w:rPr>
  </w:style>
  <w:style w:type="character" w:customStyle="1" w:styleId="Style10ptBold">
    <w:name w:val="Style 10 pt Bold"/>
    <w:rsid w:val="00F30F0B"/>
    <w:rPr>
      <w:b/>
      <w:bCs/>
      <w:sz w:val="20"/>
    </w:rPr>
  </w:style>
  <w:style w:type="character" w:customStyle="1" w:styleId="text9">
    <w:name w:val="text9"/>
    <w:basedOn w:val="DefaultParagraphFont"/>
    <w:rsid w:val="00F30F0B"/>
  </w:style>
  <w:style w:type="character" w:customStyle="1" w:styleId="text21">
    <w:name w:val="text21"/>
    <w:basedOn w:val="DefaultParagraphFont"/>
    <w:rsid w:val="00F30F0B"/>
  </w:style>
  <w:style w:type="character" w:customStyle="1" w:styleId="text19">
    <w:name w:val="text19"/>
    <w:basedOn w:val="DefaultParagraphFont"/>
    <w:rsid w:val="00F30F0B"/>
  </w:style>
  <w:style w:type="character" w:customStyle="1" w:styleId="term2">
    <w:name w:val="term2"/>
    <w:rsid w:val="00F30F0B"/>
    <w:rPr>
      <w:b/>
      <w:bCs/>
    </w:rPr>
  </w:style>
  <w:style w:type="character" w:customStyle="1" w:styleId="pmterms12">
    <w:name w:val="pmterms12"/>
    <w:rsid w:val="00F30F0B"/>
    <w:rPr>
      <w:b/>
      <w:bCs/>
      <w:i w:val="0"/>
      <w:iCs w:val="0"/>
      <w:color w:val="000000"/>
    </w:rPr>
  </w:style>
  <w:style w:type="character" w:customStyle="1" w:styleId="ToReadChar">
    <w:name w:val="To Read Char"/>
    <w:rsid w:val="00F30F0B"/>
    <w:rPr>
      <w:rFonts w:ascii="Verdana" w:hAnsi="Verdana" w:hint="default"/>
      <w:b/>
      <w:bCs w:val="0"/>
      <w:szCs w:val="24"/>
      <w:u w:val="single"/>
      <w:lang w:val="en-US" w:eastAsia="en-US" w:bidi="ar-SA"/>
    </w:rPr>
  </w:style>
  <w:style w:type="character" w:customStyle="1" w:styleId="ToReadCharChar">
    <w:name w:val="To Read Char Char"/>
    <w:rsid w:val="00F30F0B"/>
    <w:rPr>
      <w:rFonts w:ascii="Verdana" w:hAnsi="Verdana" w:hint="default"/>
      <w:b/>
      <w:bCs w:val="0"/>
      <w:szCs w:val="24"/>
      <w:u w:val="single"/>
      <w:lang w:val="en-US" w:eastAsia="en-US" w:bidi="ar-SA"/>
    </w:rPr>
  </w:style>
  <w:style w:type="character" w:customStyle="1" w:styleId="bio">
    <w:name w:val="bio"/>
    <w:basedOn w:val="DefaultParagraphFont"/>
    <w:rsid w:val="00F30F0B"/>
  </w:style>
  <w:style w:type="character" w:customStyle="1" w:styleId="storytextstyle">
    <w:name w:val="storytextstyle"/>
    <w:basedOn w:val="DefaultParagraphFont"/>
    <w:rsid w:val="00F30F0B"/>
  </w:style>
  <w:style w:type="character" w:customStyle="1" w:styleId="cardunderlinedCharChar">
    <w:name w:val="card underlined Char Char"/>
    <w:rsid w:val="00F30F0B"/>
    <w:rPr>
      <w:rFonts w:ascii="Arial" w:hAnsi="Arial" w:cs="Arial" w:hint="default"/>
      <w:sz w:val="22"/>
      <w:szCs w:val="24"/>
      <w:u w:val="single"/>
      <w:lang w:val="en-US" w:eastAsia="en-US" w:bidi="ar-SA"/>
    </w:rPr>
  </w:style>
  <w:style w:type="character" w:customStyle="1" w:styleId="Style2Char0">
    <w:name w:val="Style2 Char"/>
    <w:rsid w:val="00F30F0B"/>
    <w:rPr>
      <w:rFonts w:ascii="Book Antiqua" w:hAnsi="Book Antiqua" w:hint="default"/>
      <w:u w:val="thick"/>
      <w:lang w:val="en-US" w:eastAsia="en-US" w:bidi="ar-SA"/>
    </w:rPr>
  </w:style>
  <w:style w:type="character" w:customStyle="1" w:styleId="Style2Char1">
    <w:name w:val="Style2 Char1"/>
    <w:rsid w:val="00F30F0B"/>
    <w:rPr>
      <w:rFonts w:ascii="Book Antiqua" w:hAnsi="Book Antiqua" w:hint="default"/>
      <w:szCs w:val="24"/>
      <w:u w:val="thick"/>
      <w:lang w:val="en-US" w:eastAsia="en-US" w:bidi="ar-SA"/>
    </w:rPr>
  </w:style>
  <w:style w:type="character" w:customStyle="1" w:styleId="articlehead21">
    <w:name w:val="articlehead21"/>
    <w:rsid w:val="00F30F0B"/>
    <w:rPr>
      <w:rFonts w:ascii="Arial" w:hAnsi="Arial" w:cs="Arial" w:hint="default"/>
      <w:b/>
      <w:bCs/>
      <w:color w:val="660000"/>
      <w:sz w:val="20"/>
      <w:szCs w:val="20"/>
    </w:rPr>
  </w:style>
  <w:style w:type="character" w:customStyle="1" w:styleId="TagCiteChar1">
    <w:name w:val="Tag/Cite Char1"/>
    <w:rsid w:val="00F30F0B"/>
    <w:rPr>
      <w:b/>
      <w:bCs w:val="0"/>
      <w:lang w:val="en-US" w:eastAsia="en-US" w:bidi="ar-SA"/>
    </w:rPr>
  </w:style>
  <w:style w:type="character" w:customStyle="1" w:styleId="goohl2">
    <w:name w:val="goohl2"/>
    <w:basedOn w:val="DefaultParagraphFont"/>
    <w:rsid w:val="00F30F0B"/>
  </w:style>
  <w:style w:type="character" w:customStyle="1" w:styleId="CardCharChar0">
    <w:name w:val="Card Char Char"/>
    <w:rsid w:val="00F30F0B"/>
    <w:rPr>
      <w:lang w:val="en-US" w:eastAsia="en-US" w:bidi="ar-SA"/>
    </w:rPr>
  </w:style>
  <w:style w:type="character" w:customStyle="1" w:styleId="BriefTitle1Char">
    <w:name w:val="Brief Title 1 Char"/>
    <w:rsid w:val="00F30F0B"/>
    <w:rPr>
      <w:b/>
      <w:bCs w:val="0"/>
      <w:u w:val="single"/>
      <w:lang w:val="en-US" w:eastAsia="en-US" w:bidi="ar-SA"/>
    </w:rPr>
  </w:style>
  <w:style w:type="character" w:customStyle="1" w:styleId="TagCiteCharChar">
    <w:name w:val="Tag/Cite Char Char"/>
    <w:rsid w:val="00F30F0B"/>
    <w:rPr>
      <w:b/>
      <w:bCs w:val="0"/>
      <w:lang w:val="en-US" w:eastAsia="en-US" w:bidi="ar-SA"/>
    </w:rPr>
  </w:style>
  <w:style w:type="character" w:customStyle="1" w:styleId="btx">
    <w:name w:val="btx"/>
    <w:basedOn w:val="DefaultParagraphFont"/>
    <w:rsid w:val="00F30F0B"/>
  </w:style>
  <w:style w:type="character" w:customStyle="1" w:styleId="CardChar10">
    <w:name w:val="Card Char1"/>
    <w:rsid w:val="00F30F0B"/>
    <w:rPr>
      <w:lang w:val="en-US" w:eastAsia="en-US" w:bidi="ar-SA"/>
    </w:rPr>
  </w:style>
  <w:style w:type="character" w:customStyle="1" w:styleId="prodgeneral1">
    <w:name w:val="prodgeneral1"/>
    <w:rsid w:val="00F30F0B"/>
    <w:rPr>
      <w:rFonts w:ascii="Verdana" w:hAnsi="Verdana" w:hint="default"/>
      <w:b w:val="0"/>
      <w:bCs w:val="0"/>
      <w:caps w:val="0"/>
      <w:color w:val="000000"/>
      <w:spacing w:val="0"/>
      <w:sz w:val="16"/>
      <w:szCs w:val="16"/>
    </w:rPr>
  </w:style>
  <w:style w:type="character" w:customStyle="1" w:styleId="summary1">
    <w:name w:val="summary1"/>
    <w:rsid w:val="00F30F0B"/>
    <w:rPr>
      <w:rFonts w:ascii="Arial" w:hAnsi="Arial" w:cs="Arial" w:hint="default"/>
      <w:sz w:val="18"/>
      <w:szCs w:val="18"/>
    </w:rPr>
  </w:style>
  <w:style w:type="character" w:customStyle="1" w:styleId="text3">
    <w:name w:val="text3"/>
    <w:basedOn w:val="DefaultParagraphFont"/>
    <w:rsid w:val="00F30F0B"/>
  </w:style>
  <w:style w:type="character" w:customStyle="1" w:styleId="cardtextsmallChar">
    <w:name w:val="card text small Char"/>
    <w:rsid w:val="00F30F0B"/>
    <w:rPr>
      <w:rFonts w:ascii="Arial Narrow" w:hAnsi="Arial Narrow" w:hint="default"/>
      <w:sz w:val="16"/>
      <w:szCs w:val="24"/>
      <w:lang w:val="en-US" w:eastAsia="en-US" w:bidi="ar-SA"/>
    </w:rPr>
  </w:style>
  <w:style w:type="character" w:customStyle="1" w:styleId="countrytitle1">
    <w:name w:val="countrytitle1"/>
    <w:rsid w:val="00F30F0B"/>
    <w:rPr>
      <w:rFonts w:ascii="Verdana" w:hAnsi="Verdana" w:hint="default"/>
      <w:b/>
      <w:bCs/>
      <w:color w:val="293643"/>
      <w:sz w:val="24"/>
      <w:szCs w:val="24"/>
    </w:rPr>
  </w:style>
  <w:style w:type="character" w:customStyle="1" w:styleId="storyheader1">
    <w:name w:val="storyheader1"/>
    <w:rsid w:val="00F30F0B"/>
    <w:rPr>
      <w:rFonts w:ascii="Verdana" w:hAnsi="Verdana" w:hint="default"/>
      <w:b/>
      <w:bCs/>
      <w:color w:val="000000"/>
      <w:sz w:val="21"/>
      <w:szCs w:val="21"/>
    </w:rPr>
  </w:style>
  <w:style w:type="character" w:customStyle="1" w:styleId="cardunderlinedChar0">
    <w:name w:val="card underlined Char"/>
    <w:rsid w:val="00F30F0B"/>
    <w:rPr>
      <w:rFonts w:ascii="Arial" w:hAnsi="Arial" w:cs="Arial" w:hint="default"/>
      <w:sz w:val="22"/>
      <w:szCs w:val="24"/>
      <w:u w:val="single"/>
      <w:lang w:val="en-US" w:eastAsia="en-US" w:bidi="ar-SA"/>
    </w:rPr>
  </w:style>
  <w:style w:type="character" w:customStyle="1" w:styleId="article1">
    <w:name w:val="article1"/>
    <w:rsid w:val="00F30F0B"/>
    <w:rPr>
      <w:rFonts w:ascii="Verdana" w:hAnsi="Verdana" w:hint="default"/>
      <w:color w:val="333333"/>
      <w:sz w:val="16"/>
      <w:szCs w:val="16"/>
    </w:rPr>
  </w:style>
  <w:style w:type="character" w:customStyle="1" w:styleId="story-posted-date1">
    <w:name w:val="story-posted-date1"/>
    <w:rsid w:val="00F30F0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30F0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30F0B"/>
  </w:style>
  <w:style w:type="character" w:customStyle="1" w:styleId="textmedium">
    <w:name w:val="textmedium"/>
    <w:basedOn w:val="DefaultParagraphFont"/>
    <w:rsid w:val="00F30F0B"/>
  </w:style>
  <w:style w:type="character" w:customStyle="1" w:styleId="citation1">
    <w:name w:val="citation1"/>
    <w:rsid w:val="00F30F0B"/>
    <w:rPr>
      <w:rFonts w:ascii="Verdana" w:hAnsi="Verdana" w:hint="default"/>
      <w:sz w:val="17"/>
      <w:szCs w:val="17"/>
    </w:rPr>
  </w:style>
  <w:style w:type="character" w:customStyle="1" w:styleId="hithighlite">
    <w:name w:val="hithighlite"/>
    <w:basedOn w:val="DefaultParagraphFont"/>
    <w:rsid w:val="00F30F0B"/>
  </w:style>
  <w:style w:type="character" w:customStyle="1" w:styleId="articlecontent">
    <w:name w:val="articlecontent"/>
    <w:basedOn w:val="DefaultParagraphFont"/>
    <w:rsid w:val="00F30F0B"/>
  </w:style>
  <w:style w:type="character" w:customStyle="1" w:styleId="fource1">
    <w:name w:val="fource1"/>
    <w:rsid w:val="00F30F0B"/>
    <w:rPr>
      <w:sz w:val="34"/>
      <w:szCs w:val="34"/>
    </w:rPr>
  </w:style>
  <w:style w:type="character" w:customStyle="1" w:styleId="LanguageStrikeChar">
    <w:name w:val="Language Strike Char"/>
    <w:rsid w:val="00F30F0B"/>
    <w:rPr>
      <w:rFonts w:ascii="Arial Narrow" w:hAnsi="Arial Narrow" w:hint="default"/>
      <w:strike/>
      <w:szCs w:val="24"/>
      <w:lang w:val="en-US" w:eastAsia="en-US" w:bidi="ar-SA"/>
    </w:rPr>
  </w:style>
  <w:style w:type="character" w:customStyle="1" w:styleId="normal11">
    <w:name w:val="normal1"/>
    <w:basedOn w:val="DefaultParagraphFont"/>
    <w:rsid w:val="00F30F0B"/>
  </w:style>
  <w:style w:type="character" w:customStyle="1" w:styleId="ds">
    <w:name w:val="ds"/>
    <w:basedOn w:val="DefaultParagraphFont"/>
    <w:rsid w:val="00F30F0B"/>
  </w:style>
  <w:style w:type="character" w:customStyle="1" w:styleId="UnderliningChar1">
    <w:name w:val="Underlining Char1"/>
    <w:rsid w:val="00F30F0B"/>
    <w:rPr>
      <w:rFonts w:ascii="Arial Narrow" w:hAnsi="Arial Narrow" w:hint="default"/>
      <w:szCs w:val="24"/>
      <w:u w:val="single"/>
      <w:lang w:val="en-US" w:eastAsia="en-US" w:bidi="ar-SA"/>
    </w:rPr>
  </w:style>
  <w:style w:type="character" w:customStyle="1" w:styleId="UnderliningChar2">
    <w:name w:val="Underlining Char2"/>
    <w:rsid w:val="00F30F0B"/>
    <w:rPr>
      <w:rFonts w:ascii="Arial Narrow" w:hAnsi="Arial Narrow" w:hint="default"/>
      <w:szCs w:val="24"/>
      <w:u w:val="single"/>
      <w:lang w:val="en-US" w:eastAsia="en-US" w:bidi="ar-SA"/>
    </w:rPr>
  </w:style>
  <w:style w:type="character" w:customStyle="1" w:styleId="MicroTextChar1">
    <w:name w:val="MicroText Char1"/>
    <w:rsid w:val="00F30F0B"/>
    <w:rPr>
      <w:rFonts w:ascii="Arial Narrow" w:hAnsi="Arial Narrow" w:hint="default"/>
      <w:sz w:val="12"/>
      <w:szCs w:val="24"/>
      <w:lang w:val="en-US" w:eastAsia="en-US" w:bidi="ar-SA"/>
    </w:rPr>
  </w:style>
  <w:style w:type="character" w:customStyle="1" w:styleId="DefaultPara">
    <w:name w:val="Default Para"/>
    <w:rsid w:val="00F30F0B"/>
    <w:rPr>
      <w:sz w:val="20"/>
    </w:rPr>
  </w:style>
  <w:style w:type="character" w:customStyle="1" w:styleId="SYSHYPERTEXT">
    <w:name w:val="SYS_HYPERTEXT"/>
    <w:rsid w:val="00F30F0B"/>
    <w:rPr>
      <w:color w:val="0000FF"/>
      <w:u w:val="single"/>
    </w:rPr>
  </w:style>
  <w:style w:type="character" w:customStyle="1" w:styleId="Hyperlink1">
    <w:name w:val="Hyperlink1"/>
    <w:rsid w:val="00F30F0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30F0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30F0B"/>
    <w:rPr>
      <w:rFonts w:ascii="Arial Narrow" w:hAnsi="Arial Narrow" w:hint="default"/>
      <w:noProof w:val="0"/>
      <w:szCs w:val="24"/>
      <w:u w:val="single"/>
      <w:lang w:val="en-US" w:eastAsia="en-US" w:bidi="ar-SA"/>
    </w:rPr>
  </w:style>
  <w:style w:type="character" w:customStyle="1" w:styleId="BlockHeading1Char">
    <w:name w:val="Block Heading 1 Char"/>
    <w:rsid w:val="00F30F0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30F0B"/>
    <w:rPr>
      <w:b/>
      <w:bCs w:val="0"/>
      <w:sz w:val="24"/>
      <w:szCs w:val="24"/>
      <w:u w:val="single"/>
      <w:lang w:val="en-US" w:eastAsia="en-US" w:bidi="ar-SA"/>
    </w:rPr>
  </w:style>
  <w:style w:type="character" w:customStyle="1" w:styleId="StyleTagTimesNewRomanChar">
    <w:name w:val="Style Tag + Times New Roman Char"/>
    <w:rsid w:val="00F30F0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30F0B"/>
    <w:rPr>
      <w:rFonts w:ascii="Arial Narrow" w:hAnsi="Arial Narrow" w:cs="Arial" w:hint="default"/>
      <w:b/>
      <w:bCs/>
      <w:iCs/>
      <w:sz w:val="24"/>
      <w:szCs w:val="28"/>
      <w:lang w:val="en-US" w:eastAsia="en-US" w:bidi="ar-SA"/>
    </w:rPr>
  </w:style>
  <w:style w:type="character" w:customStyle="1" w:styleId="UnderliningCharChar">
    <w:name w:val="Underlining Char Char"/>
    <w:rsid w:val="00F30F0B"/>
    <w:rPr>
      <w:rFonts w:ascii="Arial Narrow" w:hAnsi="Arial Narrow" w:hint="default"/>
      <w:szCs w:val="24"/>
      <w:u w:val="single"/>
      <w:lang w:val="en-US" w:eastAsia="en-US" w:bidi="ar-SA"/>
    </w:rPr>
  </w:style>
  <w:style w:type="character" w:customStyle="1" w:styleId="StyleArialNarrow12ptBold">
    <w:name w:val="Style Arial Narrow 12 pt Bold"/>
    <w:rsid w:val="00F30F0B"/>
    <w:rPr>
      <w:rFonts w:ascii="Arial Narrow" w:hAnsi="Arial Narrow" w:hint="default"/>
      <w:b/>
      <w:bCs/>
      <w:sz w:val="24"/>
    </w:rPr>
  </w:style>
  <w:style w:type="character" w:customStyle="1" w:styleId="Style1CharChar">
    <w:name w:val="Style1 Char Char"/>
    <w:rsid w:val="00F30F0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30F0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30F0B"/>
    <w:rPr>
      <w:noProof w:val="0"/>
      <w:u w:val="single"/>
      <w:lang w:val="en-US" w:eastAsia="en-US" w:bidi="ar-SA"/>
    </w:rPr>
  </w:style>
  <w:style w:type="character" w:customStyle="1" w:styleId="UnderlinedCharChar1">
    <w:name w:val="Underlined Char Char1"/>
    <w:rsid w:val="00F30F0B"/>
    <w:rPr>
      <w:rFonts w:ascii="Bell MT" w:eastAsia="Times New Roman" w:hAnsi="Bell MT" w:hint="default"/>
      <w:bCs/>
      <w:iCs/>
      <w:sz w:val="22"/>
      <w:u w:val="single"/>
    </w:rPr>
  </w:style>
  <w:style w:type="character" w:customStyle="1" w:styleId="Heading2CharChar2">
    <w:name w:val="Heading 2 Char Char2"/>
    <w:rsid w:val="00F30F0B"/>
    <w:rPr>
      <w:rFonts w:ascii="Arial" w:hAnsi="Arial" w:cs="Arial" w:hint="default"/>
      <w:b/>
      <w:bCs/>
      <w:iCs/>
      <w:sz w:val="22"/>
      <w:szCs w:val="28"/>
      <w:lang w:val="en-US" w:eastAsia="en-US" w:bidi="ar-SA"/>
    </w:rPr>
  </w:style>
  <w:style w:type="character" w:customStyle="1" w:styleId="doctitle">
    <w:name w:val="doctitle"/>
    <w:rsid w:val="00F30F0B"/>
  </w:style>
  <w:style w:type="character" w:customStyle="1" w:styleId="cardtext-underlined0">
    <w:name w:val="card text- underlined"/>
    <w:rsid w:val="00F30F0B"/>
    <w:rPr>
      <w:rFonts w:ascii="Garamond" w:hAnsi="Garamond" w:hint="default"/>
      <w:u w:val="single"/>
    </w:rPr>
  </w:style>
  <w:style w:type="character" w:customStyle="1" w:styleId="BodyText1">
    <w:name w:val="Body Text1"/>
    <w:basedOn w:val="DefaultParagraphFont"/>
    <w:rsid w:val="00F30F0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30F0B"/>
  </w:style>
  <w:style w:type="character" w:customStyle="1" w:styleId="BriefTitleChar">
    <w:name w:val="Brief Title Char"/>
    <w:basedOn w:val="DefaultParagraphFont"/>
    <w:rsid w:val="00F30F0B"/>
    <w:rPr>
      <w:b/>
      <w:bCs w:val="0"/>
      <w:sz w:val="24"/>
      <w:szCs w:val="24"/>
      <w:u w:val="single"/>
      <w:lang w:val="en-US" w:eastAsia="en-US" w:bidi="ar-SA"/>
    </w:rPr>
  </w:style>
  <w:style w:type="character" w:customStyle="1" w:styleId="BriefTitle2Char">
    <w:name w:val="Brief Title 2 Char"/>
    <w:basedOn w:val="BriefTitleChar"/>
    <w:rsid w:val="00F30F0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30F0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30F0B"/>
    <w:rPr>
      <w:rFonts w:ascii="Georgia" w:hAnsi="Georgia" w:hint="default"/>
      <w:b/>
      <w:bCs w:val="0"/>
      <w:sz w:val="24"/>
    </w:rPr>
  </w:style>
  <w:style w:type="character" w:customStyle="1" w:styleId="Emphasis20">
    <w:name w:val="Emphasis 2"/>
    <w:uiPriority w:val="1"/>
    <w:qFormat/>
    <w:rsid w:val="00F30F0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30F0B"/>
    <w:rPr>
      <w:rFonts w:ascii="AGaramond" w:hAnsi="AGaramond" w:cs="AGaramond" w:hint="default"/>
      <w:color w:val="211D1E"/>
      <w:sz w:val="14"/>
      <w:szCs w:val="14"/>
    </w:rPr>
  </w:style>
  <w:style w:type="character" w:customStyle="1" w:styleId="CharacterStyle2">
    <w:name w:val="Character Style 2"/>
    <w:uiPriority w:val="99"/>
    <w:rsid w:val="00F30F0B"/>
    <w:rPr>
      <w:sz w:val="20"/>
      <w:szCs w:val="20"/>
    </w:rPr>
  </w:style>
  <w:style w:type="character" w:customStyle="1" w:styleId="cross-head">
    <w:name w:val="cross-head"/>
    <w:rsid w:val="00F30F0B"/>
  </w:style>
  <w:style w:type="character" w:customStyle="1" w:styleId="dateline">
    <w:name w:val="dateline"/>
    <w:rsid w:val="00F30F0B"/>
  </w:style>
  <w:style w:type="character" w:customStyle="1" w:styleId="Subtitle1">
    <w:name w:val="Subtitle1"/>
    <w:rsid w:val="00F30F0B"/>
  </w:style>
  <w:style w:type="character" w:customStyle="1" w:styleId="metaorigin">
    <w:name w:val="meta_origin"/>
    <w:rsid w:val="00F30F0B"/>
  </w:style>
  <w:style w:type="character" w:customStyle="1" w:styleId="mandelbrotrefrag">
    <w:name w:val="mandelbrot_refrag"/>
    <w:rsid w:val="00F30F0B"/>
  </w:style>
  <w:style w:type="character" w:customStyle="1" w:styleId="eminfo">
    <w:name w:val="eminfo"/>
    <w:rsid w:val="00F30F0B"/>
  </w:style>
  <w:style w:type="character" w:customStyle="1" w:styleId="emhighlight">
    <w:name w:val="emhighlight"/>
    <w:rsid w:val="00F30F0B"/>
  </w:style>
  <w:style w:type="character" w:customStyle="1" w:styleId="name">
    <w:name w:val="name"/>
    <w:rsid w:val="00F30F0B"/>
  </w:style>
  <w:style w:type="character" w:customStyle="1" w:styleId="tkrname">
    <w:name w:val="tkrname"/>
    <w:rsid w:val="00F30F0B"/>
  </w:style>
  <w:style w:type="character" w:customStyle="1" w:styleId="tkrchange">
    <w:name w:val="tkrchange"/>
    <w:rsid w:val="00F30F0B"/>
  </w:style>
  <w:style w:type="character" w:customStyle="1" w:styleId="source-org">
    <w:name w:val="source-org"/>
    <w:rsid w:val="00F30F0B"/>
  </w:style>
  <w:style w:type="character" w:customStyle="1" w:styleId="updated">
    <w:name w:val="updated"/>
    <w:rsid w:val="00F30F0B"/>
  </w:style>
  <w:style w:type="character" w:customStyle="1" w:styleId="last">
    <w:name w:val="last"/>
    <w:rsid w:val="00F30F0B"/>
  </w:style>
  <w:style w:type="character" w:customStyle="1" w:styleId="Style11ptBoldUnderline1">
    <w:name w:val="Style 11 pt Bold Underline1"/>
    <w:rsid w:val="00F30F0B"/>
    <w:rPr>
      <w:b/>
      <w:bCs/>
      <w:sz w:val="20"/>
      <w:u w:val="single"/>
    </w:rPr>
  </w:style>
  <w:style w:type="character" w:customStyle="1" w:styleId="StyleStyleunderlineBold11pt">
    <w:name w:val="Style Style underline + Bold + 11 pt"/>
    <w:rsid w:val="00F30F0B"/>
    <w:rPr>
      <w:bCs/>
      <w:sz w:val="20"/>
      <w:u w:val="single"/>
    </w:rPr>
  </w:style>
  <w:style w:type="character" w:customStyle="1" w:styleId="StyleunderlineAsianTimesNewRomanBold">
    <w:name w:val="Style underline + (Asian) Times New Roman Bold"/>
    <w:rsid w:val="00F30F0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30F0B"/>
    <w:rPr>
      <w:b/>
      <w:bCs/>
      <w:sz w:val="20"/>
      <w:u w:val="single"/>
      <w:bdr w:val="single" w:sz="4" w:space="0" w:color="auto" w:frame="1"/>
    </w:rPr>
  </w:style>
  <w:style w:type="character" w:customStyle="1" w:styleId="A5">
    <w:name w:val="A5"/>
    <w:uiPriority w:val="99"/>
    <w:rsid w:val="00F30F0B"/>
    <w:rPr>
      <w:rFonts w:ascii="Times New Roman" w:hAnsi="Times New Roman" w:cs="Times New Roman" w:hint="default"/>
      <w:color w:val="000000"/>
      <w:sz w:val="13"/>
      <w:szCs w:val="13"/>
    </w:rPr>
  </w:style>
  <w:style w:type="character" w:customStyle="1" w:styleId="quotepeekbase">
    <w:name w:val="quotepeekbase"/>
    <w:rsid w:val="00F30F0B"/>
  </w:style>
  <w:style w:type="character" w:customStyle="1" w:styleId="cardChar11">
    <w:name w:val="card Char1"/>
    <w:rsid w:val="00F30F0B"/>
    <w:rPr>
      <w:rFonts w:ascii="Calibri" w:eastAsia="Calibri" w:hAnsi="Calibri" w:cs="Calibri" w:hint="default"/>
      <w:sz w:val="24"/>
      <w:szCs w:val="22"/>
      <w:lang w:val="x-none" w:eastAsia="x-none"/>
    </w:rPr>
  </w:style>
  <w:style w:type="character" w:customStyle="1" w:styleId="NormalCard">
    <w:name w:val="Normal Card"/>
    <w:uiPriority w:val="1"/>
    <w:qFormat/>
    <w:rsid w:val="00F30F0B"/>
    <w:rPr>
      <w:rFonts w:ascii="Times New Roman" w:hAnsi="Times New Roman" w:cs="Times New Roman" w:hint="default"/>
      <w:sz w:val="24"/>
    </w:rPr>
  </w:style>
  <w:style w:type="character" w:customStyle="1" w:styleId="HighlightedUnderline0">
    <w:name w:val="Highlighted Underline"/>
    <w:uiPriority w:val="1"/>
    <w:qFormat/>
    <w:rsid w:val="00F30F0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30F0B"/>
    <w:rPr>
      <w:rFonts w:ascii="Times New Roman" w:hAnsi="Times New Roman" w:cs="Times New Roman" w:hint="default"/>
      <w:sz w:val="16"/>
      <w:szCs w:val="16"/>
    </w:rPr>
  </w:style>
  <w:style w:type="character" w:customStyle="1" w:styleId="timebox">
    <w:name w:val="timebox"/>
    <w:rsid w:val="00F30F0B"/>
  </w:style>
  <w:style w:type="character" w:customStyle="1" w:styleId="Heading2Subtext">
    <w:name w:val="Heading 2 Subtext"/>
    <w:rsid w:val="00F30F0B"/>
    <w:rPr>
      <w:rFonts w:ascii="Times New Roman" w:hAnsi="Times New Roman" w:cs="Times New Roman" w:hint="default"/>
      <w:sz w:val="16"/>
    </w:rPr>
  </w:style>
  <w:style w:type="character" w:customStyle="1" w:styleId="-SmallText-">
    <w:name w:val="-Small Text-"/>
    <w:rsid w:val="00F30F0B"/>
    <w:rPr>
      <w:rFonts w:ascii="Garamond" w:hAnsi="Garamond" w:hint="default"/>
      <w:sz w:val="16"/>
    </w:rPr>
  </w:style>
  <w:style w:type="character" w:customStyle="1" w:styleId="label">
    <w:name w:val="label"/>
    <w:rsid w:val="00F30F0B"/>
  </w:style>
  <w:style w:type="character" w:customStyle="1" w:styleId="BoldUnderlineCharChar">
    <w:name w:val="BoldUnderline Char Char"/>
    <w:rsid w:val="00F30F0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30F0B"/>
  </w:style>
  <w:style w:type="character" w:customStyle="1" w:styleId="FontStyle477">
    <w:name w:val="Font Style477"/>
    <w:basedOn w:val="DefaultParagraphFont"/>
    <w:uiPriority w:val="99"/>
    <w:rsid w:val="00F30F0B"/>
    <w:rPr>
      <w:rFonts w:ascii="Times New Roman" w:hAnsi="Times New Roman" w:cs="Times New Roman" w:hint="default"/>
      <w:sz w:val="18"/>
      <w:szCs w:val="18"/>
    </w:rPr>
  </w:style>
  <w:style w:type="character" w:customStyle="1" w:styleId="FontStyle505">
    <w:name w:val="Font Style505"/>
    <w:basedOn w:val="DefaultParagraphFont"/>
    <w:uiPriority w:val="99"/>
    <w:rsid w:val="00F30F0B"/>
    <w:rPr>
      <w:rFonts w:ascii="Times New Roman" w:hAnsi="Times New Roman" w:cs="Times New Roman" w:hint="default"/>
      <w:sz w:val="18"/>
      <w:szCs w:val="18"/>
    </w:rPr>
  </w:style>
  <w:style w:type="character" w:customStyle="1" w:styleId="FontStyle514">
    <w:name w:val="Font Style514"/>
    <w:basedOn w:val="DefaultParagraphFont"/>
    <w:uiPriority w:val="99"/>
    <w:rsid w:val="00F30F0B"/>
    <w:rPr>
      <w:rFonts w:ascii="Times New Roman" w:hAnsi="Times New Roman" w:cs="Times New Roman" w:hint="default"/>
      <w:sz w:val="14"/>
      <w:szCs w:val="14"/>
    </w:rPr>
  </w:style>
  <w:style w:type="character" w:customStyle="1" w:styleId="FontStyle500">
    <w:name w:val="Font Style500"/>
    <w:basedOn w:val="DefaultParagraphFont"/>
    <w:uiPriority w:val="99"/>
    <w:rsid w:val="00F30F0B"/>
    <w:rPr>
      <w:rFonts w:ascii="Times New Roman" w:hAnsi="Times New Roman" w:cs="Times New Roman" w:hint="default"/>
      <w:b/>
      <w:bCs/>
      <w:sz w:val="16"/>
      <w:szCs w:val="16"/>
    </w:rPr>
  </w:style>
  <w:style w:type="character" w:customStyle="1" w:styleId="CardCite1">
    <w:name w:val="CardCite1"/>
    <w:qFormat/>
    <w:rsid w:val="00F30F0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30F0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30F0B"/>
    <w:rPr>
      <w:rFonts w:ascii="Times New Roman" w:hAnsi="Times New Roman" w:cs="Times New Roman" w:hint="default"/>
      <w:b/>
      <w:bCs/>
      <w:sz w:val="22"/>
      <w:szCs w:val="22"/>
    </w:rPr>
  </w:style>
  <w:style w:type="character" w:customStyle="1" w:styleId="CharacterStyle3">
    <w:name w:val="Character Style 3"/>
    <w:uiPriority w:val="99"/>
    <w:rsid w:val="00F30F0B"/>
    <w:rPr>
      <w:rFonts w:ascii="Bookman Old Style" w:hAnsi="Bookman Old Style" w:cs="Bookman Old Style" w:hint="default"/>
      <w:spacing w:val="-5"/>
      <w:sz w:val="18"/>
      <w:szCs w:val="18"/>
    </w:rPr>
  </w:style>
  <w:style w:type="character" w:customStyle="1" w:styleId="Style8pt1">
    <w:name w:val="Style 8 pt1"/>
    <w:rsid w:val="00F30F0B"/>
    <w:rPr>
      <w:rFonts w:ascii="Georgia" w:hAnsi="Georgia" w:hint="default"/>
      <w:sz w:val="16"/>
    </w:rPr>
  </w:style>
  <w:style w:type="character" w:customStyle="1" w:styleId="UnderlineStyleChar7">
    <w:name w:val="Underline Style Char7"/>
    <w:rsid w:val="00F30F0B"/>
    <w:rPr>
      <w:rFonts w:ascii="Garamond" w:hAnsi="Garamond" w:hint="default"/>
      <w:sz w:val="22"/>
      <w:szCs w:val="24"/>
      <w:u w:val="single"/>
      <w:lang w:val="en-US" w:eastAsia="en-US" w:bidi="ar-SA"/>
    </w:rPr>
  </w:style>
  <w:style w:type="character" w:customStyle="1" w:styleId="StyleArial6ptBold">
    <w:name w:val="Style Arial 6 pt Bold"/>
    <w:rsid w:val="00F30F0B"/>
    <w:rPr>
      <w:rFonts w:ascii="Arial" w:hAnsi="Arial" w:cs="Arial" w:hint="default"/>
      <w:bCs/>
      <w:sz w:val="12"/>
    </w:rPr>
  </w:style>
  <w:style w:type="character" w:customStyle="1" w:styleId="Heading2Char5">
    <w:name w:val="Heading 2 Char5"/>
    <w:rsid w:val="00F30F0B"/>
    <w:rPr>
      <w:rFonts w:ascii="Garamond" w:hAnsi="Garamond" w:cs="Arial" w:hint="default"/>
      <w:b/>
      <w:bCs/>
      <w:iCs/>
      <w:sz w:val="24"/>
      <w:szCs w:val="28"/>
      <w:lang w:val="en-US" w:eastAsia="en-US" w:bidi="ar-SA"/>
    </w:rPr>
  </w:style>
  <w:style w:type="character" w:customStyle="1" w:styleId="TagGreg">
    <w:name w:val="TagGreg"/>
    <w:uiPriority w:val="1"/>
    <w:qFormat/>
    <w:rsid w:val="00F30F0B"/>
    <w:rPr>
      <w:b/>
      <w:bCs w:val="0"/>
      <w:sz w:val="24"/>
    </w:rPr>
  </w:style>
  <w:style w:type="character" w:customStyle="1" w:styleId="StyleDebateUnderline10pt">
    <w:name w:val="Style Debate Underline + 10 pt"/>
    <w:rsid w:val="00F30F0B"/>
    <w:rPr>
      <w:rFonts w:ascii="Times New Roman" w:hAnsi="Times New Roman" w:cs="Times New Roman" w:hint="default"/>
      <w:sz w:val="20"/>
      <w:szCs w:val="20"/>
      <w:u w:val="single"/>
    </w:rPr>
  </w:style>
  <w:style w:type="character" w:customStyle="1" w:styleId="underlinedCharChar0">
    <w:name w:val="underlined Char Char"/>
    <w:locked/>
    <w:rsid w:val="00F30F0B"/>
    <w:rPr>
      <w:u w:val="single"/>
    </w:rPr>
  </w:style>
  <w:style w:type="character" w:customStyle="1" w:styleId="SourceBold">
    <w:name w:val="Source Bold"/>
    <w:rsid w:val="00F30F0B"/>
    <w:rPr>
      <w:rFonts w:ascii="Arial Narrow" w:hAnsi="Arial Narrow" w:hint="default"/>
      <w:b/>
      <w:bCs w:val="0"/>
      <w:strike w:val="0"/>
      <w:dstrike w:val="0"/>
      <w:sz w:val="24"/>
      <w:u w:val="none"/>
      <w:effect w:val="none"/>
    </w:rPr>
  </w:style>
  <w:style w:type="character" w:customStyle="1" w:styleId="2xBoldUnderline">
    <w:name w:val="2x_Bold_Underline"/>
    <w:rsid w:val="00F30F0B"/>
    <w:rPr>
      <w:b/>
      <w:bCs/>
      <w:sz w:val="24"/>
      <w:u w:val="thick"/>
    </w:rPr>
  </w:style>
  <w:style w:type="character" w:customStyle="1" w:styleId="Dottedunderline">
    <w:name w:val="Dotted underline"/>
    <w:rsid w:val="00F30F0B"/>
    <w:rPr>
      <w:u w:val="dotted"/>
    </w:rPr>
  </w:style>
  <w:style w:type="character" w:customStyle="1" w:styleId="readChar">
    <w:name w:val="read Char"/>
    <w:rsid w:val="00F30F0B"/>
    <w:rPr>
      <w:szCs w:val="22"/>
      <w:u w:val="single"/>
      <w:lang w:val="en-US" w:eastAsia="en-US" w:bidi="ar-SA"/>
    </w:rPr>
  </w:style>
  <w:style w:type="character" w:customStyle="1" w:styleId="underlining0">
    <w:name w:val="underlining"/>
    <w:rsid w:val="00F30F0B"/>
    <w:rPr>
      <w:u w:val="single"/>
    </w:rPr>
  </w:style>
  <w:style w:type="character" w:customStyle="1" w:styleId="btitle">
    <w:name w:val="btitle"/>
    <w:rsid w:val="00F30F0B"/>
  </w:style>
  <w:style w:type="character" w:customStyle="1" w:styleId="green">
    <w:name w:val="green"/>
    <w:rsid w:val="00F30F0B"/>
  </w:style>
  <w:style w:type="character" w:customStyle="1" w:styleId="BodyText20">
    <w:name w:val="Body Text2"/>
    <w:rsid w:val="00F30F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30F0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30F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30F0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30F0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30F0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30F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30F0B"/>
    <w:rPr>
      <w:rFonts w:ascii="Sylfaen" w:hAnsi="Sylfaen" w:cs="Sylfaen" w:hint="default"/>
      <w:i/>
      <w:iCs/>
      <w:strike w:val="0"/>
      <w:dstrike w:val="0"/>
      <w:sz w:val="19"/>
      <w:szCs w:val="19"/>
      <w:u w:val="none"/>
      <w:effect w:val="none"/>
      <w:shd w:val="clear" w:color="auto" w:fill="FFFFFF"/>
    </w:rPr>
  </w:style>
  <w:style w:type="character" w:customStyle="1" w:styleId="1">
    <w:name w:val="1"/>
    <w:rsid w:val="00F30F0B"/>
    <w:rPr>
      <w:rFonts w:ascii="Arial" w:hAnsi="Arial" w:cs="Arial" w:hint="default"/>
      <w:bCs/>
      <w:sz w:val="20"/>
      <w:u w:val="single"/>
      <w:lang w:val="en-US" w:eastAsia="en-US" w:bidi="ar-SA"/>
    </w:rPr>
  </w:style>
  <w:style w:type="character" w:customStyle="1" w:styleId="CharChar31">
    <w:name w:val="Char Char31"/>
    <w:rsid w:val="00F30F0B"/>
    <w:rPr>
      <w:rFonts w:ascii="Arial" w:hAnsi="Arial" w:cs="Arial" w:hint="default"/>
      <w:b/>
      <w:bCs/>
      <w:iCs/>
      <w:lang w:val="en-US" w:eastAsia="en-US" w:bidi="ar-SA"/>
    </w:rPr>
  </w:style>
  <w:style w:type="character" w:customStyle="1" w:styleId="Subtitle2">
    <w:name w:val="Subtitle2"/>
    <w:rsid w:val="00F30F0B"/>
  </w:style>
  <w:style w:type="character" w:customStyle="1" w:styleId="drop">
    <w:name w:val="drop"/>
    <w:rsid w:val="00F30F0B"/>
  </w:style>
  <w:style w:type="character" w:customStyle="1" w:styleId="bioline">
    <w:name w:val="bioline"/>
    <w:rsid w:val="00F30F0B"/>
  </w:style>
  <w:style w:type="character" w:customStyle="1" w:styleId="articletitle0">
    <w:name w:val="article_title"/>
    <w:rsid w:val="00F30F0B"/>
  </w:style>
  <w:style w:type="character" w:customStyle="1" w:styleId="A4">
    <w:name w:val="A4"/>
    <w:uiPriority w:val="99"/>
    <w:rsid w:val="00F30F0B"/>
    <w:rPr>
      <w:color w:val="000000"/>
    </w:rPr>
  </w:style>
  <w:style w:type="character" w:customStyle="1" w:styleId="s2">
    <w:name w:val="s2"/>
    <w:rsid w:val="00F30F0B"/>
  </w:style>
  <w:style w:type="character" w:customStyle="1" w:styleId="s4">
    <w:name w:val="s4"/>
    <w:rsid w:val="00F30F0B"/>
  </w:style>
  <w:style w:type="character" w:customStyle="1" w:styleId="s5">
    <w:name w:val="s5"/>
    <w:rsid w:val="00F30F0B"/>
  </w:style>
  <w:style w:type="character" w:customStyle="1" w:styleId="cap">
    <w:name w:val="cap"/>
    <w:rsid w:val="00F30F0B"/>
  </w:style>
  <w:style w:type="character" w:customStyle="1" w:styleId="rightsnotice">
    <w:name w:val="rightsnotice"/>
    <w:rsid w:val="00F30F0B"/>
  </w:style>
  <w:style w:type="character" w:customStyle="1" w:styleId="Caption1">
    <w:name w:val="Caption1"/>
    <w:rsid w:val="00F30F0B"/>
  </w:style>
  <w:style w:type="character" w:customStyle="1" w:styleId="credit">
    <w:name w:val="credit"/>
    <w:rsid w:val="00F30F0B"/>
  </w:style>
  <w:style w:type="character" w:customStyle="1" w:styleId="scaps">
    <w:name w:val="scaps"/>
    <w:rsid w:val="00F30F0B"/>
  </w:style>
  <w:style w:type="character" w:customStyle="1" w:styleId="current-article">
    <w:name w:val="current-article"/>
    <w:rsid w:val="00F30F0B"/>
  </w:style>
  <w:style w:type="character" w:customStyle="1" w:styleId="related-current-indicator">
    <w:name w:val="related-current-indicator"/>
    <w:rsid w:val="00F30F0B"/>
  </w:style>
  <w:style w:type="character" w:customStyle="1" w:styleId="bylclear">
    <w:name w:val="bylclear"/>
    <w:rsid w:val="00F30F0B"/>
  </w:style>
  <w:style w:type="character" w:customStyle="1" w:styleId="timestamp">
    <w:name w:val="timestamp"/>
    <w:rsid w:val="00F30F0B"/>
  </w:style>
  <w:style w:type="character" w:customStyle="1" w:styleId="comments">
    <w:name w:val="comments"/>
    <w:rsid w:val="00F30F0B"/>
  </w:style>
  <w:style w:type="character" w:customStyle="1" w:styleId="essaytext">
    <w:name w:val="essaytext"/>
    <w:rsid w:val="00F30F0B"/>
  </w:style>
  <w:style w:type="character" w:customStyle="1" w:styleId="username">
    <w:name w:val="username"/>
    <w:rsid w:val="00F30F0B"/>
  </w:style>
  <w:style w:type="character" w:customStyle="1" w:styleId="toplinks">
    <w:name w:val="toplinks"/>
    <w:rsid w:val="00F30F0B"/>
  </w:style>
  <w:style w:type="character" w:customStyle="1" w:styleId="A3">
    <w:name w:val="A3"/>
    <w:uiPriority w:val="99"/>
    <w:rsid w:val="00F30F0B"/>
    <w:rPr>
      <w:rFonts w:ascii="Perpetua" w:hAnsi="Perpetua" w:cs="Perpetua" w:hint="default"/>
      <w:color w:val="000000"/>
      <w:sz w:val="15"/>
      <w:szCs w:val="15"/>
    </w:rPr>
  </w:style>
  <w:style w:type="character" w:customStyle="1" w:styleId="see">
    <w:name w:val="see"/>
    <w:rsid w:val="00F30F0B"/>
  </w:style>
  <w:style w:type="character" w:customStyle="1" w:styleId="first-letter">
    <w:name w:val="first-letter"/>
    <w:rsid w:val="00F30F0B"/>
  </w:style>
  <w:style w:type="character" w:customStyle="1" w:styleId="focusparagraph">
    <w:name w:val="focusparagraph"/>
    <w:rsid w:val="00F30F0B"/>
  </w:style>
  <w:style w:type="character" w:customStyle="1" w:styleId="lightblue">
    <w:name w:val="lightblue"/>
    <w:rsid w:val="00F30F0B"/>
  </w:style>
  <w:style w:type="character" w:customStyle="1" w:styleId="StyleUnderlineCharChar9pt">
    <w:name w:val="Style Underline Char Char + 9 pt"/>
    <w:rsid w:val="00F30F0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30F0B"/>
  </w:style>
  <w:style w:type="character" w:customStyle="1" w:styleId="Title10">
    <w:name w:val="Title1"/>
    <w:rsid w:val="00F30F0B"/>
  </w:style>
  <w:style w:type="character" w:customStyle="1" w:styleId="BoldandUnderlineCharCharCharChar">
    <w:name w:val="Bold and Underline Char Char Char Char"/>
    <w:rsid w:val="00F30F0B"/>
    <w:rPr>
      <w:b/>
      <w:bCs w:val="0"/>
      <w:noProof w:val="0"/>
      <w:u w:val="single"/>
      <w:lang w:val="en-US" w:eastAsia="en-US" w:bidi="ar-SA"/>
    </w:rPr>
  </w:style>
  <w:style w:type="character" w:customStyle="1" w:styleId="FontStyle29">
    <w:name w:val="Font Style29"/>
    <w:uiPriority w:val="99"/>
    <w:rsid w:val="00F30F0B"/>
    <w:rPr>
      <w:rFonts w:ascii="Arial" w:hAnsi="Arial" w:cs="Arial" w:hint="default"/>
      <w:sz w:val="14"/>
      <w:szCs w:val="14"/>
    </w:rPr>
  </w:style>
  <w:style w:type="character" w:customStyle="1" w:styleId="CardsUnderlined">
    <w:name w:val="Cards Underlined"/>
    <w:rsid w:val="00F30F0B"/>
    <w:rPr>
      <w:rFonts w:ascii="Helvetica" w:hAnsi="Helvetica" w:cs="Helvetica" w:hint="default"/>
      <w:sz w:val="22"/>
      <w:szCs w:val="24"/>
      <w:u w:val="thick"/>
    </w:rPr>
  </w:style>
  <w:style w:type="character" w:customStyle="1" w:styleId="titles">
    <w:name w:val="titles"/>
    <w:rsid w:val="00F30F0B"/>
  </w:style>
  <w:style w:type="character" w:customStyle="1" w:styleId="articletext0">
    <w:name w:val="article_text"/>
    <w:rsid w:val="00F30F0B"/>
  </w:style>
  <w:style w:type="character" w:customStyle="1" w:styleId="contentauthor">
    <w:name w:val="contentauthor"/>
    <w:rsid w:val="00F30F0B"/>
  </w:style>
  <w:style w:type="character" w:customStyle="1" w:styleId="subarticleheader">
    <w:name w:val="subarticleheader"/>
    <w:rsid w:val="00F30F0B"/>
  </w:style>
  <w:style w:type="character" w:customStyle="1" w:styleId="spelle">
    <w:name w:val="spelle"/>
    <w:rsid w:val="00F30F0B"/>
  </w:style>
  <w:style w:type="character" w:customStyle="1" w:styleId="grame">
    <w:name w:val="grame"/>
    <w:rsid w:val="00F30F0B"/>
  </w:style>
  <w:style w:type="character" w:customStyle="1" w:styleId="newstitle1">
    <w:name w:val="newstitle1"/>
    <w:rsid w:val="00F30F0B"/>
  </w:style>
  <w:style w:type="character" w:customStyle="1" w:styleId="copy">
    <w:name w:val="copy"/>
    <w:rsid w:val="00F30F0B"/>
  </w:style>
  <w:style w:type="character" w:customStyle="1" w:styleId="topheadline">
    <w:name w:val="topheadline"/>
    <w:rsid w:val="00F30F0B"/>
  </w:style>
  <w:style w:type="character" w:customStyle="1" w:styleId="Stylereduce27pt">
    <w:name w:val="Style reduce2 + 7 pt"/>
    <w:rsid w:val="00F30F0B"/>
    <w:rPr>
      <w:rFonts w:ascii="Times New Roman" w:hAnsi="Times New Roman" w:cs="Arial" w:hint="default"/>
      <w:color w:val="000000"/>
      <w:sz w:val="14"/>
      <w:szCs w:val="22"/>
    </w:rPr>
  </w:style>
  <w:style w:type="character" w:customStyle="1" w:styleId="srtitle">
    <w:name w:val="srtitle"/>
    <w:rsid w:val="00F30F0B"/>
  </w:style>
  <w:style w:type="character" w:customStyle="1" w:styleId="st1">
    <w:name w:val="st1"/>
    <w:rsid w:val="00F30F0B"/>
  </w:style>
  <w:style w:type="character" w:customStyle="1" w:styleId="StyleStyleGaramond">
    <w:name w:val="Style Style Garamond +"/>
    <w:rsid w:val="00F30F0B"/>
    <w:rPr>
      <w:rFonts w:ascii="Garamond" w:hAnsi="Garamond" w:cs="Times New Roman" w:hint="default"/>
      <w:sz w:val="20"/>
    </w:rPr>
  </w:style>
  <w:style w:type="character" w:customStyle="1" w:styleId="quotechar0">
    <w:name w:val="quotechar"/>
    <w:rsid w:val="00F30F0B"/>
  </w:style>
  <w:style w:type="character" w:customStyle="1" w:styleId="boldunderline0">
    <w:name w:val="boldunderline"/>
    <w:rsid w:val="00F30F0B"/>
  </w:style>
  <w:style w:type="character" w:customStyle="1" w:styleId="A8">
    <w:name w:val="A8"/>
    <w:rsid w:val="00F30F0B"/>
    <w:rPr>
      <w:rFonts w:ascii="Scala" w:hAnsi="Scala" w:cs="Scala" w:hint="default"/>
      <w:color w:val="000000"/>
      <w:sz w:val="15"/>
      <w:szCs w:val="15"/>
    </w:rPr>
  </w:style>
  <w:style w:type="character" w:customStyle="1" w:styleId="A0">
    <w:name w:val="A0"/>
    <w:uiPriority w:val="99"/>
    <w:rsid w:val="00F30F0B"/>
    <w:rPr>
      <w:rFonts w:ascii="Scala" w:hAnsi="Scala" w:cs="Scala" w:hint="default"/>
      <w:color w:val="000000"/>
      <w:sz w:val="16"/>
      <w:szCs w:val="16"/>
    </w:rPr>
  </w:style>
  <w:style w:type="character" w:customStyle="1" w:styleId="Date11">
    <w:name w:val="Date11"/>
    <w:rsid w:val="00F30F0B"/>
  </w:style>
  <w:style w:type="character" w:customStyle="1" w:styleId="Boxout">
    <w:name w:val="Box out"/>
    <w:uiPriority w:val="1"/>
    <w:qFormat/>
    <w:rsid w:val="00F30F0B"/>
    <w:rPr>
      <w:rFonts w:ascii="Tahoma" w:hAnsi="Tahoma" w:cs="Tahoma" w:hint="default"/>
      <w:b/>
      <w:bCs w:val="0"/>
      <w:sz w:val="20"/>
      <w:u w:val="single"/>
      <w:bdr w:val="none" w:sz="0" w:space="0" w:color="auto" w:frame="1"/>
      <w:shd w:val="clear" w:color="auto" w:fill="A9E8F5"/>
    </w:rPr>
  </w:style>
  <w:style w:type="character" w:customStyle="1" w:styleId="metad">
    <w:name w:val="metad"/>
    <w:rsid w:val="00F30F0B"/>
  </w:style>
  <w:style w:type="character" w:customStyle="1" w:styleId="sifr-alternate">
    <w:name w:val="sifr-alternate"/>
    <w:rsid w:val="00F30F0B"/>
  </w:style>
  <w:style w:type="character" w:customStyle="1" w:styleId="justify1">
    <w:name w:val="justify1"/>
    <w:rsid w:val="00F30F0B"/>
  </w:style>
  <w:style w:type="character" w:customStyle="1" w:styleId="artbody1">
    <w:name w:val="art_body1"/>
    <w:rsid w:val="00F30F0B"/>
    <w:rPr>
      <w:rFonts w:ascii="Arial" w:hAnsi="Arial" w:cs="Arial" w:hint="default"/>
    </w:rPr>
  </w:style>
  <w:style w:type="character" w:customStyle="1" w:styleId="A1">
    <w:name w:val="A1"/>
    <w:uiPriority w:val="99"/>
    <w:rsid w:val="00F30F0B"/>
    <w:rPr>
      <w:rFonts w:ascii="Book Antiqua" w:hAnsi="Book Antiqua" w:cs="Book Antiqua" w:hint="default"/>
      <w:color w:val="221E1F"/>
      <w:sz w:val="22"/>
      <w:szCs w:val="22"/>
    </w:rPr>
  </w:style>
  <w:style w:type="character" w:customStyle="1" w:styleId="reality">
    <w:name w:val="reality"/>
    <w:rsid w:val="00F30F0B"/>
  </w:style>
  <w:style w:type="character" w:customStyle="1" w:styleId="text2">
    <w:name w:val="text2"/>
    <w:rsid w:val="00F30F0B"/>
  </w:style>
  <w:style w:type="character" w:customStyle="1" w:styleId="StyleUnderlineChar2CharChar11pt">
    <w:name w:val="Style Underline Char2 Char Char + 11 pt"/>
    <w:rsid w:val="00F30F0B"/>
    <w:rPr>
      <w:rFonts w:ascii="Times New Roman" w:hAnsi="Times New Roman" w:cs="Times New Roman" w:hint="default"/>
      <w:sz w:val="20"/>
      <w:u w:val="single"/>
    </w:rPr>
  </w:style>
  <w:style w:type="character" w:customStyle="1" w:styleId="StyleStyleBoldUnderline11pt">
    <w:name w:val="Style Style Bold Underline + 11 pt"/>
    <w:rsid w:val="00F30F0B"/>
    <w:rPr>
      <w:b/>
      <w:bCs/>
      <w:sz w:val="20"/>
      <w:u w:val="single"/>
    </w:rPr>
  </w:style>
  <w:style w:type="character" w:customStyle="1" w:styleId="articlehead2">
    <w:name w:val="articlehead2"/>
    <w:rsid w:val="00F30F0B"/>
  </w:style>
  <w:style w:type="character" w:customStyle="1" w:styleId="pronset">
    <w:name w:val="pronset"/>
    <w:rsid w:val="00F30F0B"/>
  </w:style>
  <w:style w:type="character" w:customStyle="1" w:styleId="prondelim">
    <w:name w:val="prondelim"/>
    <w:rsid w:val="00F30F0B"/>
  </w:style>
  <w:style w:type="character" w:customStyle="1" w:styleId="prontoggle">
    <w:name w:val="pron_toggle"/>
    <w:rsid w:val="00F30F0B"/>
  </w:style>
  <w:style w:type="character" w:customStyle="1" w:styleId="boldface">
    <w:name w:val="boldface"/>
    <w:rsid w:val="00F30F0B"/>
  </w:style>
  <w:style w:type="character" w:customStyle="1" w:styleId="secondary-bf">
    <w:name w:val="secondary-bf"/>
    <w:rsid w:val="00F30F0B"/>
  </w:style>
  <w:style w:type="table" w:styleId="ColorfulGrid-Accent1">
    <w:name w:val="Colorful Grid Accent 1"/>
    <w:basedOn w:val="TableNormal"/>
    <w:link w:val="ColorfulGrid-Accent1Char"/>
    <w:uiPriority w:val="29"/>
    <w:unhideWhenUsed/>
    <w:rsid w:val="00F30F0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30F0B"/>
    <w:rPr>
      <w:rFonts w:ascii="Times New Roman" w:hAnsi="Times New Roman" w:cs="Times New Roman" w:hint="default"/>
      <w:iCs/>
      <w:color w:val="000000"/>
      <w:sz w:val="16"/>
    </w:rPr>
  </w:style>
  <w:style w:type="character" w:customStyle="1" w:styleId="Boxout0">
    <w:name w:val="Boxout"/>
    <w:uiPriority w:val="1"/>
    <w:qFormat/>
    <w:rsid w:val="00F30F0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30F0B"/>
  </w:style>
  <w:style w:type="character" w:customStyle="1" w:styleId="pg">
    <w:name w:val="pg"/>
    <w:rsid w:val="00F30F0B"/>
  </w:style>
  <w:style w:type="character" w:customStyle="1" w:styleId="detailtitle">
    <w:name w:val="detailtitle"/>
    <w:rsid w:val="00F30F0B"/>
  </w:style>
  <w:style w:type="character" w:customStyle="1" w:styleId="storydate">
    <w:name w:val="storydate"/>
    <w:rsid w:val="00F30F0B"/>
  </w:style>
  <w:style w:type="character" w:customStyle="1" w:styleId="preloadwrap">
    <w:name w:val="preloadwrap"/>
    <w:rsid w:val="00F30F0B"/>
  </w:style>
  <w:style w:type="character" w:customStyle="1" w:styleId="creditwrap">
    <w:name w:val="creditwrap"/>
    <w:rsid w:val="00F30F0B"/>
  </w:style>
  <w:style w:type="character" w:customStyle="1" w:styleId="DefaultChar1">
    <w:name w:val="Default Char1"/>
    <w:rsid w:val="00F30F0B"/>
    <w:rPr>
      <w:noProof w:val="0"/>
      <w:color w:val="000000"/>
      <w:lang w:val="en-US" w:eastAsia="en-US" w:bidi="ar-SA"/>
    </w:rPr>
  </w:style>
  <w:style w:type="character" w:customStyle="1" w:styleId="textunderlineChar0">
    <w:name w:val="text underline Char"/>
    <w:rsid w:val="00F30F0B"/>
    <w:rPr>
      <w:sz w:val="24"/>
      <w:szCs w:val="22"/>
      <w:u w:val="thick"/>
      <w:lang w:val="en-US" w:eastAsia="en-US" w:bidi="ar-SA"/>
    </w:rPr>
  </w:style>
  <w:style w:type="character" w:customStyle="1" w:styleId="BoldChar">
    <w:name w:val="Bold Char"/>
    <w:rsid w:val="00F30F0B"/>
    <w:rPr>
      <w:rFonts w:ascii="Times New Roman" w:eastAsia="Times New Roman" w:hAnsi="Times New Roman" w:cs="Times New Roman" w:hint="default"/>
      <w:b/>
      <w:bCs w:val="0"/>
      <w:szCs w:val="24"/>
    </w:rPr>
  </w:style>
  <w:style w:type="character" w:customStyle="1" w:styleId="pmterms31">
    <w:name w:val="pmterms31"/>
    <w:rsid w:val="00F30F0B"/>
    <w:rPr>
      <w:b/>
      <w:bCs/>
      <w:i w:val="0"/>
      <w:iCs w:val="0"/>
      <w:color w:val="000000"/>
    </w:rPr>
  </w:style>
  <w:style w:type="character" w:customStyle="1" w:styleId="copyrightdescription">
    <w:name w:val="copyrightdescription"/>
    <w:rsid w:val="00F30F0B"/>
  </w:style>
  <w:style w:type="character" w:customStyle="1" w:styleId="ft01">
    <w:name w:val="ft01"/>
    <w:rsid w:val="00F30F0B"/>
    <w:rPr>
      <w:rFonts w:ascii="Times" w:hAnsi="Times" w:cs="Times" w:hint="default"/>
      <w:color w:val="000000"/>
      <w:sz w:val="14"/>
      <w:szCs w:val="14"/>
    </w:rPr>
  </w:style>
  <w:style w:type="character" w:customStyle="1" w:styleId="ft11">
    <w:name w:val="ft11"/>
    <w:rsid w:val="00F30F0B"/>
    <w:rPr>
      <w:rFonts w:ascii="Times" w:hAnsi="Times" w:cs="Times" w:hint="default"/>
      <w:color w:val="000000"/>
      <w:sz w:val="17"/>
      <w:szCs w:val="17"/>
    </w:rPr>
  </w:style>
  <w:style w:type="character" w:customStyle="1" w:styleId="ft21">
    <w:name w:val="ft21"/>
    <w:rsid w:val="00F30F0B"/>
    <w:rPr>
      <w:rFonts w:ascii="Times" w:hAnsi="Times" w:cs="Times" w:hint="default"/>
      <w:color w:val="000000"/>
      <w:sz w:val="15"/>
      <w:szCs w:val="15"/>
    </w:rPr>
  </w:style>
  <w:style w:type="character" w:customStyle="1" w:styleId="ft31">
    <w:name w:val="ft31"/>
    <w:rsid w:val="00F30F0B"/>
    <w:rPr>
      <w:rFonts w:ascii="Times" w:hAnsi="Times" w:cs="Times" w:hint="default"/>
      <w:color w:val="000000"/>
      <w:sz w:val="15"/>
      <w:szCs w:val="15"/>
    </w:rPr>
  </w:style>
  <w:style w:type="character" w:customStyle="1" w:styleId="dquo">
    <w:name w:val="dquo"/>
    <w:rsid w:val="00F30F0B"/>
  </w:style>
  <w:style w:type="character" w:customStyle="1" w:styleId="caps2">
    <w:name w:val="caps2"/>
    <w:rsid w:val="00F30F0B"/>
  </w:style>
  <w:style w:type="character" w:customStyle="1" w:styleId="CardsFont12ptCharCharCharChar">
    <w:name w:val="Cards + Font: 12 pt Char Char Char Char"/>
    <w:rsid w:val="00F30F0B"/>
    <w:rPr>
      <w:sz w:val="24"/>
      <w:szCs w:val="24"/>
      <w:u w:val="thick"/>
      <w:lang w:val="en-US" w:eastAsia="en-US" w:bidi="ar-SA"/>
    </w:rPr>
  </w:style>
  <w:style w:type="character" w:customStyle="1" w:styleId="ccs">
    <w:name w:val="c cs"/>
    <w:rsid w:val="00F30F0B"/>
  </w:style>
  <w:style w:type="character" w:customStyle="1" w:styleId="UnderlinedEvChar">
    <w:name w:val="Underlined Ev Char"/>
    <w:rsid w:val="00F30F0B"/>
    <w:rPr>
      <w:rFonts w:ascii="Times New Roman" w:eastAsia="Times New Roman" w:hAnsi="Times New Roman" w:cs="Times New Roman" w:hint="default"/>
      <w:szCs w:val="24"/>
      <w:u w:val="single"/>
    </w:rPr>
  </w:style>
  <w:style w:type="character" w:customStyle="1" w:styleId="dropshadow">
    <w:name w:val="dropshadow"/>
    <w:rsid w:val="00F30F0B"/>
  </w:style>
  <w:style w:type="character" w:customStyle="1" w:styleId="d05ws">
    <w:name w:val="d05ws"/>
    <w:rsid w:val="00F30F0B"/>
  </w:style>
  <w:style w:type="character" w:customStyle="1" w:styleId="rzibod">
    <w:name w:val="rzibod"/>
    <w:rsid w:val="00F30F0B"/>
  </w:style>
  <w:style w:type="character" w:customStyle="1" w:styleId="StyleBold1">
    <w:name w:val="Style Bold1"/>
    <w:rsid w:val="00F30F0B"/>
    <w:rPr>
      <w:rFonts w:ascii="Georgia" w:hAnsi="Georgia" w:hint="default"/>
      <w:b/>
      <w:bCs/>
      <w:sz w:val="22"/>
    </w:rPr>
  </w:style>
  <w:style w:type="character" w:customStyle="1" w:styleId="headertext">
    <w:name w:val="headertext"/>
    <w:rsid w:val="00F30F0B"/>
  </w:style>
  <w:style w:type="character" w:customStyle="1" w:styleId="endnote-reference">
    <w:name w:val="endnote-reference"/>
    <w:rsid w:val="00F30F0B"/>
  </w:style>
  <w:style w:type="character" w:customStyle="1" w:styleId="officialsname">
    <w:name w:val="official_s_name"/>
    <w:rsid w:val="00F30F0B"/>
  </w:style>
  <w:style w:type="character" w:customStyle="1" w:styleId="audience">
    <w:name w:val="audience"/>
    <w:rsid w:val="00F30F0B"/>
  </w:style>
  <w:style w:type="character" w:customStyle="1" w:styleId="A7">
    <w:name w:val="A7"/>
    <w:uiPriority w:val="99"/>
    <w:rsid w:val="00F30F0B"/>
    <w:rPr>
      <w:rFonts w:ascii="Myriad Pro" w:hAnsi="Myriad Pro" w:cs="Myriad Pro" w:hint="default"/>
      <w:color w:val="0066B1"/>
      <w:sz w:val="22"/>
      <w:szCs w:val="22"/>
    </w:rPr>
  </w:style>
  <w:style w:type="character" w:customStyle="1" w:styleId="normalchar">
    <w:name w:val="normal__char"/>
    <w:rsid w:val="00F30F0B"/>
  </w:style>
  <w:style w:type="character" w:customStyle="1" w:styleId="hyperlink002cheading0020100200028block0020title0029char">
    <w:name w:val="hyperlink_002cheading_00201_0020_0028block_0020title_0029__char"/>
    <w:rsid w:val="00F30F0B"/>
  </w:style>
  <w:style w:type="character" w:customStyle="1" w:styleId="underline002cstyle0020bold0020underlinechar">
    <w:name w:val="underline_002cstyle_0020bold_0020underline__char"/>
    <w:rsid w:val="00F30F0B"/>
  </w:style>
  <w:style w:type="character" w:customStyle="1" w:styleId="copyboldblack">
    <w:name w:val="copyboldblack"/>
    <w:rsid w:val="00F30F0B"/>
  </w:style>
  <w:style w:type="character" w:customStyle="1" w:styleId="copybold">
    <w:name w:val="copybold"/>
    <w:rsid w:val="00F30F0B"/>
  </w:style>
  <w:style w:type="character" w:customStyle="1" w:styleId="author-date0">
    <w:name w:val="author-date"/>
    <w:rsid w:val="00F30F0B"/>
  </w:style>
  <w:style w:type="character" w:customStyle="1" w:styleId="hidden">
    <w:name w:val="hidden"/>
    <w:rsid w:val="00F30F0B"/>
  </w:style>
  <w:style w:type="character" w:customStyle="1" w:styleId="articlebegin">
    <w:name w:val="articlebegin"/>
    <w:rsid w:val="00F30F0B"/>
  </w:style>
  <w:style w:type="character" w:customStyle="1" w:styleId="mediaoverlay">
    <w:name w:val="mediaoverlay"/>
    <w:rsid w:val="00F30F0B"/>
  </w:style>
  <w:style w:type="character" w:customStyle="1" w:styleId="blogcaption">
    <w:name w:val="blog_caption"/>
    <w:rsid w:val="00F30F0B"/>
  </w:style>
  <w:style w:type="character" w:customStyle="1" w:styleId="commnet-abuzz">
    <w:name w:val="commnet-abuzz"/>
    <w:rsid w:val="00F30F0B"/>
  </w:style>
  <w:style w:type="character" w:customStyle="1" w:styleId="fbconnectbuttontext">
    <w:name w:val="fbconnectbutton_text"/>
    <w:rsid w:val="00F30F0B"/>
  </w:style>
  <w:style w:type="character" w:customStyle="1" w:styleId="fbsharecountinner">
    <w:name w:val="fb_share_count_inner"/>
    <w:rsid w:val="00F30F0B"/>
  </w:style>
  <w:style w:type="character" w:customStyle="1" w:styleId="stbuttontext">
    <w:name w:val="stbuttontext"/>
    <w:rsid w:val="00F30F0B"/>
  </w:style>
  <w:style w:type="character" w:customStyle="1" w:styleId="source">
    <w:name w:val="source"/>
    <w:rsid w:val="00F30F0B"/>
  </w:style>
  <w:style w:type="character" w:customStyle="1" w:styleId="pubdate">
    <w:name w:val="pubdate"/>
    <w:rsid w:val="00F30F0B"/>
  </w:style>
  <w:style w:type="character" w:customStyle="1" w:styleId="grey">
    <w:name w:val="grey"/>
    <w:rsid w:val="00F30F0B"/>
  </w:style>
  <w:style w:type="character" w:customStyle="1" w:styleId="postdate">
    <w:name w:val="post_date"/>
    <w:rsid w:val="00F30F0B"/>
  </w:style>
  <w:style w:type="character" w:customStyle="1" w:styleId="bdx">
    <w:name w:val="bdx"/>
    <w:rsid w:val="00F30F0B"/>
  </w:style>
  <w:style w:type="character" w:customStyle="1" w:styleId="bdl">
    <w:name w:val="bdl"/>
    <w:rsid w:val="00F30F0B"/>
  </w:style>
  <w:style w:type="character" w:customStyle="1" w:styleId="breadcrumbitemcurrent">
    <w:name w:val="breadcrumbitemcurrent"/>
    <w:rsid w:val="00F30F0B"/>
  </w:style>
  <w:style w:type="character" w:customStyle="1" w:styleId="bbl">
    <w:name w:val="bbl"/>
    <w:rsid w:val="00F30F0B"/>
  </w:style>
  <w:style w:type="character" w:customStyle="1" w:styleId="Date2">
    <w:name w:val="Date2"/>
    <w:rsid w:val="00F30F0B"/>
  </w:style>
  <w:style w:type="character" w:customStyle="1" w:styleId="company">
    <w:name w:val="company"/>
    <w:rsid w:val="00F30F0B"/>
  </w:style>
  <w:style w:type="character" w:customStyle="1" w:styleId="itxtnewhookspan">
    <w:name w:val="itxtnewhookspan"/>
    <w:rsid w:val="00F30F0B"/>
  </w:style>
  <w:style w:type="character" w:customStyle="1" w:styleId="gstxthlt">
    <w:name w:val="gstxt_hlt"/>
    <w:rsid w:val="00F30F0B"/>
  </w:style>
  <w:style w:type="character" w:customStyle="1" w:styleId="SubtleEmphasis1">
    <w:name w:val="Subtle Emphasis1"/>
    <w:uiPriority w:val="19"/>
    <w:qFormat/>
    <w:rsid w:val="00F30F0B"/>
    <w:rPr>
      <w:rFonts w:ascii="Times New Roman" w:hAnsi="Times New Roman" w:cs="Times New Roman" w:hint="default"/>
      <w:b/>
      <w:bCs w:val="0"/>
      <w:iCs/>
      <w:color w:val="auto"/>
      <w:sz w:val="22"/>
    </w:rPr>
  </w:style>
  <w:style w:type="character" w:customStyle="1" w:styleId="StyleBoldRed">
    <w:name w:val="Style Bold Red"/>
    <w:rsid w:val="00F30F0B"/>
    <w:rPr>
      <w:b/>
      <w:bCs/>
      <w:color w:val="auto"/>
    </w:rPr>
  </w:style>
  <w:style w:type="character" w:customStyle="1" w:styleId="StyleTimesNewRoman8pt">
    <w:name w:val="Style Times New Roman 8 pt"/>
    <w:rsid w:val="00F30F0B"/>
    <w:rPr>
      <w:rFonts w:ascii="Georgia" w:hAnsi="Georgia" w:hint="default"/>
      <w:sz w:val="16"/>
    </w:rPr>
  </w:style>
  <w:style w:type="character" w:customStyle="1" w:styleId="StyleStyle7pt8pt">
    <w:name w:val="Style Style 7 pt + 8 pt"/>
    <w:rsid w:val="00F30F0B"/>
    <w:rPr>
      <w:sz w:val="16"/>
    </w:rPr>
  </w:style>
  <w:style w:type="character" w:customStyle="1" w:styleId="StyleStyleThickunderlineBold1">
    <w:name w:val="Style Style Thick underline + Bold1"/>
    <w:rsid w:val="00F30F0B"/>
    <w:rPr>
      <w:b/>
      <w:bCs/>
      <w:u w:val="thick"/>
    </w:rPr>
  </w:style>
  <w:style w:type="character" w:customStyle="1" w:styleId="StyleUnderline2">
    <w:name w:val="Style Underline2"/>
    <w:rsid w:val="00F30F0B"/>
    <w:rPr>
      <w:u w:val="single"/>
    </w:rPr>
  </w:style>
  <w:style w:type="character" w:customStyle="1" w:styleId="ShrinkText">
    <w:name w:val="Shrink Text"/>
    <w:rsid w:val="00F30F0B"/>
    <w:rPr>
      <w:sz w:val="16"/>
    </w:rPr>
  </w:style>
  <w:style w:type="character" w:customStyle="1" w:styleId="smallcaps">
    <w:name w:val="smallcaps"/>
    <w:rsid w:val="00F30F0B"/>
  </w:style>
  <w:style w:type="character" w:customStyle="1" w:styleId="goldbldtext">
    <w:name w:val="goldbldtext"/>
    <w:rsid w:val="00F30F0B"/>
  </w:style>
  <w:style w:type="character" w:customStyle="1" w:styleId="cardshighlight0">
    <w:name w:val="cardshighlight"/>
    <w:rsid w:val="00F30F0B"/>
  </w:style>
  <w:style w:type="character" w:customStyle="1" w:styleId="cardsfont12pt1">
    <w:name w:val="cardsfont12pt"/>
    <w:rsid w:val="00F30F0B"/>
  </w:style>
  <w:style w:type="character" w:customStyle="1" w:styleId="ft1">
    <w:name w:val="ft1"/>
    <w:rsid w:val="00F30F0B"/>
  </w:style>
  <w:style w:type="character" w:customStyle="1" w:styleId="ft6">
    <w:name w:val="ft6"/>
    <w:rsid w:val="00F30F0B"/>
  </w:style>
  <w:style w:type="character" w:customStyle="1" w:styleId="kicker">
    <w:name w:val="kicker"/>
    <w:rsid w:val="00F30F0B"/>
  </w:style>
  <w:style w:type="character" w:customStyle="1" w:styleId="backcontent">
    <w:name w:val="backcontent"/>
    <w:rsid w:val="00F30F0B"/>
  </w:style>
  <w:style w:type="character" w:customStyle="1" w:styleId="daystmp">
    <w:name w:val="daystmp"/>
    <w:rsid w:val="00F30F0B"/>
  </w:style>
  <w:style w:type="character" w:customStyle="1" w:styleId="cardsfont12ptchar">
    <w:name w:val="cardsfont12ptchar"/>
    <w:rsid w:val="00F30F0B"/>
  </w:style>
  <w:style w:type="character" w:customStyle="1" w:styleId="gal">
    <w:name w:val="gal"/>
    <w:rsid w:val="00F30F0B"/>
  </w:style>
  <w:style w:type="character" w:customStyle="1" w:styleId="submitted">
    <w:name w:val="submitted"/>
    <w:rsid w:val="00F30F0B"/>
  </w:style>
  <w:style w:type="character" w:customStyle="1" w:styleId="imagedateline">
    <w:name w:val="image_dateline"/>
    <w:rsid w:val="00F30F0B"/>
  </w:style>
  <w:style w:type="character" w:customStyle="1" w:styleId="authordatecharchar">
    <w:name w:val="authordatecharchar"/>
    <w:rsid w:val="00F30F0B"/>
  </w:style>
  <w:style w:type="character" w:customStyle="1" w:styleId="style1char0">
    <w:name w:val="style1char"/>
    <w:rsid w:val="00F30F0B"/>
  </w:style>
  <w:style w:type="character" w:customStyle="1" w:styleId="tagcharchar0">
    <w:name w:val="tagcharchar"/>
    <w:rsid w:val="00F30F0B"/>
  </w:style>
  <w:style w:type="character" w:customStyle="1" w:styleId="underlinedcharchar2">
    <w:name w:val="underlinedcharchar"/>
    <w:rsid w:val="00F30F0B"/>
  </w:style>
  <w:style w:type="character" w:customStyle="1" w:styleId="BoxedChar">
    <w:name w:val="Boxed Char"/>
    <w:rsid w:val="00F30F0B"/>
    <w:rPr>
      <w:rFonts w:ascii="Arial Narrow" w:hAnsi="Arial Narrow" w:hint="default"/>
      <w:b/>
      <w:bCs w:val="0"/>
      <w:sz w:val="18"/>
      <w:bdr w:val="single" w:sz="6" w:space="0" w:color="auto" w:frame="1"/>
    </w:rPr>
  </w:style>
  <w:style w:type="character" w:customStyle="1" w:styleId="Style11ptUnderline2">
    <w:name w:val="Style 11 pt Underline2"/>
    <w:rsid w:val="00F30F0B"/>
    <w:rPr>
      <w:sz w:val="20"/>
      <w:u w:val="single"/>
    </w:rPr>
  </w:style>
  <w:style w:type="character" w:customStyle="1" w:styleId="Style11ptBoldUnderline2">
    <w:name w:val="Style 11 pt Bold Underline2"/>
    <w:rsid w:val="00F30F0B"/>
    <w:rPr>
      <w:b/>
      <w:bCs/>
      <w:sz w:val="20"/>
      <w:u w:val="single"/>
    </w:rPr>
  </w:style>
  <w:style w:type="character" w:customStyle="1" w:styleId="nw">
    <w:name w:val="nw"/>
    <w:rsid w:val="00F30F0B"/>
  </w:style>
  <w:style w:type="character" w:customStyle="1" w:styleId="Styleunderline11ptBoldBorderSinglesolidlineAuto">
    <w:name w:val="Style underline + 11 pt Bold Border: : (Single solid line Auto ..."/>
    <w:rsid w:val="00F30F0B"/>
    <w:rPr>
      <w:b/>
      <w:bCs/>
      <w:sz w:val="20"/>
      <w:u w:val="single"/>
      <w:bdr w:val="single" w:sz="4" w:space="0" w:color="auto" w:frame="1"/>
    </w:rPr>
  </w:style>
  <w:style w:type="character" w:customStyle="1" w:styleId="cardCharCharChar1">
    <w:name w:val="card Char Char Char1"/>
    <w:rsid w:val="00F30F0B"/>
    <w:rPr>
      <w:lang w:val="en-US" w:eastAsia="en-US" w:bidi="ar-SA"/>
    </w:rPr>
  </w:style>
  <w:style w:type="character" w:customStyle="1" w:styleId="authors1">
    <w:name w:val="authors1"/>
    <w:rsid w:val="00F30F0B"/>
    <w:rPr>
      <w:rFonts w:ascii="Verdana" w:hAnsi="Verdana" w:hint="default"/>
      <w:b/>
      <w:bCs/>
      <w:color w:val="006699"/>
      <w:sz w:val="20"/>
      <w:szCs w:val="20"/>
    </w:rPr>
  </w:style>
  <w:style w:type="character" w:customStyle="1" w:styleId="headlinesectionlarge">
    <w:name w:val="headline_section_large"/>
    <w:rsid w:val="00F30F0B"/>
  </w:style>
  <w:style w:type="character" w:customStyle="1" w:styleId="Styleunderline11ptBlack">
    <w:name w:val="Style underline + 11 pt Black"/>
    <w:rsid w:val="00F30F0B"/>
    <w:rPr>
      <w:color w:val="000000"/>
      <w:sz w:val="20"/>
      <w:u w:val="single"/>
    </w:rPr>
  </w:style>
  <w:style w:type="character" w:customStyle="1" w:styleId="Styleunderline11ptBoldBlack">
    <w:name w:val="Style underline + 11 pt Bold Black"/>
    <w:rsid w:val="00F30F0B"/>
    <w:rPr>
      <w:b/>
      <w:bCs/>
      <w:color w:val="000000"/>
      <w:sz w:val="20"/>
      <w:u w:val="single"/>
    </w:rPr>
  </w:style>
  <w:style w:type="character" w:customStyle="1" w:styleId="Style11ptBoldBlackUnderline">
    <w:name w:val="Style 11 pt Bold Black Underline"/>
    <w:rsid w:val="00F30F0B"/>
    <w:rPr>
      <w:b/>
      <w:bCs/>
      <w:color w:val="000000"/>
      <w:sz w:val="20"/>
      <w:u w:val="single"/>
    </w:rPr>
  </w:style>
  <w:style w:type="character" w:customStyle="1" w:styleId="Style11ptBoldBlackUnderlineBorderSinglesolidline">
    <w:name w:val="Style 11 pt Bold Black Underline Border: : (Single solid line ..."/>
    <w:rsid w:val="00F30F0B"/>
    <w:rPr>
      <w:b/>
      <w:bCs/>
      <w:color w:val="000000"/>
      <w:sz w:val="20"/>
      <w:u w:val="single"/>
      <w:bdr w:val="single" w:sz="4" w:space="0" w:color="auto" w:frame="1"/>
    </w:rPr>
  </w:style>
  <w:style w:type="character" w:customStyle="1" w:styleId="StyleLatinMeridien-Italic11ptItalicUnderline">
    <w:name w:val="Style (Latin) Meridien-Italic 11 pt Italic Underline"/>
    <w:rsid w:val="00F30F0B"/>
    <w:rPr>
      <w:rFonts w:ascii="Meridien-Italic" w:hAnsi="Meridien-Italic" w:hint="default"/>
      <w:i/>
      <w:iCs/>
      <w:sz w:val="20"/>
      <w:u w:val="single"/>
    </w:rPr>
  </w:style>
  <w:style w:type="character" w:customStyle="1" w:styleId="Citation-AuthorDate">
    <w:name w:val="Citation - Author/Date"/>
    <w:rsid w:val="00F30F0B"/>
    <w:rPr>
      <w:b/>
      <w:bCs w:val="0"/>
      <w:smallCaps/>
      <w:sz w:val="24"/>
      <w:u w:val="single"/>
    </w:rPr>
  </w:style>
  <w:style w:type="character" w:customStyle="1" w:styleId="underlinestylechar0">
    <w:name w:val="underlinestylechar"/>
    <w:rsid w:val="00F30F0B"/>
  </w:style>
  <w:style w:type="character" w:customStyle="1" w:styleId="highlight">
    <w:name w:val="highlight"/>
    <w:rsid w:val="00F30F0B"/>
  </w:style>
  <w:style w:type="character" w:customStyle="1" w:styleId="DottedUnderline0">
    <w:name w:val="Dotted Underline"/>
    <w:rsid w:val="00F30F0B"/>
    <w:rPr>
      <w:rFonts w:ascii="Times New Roman" w:hAnsi="Times New Roman" w:cs="Times New Roman" w:hint="default"/>
      <w:sz w:val="20"/>
      <w:u w:val="dottedHeavy"/>
    </w:rPr>
  </w:style>
  <w:style w:type="character" w:customStyle="1" w:styleId="titleauthoretc">
    <w:name w:val="titleauthoretc"/>
    <w:rsid w:val="00F30F0B"/>
  </w:style>
  <w:style w:type="character" w:customStyle="1" w:styleId="labeltext">
    <w:name w:val="labeltext"/>
    <w:rsid w:val="00F30F0B"/>
  </w:style>
  <w:style w:type="character" w:customStyle="1" w:styleId="viewlink">
    <w:name w:val="viewlink"/>
    <w:rsid w:val="00F30F0B"/>
  </w:style>
  <w:style w:type="character" w:customStyle="1" w:styleId="share">
    <w:name w:val="share"/>
    <w:rsid w:val="00F30F0B"/>
  </w:style>
  <w:style w:type="character" w:customStyle="1" w:styleId="inlinkchart">
    <w:name w:val="inlink_chart"/>
    <w:rsid w:val="00F30F0B"/>
  </w:style>
  <w:style w:type="character" w:customStyle="1" w:styleId="underLight">
    <w:name w:val="underLight"/>
    <w:uiPriority w:val="1"/>
    <w:qFormat/>
    <w:rsid w:val="00F30F0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30F0B"/>
  </w:style>
  <w:style w:type="character" w:customStyle="1" w:styleId="author-rss">
    <w:name w:val="author-rss"/>
    <w:rsid w:val="00F30F0B"/>
  </w:style>
  <w:style w:type="character" w:customStyle="1" w:styleId="fbsharecountwrapper">
    <w:name w:val="fb_share_count_wrapper"/>
    <w:rsid w:val="00F30F0B"/>
  </w:style>
  <w:style w:type="character" w:customStyle="1" w:styleId="fbbuttontext">
    <w:name w:val="fb_button_text"/>
    <w:rsid w:val="00F30F0B"/>
  </w:style>
  <w:style w:type="character" w:customStyle="1" w:styleId="hw">
    <w:name w:val="hw"/>
    <w:rsid w:val="00F30F0B"/>
  </w:style>
  <w:style w:type="character" w:customStyle="1" w:styleId="linktotop">
    <w:name w:val="linktotop"/>
    <w:rsid w:val="00F30F0B"/>
  </w:style>
  <w:style w:type="character" w:customStyle="1" w:styleId="maintextbldleft">
    <w:name w:val="maintextbldleft"/>
    <w:rsid w:val="00F30F0B"/>
  </w:style>
  <w:style w:type="character" w:customStyle="1" w:styleId="maintextleft">
    <w:name w:val="maintextleft"/>
    <w:rsid w:val="00F30F0B"/>
  </w:style>
  <w:style w:type="character" w:customStyle="1" w:styleId="descriptionstyle1block">
    <w:name w:val="description style1 block"/>
    <w:rsid w:val="00F30F0B"/>
  </w:style>
  <w:style w:type="character" w:customStyle="1" w:styleId="gutter-right-1">
    <w:name w:val="gutter-right-1"/>
    <w:basedOn w:val="DefaultParagraphFont"/>
    <w:rsid w:val="00F30F0B"/>
  </w:style>
  <w:style w:type="character" w:customStyle="1" w:styleId="ssl3">
    <w:name w:val="ss_l3"/>
    <w:rsid w:val="00F30F0B"/>
  </w:style>
  <w:style w:type="character" w:customStyle="1" w:styleId="FontStyle39">
    <w:name w:val="Font Style39"/>
    <w:uiPriority w:val="99"/>
    <w:rsid w:val="00F30F0B"/>
    <w:rPr>
      <w:rFonts w:ascii="Constantia" w:hAnsi="Constantia" w:cs="Constantia" w:hint="default"/>
      <w:b/>
      <w:bCs/>
      <w:sz w:val="18"/>
      <w:szCs w:val="18"/>
    </w:rPr>
  </w:style>
  <w:style w:type="character" w:customStyle="1" w:styleId="6">
    <w:name w:val="6"/>
    <w:rsid w:val="00F30F0B"/>
    <w:rPr>
      <w:rFonts w:ascii="Arial" w:hAnsi="Arial" w:cs="Arial" w:hint="default"/>
      <w:bCs/>
      <w:sz w:val="20"/>
      <w:u w:val="single"/>
      <w:lang w:val="en-US" w:eastAsia="en-US" w:bidi="ar-SA"/>
    </w:rPr>
  </w:style>
  <w:style w:type="character" w:customStyle="1" w:styleId="Header11">
    <w:name w:val="Header11"/>
    <w:rsid w:val="00F30F0B"/>
  </w:style>
  <w:style w:type="character" w:customStyle="1" w:styleId="posa">
    <w:name w:val="pos(a)"/>
    <w:basedOn w:val="DefaultParagraphFont"/>
    <w:rsid w:val="00F30F0B"/>
  </w:style>
  <w:style w:type="character" w:customStyle="1" w:styleId="u-hiddeninnarrowenv">
    <w:name w:val="u-hiddeninnarrowenv"/>
    <w:basedOn w:val="DefaultParagraphFont"/>
    <w:rsid w:val="00F30F0B"/>
  </w:style>
  <w:style w:type="character" w:customStyle="1" w:styleId="followbutton-bird">
    <w:name w:val="followbutton-bird"/>
    <w:basedOn w:val="DefaultParagraphFont"/>
    <w:rsid w:val="00F30F0B"/>
  </w:style>
  <w:style w:type="character" w:customStyle="1" w:styleId="tweetauthor-name">
    <w:name w:val="tweetauthor-name"/>
    <w:basedOn w:val="DefaultParagraphFont"/>
    <w:rsid w:val="00F30F0B"/>
  </w:style>
  <w:style w:type="character" w:customStyle="1" w:styleId="tweetauthor-verifiedbadge">
    <w:name w:val="tweetauthor-verifiedbadge"/>
    <w:basedOn w:val="DefaultParagraphFont"/>
    <w:rsid w:val="00F30F0B"/>
  </w:style>
  <w:style w:type="character" w:customStyle="1" w:styleId="tweetauthor-screenname">
    <w:name w:val="tweetauthor-screenname"/>
    <w:basedOn w:val="DefaultParagraphFont"/>
    <w:rsid w:val="00F30F0B"/>
  </w:style>
  <w:style w:type="character" w:customStyle="1" w:styleId="u-hiddenvisually">
    <w:name w:val="u-hiddenvisually"/>
    <w:basedOn w:val="DefaultParagraphFont"/>
    <w:rsid w:val="00F30F0B"/>
  </w:style>
  <w:style w:type="character" w:customStyle="1" w:styleId="tweetaction-stat">
    <w:name w:val="tweetaction-stat"/>
    <w:basedOn w:val="DefaultParagraphFont"/>
    <w:rsid w:val="00F30F0B"/>
  </w:style>
  <w:style w:type="character" w:customStyle="1" w:styleId="related">
    <w:name w:val="related"/>
    <w:basedOn w:val="DefaultParagraphFont"/>
    <w:rsid w:val="00F30F0B"/>
  </w:style>
  <w:style w:type="character" w:customStyle="1" w:styleId="related-content">
    <w:name w:val="related-content"/>
    <w:basedOn w:val="DefaultParagraphFont"/>
    <w:rsid w:val="00F30F0B"/>
  </w:style>
  <w:style w:type="character" w:customStyle="1" w:styleId="name-of-author">
    <w:name w:val="name-of-author"/>
    <w:basedOn w:val="DefaultParagraphFont"/>
    <w:rsid w:val="00F30F0B"/>
  </w:style>
  <w:style w:type="character" w:customStyle="1" w:styleId="first-name">
    <w:name w:val="first-name"/>
    <w:basedOn w:val="DefaultParagraphFont"/>
    <w:rsid w:val="00F30F0B"/>
  </w:style>
  <w:style w:type="character" w:customStyle="1" w:styleId="last-name">
    <w:name w:val="last-name"/>
    <w:basedOn w:val="DefaultParagraphFont"/>
    <w:rsid w:val="00F30F0B"/>
  </w:style>
  <w:style w:type="character" w:customStyle="1" w:styleId="caption10">
    <w:name w:val="caption1"/>
    <w:basedOn w:val="DefaultParagraphFont"/>
    <w:rsid w:val="00F30F0B"/>
  </w:style>
  <w:style w:type="character" w:customStyle="1" w:styleId="recirc-text">
    <w:name w:val="&quot;recirc-text”"/>
    <w:basedOn w:val="DefaultParagraphFont"/>
    <w:rsid w:val="00F30F0B"/>
  </w:style>
  <w:style w:type="character" w:customStyle="1" w:styleId="video-icon">
    <w:name w:val="video-icon"/>
    <w:basedOn w:val="DefaultParagraphFont"/>
    <w:rsid w:val="00F30F0B"/>
  </w:style>
  <w:style w:type="character" w:customStyle="1" w:styleId="powa-shot-play-btn-text">
    <w:name w:val="powa-shot-play-btn-text"/>
    <w:basedOn w:val="DefaultParagraphFont"/>
    <w:rsid w:val="00F30F0B"/>
  </w:style>
  <w:style w:type="character" w:customStyle="1" w:styleId="powa-shot-click">
    <w:name w:val="powa-shot-click"/>
    <w:basedOn w:val="DefaultParagraphFont"/>
    <w:rsid w:val="00F30F0B"/>
  </w:style>
  <w:style w:type="character" w:customStyle="1" w:styleId="wpv-blurb">
    <w:name w:val="wpv-blurb"/>
    <w:basedOn w:val="DefaultParagraphFont"/>
    <w:rsid w:val="00F30F0B"/>
  </w:style>
  <w:style w:type="character" w:customStyle="1" w:styleId="pb-caption">
    <w:name w:val="pb-caption"/>
    <w:basedOn w:val="DefaultParagraphFont"/>
    <w:rsid w:val="00F30F0B"/>
  </w:style>
  <w:style w:type="character" w:customStyle="1" w:styleId="Heading5Char1">
    <w:name w:val="Heading 5 Char1"/>
    <w:aliases w:val="Text Char1"/>
    <w:basedOn w:val="DefaultParagraphFont"/>
    <w:semiHidden/>
    <w:rsid w:val="00F30F0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30F0B"/>
    <w:rPr>
      <w:vertAlign w:val="baseline"/>
    </w:rPr>
  </w:style>
  <w:style w:type="character" w:customStyle="1" w:styleId="Heading7Char1">
    <w:name w:val="Heading 7 Char1"/>
    <w:basedOn w:val="DefaultParagraphFont"/>
    <w:semiHidden/>
    <w:rsid w:val="00F30F0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30F0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30F0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30F0B"/>
    <w:rPr>
      <w:rFonts w:ascii="Calibri" w:hAnsi="Calibri" w:cs="Calibri"/>
    </w:rPr>
  </w:style>
  <w:style w:type="numbering" w:customStyle="1" w:styleId="NoList2">
    <w:name w:val="No List2"/>
    <w:next w:val="NoList"/>
    <w:uiPriority w:val="99"/>
    <w:semiHidden/>
    <w:unhideWhenUsed/>
    <w:rsid w:val="00F30F0B"/>
  </w:style>
  <w:style w:type="numbering" w:customStyle="1" w:styleId="NoList3">
    <w:name w:val="No List3"/>
    <w:next w:val="NoList"/>
    <w:uiPriority w:val="99"/>
    <w:semiHidden/>
    <w:unhideWhenUsed/>
    <w:rsid w:val="00F30F0B"/>
  </w:style>
  <w:style w:type="numbering" w:customStyle="1" w:styleId="NoList4">
    <w:name w:val="No List4"/>
    <w:next w:val="NoList"/>
    <w:uiPriority w:val="99"/>
    <w:semiHidden/>
    <w:unhideWhenUsed/>
    <w:rsid w:val="00F30F0B"/>
  </w:style>
  <w:style w:type="numbering" w:customStyle="1" w:styleId="NoList5">
    <w:name w:val="No List5"/>
    <w:next w:val="NoList"/>
    <w:semiHidden/>
    <w:unhideWhenUsed/>
    <w:rsid w:val="00F30F0B"/>
  </w:style>
  <w:style w:type="paragraph" w:styleId="BlockText">
    <w:name w:val="Block Text"/>
    <w:basedOn w:val="Normal"/>
    <w:rsid w:val="00F30F0B"/>
    <w:pPr>
      <w:ind w:left="229" w:right="229"/>
    </w:pPr>
    <w:rPr>
      <w:rFonts w:ascii="Verdana" w:eastAsia="Times New Roman" w:hAnsi="Verdana"/>
      <w:szCs w:val="20"/>
    </w:rPr>
  </w:style>
  <w:style w:type="paragraph" w:styleId="NormalIndent">
    <w:name w:val="Normal Indent"/>
    <w:basedOn w:val="Normal"/>
    <w:rsid w:val="00F30F0B"/>
    <w:pPr>
      <w:ind w:left="720"/>
    </w:pPr>
    <w:rPr>
      <w:rFonts w:eastAsia="Times New Roman"/>
      <w:szCs w:val="20"/>
    </w:rPr>
  </w:style>
  <w:style w:type="paragraph" w:styleId="EnvelopeReturn">
    <w:name w:val="envelope return"/>
    <w:basedOn w:val="Normal"/>
    <w:rsid w:val="00F30F0B"/>
    <w:rPr>
      <w:rFonts w:eastAsia="Times New Roman"/>
      <w:sz w:val="24"/>
      <w:szCs w:val="20"/>
    </w:rPr>
  </w:style>
  <w:style w:type="paragraph" w:styleId="EnvelopeAddress">
    <w:name w:val="envelope address"/>
    <w:basedOn w:val="Normal"/>
    <w:rsid w:val="00F30F0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30F0B"/>
  </w:style>
  <w:style w:type="numbering" w:customStyle="1" w:styleId="NoList7">
    <w:name w:val="No List7"/>
    <w:next w:val="NoList"/>
    <w:semiHidden/>
    <w:unhideWhenUsed/>
    <w:rsid w:val="00F30F0B"/>
  </w:style>
  <w:style w:type="paragraph" w:styleId="ListBullet">
    <w:name w:val="List Bullet"/>
    <w:basedOn w:val="Normal"/>
    <w:link w:val="ListBulletChar"/>
    <w:uiPriority w:val="99"/>
    <w:unhideWhenUsed/>
    <w:rsid w:val="00F30F0B"/>
    <w:pPr>
      <w:tabs>
        <w:tab w:val="num" w:pos="360"/>
      </w:tabs>
      <w:ind w:left="360" w:hanging="360"/>
      <w:contextualSpacing/>
    </w:pPr>
    <w:rPr>
      <w:rFonts w:eastAsia="Calibri"/>
    </w:rPr>
  </w:style>
  <w:style w:type="table" w:styleId="MediumGrid1">
    <w:name w:val="Medium Grid 1"/>
    <w:basedOn w:val="TableNormal"/>
    <w:uiPriority w:val="67"/>
    <w:rsid w:val="00F30F0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30F0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30F0B"/>
  </w:style>
  <w:style w:type="numbering" w:customStyle="1" w:styleId="NoList111">
    <w:name w:val="No List111"/>
    <w:next w:val="NoList"/>
    <w:uiPriority w:val="99"/>
    <w:semiHidden/>
    <w:unhideWhenUsed/>
    <w:rsid w:val="00F30F0B"/>
  </w:style>
  <w:style w:type="numbering" w:customStyle="1" w:styleId="NoList1111">
    <w:name w:val="No List1111"/>
    <w:next w:val="NoList"/>
    <w:uiPriority w:val="99"/>
    <w:semiHidden/>
    <w:unhideWhenUsed/>
    <w:rsid w:val="00F30F0B"/>
  </w:style>
  <w:style w:type="numbering" w:customStyle="1" w:styleId="NoList11111">
    <w:name w:val="No List11111"/>
    <w:next w:val="NoList"/>
    <w:uiPriority w:val="99"/>
    <w:semiHidden/>
    <w:unhideWhenUsed/>
    <w:rsid w:val="00F30F0B"/>
  </w:style>
  <w:style w:type="numbering" w:customStyle="1" w:styleId="NoList111111">
    <w:name w:val="No List111111"/>
    <w:next w:val="NoList"/>
    <w:uiPriority w:val="99"/>
    <w:semiHidden/>
    <w:unhideWhenUsed/>
    <w:rsid w:val="00F30F0B"/>
  </w:style>
  <w:style w:type="numbering" w:customStyle="1" w:styleId="NoList1111111">
    <w:name w:val="No List1111111"/>
    <w:next w:val="NoList"/>
    <w:uiPriority w:val="99"/>
    <w:semiHidden/>
    <w:unhideWhenUsed/>
    <w:rsid w:val="00F30F0B"/>
  </w:style>
  <w:style w:type="numbering" w:customStyle="1" w:styleId="NoList11111111">
    <w:name w:val="No List11111111"/>
    <w:next w:val="NoList"/>
    <w:uiPriority w:val="99"/>
    <w:semiHidden/>
    <w:unhideWhenUsed/>
    <w:rsid w:val="00F30F0B"/>
  </w:style>
  <w:style w:type="numbering" w:customStyle="1" w:styleId="NoList111111111">
    <w:name w:val="No List111111111"/>
    <w:next w:val="NoList"/>
    <w:uiPriority w:val="99"/>
    <w:semiHidden/>
    <w:unhideWhenUsed/>
    <w:rsid w:val="00F30F0B"/>
  </w:style>
  <w:style w:type="numbering" w:customStyle="1" w:styleId="NoList1111111111">
    <w:name w:val="No List1111111111"/>
    <w:next w:val="NoList"/>
    <w:uiPriority w:val="99"/>
    <w:semiHidden/>
    <w:unhideWhenUsed/>
    <w:rsid w:val="00F30F0B"/>
  </w:style>
  <w:style w:type="numbering" w:customStyle="1" w:styleId="NoList11111111111">
    <w:name w:val="No List11111111111"/>
    <w:next w:val="NoList"/>
    <w:uiPriority w:val="99"/>
    <w:semiHidden/>
    <w:unhideWhenUsed/>
    <w:rsid w:val="00F30F0B"/>
  </w:style>
  <w:style w:type="numbering" w:customStyle="1" w:styleId="NoList111111111111">
    <w:name w:val="No List111111111111"/>
    <w:next w:val="NoList"/>
    <w:uiPriority w:val="99"/>
    <w:semiHidden/>
    <w:unhideWhenUsed/>
    <w:rsid w:val="00F30F0B"/>
  </w:style>
  <w:style w:type="numbering" w:customStyle="1" w:styleId="NoList1111111111111">
    <w:name w:val="No List1111111111111"/>
    <w:next w:val="NoList"/>
    <w:uiPriority w:val="99"/>
    <w:semiHidden/>
    <w:unhideWhenUsed/>
    <w:rsid w:val="00F30F0B"/>
  </w:style>
  <w:style w:type="numbering" w:customStyle="1" w:styleId="NoList11111111111111">
    <w:name w:val="No List11111111111111"/>
    <w:next w:val="NoList"/>
    <w:uiPriority w:val="99"/>
    <w:semiHidden/>
    <w:unhideWhenUsed/>
    <w:rsid w:val="00F30F0B"/>
  </w:style>
  <w:style w:type="numbering" w:customStyle="1" w:styleId="NoList111111111111111">
    <w:name w:val="No List111111111111111"/>
    <w:next w:val="NoList"/>
    <w:uiPriority w:val="99"/>
    <w:semiHidden/>
    <w:unhideWhenUsed/>
    <w:rsid w:val="00F30F0B"/>
  </w:style>
  <w:style w:type="numbering" w:customStyle="1" w:styleId="NoList1111111111111111">
    <w:name w:val="No List1111111111111111"/>
    <w:next w:val="NoList"/>
    <w:uiPriority w:val="99"/>
    <w:semiHidden/>
    <w:unhideWhenUsed/>
    <w:rsid w:val="00F30F0B"/>
  </w:style>
  <w:style w:type="numbering" w:customStyle="1" w:styleId="NoList11111111111111111">
    <w:name w:val="No List11111111111111111"/>
    <w:next w:val="NoList"/>
    <w:uiPriority w:val="99"/>
    <w:semiHidden/>
    <w:unhideWhenUsed/>
    <w:rsid w:val="00F30F0B"/>
  </w:style>
  <w:style w:type="character" w:customStyle="1" w:styleId="FontStyle220">
    <w:name w:val="Font Style220"/>
    <w:basedOn w:val="DefaultParagraphFont"/>
    <w:uiPriority w:val="99"/>
    <w:rsid w:val="00F30F0B"/>
    <w:rPr>
      <w:rFonts w:ascii="Candara" w:hAnsi="Candara" w:cs="Candara" w:hint="default"/>
      <w:i/>
      <w:iCs/>
      <w:sz w:val="18"/>
      <w:szCs w:val="18"/>
    </w:rPr>
  </w:style>
  <w:style w:type="character" w:customStyle="1" w:styleId="FontStyle290">
    <w:name w:val="Font Style290"/>
    <w:basedOn w:val="DefaultParagraphFont"/>
    <w:uiPriority w:val="99"/>
    <w:rsid w:val="00F30F0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30F0B"/>
    <w:rPr>
      <w:rFonts w:ascii="Arial" w:hAnsi="Arial" w:cs="Arial"/>
      <w:b/>
      <w:bCs/>
      <w:sz w:val="16"/>
      <w:szCs w:val="16"/>
    </w:rPr>
  </w:style>
  <w:style w:type="paragraph" w:customStyle="1" w:styleId="analytic0">
    <w:name w:val="analytic"/>
    <w:basedOn w:val="Normal"/>
    <w:link w:val="analyticChar0"/>
    <w:uiPriority w:val="4"/>
    <w:qFormat/>
    <w:rsid w:val="00F30F0B"/>
    <w:pPr>
      <w:spacing w:before="120"/>
    </w:pPr>
    <w:rPr>
      <w:b/>
      <w:sz w:val="20"/>
    </w:rPr>
  </w:style>
  <w:style w:type="character" w:customStyle="1" w:styleId="analyticChar0">
    <w:name w:val="analytic Char"/>
    <w:basedOn w:val="DefaultParagraphFont"/>
    <w:link w:val="analytic0"/>
    <w:uiPriority w:val="4"/>
    <w:rsid w:val="00F30F0B"/>
    <w:rPr>
      <w:rFonts w:ascii="Calibri" w:hAnsi="Calibri" w:cs="Calibri"/>
      <w:b/>
      <w:sz w:val="20"/>
    </w:rPr>
  </w:style>
  <w:style w:type="character" w:customStyle="1" w:styleId="m-5498913268213319940gmail-styleunderline">
    <w:name w:val="m_-5498913268213319940gmail-styleunderline"/>
    <w:basedOn w:val="DefaultParagraphFont"/>
    <w:rsid w:val="00F30F0B"/>
  </w:style>
  <w:style w:type="paragraph" w:customStyle="1" w:styleId="speakable">
    <w:name w:val="speakable"/>
    <w:basedOn w:val="Normal"/>
    <w:uiPriority w:val="99"/>
    <w:qFormat/>
    <w:rsid w:val="00F30F0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30F0B"/>
  </w:style>
  <w:style w:type="character" w:customStyle="1" w:styleId="copyright">
    <w:name w:val="copyright"/>
    <w:basedOn w:val="DefaultParagraphFont"/>
    <w:rsid w:val="00F30F0B"/>
  </w:style>
  <w:style w:type="character" w:customStyle="1" w:styleId="TagCharCharCharChar">
    <w:name w:val="Tag Char Char Char Char"/>
    <w:basedOn w:val="DefaultParagraphFont"/>
    <w:rsid w:val="00F30F0B"/>
    <w:rPr>
      <w:rFonts w:ascii="Calibri" w:hAnsi="Calibri" w:cs="Calibri"/>
      <w:b/>
      <w:sz w:val="24"/>
    </w:rPr>
  </w:style>
  <w:style w:type="paragraph" w:customStyle="1" w:styleId="g-body">
    <w:name w:val="g-body"/>
    <w:basedOn w:val="Normal"/>
    <w:uiPriority w:val="99"/>
    <w:qFormat/>
    <w:rsid w:val="00F30F0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30F0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30F0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30F0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30F0B"/>
    <w:pPr>
      <w:spacing w:before="100" w:beforeAutospacing="1" w:after="100" w:afterAutospacing="1"/>
    </w:pPr>
    <w:rPr>
      <w:sz w:val="24"/>
    </w:rPr>
  </w:style>
  <w:style w:type="paragraph" w:customStyle="1" w:styleId="style41">
    <w:name w:val="style4"/>
    <w:basedOn w:val="Normal"/>
    <w:uiPriority w:val="99"/>
    <w:qFormat/>
    <w:rsid w:val="00F30F0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F30F0B"/>
    <w:pPr>
      <w:spacing w:before="100" w:beforeAutospacing="1" w:after="100" w:afterAutospacing="1"/>
    </w:pPr>
    <w:rPr>
      <w:rFonts w:ascii="Times New Roman" w:hAnsi="Times New Roman"/>
      <w:sz w:val="24"/>
    </w:rPr>
  </w:style>
  <w:style w:type="character" w:customStyle="1" w:styleId="adtext">
    <w:name w:val="adtext"/>
    <w:basedOn w:val="DefaultParagraphFont"/>
    <w:rsid w:val="00F30F0B"/>
  </w:style>
  <w:style w:type="character" w:customStyle="1" w:styleId="UL-Bold">
    <w:name w:val="UL-Bold"/>
    <w:basedOn w:val="DefaultParagraphFont"/>
    <w:rsid w:val="00F30F0B"/>
    <w:rPr>
      <w:u w:val="thick"/>
    </w:rPr>
  </w:style>
  <w:style w:type="character" w:customStyle="1" w:styleId="UL-None">
    <w:name w:val="UL-None"/>
    <w:basedOn w:val="DefaultParagraphFont"/>
    <w:rsid w:val="00F30F0B"/>
    <w:rPr>
      <w:strike w:val="0"/>
      <w:dstrike w:val="0"/>
      <w:u w:val="none"/>
      <w:effect w:val="none"/>
    </w:rPr>
  </w:style>
  <w:style w:type="character" w:customStyle="1" w:styleId="gl">
    <w:name w:val="gl"/>
    <w:basedOn w:val="DefaultParagraphFont"/>
    <w:rsid w:val="00F30F0B"/>
  </w:style>
  <w:style w:type="character" w:customStyle="1" w:styleId="qu730rj69h">
    <w:name w:val="qu730rj69h"/>
    <w:basedOn w:val="DefaultParagraphFont"/>
    <w:rsid w:val="00F30F0B"/>
  </w:style>
  <w:style w:type="paragraph" w:customStyle="1" w:styleId="optext">
    <w:name w:val="optext"/>
    <w:basedOn w:val="Normal"/>
    <w:uiPriority w:val="99"/>
    <w:qFormat/>
    <w:rsid w:val="00F30F0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30F0B"/>
  </w:style>
  <w:style w:type="character" w:customStyle="1" w:styleId="icr880">
    <w:name w:val="icr880"/>
    <w:basedOn w:val="DefaultParagraphFont"/>
    <w:rsid w:val="00F30F0B"/>
  </w:style>
  <w:style w:type="character" w:customStyle="1" w:styleId="hx23q54">
    <w:name w:val="hx23q54"/>
    <w:basedOn w:val="DefaultParagraphFont"/>
    <w:rsid w:val="00F30F0B"/>
  </w:style>
  <w:style w:type="character" w:customStyle="1" w:styleId="m-5348258726587825636gmail-style13ptbold">
    <w:name w:val="m_-5348258726587825636gmail-style13ptbold"/>
    <w:basedOn w:val="DefaultParagraphFont"/>
    <w:rsid w:val="00F30F0B"/>
  </w:style>
  <w:style w:type="character" w:customStyle="1" w:styleId="m-5348258726587825636gmail-styleunderline">
    <w:name w:val="m_-5348258726587825636gmail-styleunderline"/>
    <w:basedOn w:val="DefaultParagraphFont"/>
    <w:rsid w:val="00F30F0B"/>
  </w:style>
  <w:style w:type="character" w:customStyle="1" w:styleId="UnderlineCharChar1">
    <w:name w:val="Underline Char Char1"/>
    <w:basedOn w:val="DefaultParagraphFont"/>
    <w:rsid w:val="00F30F0B"/>
    <w:rPr>
      <w:u w:val="single"/>
      <w:lang w:val="en-US" w:eastAsia="en-US" w:bidi="ar-SA"/>
    </w:rPr>
  </w:style>
  <w:style w:type="character" w:customStyle="1" w:styleId="m4385445901877740177gmail-styleunderline">
    <w:name w:val="m_4385445901877740177gmail-styleunderline"/>
    <w:basedOn w:val="DefaultParagraphFont"/>
    <w:rsid w:val="00F30F0B"/>
  </w:style>
  <w:style w:type="character" w:customStyle="1" w:styleId="CardsFont12ptCharChar">
    <w:name w:val="Cards + Font: 12 pt Char Char"/>
    <w:basedOn w:val="DefaultParagraphFont"/>
    <w:rsid w:val="00F30F0B"/>
    <w:rPr>
      <w:sz w:val="24"/>
      <w:szCs w:val="24"/>
      <w:u w:val="thick"/>
      <w:lang w:val="en-US" w:eastAsia="en-US" w:bidi="ar-SA"/>
    </w:rPr>
  </w:style>
  <w:style w:type="character" w:customStyle="1" w:styleId="NothingChar1">
    <w:name w:val="Nothing Char1"/>
    <w:basedOn w:val="DefaultParagraphFont"/>
    <w:rsid w:val="00F30F0B"/>
    <w:rPr>
      <w:lang w:val="en-US" w:eastAsia="en-US" w:bidi="ar-SA"/>
    </w:rPr>
  </w:style>
  <w:style w:type="paragraph" w:customStyle="1" w:styleId="useless">
    <w:name w:val="useless"/>
    <w:basedOn w:val="Normal"/>
    <w:uiPriority w:val="99"/>
    <w:qFormat/>
    <w:rsid w:val="00F30F0B"/>
    <w:rPr>
      <w:rFonts w:ascii="Times New Roman" w:eastAsia="Times New Roman" w:hAnsi="Times New Roman"/>
      <w:sz w:val="12"/>
    </w:rPr>
  </w:style>
  <w:style w:type="character" w:customStyle="1" w:styleId="DDIUnderline">
    <w:name w:val="DDI Underline"/>
    <w:qFormat/>
    <w:rsid w:val="00F30F0B"/>
    <w:rPr>
      <w:rFonts w:ascii="Times New Roman" w:hAnsi="Times New Roman"/>
      <w:sz w:val="24"/>
      <w:u w:val="single"/>
    </w:rPr>
  </w:style>
  <w:style w:type="character" w:customStyle="1" w:styleId="Char1">
    <w:name w:val="Char1"/>
    <w:basedOn w:val="DefaultParagraphFont"/>
    <w:rsid w:val="00F30F0B"/>
    <w:rPr>
      <w:rFonts w:cs="Arial"/>
      <w:b/>
      <w:bCs/>
      <w:iCs/>
      <w:sz w:val="24"/>
      <w:szCs w:val="28"/>
      <w:lang w:val="en-US" w:eastAsia="en-US" w:bidi="ar-SA"/>
    </w:rPr>
  </w:style>
  <w:style w:type="paragraph" w:customStyle="1" w:styleId="ALLCAPS">
    <w:name w:val="ALL CAPS"/>
    <w:basedOn w:val="Normal"/>
    <w:link w:val="ALLCAPSChar"/>
    <w:rsid w:val="00F30F0B"/>
    <w:rPr>
      <w:rFonts w:ascii="Times New Roman" w:eastAsia="Times New Roman" w:hAnsi="Times New Roman"/>
      <w:b/>
      <w:caps/>
    </w:rPr>
  </w:style>
  <w:style w:type="character" w:customStyle="1" w:styleId="ALLCAPSChar">
    <w:name w:val="ALL CAPS Char"/>
    <w:basedOn w:val="DefaultParagraphFont"/>
    <w:link w:val="ALLCAPS"/>
    <w:rsid w:val="00F30F0B"/>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F30F0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30F0B"/>
    <w:rPr>
      <w:rFonts w:ascii="Times New Roman" w:eastAsia="Times New Roman" w:hAnsi="Times New Roman" w:cs="Calibri"/>
      <w:b/>
      <w:sz w:val="24"/>
    </w:rPr>
  </w:style>
  <w:style w:type="character" w:customStyle="1" w:styleId="10ptnotbold">
    <w:name w:val="10ptnotbold"/>
    <w:basedOn w:val="DefaultParagraphFont"/>
    <w:rsid w:val="00F30F0B"/>
    <w:rPr>
      <w:sz w:val="20"/>
    </w:rPr>
  </w:style>
  <w:style w:type="character" w:customStyle="1" w:styleId="Cites-AuthorDate">
    <w:name w:val="Cites-Author/Date"/>
    <w:rsid w:val="00F30F0B"/>
    <w:rPr>
      <w:rFonts w:ascii="Helvetica" w:hAnsi="Helvetica"/>
      <w:b/>
      <w:sz w:val="22"/>
      <w:szCs w:val="24"/>
      <w:u w:val="thick"/>
    </w:rPr>
  </w:style>
  <w:style w:type="paragraph" w:customStyle="1" w:styleId="CiteTag">
    <w:name w:val="Cite/Tag"/>
    <w:basedOn w:val="Normal"/>
    <w:uiPriority w:val="99"/>
    <w:qFormat/>
    <w:rsid w:val="00F30F0B"/>
    <w:rPr>
      <w:rFonts w:ascii="Times New Roman" w:eastAsia="Cambria" w:hAnsi="Times New Roman"/>
      <w:b/>
    </w:rPr>
  </w:style>
  <w:style w:type="character" w:customStyle="1" w:styleId="CardsFont6ptChar1">
    <w:name w:val="Cards + Font: 6 pt Char1"/>
    <w:basedOn w:val="CardsChar"/>
    <w:link w:val="CardsFont6pt"/>
    <w:rsid w:val="00F30F0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30F0B"/>
  </w:style>
  <w:style w:type="character" w:customStyle="1" w:styleId="m489902567989944824gmail-styleunderline">
    <w:name w:val="m_489902567989944824gmail-styleunderline"/>
    <w:basedOn w:val="DefaultParagraphFont"/>
    <w:rsid w:val="00F30F0B"/>
  </w:style>
  <w:style w:type="character" w:customStyle="1" w:styleId="UnresolvedMention2">
    <w:name w:val="Unresolved Mention2"/>
    <w:basedOn w:val="DefaultParagraphFont"/>
    <w:uiPriority w:val="99"/>
    <w:semiHidden/>
    <w:rsid w:val="00F30F0B"/>
    <w:rPr>
      <w:color w:val="808080"/>
      <w:shd w:val="clear" w:color="auto" w:fill="E6E6E6"/>
    </w:rPr>
  </w:style>
  <w:style w:type="character" w:customStyle="1" w:styleId="swauthor">
    <w:name w:val="sw_author"/>
    <w:rsid w:val="00F30F0B"/>
  </w:style>
  <w:style w:type="character" w:customStyle="1" w:styleId="UnderlineCharChar3">
    <w:name w:val="Underline Char Char3"/>
    <w:rsid w:val="00F30F0B"/>
    <w:rPr>
      <w:szCs w:val="24"/>
      <w:u w:val="single"/>
      <w:lang w:val="en-US" w:eastAsia="en-US" w:bidi="ar-SA"/>
    </w:rPr>
  </w:style>
  <w:style w:type="character" w:customStyle="1" w:styleId="tl8wme">
    <w:name w:val="tl8wme"/>
    <w:basedOn w:val="DefaultParagraphFont"/>
    <w:rsid w:val="00F30F0B"/>
  </w:style>
  <w:style w:type="character" w:customStyle="1" w:styleId="Mention3">
    <w:name w:val="Mention3"/>
    <w:basedOn w:val="DefaultParagraphFont"/>
    <w:uiPriority w:val="99"/>
    <w:semiHidden/>
    <w:unhideWhenUsed/>
    <w:rsid w:val="00F30F0B"/>
    <w:rPr>
      <w:color w:val="2B579A"/>
      <w:shd w:val="clear" w:color="auto" w:fill="E6E6E6"/>
    </w:rPr>
  </w:style>
  <w:style w:type="character" w:customStyle="1" w:styleId="m-5251091010484660064gmail-style13ptbold">
    <w:name w:val="m_-5251091010484660064gmail-style13ptbold"/>
    <w:basedOn w:val="DefaultParagraphFont"/>
    <w:rsid w:val="00F30F0B"/>
  </w:style>
  <w:style w:type="character" w:customStyle="1" w:styleId="m-5251091010484660064gmail-styleunderline">
    <w:name w:val="m_-5251091010484660064gmail-styleunderline"/>
    <w:basedOn w:val="DefaultParagraphFont"/>
    <w:rsid w:val="00F30F0B"/>
  </w:style>
  <w:style w:type="character" w:customStyle="1" w:styleId="tablecaption">
    <w:name w:val="tablecaption"/>
    <w:basedOn w:val="DefaultParagraphFont"/>
    <w:rsid w:val="00F30F0B"/>
  </w:style>
  <w:style w:type="character" w:customStyle="1" w:styleId="StyleLatinHelvetica105ptBlack">
    <w:name w:val="Style (Latin) Helvetica 10.5 pt Black"/>
    <w:basedOn w:val="DefaultParagraphFont"/>
    <w:rsid w:val="00F30F0B"/>
    <w:rPr>
      <w:rFonts w:ascii="Times New Roman" w:hAnsi="Times New Roman"/>
      <w:color w:val="000000"/>
      <w:sz w:val="21"/>
    </w:rPr>
  </w:style>
  <w:style w:type="character" w:customStyle="1" w:styleId="m-413333960618644972gmail-style13ptbold">
    <w:name w:val="m_-413333960618644972gmail-style13ptbold"/>
    <w:basedOn w:val="DefaultParagraphFont"/>
    <w:rsid w:val="00F30F0B"/>
  </w:style>
  <w:style w:type="character" w:customStyle="1" w:styleId="m-413333960618644972gmail-styleunderline">
    <w:name w:val="m_-413333960618644972gmail-styleunderline"/>
    <w:basedOn w:val="DefaultParagraphFont"/>
    <w:rsid w:val="00F30F0B"/>
  </w:style>
  <w:style w:type="character" w:customStyle="1" w:styleId="m8314098763611656848gmail-stylestylebold12pt">
    <w:name w:val="m_8314098763611656848gmail-stylestylebold12pt"/>
    <w:basedOn w:val="DefaultParagraphFont"/>
    <w:rsid w:val="00F30F0B"/>
  </w:style>
  <w:style w:type="character" w:customStyle="1" w:styleId="m8314098763611656848gmail-styleboldunderline">
    <w:name w:val="m_8314098763611656848gmail-styleboldunderline"/>
    <w:basedOn w:val="DefaultParagraphFont"/>
    <w:rsid w:val="00F30F0B"/>
  </w:style>
  <w:style w:type="paragraph" w:customStyle="1" w:styleId="Spacer">
    <w:name w:val="Spacer"/>
    <w:basedOn w:val="Heading1"/>
    <w:link w:val="SpacerChar"/>
    <w:autoRedefine/>
    <w:uiPriority w:val="4"/>
    <w:qFormat/>
    <w:rsid w:val="00F30F0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30F0B"/>
    <w:rPr>
      <w:rFonts w:ascii="Calibri" w:eastAsiaTheme="majorEastAsia" w:hAnsi="Calibri" w:cstheme="majorBidi"/>
      <w:b/>
      <w:sz w:val="24"/>
      <w:szCs w:val="32"/>
    </w:rPr>
  </w:style>
  <w:style w:type="paragraph" w:customStyle="1" w:styleId="msonormal0">
    <w:name w:val="msonormal"/>
    <w:basedOn w:val="Normal"/>
    <w:rsid w:val="00F30F0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30F0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30F0B"/>
    <w:rPr>
      <w:rFonts w:ascii="Georgia" w:eastAsia="Times New Roman" w:hAnsi="Georgia" w:cs="Arial" w:hint="default"/>
      <w:b/>
      <w:bCs/>
      <w:kern w:val="32"/>
      <w:sz w:val="28"/>
      <w:szCs w:val="32"/>
    </w:rPr>
  </w:style>
  <w:style w:type="character" w:customStyle="1" w:styleId="SmallChar0">
    <w:name w:val="Small Char"/>
    <w:qFormat/>
    <w:rsid w:val="00F30F0B"/>
    <w:rPr>
      <w:rFonts w:ascii="Arial Narrow" w:hAnsi="Arial Narrow" w:cs="Times New Roman"/>
      <w:color w:val="000000"/>
      <w:sz w:val="16"/>
    </w:rPr>
  </w:style>
  <w:style w:type="character" w:customStyle="1" w:styleId="CiteReal0">
    <w:name w:val="CiteReal"/>
    <w:uiPriority w:val="1"/>
    <w:qFormat/>
    <w:rsid w:val="00F30F0B"/>
    <w:rPr>
      <w:rFonts w:ascii="Arial" w:hAnsi="Arial"/>
      <w:b/>
      <w:sz w:val="24"/>
      <w:u w:val="single"/>
    </w:rPr>
  </w:style>
  <w:style w:type="character" w:customStyle="1" w:styleId="dropcap1">
    <w:name w:val="dropcap1"/>
    <w:rsid w:val="00F30F0B"/>
  </w:style>
  <w:style w:type="paragraph" w:customStyle="1" w:styleId="Style31">
    <w:name w:val="Style31"/>
    <w:basedOn w:val="Normal"/>
    <w:uiPriority w:val="99"/>
    <w:rsid w:val="00F30F0B"/>
    <w:pPr>
      <w:spacing w:line="197" w:lineRule="exact"/>
      <w:jc w:val="both"/>
    </w:pPr>
    <w:rPr>
      <w:rFonts w:ascii="Palatino Linotype" w:hAnsi="Palatino Linotype" w:cs="Palatino Linotype"/>
    </w:rPr>
  </w:style>
  <w:style w:type="paragraph" w:customStyle="1" w:styleId="Style42">
    <w:name w:val="Style42"/>
    <w:basedOn w:val="Normal"/>
    <w:uiPriority w:val="99"/>
    <w:rsid w:val="00F30F0B"/>
    <w:pPr>
      <w:spacing w:line="202" w:lineRule="exact"/>
      <w:jc w:val="both"/>
    </w:pPr>
    <w:rPr>
      <w:rFonts w:ascii="Palatino Linotype" w:hAnsi="Palatino Linotype" w:cs="Palatino Linotype"/>
    </w:rPr>
  </w:style>
  <w:style w:type="paragraph" w:customStyle="1" w:styleId="Style51">
    <w:name w:val="Style51"/>
    <w:basedOn w:val="Normal"/>
    <w:uiPriority w:val="99"/>
    <w:rsid w:val="00F30F0B"/>
    <w:pPr>
      <w:spacing w:line="200" w:lineRule="exact"/>
      <w:jc w:val="both"/>
    </w:pPr>
    <w:rPr>
      <w:rFonts w:ascii="Palatino Linotype" w:hAnsi="Palatino Linotype" w:cs="Palatino Linotype"/>
    </w:rPr>
  </w:style>
  <w:style w:type="character" w:customStyle="1" w:styleId="FontStyle72">
    <w:name w:val="Font Style72"/>
    <w:uiPriority w:val="99"/>
    <w:rsid w:val="00F30F0B"/>
    <w:rPr>
      <w:rFonts w:ascii="Cambria" w:hAnsi="Cambria" w:cs="Cambria" w:hint="default"/>
      <w:sz w:val="16"/>
      <w:szCs w:val="16"/>
    </w:rPr>
  </w:style>
  <w:style w:type="character" w:customStyle="1" w:styleId="FontStyle73">
    <w:name w:val="Font Style73"/>
    <w:uiPriority w:val="99"/>
    <w:rsid w:val="00F30F0B"/>
    <w:rPr>
      <w:rFonts w:ascii="Cambria" w:hAnsi="Cambria" w:cs="Cambria" w:hint="default"/>
      <w:i/>
      <w:iCs/>
      <w:sz w:val="16"/>
      <w:szCs w:val="16"/>
    </w:rPr>
  </w:style>
  <w:style w:type="character" w:customStyle="1" w:styleId="UnderlinestyleChar2">
    <w:name w:val="Underline style Char2"/>
    <w:rsid w:val="00F30F0B"/>
    <w:rPr>
      <w:sz w:val="22"/>
      <w:szCs w:val="24"/>
      <w:u w:val="single"/>
      <w:lang w:val="en-US" w:eastAsia="en-US" w:bidi="ar-SA"/>
    </w:rPr>
  </w:style>
  <w:style w:type="paragraph" w:customStyle="1" w:styleId="CitationCharChar">
    <w:name w:val="Citation Char Char"/>
    <w:basedOn w:val="Normal"/>
    <w:uiPriority w:val="6"/>
    <w:qFormat/>
    <w:rsid w:val="00F30F0B"/>
    <w:pPr>
      <w:ind w:left="1440" w:right="1440"/>
    </w:pPr>
    <w:rPr>
      <w:rFonts w:ascii="Cambria" w:eastAsia="Verdana" w:hAnsi="Cambria" w:cs="Cambria"/>
      <w:szCs w:val="20"/>
      <w:u w:val="single"/>
    </w:rPr>
  </w:style>
  <w:style w:type="character" w:customStyle="1" w:styleId="FontStyle49">
    <w:name w:val="Font Style49"/>
    <w:uiPriority w:val="99"/>
    <w:rsid w:val="00F30F0B"/>
    <w:rPr>
      <w:rFonts w:ascii="Cambria" w:hAnsi="Cambria" w:cs="Cambria"/>
      <w:sz w:val="20"/>
      <w:szCs w:val="20"/>
    </w:rPr>
  </w:style>
  <w:style w:type="character" w:customStyle="1" w:styleId="FontStyle50">
    <w:name w:val="Font Style50"/>
    <w:uiPriority w:val="99"/>
    <w:rsid w:val="00F30F0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30F0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30F0B"/>
    <w:rPr>
      <w:rFonts w:ascii="Cambria" w:eastAsia="Cambria" w:hAnsi="Cambria" w:cs="Cambria"/>
      <w:spacing w:val="-3"/>
      <w:szCs w:val="20"/>
    </w:rPr>
  </w:style>
  <w:style w:type="character" w:customStyle="1" w:styleId="kn">
    <w:name w:val="kn"/>
    <w:basedOn w:val="DefaultParagraphFont"/>
    <w:rsid w:val="00F30F0B"/>
  </w:style>
  <w:style w:type="character" w:customStyle="1" w:styleId="StyleStyleUnderlineUnderlineStyleBoldUnderlineIntenseEmphas">
    <w:name w:val="Style Style UnderlineUnderlineStyle Bold UnderlineIntense Emphas..."/>
    <w:basedOn w:val="DefaultParagraphFont"/>
    <w:rsid w:val="00F30F0B"/>
    <w:rPr>
      <w:b/>
      <w:bCs/>
      <w:sz w:val="26"/>
      <w:u w:val="single"/>
    </w:rPr>
  </w:style>
  <w:style w:type="character" w:customStyle="1" w:styleId="articoloinside">
    <w:name w:val="articolo_inside"/>
    <w:rsid w:val="00F30F0B"/>
  </w:style>
  <w:style w:type="paragraph" w:customStyle="1" w:styleId="pagetools">
    <w:name w:val="pagetools"/>
    <w:basedOn w:val="Normal"/>
    <w:rsid w:val="00F30F0B"/>
    <w:pPr>
      <w:spacing w:before="100" w:beforeAutospacing="1" w:after="100" w:afterAutospacing="1"/>
    </w:pPr>
    <w:rPr>
      <w:rFonts w:ascii="Cambria" w:eastAsia="Cambria" w:hAnsi="Cambria"/>
      <w:sz w:val="24"/>
    </w:rPr>
  </w:style>
  <w:style w:type="character" w:customStyle="1" w:styleId="desc">
    <w:name w:val="desc"/>
    <w:basedOn w:val="DefaultParagraphFont"/>
    <w:rsid w:val="00F30F0B"/>
  </w:style>
  <w:style w:type="character" w:customStyle="1" w:styleId="job">
    <w:name w:val="job"/>
    <w:basedOn w:val="DefaultParagraphFont"/>
    <w:rsid w:val="00F30F0B"/>
  </w:style>
  <w:style w:type="character" w:customStyle="1" w:styleId="publisher">
    <w:name w:val="publisher"/>
    <w:basedOn w:val="DefaultParagraphFont"/>
    <w:rsid w:val="00F30F0B"/>
  </w:style>
  <w:style w:type="character" w:customStyle="1" w:styleId="pubyear">
    <w:name w:val="pubyear"/>
    <w:basedOn w:val="DefaultParagraphFont"/>
    <w:rsid w:val="00F30F0B"/>
  </w:style>
  <w:style w:type="character" w:customStyle="1" w:styleId="pubcity">
    <w:name w:val="pubcity"/>
    <w:basedOn w:val="DefaultParagraphFont"/>
    <w:rsid w:val="00F30F0B"/>
  </w:style>
  <w:style w:type="character" w:customStyle="1" w:styleId="bodycontentlink">
    <w:name w:val="bodycontentlink"/>
    <w:basedOn w:val="DefaultParagraphFont"/>
    <w:rsid w:val="00F30F0B"/>
  </w:style>
  <w:style w:type="paragraph" w:customStyle="1" w:styleId="C-Text">
    <w:name w:val="C-Text"/>
    <w:basedOn w:val="Normal"/>
    <w:rsid w:val="00F30F0B"/>
    <w:pPr>
      <w:tabs>
        <w:tab w:val="num" w:pos="720"/>
      </w:tabs>
      <w:ind w:left="720" w:hanging="360"/>
    </w:pPr>
    <w:rPr>
      <w:rFonts w:ascii="Book Antiqua" w:hAnsi="Book Antiqua"/>
      <w:sz w:val="24"/>
    </w:rPr>
  </w:style>
  <w:style w:type="character" w:customStyle="1" w:styleId="ecdate">
    <w:name w:val="ec_date"/>
    <w:basedOn w:val="DefaultParagraphFont"/>
    <w:rsid w:val="00F30F0B"/>
    <w:rPr>
      <w:rFonts w:ascii="Symbol" w:hAnsi="Symbol" w:hint="default"/>
      <w:sz w:val="20"/>
      <w:szCs w:val="20"/>
      <w:shd w:val="clear" w:color="auto" w:fill="FFFFFF"/>
    </w:rPr>
  </w:style>
  <w:style w:type="paragraph" w:customStyle="1" w:styleId="ecmsonormal">
    <w:name w:val="ec_msonormal"/>
    <w:basedOn w:val="Normal"/>
    <w:rsid w:val="00F30F0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30F0B"/>
  </w:style>
  <w:style w:type="character" w:customStyle="1" w:styleId="articleheadline">
    <w:name w:val="articleheadline"/>
    <w:basedOn w:val="DefaultParagraphFont"/>
    <w:rsid w:val="00F30F0B"/>
  </w:style>
  <w:style w:type="paragraph" w:customStyle="1" w:styleId="u-intro">
    <w:name w:val="u-intro"/>
    <w:basedOn w:val="Normal"/>
    <w:rsid w:val="00F30F0B"/>
    <w:pPr>
      <w:spacing w:before="100" w:beforeAutospacing="1" w:after="100" w:afterAutospacing="1"/>
    </w:pPr>
    <w:rPr>
      <w:sz w:val="24"/>
    </w:rPr>
  </w:style>
  <w:style w:type="character" w:customStyle="1" w:styleId="u-byline">
    <w:name w:val="u-byline"/>
    <w:basedOn w:val="DefaultParagraphFont"/>
    <w:rsid w:val="00F30F0B"/>
  </w:style>
  <w:style w:type="character" w:customStyle="1" w:styleId="articlebya">
    <w:name w:val="articleby_a"/>
    <w:basedOn w:val="DefaultParagraphFont"/>
    <w:rsid w:val="00F30F0B"/>
  </w:style>
  <w:style w:type="character" w:customStyle="1" w:styleId="popupwinby">
    <w:name w:val="popupwinby"/>
    <w:basedOn w:val="DefaultParagraphFont"/>
    <w:rsid w:val="00F30F0B"/>
  </w:style>
  <w:style w:type="character" w:customStyle="1" w:styleId="storyheader">
    <w:name w:val="storyheader"/>
    <w:basedOn w:val="DefaultParagraphFont"/>
    <w:rsid w:val="00F30F0B"/>
  </w:style>
  <w:style w:type="character" w:customStyle="1" w:styleId="marron">
    <w:name w:val="marron"/>
    <w:basedOn w:val="DefaultParagraphFont"/>
    <w:rsid w:val="00F30F0B"/>
  </w:style>
  <w:style w:type="paragraph" w:customStyle="1" w:styleId="StyleNormalWeb10pt">
    <w:name w:val="Style Normal (Web) + 10 pt"/>
    <w:basedOn w:val="NormalWeb"/>
    <w:next w:val="Normal"/>
    <w:rsid w:val="00F30F0B"/>
    <w:rPr>
      <w:rFonts w:ascii="Bookman Old Style" w:eastAsiaTheme="minorHAnsi" w:hAnsi="Bookman Old Style"/>
      <w:sz w:val="20"/>
      <w:lang w:bidi="ar-SA"/>
    </w:rPr>
  </w:style>
  <w:style w:type="character" w:customStyle="1" w:styleId="StyleNormalWeb10ptChar">
    <w:name w:val="Style Normal (Web) + 10 pt Char"/>
    <w:basedOn w:val="DefaultParagraphFont"/>
    <w:rsid w:val="00F30F0B"/>
    <w:rPr>
      <w:szCs w:val="24"/>
      <w:lang w:val="en-US" w:eastAsia="en-US" w:bidi="ar-SA"/>
    </w:rPr>
  </w:style>
  <w:style w:type="paragraph" w:customStyle="1" w:styleId="TagCiteShells">
    <w:name w:val="Tag/Cite/Shells"/>
    <w:basedOn w:val="Normal"/>
    <w:rsid w:val="00F30F0B"/>
    <w:rPr>
      <w:b/>
    </w:rPr>
  </w:style>
  <w:style w:type="paragraph" w:customStyle="1" w:styleId="DefinitionTerm">
    <w:name w:val="Definition Term"/>
    <w:basedOn w:val="Normal"/>
    <w:next w:val="Normal"/>
    <w:rsid w:val="00F30F0B"/>
    <w:rPr>
      <w:snapToGrid w:val="0"/>
      <w:sz w:val="24"/>
    </w:rPr>
  </w:style>
  <w:style w:type="character" w:customStyle="1" w:styleId="Style3CharChar">
    <w:name w:val="Style3 Char Char"/>
    <w:basedOn w:val="DefaultParagraphFont"/>
    <w:rsid w:val="00F30F0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30F0B"/>
    <w:pPr>
      <w:spacing w:after="60"/>
    </w:pPr>
    <w:rPr>
      <w:rFonts w:eastAsia="Segoe UI" w:cs="Cambria"/>
      <w:caps/>
      <w:sz w:val="20"/>
      <w:lang w:eastAsia="zh-CN"/>
    </w:rPr>
  </w:style>
  <w:style w:type="character" w:customStyle="1" w:styleId="NormalChar0">
    <w:name w:val="Normal Char"/>
    <w:basedOn w:val="DefaultParagraphFont"/>
    <w:rsid w:val="00F30F0B"/>
    <w:rPr>
      <w:lang w:eastAsia="en-US"/>
    </w:rPr>
  </w:style>
  <w:style w:type="character" w:customStyle="1" w:styleId="BoldUnderlineChar2">
    <w:name w:val="Bold + Underline Char"/>
    <w:basedOn w:val="DefaultParagraphFont"/>
    <w:rsid w:val="00F30F0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30F0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30F0B"/>
  </w:style>
  <w:style w:type="character" w:customStyle="1" w:styleId="CharacterStyle7">
    <w:name w:val="Character Style 7"/>
    <w:rsid w:val="00F30F0B"/>
    <w:rPr>
      <w:rFonts w:ascii="Trebuchet MS" w:hAnsi="Trebuchet MS" w:cs="Trebuchet MS"/>
      <w:sz w:val="20"/>
      <w:szCs w:val="20"/>
      <w:u w:val="single"/>
    </w:rPr>
  </w:style>
  <w:style w:type="character" w:customStyle="1" w:styleId="StyleStyle4Char">
    <w:name w:val="Style Style4 + Char"/>
    <w:basedOn w:val="DefaultParagraphFont"/>
    <w:rsid w:val="00F30F0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30F0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30F0B"/>
    <w:rPr>
      <w:rFonts w:ascii="Symbol" w:hAnsi="Symbol"/>
      <w:sz w:val="21"/>
      <w:szCs w:val="21"/>
      <w:u w:val="thick"/>
    </w:rPr>
  </w:style>
  <w:style w:type="character" w:customStyle="1" w:styleId="UnderlinedEvidenceCharChar">
    <w:name w:val="Underlined Evidence Char Char"/>
    <w:basedOn w:val="DefaultParagraphFont"/>
    <w:rsid w:val="00F30F0B"/>
    <w:rPr>
      <w:rFonts w:ascii="Symbol" w:hAnsi="Symbol"/>
      <w:sz w:val="21"/>
      <w:szCs w:val="21"/>
      <w:u w:val="thick"/>
      <w:lang w:val="en-US" w:eastAsia="en-US" w:bidi="ar-SA"/>
    </w:rPr>
  </w:style>
  <w:style w:type="character" w:styleId="PlaceholderText">
    <w:name w:val="Placeholder Text"/>
    <w:basedOn w:val="DefaultParagraphFont"/>
    <w:uiPriority w:val="99"/>
    <w:rsid w:val="00F30F0B"/>
    <w:rPr>
      <w:color w:val="808080"/>
    </w:rPr>
  </w:style>
  <w:style w:type="paragraph" w:customStyle="1" w:styleId="Cite8">
    <w:name w:val="Cite8"/>
    <w:basedOn w:val="Normal"/>
    <w:autoRedefine/>
    <w:qFormat/>
    <w:rsid w:val="00F30F0B"/>
    <w:rPr>
      <w:rFonts w:ascii="Trebuchet MS" w:eastAsia="Verdana" w:hAnsi="Trebuchet MS" w:cs="Cambria"/>
    </w:rPr>
  </w:style>
  <w:style w:type="paragraph" w:customStyle="1" w:styleId="8font">
    <w:name w:val="8font"/>
    <w:basedOn w:val="Normal"/>
    <w:next w:val="Normal"/>
    <w:autoRedefine/>
    <w:rsid w:val="00F30F0B"/>
    <w:rPr>
      <w:rFonts w:eastAsia="Cambria Math" w:cs="Cambria"/>
      <w:szCs w:val="16"/>
    </w:rPr>
  </w:style>
  <w:style w:type="character" w:customStyle="1" w:styleId="NoterefInText">
    <w:name w:val="_NoterefInText"/>
    <w:uiPriority w:val="99"/>
    <w:rsid w:val="00F30F0B"/>
    <w:rPr>
      <w:rFonts w:cs="AKDPE C+ Utopia"/>
      <w:color w:val="000000"/>
    </w:rPr>
  </w:style>
  <w:style w:type="character" w:customStyle="1" w:styleId="postauthor">
    <w:name w:val="postauthor"/>
    <w:basedOn w:val="DefaultParagraphFont"/>
    <w:rsid w:val="00F30F0B"/>
  </w:style>
  <w:style w:type="paragraph" w:customStyle="1" w:styleId="notes-source-hasnotes">
    <w:name w:val="notes-source-hasnotes"/>
    <w:basedOn w:val="Normal"/>
    <w:rsid w:val="00F30F0B"/>
    <w:pPr>
      <w:spacing w:before="100" w:beforeAutospacing="1" w:after="100" w:afterAutospacing="1"/>
    </w:pPr>
    <w:rPr>
      <w:rFonts w:ascii="Tahoma" w:hAnsi="Tahoma"/>
      <w:szCs w:val="20"/>
    </w:rPr>
  </w:style>
  <w:style w:type="character" w:customStyle="1" w:styleId="span">
    <w:name w:val="span"/>
    <w:basedOn w:val="DefaultParagraphFont"/>
    <w:rsid w:val="00F30F0B"/>
  </w:style>
  <w:style w:type="character" w:customStyle="1" w:styleId="maintitle">
    <w:name w:val="maintitle"/>
    <w:basedOn w:val="DefaultParagraphFont"/>
    <w:rsid w:val="00F30F0B"/>
  </w:style>
  <w:style w:type="character" w:customStyle="1" w:styleId="thirdparty-logo">
    <w:name w:val="thirdparty-logo"/>
    <w:basedOn w:val="DefaultParagraphFont"/>
    <w:rsid w:val="00F30F0B"/>
  </w:style>
  <w:style w:type="character" w:customStyle="1" w:styleId="posted">
    <w:name w:val="posted"/>
    <w:basedOn w:val="DefaultParagraphFont"/>
    <w:rsid w:val="00F30F0B"/>
  </w:style>
  <w:style w:type="character" w:customStyle="1" w:styleId="ticker">
    <w:name w:val="ticker"/>
    <w:basedOn w:val="DefaultParagraphFont"/>
    <w:rsid w:val="00F30F0B"/>
  </w:style>
  <w:style w:type="paragraph" w:customStyle="1" w:styleId="articlemeta">
    <w:name w:val="articlemeta"/>
    <w:basedOn w:val="Normal"/>
    <w:rsid w:val="00F30F0B"/>
    <w:pPr>
      <w:spacing w:before="100" w:beforeAutospacing="1" w:after="100" w:afterAutospacing="1"/>
    </w:pPr>
    <w:rPr>
      <w:rFonts w:ascii="Tahoma" w:hAnsi="Tahoma"/>
      <w:szCs w:val="20"/>
    </w:rPr>
  </w:style>
  <w:style w:type="character" w:customStyle="1" w:styleId="vcard">
    <w:name w:val="vcard"/>
    <w:basedOn w:val="DefaultParagraphFont"/>
    <w:rsid w:val="00F30F0B"/>
  </w:style>
  <w:style w:type="character" w:customStyle="1" w:styleId="print-footnote">
    <w:name w:val="print-footnote"/>
    <w:basedOn w:val="DefaultParagraphFont"/>
    <w:rsid w:val="00F30F0B"/>
  </w:style>
  <w:style w:type="character" w:customStyle="1" w:styleId="datestring">
    <w:name w:val="datestring"/>
    <w:basedOn w:val="DefaultParagraphFont"/>
    <w:rsid w:val="00F30F0B"/>
  </w:style>
  <w:style w:type="paragraph" w:customStyle="1" w:styleId="noindent0">
    <w:name w:val="no_indent"/>
    <w:basedOn w:val="Normal"/>
    <w:rsid w:val="00F30F0B"/>
    <w:pPr>
      <w:spacing w:before="100" w:beforeAutospacing="1" w:after="100" w:afterAutospacing="1"/>
    </w:pPr>
    <w:rPr>
      <w:rFonts w:ascii="Tahoma" w:hAnsi="Tahoma"/>
      <w:szCs w:val="20"/>
    </w:rPr>
  </w:style>
  <w:style w:type="character" w:customStyle="1" w:styleId="email">
    <w:name w:val="email"/>
    <w:basedOn w:val="DefaultParagraphFont"/>
    <w:rsid w:val="00F30F0B"/>
  </w:style>
  <w:style w:type="paragraph" w:customStyle="1" w:styleId="left">
    <w:name w:val="left"/>
    <w:basedOn w:val="Normal"/>
    <w:rsid w:val="00F30F0B"/>
    <w:pPr>
      <w:spacing w:before="100" w:beforeAutospacing="1" w:after="100" w:afterAutospacing="1"/>
    </w:pPr>
    <w:rPr>
      <w:rFonts w:ascii="Tahoma" w:hAnsi="Tahoma"/>
      <w:szCs w:val="20"/>
    </w:rPr>
  </w:style>
  <w:style w:type="paragraph" w:customStyle="1" w:styleId="right">
    <w:name w:val="right"/>
    <w:basedOn w:val="Normal"/>
    <w:rsid w:val="00F30F0B"/>
    <w:pPr>
      <w:spacing w:before="100" w:beforeAutospacing="1" w:after="100" w:afterAutospacing="1"/>
    </w:pPr>
    <w:rPr>
      <w:rFonts w:ascii="Tahoma" w:hAnsi="Tahoma"/>
      <w:szCs w:val="20"/>
    </w:rPr>
  </w:style>
  <w:style w:type="character" w:customStyle="1" w:styleId="gptad">
    <w:name w:val="gptad"/>
    <w:basedOn w:val="DefaultParagraphFont"/>
    <w:rsid w:val="00F30F0B"/>
  </w:style>
  <w:style w:type="paragraph" w:customStyle="1" w:styleId="creditpostedmodified">
    <w:name w:val="credit_posted_modified"/>
    <w:basedOn w:val="Normal"/>
    <w:rsid w:val="00F30F0B"/>
    <w:pPr>
      <w:spacing w:before="100" w:beforeAutospacing="1" w:after="100" w:afterAutospacing="1"/>
    </w:pPr>
    <w:rPr>
      <w:rFonts w:ascii="Tahoma" w:hAnsi="Tahoma"/>
      <w:szCs w:val="20"/>
    </w:rPr>
  </w:style>
  <w:style w:type="character" w:customStyle="1" w:styleId="creditline">
    <w:name w:val="creditline"/>
    <w:basedOn w:val="DefaultParagraphFont"/>
    <w:rsid w:val="00F30F0B"/>
  </w:style>
  <w:style w:type="character" w:customStyle="1" w:styleId="grd">
    <w:name w:val="grd"/>
    <w:basedOn w:val="DefaultParagraphFont"/>
    <w:rsid w:val="00F30F0B"/>
  </w:style>
  <w:style w:type="paragraph" w:customStyle="1" w:styleId="hs-text-container">
    <w:name w:val="hs-text-container"/>
    <w:basedOn w:val="Normal"/>
    <w:rsid w:val="00F30F0B"/>
    <w:pPr>
      <w:spacing w:before="100" w:beforeAutospacing="1" w:after="100" w:afterAutospacing="1"/>
    </w:pPr>
    <w:rPr>
      <w:rFonts w:ascii="Tahoma" w:hAnsi="Tahoma"/>
      <w:szCs w:val="20"/>
    </w:rPr>
  </w:style>
  <w:style w:type="character" w:customStyle="1" w:styleId="created">
    <w:name w:val="created"/>
    <w:basedOn w:val="DefaultParagraphFont"/>
    <w:rsid w:val="00F30F0B"/>
  </w:style>
  <w:style w:type="character" w:customStyle="1" w:styleId="changed">
    <w:name w:val="changed"/>
    <w:basedOn w:val="DefaultParagraphFont"/>
    <w:rsid w:val="00F30F0B"/>
  </w:style>
  <w:style w:type="character" w:customStyle="1" w:styleId="article-author-name">
    <w:name w:val="article-author-name"/>
    <w:basedOn w:val="DefaultParagraphFont"/>
    <w:rsid w:val="00F30F0B"/>
  </w:style>
  <w:style w:type="character" w:customStyle="1" w:styleId="bioexcerpt">
    <w:name w:val="bio_excerpt"/>
    <w:basedOn w:val="DefaultParagraphFont"/>
    <w:rsid w:val="00F30F0B"/>
  </w:style>
  <w:style w:type="character" w:customStyle="1" w:styleId="commentcount">
    <w:name w:val="comment_count"/>
    <w:basedOn w:val="DefaultParagraphFont"/>
    <w:rsid w:val="00F30F0B"/>
  </w:style>
  <w:style w:type="character" w:customStyle="1" w:styleId="searchtermshighlighted">
    <w:name w:val="searchtermshighlighted"/>
    <w:basedOn w:val="DefaultParagraphFont"/>
    <w:rsid w:val="00F30F0B"/>
  </w:style>
  <w:style w:type="character" w:customStyle="1" w:styleId="contributornametrigger">
    <w:name w:val="contributornametrigger"/>
    <w:basedOn w:val="DefaultParagraphFont"/>
    <w:rsid w:val="00F30F0B"/>
  </w:style>
  <w:style w:type="character" w:customStyle="1" w:styleId="bylinepipe">
    <w:name w:val="bylinepipe"/>
    <w:basedOn w:val="DefaultParagraphFont"/>
    <w:rsid w:val="00F30F0B"/>
  </w:style>
  <w:style w:type="character" w:customStyle="1" w:styleId="lucenesearchresulturlb">
    <w:name w:val="lucene_search_result_url_b"/>
    <w:basedOn w:val="DefaultParagraphFont"/>
    <w:rsid w:val="00F30F0B"/>
  </w:style>
  <w:style w:type="character" w:customStyle="1" w:styleId="faculty-title">
    <w:name w:val="faculty-title"/>
    <w:basedOn w:val="DefaultParagraphFont"/>
    <w:rsid w:val="00F30F0B"/>
  </w:style>
  <w:style w:type="character" w:customStyle="1" w:styleId="count">
    <w:name w:val="count"/>
    <w:basedOn w:val="DefaultParagraphFont"/>
    <w:rsid w:val="00F30F0B"/>
  </w:style>
  <w:style w:type="character" w:customStyle="1" w:styleId="volume">
    <w:name w:val="volume"/>
    <w:basedOn w:val="DefaultParagraphFont"/>
    <w:rsid w:val="00F30F0B"/>
  </w:style>
  <w:style w:type="character" w:customStyle="1" w:styleId="issue">
    <w:name w:val="issue"/>
    <w:basedOn w:val="DefaultParagraphFont"/>
    <w:rsid w:val="00F30F0B"/>
  </w:style>
  <w:style w:type="character" w:customStyle="1" w:styleId="pages">
    <w:name w:val="pages"/>
    <w:basedOn w:val="DefaultParagraphFont"/>
    <w:rsid w:val="00F30F0B"/>
  </w:style>
  <w:style w:type="character" w:customStyle="1" w:styleId="field-content">
    <w:name w:val="field-content"/>
    <w:basedOn w:val="DefaultParagraphFont"/>
    <w:rsid w:val="00F30F0B"/>
  </w:style>
  <w:style w:type="character" w:customStyle="1" w:styleId="person">
    <w:name w:val="person"/>
    <w:basedOn w:val="DefaultParagraphFont"/>
    <w:rsid w:val="00F30F0B"/>
  </w:style>
  <w:style w:type="character" w:customStyle="1" w:styleId="corresponding">
    <w:name w:val="corresponding"/>
    <w:basedOn w:val="DefaultParagraphFont"/>
    <w:rsid w:val="00F30F0B"/>
  </w:style>
  <w:style w:type="character" w:customStyle="1" w:styleId="entry-date">
    <w:name w:val="entry-date"/>
    <w:basedOn w:val="DefaultParagraphFont"/>
    <w:rsid w:val="00F30F0B"/>
  </w:style>
  <w:style w:type="paragraph" w:customStyle="1" w:styleId="entry-meta">
    <w:name w:val="entry-meta"/>
    <w:basedOn w:val="Normal"/>
    <w:rsid w:val="00F30F0B"/>
    <w:pPr>
      <w:spacing w:before="100" w:beforeAutospacing="1" w:after="100" w:afterAutospacing="1"/>
    </w:pPr>
    <w:rPr>
      <w:rFonts w:ascii="Tahoma" w:hAnsi="Tahoma"/>
      <w:szCs w:val="20"/>
    </w:rPr>
  </w:style>
  <w:style w:type="character" w:customStyle="1" w:styleId="post-time">
    <w:name w:val="post-time"/>
    <w:basedOn w:val="DefaultParagraphFont"/>
    <w:rsid w:val="00F30F0B"/>
  </w:style>
  <w:style w:type="character" w:customStyle="1" w:styleId="post-category">
    <w:name w:val="post-category"/>
    <w:basedOn w:val="DefaultParagraphFont"/>
    <w:rsid w:val="00F30F0B"/>
  </w:style>
  <w:style w:type="character" w:customStyle="1" w:styleId="post-author">
    <w:name w:val="post-author"/>
    <w:basedOn w:val="DefaultParagraphFont"/>
    <w:rsid w:val="00F30F0B"/>
  </w:style>
  <w:style w:type="character" w:customStyle="1" w:styleId="A10">
    <w:name w:val="A10"/>
    <w:uiPriority w:val="99"/>
    <w:rsid w:val="00F30F0B"/>
    <w:rPr>
      <w:rFonts w:cs="MS Mincho"/>
      <w:color w:val="000000"/>
      <w:sz w:val="11"/>
      <w:szCs w:val="11"/>
    </w:rPr>
  </w:style>
  <w:style w:type="paragraph" w:customStyle="1" w:styleId="Pa10">
    <w:name w:val="Pa10"/>
    <w:basedOn w:val="Default"/>
    <w:next w:val="Default"/>
    <w:uiPriority w:val="99"/>
    <w:rsid w:val="00F30F0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30F0B"/>
    <w:pPr>
      <w:widowControl w:val="0"/>
      <w:spacing w:line="241" w:lineRule="atLeast"/>
    </w:pPr>
    <w:rPr>
      <w:rFonts w:ascii="Verdana" w:eastAsiaTheme="minorEastAsia" w:hAnsi="Verdana" w:cs="Cambria"/>
      <w:color w:val="auto"/>
    </w:rPr>
  </w:style>
  <w:style w:type="character" w:customStyle="1" w:styleId="A9">
    <w:name w:val="A9"/>
    <w:uiPriority w:val="99"/>
    <w:rsid w:val="00F30F0B"/>
    <w:rPr>
      <w:rFonts w:cs="MS Mincho"/>
      <w:color w:val="000000"/>
      <w:sz w:val="14"/>
      <w:szCs w:val="14"/>
    </w:rPr>
  </w:style>
  <w:style w:type="paragraph" w:customStyle="1" w:styleId="articledetails">
    <w:name w:val="articledetails"/>
    <w:basedOn w:val="Normal"/>
    <w:rsid w:val="00F30F0B"/>
    <w:pPr>
      <w:spacing w:before="100" w:beforeAutospacing="1" w:after="100" w:afterAutospacing="1"/>
    </w:pPr>
    <w:rPr>
      <w:rFonts w:ascii="Tahoma" w:hAnsi="Tahoma"/>
      <w:szCs w:val="20"/>
    </w:rPr>
  </w:style>
  <w:style w:type="character" w:customStyle="1" w:styleId="posted-and-updated">
    <w:name w:val="posted-and-updated"/>
    <w:basedOn w:val="DefaultParagraphFont"/>
    <w:rsid w:val="00F30F0B"/>
  </w:style>
  <w:style w:type="paragraph" w:customStyle="1" w:styleId="aff">
    <w:name w:val="aff"/>
    <w:basedOn w:val="Normal"/>
    <w:rsid w:val="00F30F0B"/>
    <w:pPr>
      <w:spacing w:before="100" w:beforeAutospacing="1" w:after="100" w:afterAutospacing="1"/>
    </w:pPr>
    <w:rPr>
      <w:rFonts w:ascii="Tahoma" w:hAnsi="Tahoma"/>
      <w:szCs w:val="20"/>
    </w:rPr>
  </w:style>
  <w:style w:type="character" w:customStyle="1" w:styleId="entry-author">
    <w:name w:val="entry-author"/>
    <w:basedOn w:val="DefaultParagraphFont"/>
    <w:rsid w:val="00F30F0B"/>
  </w:style>
  <w:style w:type="character" w:customStyle="1" w:styleId="entry-author-name">
    <w:name w:val="entry-author-name"/>
    <w:basedOn w:val="DefaultParagraphFont"/>
    <w:rsid w:val="00F30F0B"/>
  </w:style>
  <w:style w:type="character" w:customStyle="1" w:styleId="arial11">
    <w:name w:val="arial_11"/>
    <w:basedOn w:val="DefaultParagraphFont"/>
    <w:rsid w:val="00F30F0B"/>
  </w:style>
  <w:style w:type="character" w:customStyle="1" w:styleId="contrib-degrees">
    <w:name w:val="contrib-degrees"/>
    <w:basedOn w:val="DefaultParagraphFont"/>
    <w:rsid w:val="00F30F0B"/>
  </w:style>
  <w:style w:type="character" w:customStyle="1" w:styleId="contrib-on-behalf-of">
    <w:name w:val="contrib-on-behalf-of"/>
    <w:basedOn w:val="DefaultParagraphFont"/>
    <w:rsid w:val="00F30F0B"/>
  </w:style>
  <w:style w:type="character" w:customStyle="1" w:styleId="pubtime">
    <w:name w:val="pubtime"/>
    <w:basedOn w:val="DefaultParagraphFont"/>
    <w:rsid w:val="00F30F0B"/>
  </w:style>
  <w:style w:type="character" w:customStyle="1" w:styleId="time">
    <w:name w:val="time"/>
    <w:basedOn w:val="DefaultParagraphFont"/>
    <w:rsid w:val="00F30F0B"/>
  </w:style>
  <w:style w:type="character" w:customStyle="1" w:styleId="fbcommentscount">
    <w:name w:val="fb_comments_count"/>
    <w:basedOn w:val="DefaultParagraphFont"/>
    <w:rsid w:val="00F30F0B"/>
  </w:style>
  <w:style w:type="character" w:customStyle="1" w:styleId="stsharethiscustom">
    <w:name w:val="st_sharethis_custom"/>
    <w:basedOn w:val="DefaultParagraphFont"/>
    <w:rsid w:val="00F30F0B"/>
  </w:style>
  <w:style w:type="paragraph" w:customStyle="1" w:styleId="permalinkable">
    <w:name w:val="permalinkable"/>
    <w:basedOn w:val="Normal"/>
    <w:rsid w:val="00F30F0B"/>
    <w:pPr>
      <w:spacing w:before="100" w:beforeAutospacing="1" w:after="100" w:afterAutospacing="1"/>
    </w:pPr>
    <w:rPr>
      <w:rFonts w:ascii="Tahoma" w:hAnsi="Tahoma"/>
      <w:szCs w:val="20"/>
    </w:rPr>
  </w:style>
  <w:style w:type="character" w:customStyle="1" w:styleId="post-date">
    <w:name w:val="post-date"/>
    <w:basedOn w:val="DefaultParagraphFont"/>
    <w:rsid w:val="00F30F0B"/>
  </w:style>
  <w:style w:type="character" w:customStyle="1" w:styleId="link-external">
    <w:name w:val="link-external"/>
    <w:basedOn w:val="DefaultParagraphFont"/>
    <w:rsid w:val="00F30F0B"/>
  </w:style>
  <w:style w:type="character" w:customStyle="1" w:styleId="articleauthor">
    <w:name w:val="article_author"/>
    <w:basedOn w:val="DefaultParagraphFont"/>
    <w:rsid w:val="00F30F0B"/>
  </w:style>
  <w:style w:type="character" w:customStyle="1" w:styleId="articleissue">
    <w:name w:val="article_issue"/>
    <w:basedOn w:val="DefaultParagraphFont"/>
    <w:rsid w:val="00F30F0B"/>
  </w:style>
  <w:style w:type="character" w:customStyle="1" w:styleId="a-size-large">
    <w:name w:val="a-size-large"/>
    <w:basedOn w:val="DefaultParagraphFont"/>
    <w:rsid w:val="00F30F0B"/>
  </w:style>
  <w:style w:type="character" w:customStyle="1" w:styleId="a-size-medium">
    <w:name w:val="a-size-medium"/>
    <w:basedOn w:val="DefaultParagraphFont"/>
    <w:rsid w:val="00F30F0B"/>
  </w:style>
  <w:style w:type="character" w:customStyle="1" w:styleId="contribution">
    <w:name w:val="contribution"/>
    <w:basedOn w:val="DefaultParagraphFont"/>
    <w:rsid w:val="00F30F0B"/>
  </w:style>
  <w:style w:type="character" w:customStyle="1" w:styleId="a-color-secondary">
    <w:name w:val="a-color-secondary"/>
    <w:basedOn w:val="DefaultParagraphFont"/>
    <w:rsid w:val="00F30F0B"/>
  </w:style>
  <w:style w:type="paragraph" w:customStyle="1" w:styleId="sbyline">
    <w:name w:val="sbyline"/>
    <w:basedOn w:val="Normal"/>
    <w:rsid w:val="00F30F0B"/>
    <w:pPr>
      <w:spacing w:before="100" w:beforeAutospacing="1" w:after="100" w:afterAutospacing="1"/>
    </w:pPr>
    <w:rPr>
      <w:rFonts w:ascii="Tahoma" w:hAnsi="Tahoma"/>
      <w:szCs w:val="20"/>
    </w:rPr>
  </w:style>
  <w:style w:type="character" w:customStyle="1" w:styleId="ui-author">
    <w:name w:val="ui-author"/>
    <w:basedOn w:val="DefaultParagraphFont"/>
    <w:rsid w:val="00F30F0B"/>
  </w:style>
  <w:style w:type="character" w:customStyle="1" w:styleId="ui-staffline">
    <w:name w:val="ui-staffline"/>
    <w:basedOn w:val="DefaultParagraphFont"/>
    <w:rsid w:val="00F30F0B"/>
  </w:style>
  <w:style w:type="paragraph" w:customStyle="1" w:styleId="promotion-tag-p">
    <w:name w:val="promotion-tag-p"/>
    <w:basedOn w:val="Normal"/>
    <w:rsid w:val="00F30F0B"/>
    <w:pPr>
      <w:spacing w:before="100" w:beforeAutospacing="1" w:after="100" w:afterAutospacing="1"/>
    </w:pPr>
    <w:rPr>
      <w:rFonts w:ascii="Tahoma" w:hAnsi="Tahoma"/>
      <w:szCs w:val="20"/>
    </w:rPr>
  </w:style>
  <w:style w:type="paragraph" w:customStyle="1" w:styleId="heading">
    <w:name w:val="heading"/>
    <w:basedOn w:val="Normal"/>
    <w:rsid w:val="00F30F0B"/>
    <w:pPr>
      <w:spacing w:before="100" w:beforeAutospacing="1" w:after="100" w:afterAutospacing="1"/>
    </w:pPr>
    <w:rPr>
      <w:rFonts w:ascii="Tahoma" w:hAnsi="Tahoma"/>
      <w:szCs w:val="20"/>
    </w:rPr>
  </w:style>
  <w:style w:type="character" w:customStyle="1" w:styleId="value">
    <w:name w:val="value"/>
    <w:basedOn w:val="DefaultParagraphFont"/>
    <w:rsid w:val="00F30F0B"/>
  </w:style>
  <w:style w:type="character" w:customStyle="1" w:styleId="specialissuelabel">
    <w:name w:val="specialissuelabel"/>
    <w:basedOn w:val="DefaultParagraphFont"/>
    <w:rsid w:val="00F30F0B"/>
  </w:style>
  <w:style w:type="character" w:customStyle="1" w:styleId="referencediv">
    <w:name w:val="referencediv"/>
    <w:basedOn w:val="DefaultParagraphFont"/>
    <w:rsid w:val="00F30F0B"/>
  </w:style>
  <w:style w:type="character" w:customStyle="1" w:styleId="wp-smiley">
    <w:name w:val="wp-smiley"/>
    <w:basedOn w:val="DefaultParagraphFont"/>
    <w:rsid w:val="00F30F0B"/>
  </w:style>
  <w:style w:type="character" w:customStyle="1" w:styleId="meta-prep">
    <w:name w:val="meta-prep"/>
    <w:basedOn w:val="DefaultParagraphFont"/>
    <w:rsid w:val="00F30F0B"/>
  </w:style>
  <w:style w:type="character" w:customStyle="1" w:styleId="artjournal">
    <w:name w:val="art_journal"/>
    <w:basedOn w:val="DefaultParagraphFont"/>
    <w:rsid w:val="00F30F0B"/>
  </w:style>
  <w:style w:type="character" w:customStyle="1" w:styleId="artdatevolumeissuepart">
    <w:name w:val="art_datevolumeissuepart"/>
    <w:basedOn w:val="DefaultParagraphFont"/>
    <w:rsid w:val="00F30F0B"/>
  </w:style>
  <w:style w:type="character" w:customStyle="1" w:styleId="artpages">
    <w:name w:val="art_pages"/>
    <w:basedOn w:val="DefaultParagraphFont"/>
    <w:rsid w:val="00F30F0B"/>
  </w:style>
  <w:style w:type="character" w:customStyle="1" w:styleId="singlehighlightclass">
    <w:name w:val="single_highlight_class"/>
    <w:basedOn w:val="DefaultParagraphFont"/>
    <w:rsid w:val="00F30F0B"/>
  </w:style>
  <w:style w:type="character" w:customStyle="1" w:styleId="degree">
    <w:name w:val="degree"/>
    <w:basedOn w:val="DefaultParagraphFont"/>
    <w:rsid w:val="00F30F0B"/>
  </w:style>
  <w:style w:type="character" w:customStyle="1" w:styleId="major">
    <w:name w:val="major"/>
    <w:basedOn w:val="DefaultParagraphFont"/>
    <w:rsid w:val="00F30F0B"/>
  </w:style>
  <w:style w:type="character" w:customStyle="1" w:styleId="authors">
    <w:name w:val="authors"/>
    <w:basedOn w:val="DefaultParagraphFont"/>
    <w:rsid w:val="00F30F0B"/>
  </w:style>
  <w:style w:type="character" w:customStyle="1" w:styleId="views">
    <w:name w:val="views"/>
    <w:basedOn w:val="DefaultParagraphFont"/>
    <w:rsid w:val="00F30F0B"/>
  </w:style>
  <w:style w:type="character" w:customStyle="1" w:styleId="stmainservices">
    <w:name w:val="stmainservices"/>
    <w:basedOn w:val="DefaultParagraphFont"/>
    <w:rsid w:val="00F30F0B"/>
  </w:style>
  <w:style w:type="character" w:customStyle="1" w:styleId="stbubblehcount">
    <w:name w:val="stbubble_hcount"/>
    <w:basedOn w:val="DefaultParagraphFont"/>
    <w:rsid w:val="00F30F0B"/>
  </w:style>
  <w:style w:type="paragraph" w:customStyle="1" w:styleId="Document">
    <w:name w:val="_Document"/>
    <w:basedOn w:val="Default"/>
    <w:next w:val="Default"/>
    <w:uiPriority w:val="99"/>
    <w:rsid w:val="00F30F0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30F0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30F0B"/>
    <w:pPr>
      <w:widowControl w:val="0"/>
    </w:pPr>
    <w:rPr>
      <w:rFonts w:ascii="AKDPE C+ Utopia" w:eastAsiaTheme="minorEastAsia" w:hAnsi="AKDPE C+ Utopia" w:cs="Cambria"/>
      <w:color w:val="auto"/>
    </w:rPr>
  </w:style>
  <w:style w:type="paragraph" w:customStyle="1" w:styleId="collapsed-hide">
    <w:name w:val="collapsed-hide"/>
    <w:basedOn w:val="Normal"/>
    <w:rsid w:val="00F30F0B"/>
    <w:pPr>
      <w:spacing w:before="100" w:beforeAutospacing="1" w:after="100" w:afterAutospacing="1"/>
    </w:pPr>
    <w:rPr>
      <w:rFonts w:ascii="Tahoma" w:hAnsi="Tahoma"/>
      <w:szCs w:val="20"/>
    </w:rPr>
  </w:style>
  <w:style w:type="paragraph" w:customStyle="1" w:styleId="Pa7">
    <w:name w:val="Pa7"/>
    <w:basedOn w:val="Default"/>
    <w:next w:val="Default"/>
    <w:uiPriority w:val="99"/>
    <w:rsid w:val="00F30F0B"/>
    <w:pPr>
      <w:widowControl w:val="0"/>
      <w:spacing w:line="211" w:lineRule="atLeast"/>
    </w:pPr>
    <w:rPr>
      <w:rFonts w:ascii="Courier New" w:eastAsiaTheme="minorEastAsia" w:hAnsi="Courier New" w:cs="Cambria"/>
      <w:color w:val="auto"/>
    </w:rPr>
  </w:style>
  <w:style w:type="paragraph" w:customStyle="1" w:styleId="odd">
    <w:name w:val="odd"/>
    <w:basedOn w:val="Normal"/>
    <w:rsid w:val="00F30F0B"/>
    <w:pPr>
      <w:spacing w:before="100" w:beforeAutospacing="1" w:after="100" w:afterAutospacing="1"/>
    </w:pPr>
    <w:rPr>
      <w:rFonts w:ascii="Tahoma" w:hAnsi="Tahoma"/>
      <w:szCs w:val="20"/>
    </w:rPr>
  </w:style>
  <w:style w:type="character" w:customStyle="1" w:styleId="article-date">
    <w:name w:val="article-date"/>
    <w:basedOn w:val="DefaultParagraphFont"/>
    <w:rsid w:val="00F30F0B"/>
  </w:style>
  <w:style w:type="character" w:customStyle="1" w:styleId="article-author">
    <w:name w:val="article-author"/>
    <w:basedOn w:val="DefaultParagraphFont"/>
    <w:rsid w:val="00F30F0B"/>
  </w:style>
  <w:style w:type="character" w:customStyle="1" w:styleId="tolocaltime">
    <w:name w:val="tolocaltime"/>
    <w:basedOn w:val="DefaultParagraphFont"/>
    <w:rsid w:val="00F30F0B"/>
  </w:style>
  <w:style w:type="character" w:customStyle="1" w:styleId="pb-byline">
    <w:name w:val="pb-byline"/>
    <w:basedOn w:val="DefaultParagraphFont"/>
    <w:rsid w:val="00F30F0B"/>
  </w:style>
  <w:style w:type="character" w:customStyle="1" w:styleId="pb-timestamp">
    <w:name w:val="pb-timestamp"/>
    <w:basedOn w:val="DefaultParagraphFont"/>
    <w:rsid w:val="00F30F0B"/>
  </w:style>
  <w:style w:type="paragraph" w:customStyle="1" w:styleId="Pa8">
    <w:name w:val="Pa8"/>
    <w:basedOn w:val="Default"/>
    <w:next w:val="Default"/>
    <w:uiPriority w:val="99"/>
    <w:rsid w:val="00F30F0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30F0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30F0B"/>
  </w:style>
  <w:style w:type="character" w:customStyle="1" w:styleId="even">
    <w:name w:val="even"/>
    <w:basedOn w:val="DefaultParagraphFont"/>
    <w:rsid w:val="00F30F0B"/>
  </w:style>
  <w:style w:type="paragraph" w:customStyle="1" w:styleId="volissue">
    <w:name w:val="volissue"/>
    <w:basedOn w:val="Normal"/>
    <w:rsid w:val="00F30F0B"/>
    <w:pPr>
      <w:spacing w:before="100" w:beforeAutospacing="1" w:after="100" w:afterAutospacing="1"/>
    </w:pPr>
    <w:rPr>
      <w:rFonts w:ascii="Tahoma" w:hAnsi="Tahoma"/>
      <w:szCs w:val="20"/>
    </w:rPr>
  </w:style>
  <w:style w:type="character" w:customStyle="1" w:styleId="view-count">
    <w:name w:val="view-count"/>
    <w:basedOn w:val="DefaultParagraphFont"/>
    <w:rsid w:val="00F30F0B"/>
  </w:style>
  <w:style w:type="character" w:customStyle="1" w:styleId="tChar">
    <w:name w:val="t Char"/>
    <w:rsid w:val="00F30F0B"/>
    <w:rPr>
      <w:rFonts w:ascii="Georgia" w:eastAsia="Times New Roman" w:hAnsi="Georgia" w:cs="Calibri"/>
      <w:b/>
      <w:lang w:val="x-none" w:eastAsia="x-none"/>
    </w:rPr>
  </w:style>
  <w:style w:type="paragraph" w:customStyle="1" w:styleId="BoldUnderlineChar20">
    <w:name w:val="BoldUnderline Char2"/>
    <w:link w:val="BoldUnderlineChar2Char"/>
    <w:rsid w:val="00F30F0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30F0B"/>
    <w:rPr>
      <w:rFonts w:ascii="Times New Roman" w:eastAsia="Times New Roman" w:hAnsi="Times New Roman" w:cs="Times New Roman"/>
      <w:b/>
      <w:sz w:val="20"/>
      <w:szCs w:val="24"/>
      <w:u w:val="single"/>
    </w:rPr>
  </w:style>
  <w:style w:type="character" w:customStyle="1" w:styleId="UnderlineCharChar4">
    <w:name w:val="Underline Char Char4"/>
    <w:rsid w:val="00F30F0B"/>
    <w:rPr>
      <w:szCs w:val="24"/>
      <w:u w:val="single"/>
      <w:lang w:val="en-US" w:eastAsia="en-US" w:bidi="ar-SA"/>
    </w:rPr>
  </w:style>
  <w:style w:type="character" w:customStyle="1" w:styleId="BoldUnderlineCharChar3">
    <w:name w:val="BoldUnderline Char Char3"/>
    <w:rsid w:val="00F30F0B"/>
    <w:rPr>
      <w:b/>
      <w:szCs w:val="24"/>
      <w:u w:val="single"/>
      <w:lang w:val="en-US" w:eastAsia="en-US" w:bidi="ar-SA"/>
    </w:rPr>
  </w:style>
  <w:style w:type="character" w:customStyle="1" w:styleId="BoldUnderlineCharChar2">
    <w:name w:val="BoldUnderline Char Char2"/>
    <w:rsid w:val="00F30F0B"/>
    <w:rPr>
      <w:b/>
      <w:szCs w:val="24"/>
      <w:u w:val="single"/>
      <w:lang w:val="en-US" w:eastAsia="en-US" w:bidi="ar-SA"/>
    </w:rPr>
  </w:style>
  <w:style w:type="paragraph" w:customStyle="1" w:styleId="UnderlineCard0">
    <w:name w:val="UnderlineCard"/>
    <w:basedOn w:val="Heading3"/>
    <w:link w:val="UnderlineCardChar"/>
    <w:qFormat/>
    <w:rsid w:val="00F30F0B"/>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30F0B"/>
    <w:rPr>
      <w:rFonts w:ascii="Calibri" w:eastAsia="Calibri" w:hAnsi="Calibri" w:cs="Times New Roman"/>
      <w:bCs/>
      <w:sz w:val="20"/>
      <w:szCs w:val="20"/>
      <w:u w:val="single"/>
      <w:lang w:val="x-none" w:eastAsia="x-none"/>
    </w:rPr>
  </w:style>
  <w:style w:type="character" w:customStyle="1" w:styleId="5Notunderlined">
    <w:name w:val="5 Not underlined"/>
    <w:rsid w:val="00F30F0B"/>
    <w:rPr>
      <w:rFonts w:ascii="Times New Roman" w:hAnsi="Times New Roman"/>
      <w:sz w:val="16"/>
    </w:rPr>
  </w:style>
  <w:style w:type="character" w:customStyle="1" w:styleId="volume-issue">
    <w:name w:val="volume-issue"/>
    <w:rsid w:val="00F30F0B"/>
    <w:rPr>
      <w:rFonts w:cs="Times New Roman"/>
    </w:rPr>
  </w:style>
  <w:style w:type="character" w:customStyle="1" w:styleId="i">
    <w:name w:val="i"/>
    <w:basedOn w:val="DefaultParagraphFont"/>
    <w:uiPriority w:val="99"/>
    <w:rsid w:val="00F30F0B"/>
  </w:style>
  <w:style w:type="character" w:customStyle="1" w:styleId="storytext">
    <w:name w:val="storytext"/>
    <w:basedOn w:val="DefaultParagraphFont"/>
    <w:rsid w:val="00F30F0B"/>
  </w:style>
  <w:style w:type="character" w:customStyle="1" w:styleId="heading3char0">
    <w:name w:val="heading3char"/>
    <w:rsid w:val="00F30F0B"/>
  </w:style>
  <w:style w:type="character" w:customStyle="1" w:styleId="boldness1">
    <w:name w:val="boldness1"/>
    <w:rsid w:val="00F30F0B"/>
  </w:style>
  <w:style w:type="paragraph" w:customStyle="1" w:styleId="Cardd">
    <w:name w:val="Cardd"/>
    <w:basedOn w:val="Normal"/>
    <w:uiPriority w:val="4"/>
    <w:qFormat/>
    <w:rsid w:val="00F30F0B"/>
    <w:pPr>
      <w:ind w:left="288" w:right="288"/>
    </w:pPr>
  </w:style>
  <w:style w:type="paragraph" w:customStyle="1" w:styleId="document0">
    <w:name w:val="document"/>
    <w:basedOn w:val="Normal"/>
    <w:rsid w:val="00F30F0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30F0B"/>
    <w:rPr>
      <w:rFonts w:cs="Arial"/>
      <w:bCs/>
      <w:szCs w:val="26"/>
      <w:u w:val="single"/>
      <w:lang w:val="en-US" w:eastAsia="en-US" w:bidi="ar-SA"/>
    </w:rPr>
  </w:style>
  <w:style w:type="character" w:customStyle="1" w:styleId="current-selection">
    <w:name w:val="current-selection"/>
    <w:basedOn w:val="DefaultParagraphFont"/>
    <w:rsid w:val="00F30F0B"/>
  </w:style>
  <w:style w:type="character" w:customStyle="1" w:styleId="a2">
    <w:name w:val="_"/>
    <w:basedOn w:val="DefaultParagraphFont"/>
    <w:rsid w:val="00F30F0B"/>
  </w:style>
  <w:style w:type="paragraph" w:customStyle="1" w:styleId="Shrink6">
    <w:name w:val="Shrink 6"/>
    <w:basedOn w:val="Normal"/>
    <w:qFormat/>
    <w:rsid w:val="00F30F0B"/>
    <w:rPr>
      <w:rFonts w:eastAsia="Calibri" w:cs="Times New Roman"/>
      <w:sz w:val="12"/>
    </w:rPr>
  </w:style>
  <w:style w:type="character" w:customStyle="1" w:styleId="messagecontent">
    <w:name w:val="message_content"/>
    <w:rsid w:val="00F30F0B"/>
  </w:style>
  <w:style w:type="character" w:customStyle="1" w:styleId="StyleUnderlineChar">
    <w:name w:val="Style Underline Char"/>
    <w:basedOn w:val="DefaultParagraphFont"/>
    <w:rsid w:val="00F30F0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30F0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30F0B"/>
    <w:rPr>
      <w:rFonts w:ascii="Calibri" w:eastAsia="Times New Roman" w:hAnsi="Calibri" w:cs="Arial"/>
      <w:b/>
      <w:kern w:val="32"/>
      <w:sz w:val="24"/>
      <w:szCs w:val="32"/>
      <w:u w:val="single"/>
    </w:rPr>
  </w:style>
  <w:style w:type="character" w:customStyle="1" w:styleId="twelptblackblack1">
    <w:name w:val="twelptblackblack1"/>
    <w:basedOn w:val="DefaultParagraphFont"/>
    <w:rsid w:val="00F30F0B"/>
    <w:rPr>
      <w:rFonts w:ascii="Verdana" w:hAnsi="Verdana" w:hint="default"/>
      <w:color w:val="000000"/>
      <w:sz w:val="16"/>
      <w:szCs w:val="16"/>
    </w:rPr>
  </w:style>
  <w:style w:type="character" w:customStyle="1" w:styleId="Heading3CharCharCharChar1">
    <w:name w:val="Heading 3 Char Char Char Char1"/>
    <w:rsid w:val="00F30F0B"/>
    <w:rPr>
      <w:rFonts w:cs="Arial"/>
      <w:bCs/>
      <w:szCs w:val="26"/>
      <w:u w:val="single"/>
      <w:lang w:val="en-US" w:eastAsia="en-US" w:bidi="ar-SA"/>
    </w:rPr>
  </w:style>
  <w:style w:type="paragraph" w:customStyle="1" w:styleId="conintrotext">
    <w:name w:val="conintrotext"/>
    <w:basedOn w:val="Normal"/>
    <w:uiPriority w:val="99"/>
    <w:rsid w:val="00F30F0B"/>
    <w:pPr>
      <w:spacing w:before="100" w:beforeAutospacing="1" w:after="100" w:afterAutospacing="1"/>
    </w:pPr>
    <w:rPr>
      <w:rFonts w:eastAsia="Times New Roman"/>
      <w:sz w:val="24"/>
    </w:rPr>
  </w:style>
  <w:style w:type="character" w:customStyle="1" w:styleId="comment-body">
    <w:name w:val="comment-body"/>
    <w:rsid w:val="00F30F0B"/>
  </w:style>
  <w:style w:type="character" w:customStyle="1" w:styleId="UnderlineCharCharChar1">
    <w:name w:val="Underline Char Char Char1"/>
    <w:rsid w:val="00F30F0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30F0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30F0B"/>
    <w:rPr>
      <w:rFonts w:asciiTheme="minorHAnsi" w:eastAsia="MS Mincho" w:hAnsiTheme="minorHAnsi" w:cstheme="minorBidi"/>
      <w:b/>
      <w:u w:val="single"/>
    </w:rPr>
  </w:style>
  <w:style w:type="character" w:customStyle="1" w:styleId="mw-headline">
    <w:name w:val="mw-headline"/>
    <w:rsid w:val="00F30F0B"/>
  </w:style>
  <w:style w:type="character" w:customStyle="1" w:styleId="flagicon">
    <w:name w:val="flagicon"/>
    <w:rsid w:val="00F30F0B"/>
  </w:style>
  <w:style w:type="paragraph" w:customStyle="1" w:styleId="assert">
    <w:name w:val="assert"/>
    <w:basedOn w:val="Normal"/>
    <w:uiPriority w:val="99"/>
    <w:rsid w:val="00F30F0B"/>
    <w:pPr>
      <w:spacing w:before="100" w:beforeAutospacing="1" w:after="100" w:afterAutospacing="1"/>
    </w:pPr>
    <w:rPr>
      <w:rFonts w:eastAsia="Times New Roman"/>
      <w:sz w:val="24"/>
    </w:rPr>
  </w:style>
  <w:style w:type="character" w:customStyle="1" w:styleId="apturelink">
    <w:name w:val="apturelink"/>
    <w:rsid w:val="00F30F0B"/>
  </w:style>
  <w:style w:type="character" w:customStyle="1" w:styleId="apturelinkicon">
    <w:name w:val="apturelinkicon"/>
    <w:rsid w:val="00F30F0B"/>
  </w:style>
  <w:style w:type="paragraph" w:customStyle="1" w:styleId="Default1">
    <w:name w:val="Default1"/>
    <w:basedOn w:val="Default"/>
    <w:next w:val="Default"/>
    <w:uiPriority w:val="99"/>
    <w:rsid w:val="00F30F0B"/>
    <w:rPr>
      <w:color w:val="auto"/>
    </w:rPr>
  </w:style>
  <w:style w:type="paragraph" w:customStyle="1" w:styleId="center">
    <w:name w:val="center"/>
    <w:basedOn w:val="Normal"/>
    <w:uiPriority w:val="99"/>
    <w:rsid w:val="00F30F0B"/>
    <w:pPr>
      <w:spacing w:before="100" w:beforeAutospacing="1" w:after="100" w:afterAutospacing="1"/>
    </w:pPr>
    <w:rPr>
      <w:rFonts w:eastAsia="Times New Roman"/>
      <w:sz w:val="24"/>
    </w:rPr>
  </w:style>
  <w:style w:type="character" w:customStyle="1" w:styleId="LittleChar">
    <w:name w:val="Little Char"/>
    <w:link w:val="Little"/>
    <w:rsid w:val="00F30F0B"/>
    <w:rPr>
      <w:rFonts w:ascii="Garamond" w:eastAsia="Times New Roman" w:hAnsi="Garamond" w:cs="Calibri"/>
    </w:rPr>
  </w:style>
  <w:style w:type="character" w:customStyle="1" w:styleId="UnderlineChar1Char">
    <w:name w:val="Underline Char1 Char"/>
    <w:rsid w:val="00F30F0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30F0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30F0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30F0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30F0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30F0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30F0B"/>
    <w:rPr>
      <w:rFonts w:asciiTheme="minorHAnsi" w:eastAsia="MS Mincho" w:hAnsiTheme="minorHAnsi" w:cstheme="minorBidi"/>
      <w:b/>
      <w:u w:val="single"/>
    </w:rPr>
  </w:style>
  <w:style w:type="paragraph" w:customStyle="1" w:styleId="CardBody">
    <w:name w:val="Card Body"/>
    <w:basedOn w:val="Normal"/>
    <w:link w:val="CardBodyChar"/>
    <w:rsid w:val="00F30F0B"/>
    <w:rPr>
      <w:rFonts w:eastAsia="Times New Roman"/>
    </w:rPr>
  </w:style>
  <w:style w:type="character" w:customStyle="1" w:styleId="CardBodyChar">
    <w:name w:val="Card Body Char"/>
    <w:link w:val="CardBody"/>
    <w:rsid w:val="00F30F0B"/>
    <w:rPr>
      <w:rFonts w:ascii="Calibri" w:eastAsia="Times New Roman" w:hAnsi="Calibri" w:cs="Calibri"/>
    </w:rPr>
  </w:style>
  <w:style w:type="character" w:customStyle="1" w:styleId="ptitleinside">
    <w:name w:val="p_title_inside"/>
    <w:rsid w:val="00F30F0B"/>
  </w:style>
  <w:style w:type="paragraph" w:customStyle="1" w:styleId="StyleBoldandUnderlineChar11ptBorderSinglesolidline">
    <w:name w:val="Style Bold and Underline Char + 11 pt Border: : (Single solid line..."/>
    <w:link w:val="StyleBoldandUnderlineChar11ptBorderSinglesolidlineChar"/>
    <w:rsid w:val="00F30F0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30F0B"/>
    <w:rPr>
      <w:rFonts w:eastAsia="Times New Roman"/>
      <w:b/>
      <w:bCs/>
      <w:szCs w:val="20"/>
      <w:u w:val="single"/>
      <w:bdr w:val="single" w:sz="4" w:space="0" w:color="auto"/>
    </w:rPr>
  </w:style>
  <w:style w:type="character" w:customStyle="1" w:styleId="Heading1CharChar1">
    <w:name w:val="Heading 1 Char Char1"/>
    <w:rsid w:val="00F30F0B"/>
    <w:rPr>
      <w:rFonts w:cs="Arial"/>
      <w:b/>
      <w:bCs/>
      <w:szCs w:val="32"/>
      <w:lang w:val="en-US" w:eastAsia="en-US" w:bidi="ar-SA"/>
    </w:rPr>
  </w:style>
  <w:style w:type="paragraph" w:customStyle="1" w:styleId="Indentation">
    <w:name w:val="Indentation"/>
    <w:basedOn w:val="Normal"/>
    <w:uiPriority w:val="99"/>
    <w:rsid w:val="00F30F0B"/>
    <w:pPr>
      <w:ind w:left="288" w:right="288"/>
    </w:pPr>
  </w:style>
  <w:style w:type="character" w:customStyle="1" w:styleId="StyleUnderlineCharChar9ptBold">
    <w:name w:val="Style Underline Char Char + 9 pt Bold"/>
    <w:rsid w:val="00F30F0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30F0B"/>
    <w:rPr>
      <w:rFonts w:eastAsia="Times New Roman"/>
      <w:u w:val="single"/>
    </w:rPr>
  </w:style>
  <w:style w:type="character" w:customStyle="1" w:styleId="StyleStyle4ArialNarrow9ptChar">
    <w:name w:val="Style Style4 + Arial Narrow 9 pt Char"/>
    <w:link w:val="StyleStyle4ArialNarrow9pt"/>
    <w:rsid w:val="00F30F0B"/>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F30F0B"/>
    <w:rPr>
      <w:rFonts w:eastAsia="Times New Roman"/>
      <w:b/>
      <w:bCs/>
      <w:u w:val="single"/>
    </w:rPr>
  </w:style>
  <w:style w:type="character" w:customStyle="1" w:styleId="StyleStyle4ArialNarrow9ptBoldChar">
    <w:name w:val="Style Style4 + Arial Narrow 9 pt Bold Char"/>
    <w:link w:val="StyleStyle4ArialNarrow9ptBold"/>
    <w:rsid w:val="00F30F0B"/>
    <w:rPr>
      <w:rFonts w:ascii="Calibri" w:eastAsia="Times New Roman" w:hAnsi="Calibri" w:cs="Calibri"/>
      <w:b/>
      <w:bCs/>
      <w:u w:val="single"/>
    </w:rPr>
  </w:style>
  <w:style w:type="character" w:customStyle="1" w:styleId="StyleBoldandUnderlineCharChar29pt">
    <w:name w:val="Style Bold and Underline Char Char2 + 9 pt"/>
    <w:rsid w:val="00F30F0B"/>
    <w:rPr>
      <w:rFonts w:ascii="Times New Roman" w:hAnsi="Times New Roman"/>
      <w:b/>
      <w:bCs/>
      <w:noProof w:val="0"/>
      <w:sz w:val="20"/>
      <w:u w:val="single"/>
    </w:rPr>
  </w:style>
  <w:style w:type="character" w:customStyle="1" w:styleId="StyleUnderlineCharChar19pt">
    <w:name w:val="Style Underline Char Char1 + 9 pt"/>
    <w:rsid w:val="00F30F0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30F0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30F0B"/>
    <w:rPr>
      <w:rFonts w:ascii="Georgia" w:eastAsia="Times New Roman" w:hAnsi="Georgia"/>
      <w:b/>
      <w:smallCaps/>
      <w:sz w:val="24"/>
      <w:szCs w:val="24"/>
      <w:u w:val="single"/>
    </w:rPr>
  </w:style>
  <w:style w:type="character" w:customStyle="1" w:styleId="CardTextCharChar">
    <w:name w:val="Card Text Char Char"/>
    <w:rsid w:val="00F30F0B"/>
    <w:rPr>
      <w:rFonts w:ascii="Times New Roman" w:eastAsia="Times New Roman" w:hAnsi="Times New Roman" w:cs="Times New Roman"/>
      <w:sz w:val="20"/>
      <w:szCs w:val="20"/>
    </w:rPr>
  </w:style>
  <w:style w:type="character" w:customStyle="1" w:styleId="citeChar1">
    <w:name w:val="cite Char"/>
    <w:locked/>
    <w:rsid w:val="00F30F0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30F0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30F0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30F0B"/>
    <w:rPr>
      <w:i/>
      <w:iCs/>
      <w:sz w:val="20"/>
      <w:u w:val="single"/>
    </w:rPr>
  </w:style>
  <w:style w:type="character" w:customStyle="1" w:styleId="HIGHLIGHT0">
    <w:name w:val="HIGHLIGHT"/>
    <w:uiPriority w:val="1"/>
    <w:rsid w:val="00F30F0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30F0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30F0B"/>
    <w:rPr>
      <w:rFonts w:ascii="Times New Roman" w:eastAsia="Times New Roman" w:hAnsi="Times New Roman" w:cs="Times New Roman"/>
      <w:b/>
      <w:sz w:val="28"/>
      <w:szCs w:val="24"/>
    </w:rPr>
  </w:style>
  <w:style w:type="character" w:customStyle="1" w:styleId="FifthChar">
    <w:name w:val="Fifth Char"/>
    <w:link w:val="Fifth"/>
    <w:rsid w:val="00F30F0B"/>
    <w:rPr>
      <w:rFonts w:ascii="Calibri" w:eastAsia="Calibri" w:hAnsi="Calibri" w:cs="Calibri"/>
    </w:rPr>
  </w:style>
  <w:style w:type="paragraph" w:customStyle="1" w:styleId="Third">
    <w:name w:val="Third"/>
    <w:basedOn w:val="Normal"/>
    <w:link w:val="ThirdChar"/>
    <w:rsid w:val="00F30F0B"/>
    <w:rPr>
      <w:rFonts w:eastAsia="Times New Roman"/>
      <w:b/>
      <w:u w:val="single"/>
      <w:lang w:val="x-none" w:eastAsia="x-none"/>
    </w:rPr>
  </w:style>
  <w:style w:type="character" w:customStyle="1" w:styleId="ThirdChar">
    <w:name w:val="Third Char"/>
    <w:link w:val="Third"/>
    <w:rsid w:val="00F30F0B"/>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F30F0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30F0B"/>
    <w:rPr>
      <w:rFonts w:ascii="Times New Roman" w:eastAsia="Times New Roman" w:hAnsi="Times New Roman"/>
      <w:szCs w:val="24"/>
    </w:rPr>
  </w:style>
  <w:style w:type="character" w:customStyle="1" w:styleId="article-record-publication-volume-issue">
    <w:name w:val="article-record-publication-volume-issue"/>
    <w:rsid w:val="00F30F0B"/>
  </w:style>
  <w:style w:type="character" w:customStyle="1" w:styleId="NothingCharChar">
    <w:name w:val="Nothing Char Char"/>
    <w:link w:val="NothingCharCharChar"/>
    <w:rsid w:val="00F30F0B"/>
  </w:style>
  <w:style w:type="paragraph" w:customStyle="1" w:styleId="DebateUnderlineBoldChar">
    <w:name w:val="Debate Underline Bold Char"/>
    <w:basedOn w:val="Normal"/>
    <w:link w:val="DebateUnderlineBoldCharChar"/>
    <w:rsid w:val="00F30F0B"/>
    <w:pPr>
      <w:jc w:val="both"/>
    </w:pPr>
    <w:rPr>
      <w:rFonts w:eastAsia="Times New Roman"/>
      <w:b/>
      <w:u w:val="thick"/>
    </w:rPr>
  </w:style>
  <w:style w:type="character" w:customStyle="1" w:styleId="DebateUnderlineBoldCharChar">
    <w:name w:val="Debate Underline Bold Char Char"/>
    <w:link w:val="DebateUnderlineBoldChar"/>
    <w:rsid w:val="00F30F0B"/>
    <w:rPr>
      <w:rFonts w:ascii="Calibri" w:eastAsia="Times New Roman" w:hAnsi="Calibri" w:cs="Calibri"/>
      <w:b/>
      <w:u w:val="thick"/>
    </w:rPr>
  </w:style>
  <w:style w:type="character" w:customStyle="1" w:styleId="resultbodyblack">
    <w:name w:val="resultbodyblack"/>
    <w:rsid w:val="00F30F0B"/>
    <w:rPr>
      <w:rFonts w:cs="Times New Roman"/>
    </w:rPr>
  </w:style>
  <w:style w:type="paragraph" w:customStyle="1" w:styleId="bloctitles">
    <w:name w:val="bloc titles"/>
    <w:basedOn w:val="Heading1"/>
    <w:next w:val="Normal"/>
    <w:link w:val="bloctitlesChar"/>
    <w:autoRedefine/>
    <w:rsid w:val="00F30F0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30F0B"/>
    <w:rPr>
      <w:rFonts w:ascii="Calibri" w:eastAsia="Malgun Gothic" w:hAnsi="Calibri" w:cs="Arial"/>
      <w:b/>
      <w:sz w:val="28"/>
      <w:szCs w:val="32"/>
      <w:u w:val="single"/>
    </w:rPr>
  </w:style>
  <w:style w:type="paragraph" w:customStyle="1" w:styleId="CiteSmallText">
    <w:name w:val="Cite Small Text"/>
    <w:basedOn w:val="Normal"/>
    <w:uiPriority w:val="99"/>
    <w:rsid w:val="00F30F0B"/>
    <w:pPr>
      <w:widowControl w:val="0"/>
      <w:spacing w:after="200"/>
    </w:pPr>
    <w:rPr>
      <w:rFonts w:ascii="Helvetica Neue" w:hAnsi="Helvetica Neue"/>
      <w:b/>
      <w:sz w:val="18"/>
    </w:rPr>
  </w:style>
  <w:style w:type="character" w:customStyle="1" w:styleId="3TagCite">
    <w:name w:val="3 Tag/Cite"/>
    <w:rsid w:val="00F30F0B"/>
    <w:rPr>
      <w:rFonts w:ascii="Times New Roman" w:hAnsi="Times New Roman"/>
      <w:b/>
    </w:rPr>
  </w:style>
  <w:style w:type="character" w:customStyle="1" w:styleId="4Qualifications">
    <w:name w:val="4 Qualifications"/>
    <w:rsid w:val="00F30F0B"/>
    <w:rPr>
      <w:rFonts w:ascii="Times New Roman" w:hAnsi="Times New Roman"/>
      <w:sz w:val="19"/>
    </w:rPr>
  </w:style>
  <w:style w:type="character" w:customStyle="1" w:styleId="6Underlined">
    <w:name w:val="6 Underlined"/>
    <w:rsid w:val="00F30F0B"/>
    <w:rPr>
      <w:rFonts w:ascii="Times New Roman" w:hAnsi="Times New Roman"/>
      <w:b/>
      <w:sz w:val="21"/>
      <w:u w:val="single"/>
    </w:rPr>
  </w:style>
  <w:style w:type="paragraph" w:customStyle="1" w:styleId="Cards1CharChar">
    <w:name w:val="Cards1 Char Char"/>
    <w:basedOn w:val="Normal"/>
    <w:link w:val="Cards1CharCharChar"/>
    <w:rsid w:val="00F30F0B"/>
    <w:pPr>
      <w:autoSpaceDE w:val="0"/>
      <w:autoSpaceDN w:val="0"/>
      <w:adjustRightInd w:val="0"/>
      <w:ind w:left="432" w:right="432"/>
      <w:jc w:val="both"/>
    </w:pPr>
    <w:rPr>
      <w:lang w:val="x-none"/>
    </w:rPr>
  </w:style>
  <w:style w:type="character" w:customStyle="1" w:styleId="Cards1CharCharChar">
    <w:name w:val="Cards1 Char Char Char"/>
    <w:link w:val="Cards1CharChar"/>
    <w:rsid w:val="00F30F0B"/>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F30F0B"/>
    <w:rPr>
      <w:u w:val="single"/>
    </w:rPr>
  </w:style>
  <w:style w:type="paragraph" w:customStyle="1" w:styleId="UnderlineCharCharCharCharCharCharChar">
    <w:name w:val="Underline Char Char Char Char Char Char Char"/>
    <w:basedOn w:val="Normal"/>
    <w:link w:val="UnderlineCharCharCharCharCharCharCharChar"/>
    <w:rsid w:val="00F30F0B"/>
    <w:rPr>
      <w:rFonts w:asciiTheme="minorHAnsi" w:hAnsiTheme="minorHAnsi" w:cstheme="minorBidi"/>
      <w:u w:val="single"/>
    </w:rPr>
  </w:style>
  <w:style w:type="paragraph" w:customStyle="1" w:styleId="CitesCharChar">
    <w:name w:val="Cites Char Char"/>
    <w:next w:val="Normal"/>
    <w:link w:val="CitesCharCharChar"/>
    <w:rsid w:val="00F30F0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30F0B"/>
    <w:rPr>
      <w:rFonts w:ascii="Times New Roman" w:eastAsia="Times New Roman" w:hAnsi="Times New Roman" w:cs="Times New Roman"/>
      <w:sz w:val="20"/>
      <w:szCs w:val="24"/>
    </w:rPr>
  </w:style>
  <w:style w:type="character" w:customStyle="1" w:styleId="nohighlighting">
    <w:name w:val="no highlighting"/>
    <w:rsid w:val="00F30F0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30F0B"/>
    <w:rPr>
      <w:rFonts w:ascii="Cambria" w:hAnsi="Cambria" w:hint="default"/>
      <w:sz w:val="21"/>
      <w:u w:val="single"/>
    </w:rPr>
  </w:style>
  <w:style w:type="paragraph" w:customStyle="1" w:styleId="Swag">
    <w:name w:val="Swag"/>
    <w:basedOn w:val="Normal"/>
    <w:link w:val="SwagChar"/>
    <w:qFormat/>
    <w:rsid w:val="00F30F0B"/>
    <w:rPr>
      <w:color w:val="0000FF"/>
      <w:sz w:val="12"/>
      <w:u w:val="single"/>
    </w:rPr>
  </w:style>
  <w:style w:type="character" w:customStyle="1" w:styleId="SwagChar">
    <w:name w:val="Swag Char"/>
    <w:link w:val="Swag"/>
    <w:rsid w:val="00F30F0B"/>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F30F0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30F0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30F0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30F0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30F0B"/>
    <w:rPr>
      <w:rFonts w:ascii="Garamond" w:eastAsia="MS Mincho" w:hAnsi="Garamond"/>
    </w:rPr>
  </w:style>
  <w:style w:type="character" w:customStyle="1" w:styleId="StyleStyleCardTextLeft-075Right0Char">
    <w:name w:val="Style Style Card Text + Left:  -0.75&quot; + Right:  0&quot; Char"/>
    <w:link w:val="StyleStyleCardTextLeft-075Right0"/>
    <w:rsid w:val="00F30F0B"/>
    <w:rPr>
      <w:rFonts w:ascii="Garamond" w:eastAsia="MS Mincho" w:hAnsi="Garamond" w:cs="Calibri"/>
    </w:rPr>
  </w:style>
  <w:style w:type="character" w:customStyle="1" w:styleId="CharChar61">
    <w:name w:val="Char Char61"/>
    <w:rsid w:val="00F30F0B"/>
    <w:rPr>
      <w:rFonts w:cs="Arial"/>
      <w:bCs/>
      <w:sz w:val="16"/>
      <w:szCs w:val="26"/>
      <w:lang w:val="en-US" w:eastAsia="en-US" w:bidi="ar-SA"/>
    </w:rPr>
  </w:style>
  <w:style w:type="character" w:customStyle="1" w:styleId="ListBulletChar">
    <w:name w:val="List Bullet Char"/>
    <w:link w:val="ListBullet"/>
    <w:uiPriority w:val="99"/>
    <w:rsid w:val="00F30F0B"/>
    <w:rPr>
      <w:rFonts w:ascii="Calibri" w:eastAsia="Calibri" w:hAnsi="Calibri" w:cs="Calibri"/>
    </w:rPr>
  </w:style>
  <w:style w:type="paragraph" w:customStyle="1" w:styleId="subhead10">
    <w:name w:val="subhead1"/>
    <w:basedOn w:val="Normal"/>
    <w:uiPriority w:val="99"/>
    <w:rsid w:val="00F30F0B"/>
    <w:pPr>
      <w:spacing w:before="100" w:beforeAutospacing="1" w:after="100" w:afterAutospacing="1"/>
    </w:pPr>
    <w:rPr>
      <w:rFonts w:eastAsia="Times New Roman"/>
      <w:sz w:val="24"/>
    </w:rPr>
  </w:style>
  <w:style w:type="character" w:customStyle="1" w:styleId="styledate">
    <w:name w:val="styledate"/>
    <w:rsid w:val="00F30F0B"/>
  </w:style>
  <w:style w:type="character" w:customStyle="1" w:styleId="BoldandUnderlineChar1">
    <w:name w:val="Bold and Underline Char1"/>
    <w:rsid w:val="00F30F0B"/>
    <w:rPr>
      <w:b/>
      <w:szCs w:val="24"/>
      <w:u w:val="single"/>
      <w:lang w:val="en-US" w:eastAsia="en-US" w:bidi="ar-SA"/>
    </w:rPr>
  </w:style>
  <w:style w:type="character" w:customStyle="1" w:styleId="BoldandUnderlineChar1Char2">
    <w:name w:val="Bold and Underline Char1 Char2"/>
    <w:rsid w:val="00F30F0B"/>
    <w:rPr>
      <w:b/>
      <w:szCs w:val="24"/>
      <w:u w:val="single"/>
      <w:lang w:val="en-US" w:eastAsia="en-US" w:bidi="ar-SA"/>
    </w:rPr>
  </w:style>
  <w:style w:type="character" w:customStyle="1" w:styleId="BoldandUnderlineCharChar1">
    <w:name w:val="Bold and Underline Char Char1"/>
    <w:rsid w:val="00F30F0B"/>
    <w:rPr>
      <w:b/>
      <w:szCs w:val="24"/>
      <w:u w:val="single"/>
      <w:lang w:val="en-US" w:eastAsia="en-US" w:bidi="ar-SA"/>
    </w:rPr>
  </w:style>
  <w:style w:type="character" w:customStyle="1" w:styleId="BoldandUnderlineChar6">
    <w:name w:val="Bold and Underline Char6"/>
    <w:rsid w:val="00F30F0B"/>
    <w:rPr>
      <w:b/>
      <w:szCs w:val="24"/>
      <w:u w:val="single"/>
      <w:lang w:val="en-US" w:eastAsia="en-US" w:bidi="ar-SA"/>
    </w:rPr>
  </w:style>
  <w:style w:type="character" w:customStyle="1" w:styleId="title-link-wrapper">
    <w:name w:val="title-link-wrapper"/>
    <w:rsid w:val="00F30F0B"/>
  </w:style>
  <w:style w:type="character" w:customStyle="1" w:styleId="medium-font">
    <w:name w:val="medium-font"/>
    <w:rsid w:val="00F30F0B"/>
  </w:style>
  <w:style w:type="paragraph" w:customStyle="1" w:styleId="abstract">
    <w:name w:val="abstract"/>
    <w:basedOn w:val="Normal"/>
    <w:uiPriority w:val="99"/>
    <w:rsid w:val="00F30F0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30F0B"/>
    <w:rPr>
      <w:rFonts w:eastAsia="Times New Roman"/>
      <w:b/>
      <w:bCs/>
      <w:u w:val="single"/>
    </w:rPr>
  </w:style>
  <w:style w:type="character" w:customStyle="1" w:styleId="StyleUnderlineChar11ptBold2Char">
    <w:name w:val="Style Underline Char + 11 pt Bold2 Char"/>
    <w:link w:val="StyleUnderlineChar11ptBold2"/>
    <w:rsid w:val="00F30F0B"/>
    <w:rPr>
      <w:rFonts w:ascii="Calibri" w:eastAsia="Times New Roman" w:hAnsi="Calibri" w:cs="Calibri"/>
      <w:b/>
      <w:bCs/>
      <w:u w:val="single"/>
    </w:rPr>
  </w:style>
  <w:style w:type="character" w:customStyle="1" w:styleId="ReallySamllTextChar">
    <w:name w:val="ReallySamllText Char"/>
    <w:rsid w:val="00F30F0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30F0B"/>
    <w:rPr>
      <w:rFonts w:eastAsia="Times New Roman"/>
      <w:u w:val="single"/>
    </w:rPr>
  </w:style>
  <w:style w:type="character" w:customStyle="1" w:styleId="StyleStyleUnderlineTimesNewRoman11ptChar">
    <w:name w:val="Style Style Underline + Times New Roman + 11 pt Char"/>
    <w:link w:val="StyleStyleUnderlineTimesNewRoman11pt"/>
    <w:rsid w:val="00F30F0B"/>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30F0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30F0B"/>
    <w:rPr>
      <w:rFonts w:ascii="Calibri" w:eastAsia="Times New Roman" w:hAnsi="Calibri" w:cs="Calibri"/>
      <w:u w:val="single"/>
    </w:rPr>
  </w:style>
  <w:style w:type="character" w:customStyle="1" w:styleId="style10">
    <w:name w:val="style1"/>
    <w:rsid w:val="00F30F0B"/>
  </w:style>
  <w:style w:type="character" w:customStyle="1" w:styleId="pmtermsel">
    <w:name w:val="pmtermsel"/>
    <w:rsid w:val="00F30F0B"/>
  </w:style>
  <w:style w:type="character" w:customStyle="1" w:styleId="showipapr">
    <w:name w:val="show_ipapr"/>
    <w:rsid w:val="00F30F0B"/>
  </w:style>
  <w:style w:type="character" w:customStyle="1" w:styleId="dnindex">
    <w:name w:val="dnindex"/>
    <w:rsid w:val="00F30F0B"/>
  </w:style>
  <w:style w:type="character" w:customStyle="1" w:styleId="23">
    <w:name w:val="23"/>
    <w:rsid w:val="00F30F0B"/>
    <w:rPr>
      <w:rFonts w:ascii="Times New Roman" w:hAnsi="Times New Roman" w:cs="Arial"/>
      <w:bCs/>
      <w:sz w:val="20"/>
      <w:u w:val="single"/>
      <w:lang w:val="en-US" w:eastAsia="en-US" w:bidi="ar-SA"/>
    </w:rPr>
  </w:style>
  <w:style w:type="character" w:customStyle="1" w:styleId="33">
    <w:name w:val="33"/>
    <w:rsid w:val="00F30F0B"/>
    <w:rPr>
      <w:rFonts w:ascii="Times New Roman" w:hAnsi="Times New Roman" w:cs="Arial"/>
      <w:b/>
      <w:bCs/>
      <w:sz w:val="20"/>
      <w:u w:val="single"/>
      <w:lang w:val="en-US" w:eastAsia="en-US" w:bidi="ar-SA"/>
    </w:rPr>
  </w:style>
  <w:style w:type="character" w:customStyle="1" w:styleId="55">
    <w:name w:val="55"/>
    <w:rsid w:val="00F30F0B"/>
    <w:rPr>
      <w:rFonts w:cs="Arial"/>
      <w:bCs/>
      <w:sz w:val="20"/>
      <w:u w:val="single"/>
      <w:lang w:val="en-US" w:eastAsia="en-US" w:bidi="ar-SA"/>
    </w:rPr>
  </w:style>
  <w:style w:type="character" w:customStyle="1" w:styleId="authoraffil">
    <w:name w:val="authoraffil"/>
    <w:rsid w:val="00F30F0B"/>
  </w:style>
  <w:style w:type="character" w:customStyle="1" w:styleId="CharChar8">
    <w:name w:val="Char Char8"/>
    <w:rsid w:val="00F30F0B"/>
    <w:rPr>
      <w:rFonts w:ascii="Georgia" w:eastAsia="Times New Roman" w:hAnsi="Georgia"/>
      <w:b/>
      <w:bCs/>
      <w:sz w:val="30"/>
      <w:szCs w:val="28"/>
      <w:u w:val="single"/>
    </w:rPr>
  </w:style>
  <w:style w:type="character" w:customStyle="1" w:styleId="FontStyle13">
    <w:name w:val="Font Style13"/>
    <w:uiPriority w:val="99"/>
    <w:rsid w:val="00F30F0B"/>
    <w:rPr>
      <w:rFonts w:ascii="Constantia" w:hAnsi="Constantia" w:cs="Constantia"/>
      <w:sz w:val="18"/>
      <w:szCs w:val="18"/>
    </w:rPr>
  </w:style>
  <w:style w:type="character" w:customStyle="1" w:styleId="TagsCharCharCharChar">
    <w:name w:val="Tags Char Char Char Char"/>
    <w:rsid w:val="00F30F0B"/>
    <w:rPr>
      <w:rFonts w:ascii="Times New Roman" w:eastAsia="Times New Roman" w:hAnsi="Times New Roman" w:cs="Times New Roman"/>
      <w:b/>
      <w:sz w:val="24"/>
      <w:szCs w:val="24"/>
    </w:rPr>
  </w:style>
  <w:style w:type="character" w:customStyle="1" w:styleId="Citation1Char">
    <w:name w:val="Citation1 Char"/>
    <w:link w:val="Citation10"/>
    <w:locked/>
    <w:rsid w:val="00F30F0B"/>
    <w:rPr>
      <w:rFonts w:ascii="Georgia" w:hAnsi="Georgia"/>
      <w:b/>
      <w:u w:val="single"/>
    </w:rPr>
  </w:style>
  <w:style w:type="paragraph" w:customStyle="1" w:styleId="Citation10">
    <w:name w:val="Citation1"/>
    <w:basedOn w:val="Normal"/>
    <w:link w:val="Citation1Char"/>
    <w:qFormat/>
    <w:rsid w:val="00F30F0B"/>
    <w:rPr>
      <w:rFonts w:ascii="Georgia" w:hAnsi="Georgia" w:cstheme="minorBidi"/>
      <w:b/>
      <w:u w:val="single"/>
    </w:rPr>
  </w:style>
  <w:style w:type="character" w:customStyle="1" w:styleId="TaglineChar">
    <w:name w:val="Tagline Char"/>
    <w:link w:val="Tagline0"/>
    <w:locked/>
    <w:rsid w:val="00F30F0B"/>
    <w:rPr>
      <w:rFonts w:ascii="Georgia" w:hAnsi="Georgia"/>
      <w:b/>
    </w:rPr>
  </w:style>
  <w:style w:type="paragraph" w:customStyle="1" w:styleId="Tagline0">
    <w:name w:val="Tagline"/>
    <w:basedOn w:val="Normal"/>
    <w:link w:val="TaglineChar"/>
    <w:qFormat/>
    <w:rsid w:val="00F30F0B"/>
    <w:rPr>
      <w:rFonts w:ascii="Georgia" w:hAnsi="Georgia" w:cstheme="minorBidi"/>
      <w:b/>
    </w:rPr>
  </w:style>
  <w:style w:type="paragraph" w:customStyle="1" w:styleId="NothingCharCharChar">
    <w:name w:val="Nothing Char Char Char"/>
    <w:link w:val="NothingCharChar"/>
    <w:rsid w:val="00F30F0B"/>
    <w:pPr>
      <w:spacing w:after="0" w:line="240" w:lineRule="auto"/>
      <w:jc w:val="both"/>
    </w:pPr>
  </w:style>
  <w:style w:type="paragraph" w:customStyle="1" w:styleId="StyleLeft021">
    <w:name w:val="Style Left:  0.2&quot;1"/>
    <w:basedOn w:val="Normal"/>
    <w:uiPriority w:val="99"/>
    <w:rsid w:val="00F30F0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30F0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30F0B"/>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30F0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30F0B"/>
    <w:rPr>
      <w:rFonts w:ascii="Calibri" w:eastAsia="Times New Roman" w:hAnsi="Calibri" w:cs="Calibri"/>
      <w:u w:val="single"/>
      <w:bdr w:val="single" w:sz="4" w:space="0" w:color="auto"/>
    </w:rPr>
  </w:style>
  <w:style w:type="character" w:customStyle="1" w:styleId="boldcitationChar">
    <w:name w:val="bold citation Char"/>
    <w:rsid w:val="00F30F0B"/>
    <w:rPr>
      <w:rFonts w:ascii="Arial" w:hAnsi="Arial"/>
      <w:b/>
      <w:sz w:val="28"/>
      <w:szCs w:val="24"/>
      <w:u w:val="thick"/>
      <w:lang w:val="en-US" w:eastAsia="en-US" w:bidi="ar-SA"/>
    </w:rPr>
  </w:style>
  <w:style w:type="paragraph" w:customStyle="1" w:styleId="BlockTitle20">
    <w:name w:val="Block Title #2"/>
    <w:basedOn w:val="Normal"/>
    <w:uiPriority w:val="99"/>
    <w:rsid w:val="00F30F0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30F0B"/>
    <w:rPr>
      <w:b/>
    </w:rPr>
  </w:style>
  <w:style w:type="character" w:customStyle="1" w:styleId="BoldunderlineChar3">
    <w:name w:val="Bold/underline Char"/>
    <w:rsid w:val="00F30F0B"/>
    <w:rPr>
      <w:rFonts w:eastAsia="SimSun"/>
      <w:b/>
      <w:noProof w:val="0"/>
      <w:sz w:val="24"/>
      <w:szCs w:val="24"/>
      <w:u w:val="single"/>
      <w:lang w:val="en-US" w:eastAsia="zh-CN" w:bidi="ar-SA"/>
    </w:rPr>
  </w:style>
  <w:style w:type="character" w:customStyle="1" w:styleId="underlinetextchar0">
    <w:name w:val="underlinetextchar"/>
    <w:rsid w:val="00F30F0B"/>
  </w:style>
  <w:style w:type="character" w:customStyle="1" w:styleId="boldciteChar1">
    <w:name w:val="bold cite Char1"/>
    <w:rsid w:val="00F30F0B"/>
    <w:rPr>
      <w:b/>
      <w:sz w:val="28"/>
      <w:u w:val="thick" w:color="000000"/>
    </w:rPr>
  </w:style>
  <w:style w:type="character" w:customStyle="1" w:styleId="tagCharCharChar1">
    <w:name w:val="tag Char Char Char1"/>
    <w:rsid w:val="00F30F0B"/>
    <w:rPr>
      <w:b/>
      <w:sz w:val="24"/>
      <w:lang w:val="en-US" w:eastAsia="en-US" w:bidi="ar-SA"/>
    </w:rPr>
  </w:style>
  <w:style w:type="character" w:customStyle="1" w:styleId="underlinecardChar0">
    <w:name w:val="underline card Char"/>
    <w:rsid w:val="00F30F0B"/>
    <w:rPr>
      <w:rFonts w:ascii="Arial" w:hAnsi="Arial"/>
      <w:sz w:val="18"/>
      <w:szCs w:val="24"/>
      <w:u w:val="single"/>
      <w:lang w:val="en-US" w:eastAsia="en-US" w:bidi="ar-SA"/>
    </w:rPr>
  </w:style>
  <w:style w:type="paragraph" w:customStyle="1" w:styleId="date-comments">
    <w:name w:val="date-comments"/>
    <w:basedOn w:val="Normal"/>
    <w:uiPriority w:val="99"/>
    <w:rsid w:val="00F30F0B"/>
    <w:pPr>
      <w:spacing w:before="100" w:beforeAutospacing="1" w:after="100" w:afterAutospacing="1"/>
    </w:pPr>
    <w:rPr>
      <w:rFonts w:ascii="Times" w:hAnsi="Times"/>
      <w:szCs w:val="20"/>
    </w:rPr>
  </w:style>
  <w:style w:type="character" w:customStyle="1" w:styleId="articleauthor0">
    <w:name w:val="articleauthor"/>
    <w:rsid w:val="00F30F0B"/>
  </w:style>
  <w:style w:type="character" w:customStyle="1" w:styleId="bodysubtoc">
    <w:name w:val="bodysubtoc"/>
    <w:rsid w:val="00F30F0B"/>
  </w:style>
  <w:style w:type="character" w:customStyle="1" w:styleId="lefttitlesmaller">
    <w:name w:val="lefttitlesmaller"/>
    <w:rsid w:val="00F30F0B"/>
  </w:style>
  <w:style w:type="character" w:customStyle="1" w:styleId="mb">
    <w:name w:val="mb"/>
    <w:rsid w:val="00F30F0B"/>
  </w:style>
  <w:style w:type="character" w:customStyle="1" w:styleId="submitted-date">
    <w:name w:val="submitted-date"/>
    <w:rsid w:val="00F30F0B"/>
  </w:style>
  <w:style w:type="character" w:customStyle="1" w:styleId="submitted-time">
    <w:name w:val="submitted-time"/>
    <w:rsid w:val="00F30F0B"/>
  </w:style>
  <w:style w:type="character" w:customStyle="1" w:styleId="A20">
    <w:name w:val="A2"/>
    <w:uiPriority w:val="99"/>
    <w:rsid w:val="00F30F0B"/>
    <w:rPr>
      <w:rFonts w:ascii="Sabon LT Std" w:hAnsi="Sabon LT Std" w:cs="Sabon LT Std" w:hint="default"/>
      <w:color w:val="000000"/>
      <w:sz w:val="15"/>
      <w:szCs w:val="15"/>
    </w:rPr>
  </w:style>
  <w:style w:type="character" w:customStyle="1" w:styleId="searchword">
    <w:name w:val="searchword"/>
    <w:rsid w:val="00F30F0B"/>
  </w:style>
  <w:style w:type="paragraph" w:customStyle="1" w:styleId="Heading2Char2CharChar12">
    <w:name w:val="Heading 2 Char2 Char Char12"/>
    <w:aliases w:val="Char Char Char Char Char Char1 Char Char Char Char Char1,Char Char22"/>
    <w:next w:val="Normal"/>
    <w:uiPriority w:val="99"/>
    <w:rsid w:val="00F30F0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30F0B"/>
    <w:rPr>
      <w:rFonts w:ascii="Times New Roman" w:hAnsi="Times New Roman" w:cs="Times New Roman"/>
      <w:sz w:val="18"/>
      <w:szCs w:val="18"/>
    </w:rPr>
  </w:style>
  <w:style w:type="character" w:customStyle="1" w:styleId="bylines">
    <w:name w:val="bylines"/>
    <w:basedOn w:val="DefaultParagraphFont"/>
    <w:rsid w:val="00F30F0B"/>
  </w:style>
  <w:style w:type="character" w:customStyle="1" w:styleId="StyleStyleBoldUnderlineUnderlineIntenseEmphasis1apple-style-2">
    <w:name w:val="Style Style Bold UnderlineUnderlineIntense Emphasis1apple-style-...2"/>
    <w:basedOn w:val="DefaultParagraphFont"/>
    <w:rsid w:val="00F30F0B"/>
    <w:rPr>
      <w:b w:val="0"/>
      <w:bCs/>
      <w:sz w:val="22"/>
      <w:u w:val="single"/>
    </w:rPr>
  </w:style>
  <w:style w:type="character" w:customStyle="1" w:styleId="FontStyle57">
    <w:name w:val="Font Style57"/>
    <w:rsid w:val="00F30F0B"/>
    <w:rPr>
      <w:rFonts w:ascii="Georgia" w:hAnsi="Georgia" w:cs="Georgia"/>
      <w:b/>
      <w:bCs/>
      <w:sz w:val="14"/>
      <w:szCs w:val="14"/>
    </w:rPr>
  </w:style>
  <w:style w:type="character" w:customStyle="1" w:styleId="FontStyle89">
    <w:name w:val="Font Style89"/>
    <w:rsid w:val="00F30F0B"/>
    <w:rPr>
      <w:rFonts w:ascii="Times New Roman" w:hAnsi="Times New Roman" w:cs="Times New Roman"/>
      <w:b/>
      <w:bCs/>
      <w:smallCaps/>
      <w:spacing w:val="40"/>
      <w:sz w:val="16"/>
      <w:szCs w:val="16"/>
    </w:rPr>
  </w:style>
  <w:style w:type="character" w:customStyle="1" w:styleId="style3Char0">
    <w:name w:val="style 3 Char"/>
    <w:rsid w:val="00F30F0B"/>
    <w:rPr>
      <w:sz w:val="18"/>
      <w:szCs w:val="24"/>
      <w:lang w:val="en-US" w:eastAsia="en-US" w:bidi="ar-SA"/>
    </w:rPr>
  </w:style>
  <w:style w:type="paragraph" w:customStyle="1" w:styleId="003Cite">
    <w:name w:val="003Cite"/>
    <w:basedOn w:val="Normal"/>
    <w:rsid w:val="00F30F0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30F0B"/>
    <w:pPr>
      <w:jc w:val="both"/>
    </w:pPr>
    <w:rPr>
      <w:b/>
      <w:color w:val="000000"/>
      <w:u w:val="single"/>
    </w:rPr>
  </w:style>
  <w:style w:type="character" w:customStyle="1" w:styleId="NormalBoldChar">
    <w:name w:val="Normal + Bold Char"/>
    <w:aliases w:val="Double Underline Char"/>
    <w:basedOn w:val="DefaultParagraphFont"/>
    <w:link w:val="NormalBold"/>
    <w:rsid w:val="00F30F0B"/>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F30F0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30F0B"/>
    <w:rPr>
      <w:rFonts w:ascii="Times New Roman" w:eastAsia="Times New Roman" w:hAnsi="Times New Roman" w:cs="Times New Roman"/>
      <w:sz w:val="24"/>
      <w:u w:val="thick"/>
      <w:lang w:val="x-none" w:eastAsia="x-none"/>
    </w:rPr>
  </w:style>
  <w:style w:type="character" w:customStyle="1" w:styleId="BlockHeadingsChar1">
    <w:name w:val="Block Headings Char1"/>
    <w:rsid w:val="00F30F0B"/>
    <w:rPr>
      <w:b/>
      <w:caps/>
    </w:rPr>
  </w:style>
  <w:style w:type="character" w:customStyle="1" w:styleId="Longcite">
    <w:name w:val="Longcite"/>
    <w:rsid w:val="00F30F0B"/>
    <w:rPr>
      <w:sz w:val="16"/>
    </w:rPr>
  </w:style>
  <w:style w:type="paragraph" w:customStyle="1" w:styleId="NormalUnderline0">
    <w:name w:val="Normal + Underline"/>
    <w:basedOn w:val="Normal"/>
    <w:link w:val="NormalUnderlineChar0"/>
    <w:rsid w:val="00F30F0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30F0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30F0B"/>
    <w:rPr>
      <w:rFonts w:ascii="Bookman Old Style" w:hAnsi="Bookman Old Style" w:cs="Bookman Old Style"/>
      <w:sz w:val="16"/>
      <w:szCs w:val="16"/>
    </w:rPr>
  </w:style>
  <w:style w:type="character" w:customStyle="1" w:styleId="FontStyle17">
    <w:name w:val="Font Style17"/>
    <w:uiPriority w:val="99"/>
    <w:rsid w:val="00F30F0B"/>
    <w:rPr>
      <w:rFonts w:ascii="Book Antiqua" w:hAnsi="Book Antiqua" w:cs="Book Antiqua"/>
      <w:i/>
      <w:iCs/>
      <w:spacing w:val="10"/>
      <w:sz w:val="22"/>
      <w:szCs w:val="22"/>
    </w:rPr>
  </w:style>
  <w:style w:type="character" w:customStyle="1" w:styleId="FontStyle329">
    <w:name w:val="Font Style329"/>
    <w:basedOn w:val="DefaultParagraphFont"/>
    <w:uiPriority w:val="99"/>
    <w:rsid w:val="00F30F0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30F0B"/>
  </w:style>
  <w:style w:type="character" w:customStyle="1" w:styleId="DateTimeChar">
    <w:name w:val="DateTime Char"/>
    <w:basedOn w:val="DefaultParagraphFont"/>
    <w:link w:val="DateTime"/>
    <w:uiPriority w:val="4"/>
    <w:rsid w:val="00F30F0B"/>
    <w:rPr>
      <w:rFonts w:ascii="Calibri" w:hAnsi="Calibri" w:cs="Calibri"/>
    </w:rPr>
  </w:style>
  <w:style w:type="paragraph" w:customStyle="1" w:styleId="Lecture">
    <w:name w:val="Lecture"/>
    <w:next w:val="BodyText"/>
    <w:link w:val="LectureChar"/>
    <w:autoRedefine/>
    <w:uiPriority w:val="4"/>
    <w:qFormat/>
    <w:rsid w:val="00F30F0B"/>
    <w:pPr>
      <w:spacing w:after="0"/>
      <w:outlineLvl w:val="5"/>
    </w:pPr>
    <w:rPr>
      <w:rFonts w:ascii="Arial" w:hAnsi="Arial" w:cs="Arial"/>
      <w:spacing w:val="-10"/>
    </w:rPr>
  </w:style>
  <w:style w:type="character" w:customStyle="1" w:styleId="LectureChar">
    <w:name w:val="Lecture Char"/>
    <w:basedOn w:val="DateTimeChar"/>
    <w:link w:val="Lecture"/>
    <w:uiPriority w:val="4"/>
    <w:rsid w:val="00F30F0B"/>
    <w:rPr>
      <w:rFonts w:ascii="Arial" w:hAnsi="Arial" w:cs="Arial"/>
      <w:spacing w:val="-10"/>
    </w:rPr>
  </w:style>
  <w:style w:type="character" w:customStyle="1" w:styleId="m3262662096238345512gmail-style13ptbold">
    <w:name w:val="m_3262662096238345512gmail-style13ptbold"/>
    <w:basedOn w:val="DefaultParagraphFont"/>
    <w:rsid w:val="00F30F0B"/>
  </w:style>
  <w:style w:type="character" w:customStyle="1" w:styleId="m-8559461887574130099gmail-styleunderline">
    <w:name w:val="m_-8559461887574130099gmail-styleunderline"/>
    <w:basedOn w:val="DefaultParagraphFont"/>
    <w:rsid w:val="00F30F0B"/>
  </w:style>
  <w:style w:type="paragraph" w:styleId="NoSpacing">
    <w:name w:val="No Spacing"/>
    <w:link w:val="NoSpacingChar"/>
    <w:uiPriority w:val="1"/>
    <w:semiHidden/>
    <w:unhideWhenUsed/>
    <w:qFormat/>
    <w:rsid w:val="00F30F0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ambridge.org/core/books/food-or-war/food-as-an-existential-risk/8C45279588CD572FE805B7E240DE7368"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styles" Target="styles.xml"/><Relationship Id="rId21" Type="http://schemas.openxmlformats.org/officeDocument/2006/relationships/hyperlink" Target="http://people.su.se/~jolso/HS-texter/shaltthou.pdf" TargetMode="External"/><Relationship Id="rId7" Type="http://schemas.openxmlformats.org/officeDocument/2006/relationships/hyperlink" Target="https://www.ncbi.nlm.nih.gov/pmc/articles/PMC7293599/" TargetMode="External"/><Relationship Id="rId12" Type="http://schemas.openxmlformats.org/officeDocument/2006/relationships/hyperlink" Target="https://www.researchgate.net/publication/328655146_Precision_Agriculture_in_Terms_of_Food_Security_Needs_for_The_Future," TargetMode="External"/><Relationship Id="rId17" Type="http://schemas.openxmlformats.org/officeDocument/2006/relationships/hyperlink" Target="https://www.19fortyfive.com/2022/01/does-a-space-war-mean-a-nuclear-war/" TargetMode="External"/><Relationship Id="rId2" Type="http://schemas.openxmlformats.org/officeDocument/2006/relationships/numbering" Target="numbering.xml"/><Relationship Id="rId16" Type="http://schemas.openxmlformats.org/officeDocument/2006/relationships/hyperlink" Target="https://www.theguardian.com/environment/2019/oct/21/ocean-acidification-can-cause-mass-extinctions-fossils-reveal" TargetMode="External"/><Relationship Id="rId20"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15" Type="http://schemas.openxmlformats.org/officeDocument/2006/relationships/hyperlink" Target="https://en.reset.org/satellite-technology-could-hold-key-measuring-oceans-increasing-acidification-08112020/" TargetMode="External"/><Relationship Id="rId23" Type="http://schemas.openxmlformats.org/officeDocument/2006/relationships/theme" Target="theme/theme1.xml"/><Relationship Id="rId10" Type="http://schemas.openxmlformats.org/officeDocument/2006/relationships/hyperlink" Target="https://www.nature.com/articles/s41598-021-89909-7"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hyperlink" Target="https://sci-hub.se/10.1016/j.actaastro.2016.03.034" TargetMode="External"/><Relationship Id="rId14" Type="http://schemas.openxmlformats.org/officeDocument/2006/relationships/hyperlink" Target="https://www.iss.europa.eu/content/space-security-europ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17201</Words>
  <Characters>98049</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2022-02-14T16:23:00Z</dcterms:created>
  <dcterms:modified xsi:type="dcterms:W3CDTF">2022-02-14T16:56:00Z</dcterms:modified>
</cp:coreProperties>
</file>