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99A2E" w14:textId="5F62C549" w:rsidR="00A95652" w:rsidRDefault="00C81726" w:rsidP="00C81726">
      <w:pPr>
        <w:pStyle w:val="Heading1"/>
      </w:pPr>
      <w:r>
        <w:t>1AC R6 NDCA</w:t>
      </w:r>
    </w:p>
    <w:p w14:paraId="47C9924C" w14:textId="77777777" w:rsidR="00AB594B" w:rsidRPr="00C36A9E" w:rsidRDefault="00AB594B" w:rsidP="00AB594B">
      <w:pPr>
        <w:pStyle w:val="Heading4"/>
      </w:pPr>
      <w:r>
        <w:t>MY DOG.</w:t>
      </w:r>
    </w:p>
    <w:p w14:paraId="1AFE5025" w14:textId="0EA73B6C" w:rsidR="00AB594B" w:rsidRDefault="00AB594B" w:rsidP="00AB594B">
      <w:r>
        <w:rPr>
          <w:noProof/>
        </w:rPr>
        <w:drawing>
          <wp:inline distT="0" distB="0" distL="0" distR="0" wp14:anchorId="29554973" wp14:editId="1C6BCC62">
            <wp:extent cx="2139696" cy="2870516"/>
            <wp:effectExtent l="0" t="0" r="0" b="6350"/>
            <wp:docPr id="1" name="Picture 1" descr="A dog lying in the gras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og lying in the grass&#10;&#10;Description automatically generated with medium confidenc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42569" cy="2874370"/>
                    </a:xfrm>
                    <a:prstGeom prst="rect">
                      <a:avLst/>
                    </a:prstGeom>
                    <a:noFill/>
                    <a:ln>
                      <a:noFill/>
                    </a:ln>
                  </pic:spPr>
                </pic:pic>
              </a:graphicData>
            </a:graphic>
          </wp:inline>
        </w:drawing>
      </w:r>
    </w:p>
    <w:p w14:paraId="409F5B60" w14:textId="252D960F" w:rsidR="000A590D" w:rsidRPr="00C36A9E" w:rsidRDefault="000A590D" w:rsidP="000A590D">
      <w:pPr>
        <w:pStyle w:val="Heading4"/>
      </w:pPr>
      <w:r>
        <w:t>= doge.</w:t>
      </w:r>
    </w:p>
    <w:p w14:paraId="6B376925" w14:textId="5CA46F1B" w:rsidR="00AB594B" w:rsidRPr="00AB594B" w:rsidRDefault="000A590D" w:rsidP="00AB594B">
      <w:r>
        <w:rPr>
          <w:noProof/>
        </w:rPr>
        <w:drawing>
          <wp:inline distT="0" distB="0" distL="0" distR="0" wp14:anchorId="59757193" wp14:editId="4AE56019">
            <wp:extent cx="2861945" cy="1600200"/>
            <wp:effectExtent l="0" t="0" r="0" b="0"/>
            <wp:docPr id="5" name="Picture 5" descr="A dog looking at the camera&#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dog looking at the camera&#10;&#10;Description automatically generated with medium confiden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61945" cy="1600200"/>
                    </a:xfrm>
                    <a:prstGeom prst="rect">
                      <a:avLst/>
                    </a:prstGeom>
                    <a:noFill/>
                    <a:ln>
                      <a:noFill/>
                    </a:ln>
                  </pic:spPr>
                </pic:pic>
              </a:graphicData>
            </a:graphic>
          </wp:inline>
        </w:drawing>
      </w:r>
    </w:p>
    <w:p w14:paraId="5B2F8522" w14:textId="0AD9B60E" w:rsidR="00C81726" w:rsidRPr="00C81726" w:rsidRDefault="00C81726" w:rsidP="00C81726">
      <w:pPr>
        <w:pStyle w:val="Heading3"/>
      </w:pPr>
      <w:r>
        <w:t>1AC – Plan</w:t>
      </w:r>
    </w:p>
    <w:p w14:paraId="7D5F2E14" w14:textId="77777777" w:rsidR="00C81726" w:rsidRDefault="00C81726" w:rsidP="00C81726">
      <w:pPr>
        <w:pStyle w:val="Heading4"/>
      </w:pPr>
      <w:r>
        <w:t>Plan – The appropriation of outer space through the production of orbital debris by private entities is unjust.</w:t>
      </w:r>
    </w:p>
    <w:p w14:paraId="4777A79B" w14:textId="77777777" w:rsidR="00C81726" w:rsidRDefault="00C81726" w:rsidP="00C81726"/>
    <w:p w14:paraId="5465C657" w14:textId="77777777" w:rsidR="00C81726" w:rsidRDefault="00C81726" w:rsidP="00C81726">
      <w:pPr>
        <w:pStyle w:val="Heading4"/>
      </w:pPr>
      <w:r>
        <w:t>Orbital debris is</w:t>
      </w:r>
    </w:p>
    <w:p w14:paraId="5F76DA0F" w14:textId="77777777" w:rsidR="00C81726" w:rsidRPr="00172966" w:rsidRDefault="00C81726" w:rsidP="00C81726">
      <w:r w:rsidRPr="00172966">
        <w:rPr>
          <w:rStyle w:val="Style13ptBold"/>
        </w:rPr>
        <w:t>NASA.gov</w:t>
      </w:r>
      <w:r>
        <w:rPr>
          <w:rStyle w:val="Style13ptBold"/>
        </w:rPr>
        <w:t xml:space="preserve"> 21</w:t>
      </w:r>
      <w:r>
        <w:t xml:space="preserve"> [NASA – 5/26/21. “</w:t>
      </w:r>
      <w:r w:rsidRPr="00172966">
        <w:t>Space Debris and Human Spacecraft</w:t>
      </w:r>
      <w:r>
        <w:t xml:space="preserve">.” </w:t>
      </w:r>
      <w:hyperlink r:id="rId8" w:history="1">
        <w:r w:rsidRPr="00EE4324">
          <w:rPr>
            <w:rStyle w:val="Hyperlink"/>
          </w:rPr>
          <w:t>https://www.nasa.gov/mission_pages/station/news/orbital_debris.html</w:t>
        </w:r>
      </w:hyperlink>
      <w:r>
        <w:t>] Justin</w:t>
      </w:r>
    </w:p>
    <w:p w14:paraId="6D986536" w14:textId="77777777" w:rsidR="00C81726" w:rsidRPr="00172966" w:rsidRDefault="00C81726" w:rsidP="00C81726">
      <w:pPr>
        <w:rPr>
          <w:sz w:val="16"/>
        </w:rPr>
      </w:pPr>
      <w:r w:rsidRPr="00172966">
        <w:rPr>
          <w:sz w:val="16"/>
        </w:rPr>
        <w:t>Orbital Debris</w:t>
      </w:r>
    </w:p>
    <w:p w14:paraId="0A6FBAD0" w14:textId="77777777" w:rsidR="00C81726" w:rsidRPr="00172966" w:rsidRDefault="00C81726" w:rsidP="00C81726">
      <w:pPr>
        <w:rPr>
          <w:sz w:val="16"/>
        </w:rPr>
      </w:pPr>
      <w:r w:rsidRPr="00172966">
        <w:rPr>
          <w:sz w:val="16"/>
        </w:rPr>
        <w:t>Space debris encompasses both natural meteoroid and artificial (human-made) orbital debris. Meteoroids are in orbit about the sun, while most artificial debris is in orbit about the Earth (hence the term “orbital” debris).</w:t>
      </w:r>
    </w:p>
    <w:p w14:paraId="7B5E6A24" w14:textId="77777777" w:rsidR="00C81726" w:rsidRDefault="00C81726" w:rsidP="00C81726">
      <w:pPr>
        <w:rPr>
          <w:sz w:val="16"/>
        </w:rPr>
      </w:pPr>
      <w:r w:rsidRPr="00172966">
        <w:rPr>
          <w:sz w:val="16"/>
        </w:rPr>
        <w:t xml:space="preserve">Orbital debris is </w:t>
      </w:r>
      <w:bookmarkStart w:id="0" w:name="_Hlk100487254"/>
      <w:r w:rsidRPr="00172966">
        <w:rPr>
          <w:highlight w:val="green"/>
          <w:u w:val="single"/>
        </w:rPr>
        <w:t xml:space="preserve">any </w:t>
      </w:r>
      <w:r w:rsidRPr="00172966">
        <w:rPr>
          <w:rStyle w:val="Emphasis"/>
          <w:highlight w:val="green"/>
        </w:rPr>
        <w:t>human-made object</w:t>
      </w:r>
      <w:r w:rsidRPr="00172966">
        <w:rPr>
          <w:highlight w:val="green"/>
          <w:u w:val="single"/>
        </w:rPr>
        <w:t xml:space="preserve"> in orbit</w:t>
      </w:r>
      <w:r w:rsidRPr="00172966">
        <w:rPr>
          <w:u w:val="single"/>
        </w:rPr>
        <w:t xml:space="preserve"> about the Earth </w:t>
      </w:r>
      <w:r w:rsidRPr="00172966">
        <w:rPr>
          <w:highlight w:val="green"/>
          <w:u w:val="single"/>
        </w:rPr>
        <w:t xml:space="preserve">that </w:t>
      </w:r>
      <w:r w:rsidRPr="00172966">
        <w:rPr>
          <w:rStyle w:val="Emphasis"/>
          <w:highlight w:val="green"/>
        </w:rPr>
        <w:t>no longer serves a useful function</w:t>
      </w:r>
      <w:bookmarkEnd w:id="0"/>
      <w:r w:rsidRPr="00172966">
        <w:rPr>
          <w:sz w:val="16"/>
        </w:rPr>
        <w:t xml:space="preserve">. Such debris includes </w:t>
      </w:r>
      <w:r w:rsidRPr="00172966">
        <w:rPr>
          <w:rStyle w:val="Emphasis"/>
        </w:rPr>
        <w:t>nonfunctional</w:t>
      </w:r>
      <w:r w:rsidRPr="00172966">
        <w:rPr>
          <w:u w:val="single"/>
        </w:rPr>
        <w:t xml:space="preserve"> spacecraft</w:t>
      </w:r>
      <w:r w:rsidRPr="00172966">
        <w:rPr>
          <w:sz w:val="16"/>
        </w:rPr>
        <w:t xml:space="preserve">, </w:t>
      </w:r>
      <w:r w:rsidRPr="00172966">
        <w:rPr>
          <w:rStyle w:val="Emphasis"/>
        </w:rPr>
        <w:t>abandoned</w:t>
      </w:r>
      <w:r w:rsidRPr="00172966">
        <w:rPr>
          <w:u w:val="single"/>
        </w:rPr>
        <w:t xml:space="preserve"> launch vehicle stages</w:t>
      </w:r>
      <w:r w:rsidRPr="00172966">
        <w:rPr>
          <w:sz w:val="16"/>
        </w:rPr>
        <w:t xml:space="preserve">, </w:t>
      </w:r>
      <w:r w:rsidRPr="00172966">
        <w:rPr>
          <w:u w:val="single"/>
        </w:rPr>
        <w:t xml:space="preserve">mission-related </w:t>
      </w:r>
      <w:r w:rsidRPr="00172966">
        <w:rPr>
          <w:rStyle w:val="Emphasis"/>
        </w:rPr>
        <w:t>debris</w:t>
      </w:r>
      <w:r w:rsidRPr="00172966">
        <w:rPr>
          <w:sz w:val="16"/>
        </w:rPr>
        <w:t xml:space="preserve">, </w:t>
      </w:r>
      <w:r w:rsidRPr="00172966">
        <w:rPr>
          <w:u w:val="single"/>
        </w:rPr>
        <w:t xml:space="preserve">and </w:t>
      </w:r>
      <w:r w:rsidRPr="00172966">
        <w:rPr>
          <w:rStyle w:val="Emphasis"/>
        </w:rPr>
        <w:t>fragmentation</w:t>
      </w:r>
      <w:r w:rsidRPr="00172966">
        <w:rPr>
          <w:u w:val="single"/>
        </w:rPr>
        <w:t xml:space="preserve"> debris</w:t>
      </w:r>
      <w:r w:rsidRPr="00172966">
        <w:rPr>
          <w:sz w:val="16"/>
        </w:rPr>
        <w:t>.</w:t>
      </w:r>
    </w:p>
    <w:p w14:paraId="701AEA33" w14:textId="77777777" w:rsidR="00C81726" w:rsidRDefault="00C81726" w:rsidP="00C81726"/>
    <w:p w14:paraId="5397A1EF" w14:textId="77777777" w:rsidR="00C81726" w:rsidRDefault="00C81726" w:rsidP="00C81726">
      <w:pPr>
        <w:pStyle w:val="Heading4"/>
      </w:pPr>
      <w:r>
        <w:t xml:space="preserve">The aff interprets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7B2C2DF4" w14:textId="77777777" w:rsidR="00C81726" w:rsidRPr="009B41D4" w:rsidRDefault="00C81726" w:rsidP="00C81726">
      <w:r w:rsidRPr="00DF5153">
        <w:rPr>
          <w:rStyle w:val="Style13ptBold"/>
        </w:rPr>
        <w:t>Rao et al 20</w:t>
      </w:r>
      <w:r>
        <w:t>. Akhil, Matthew Burgess, and Daniel Kaffine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9" w:history="1">
        <w:r w:rsidRPr="00BE0E32">
          <w:rPr>
            <w:rStyle w:val="Hyperlink"/>
          </w:rPr>
          <w:t>https://www.ncbi.nlm.nih.gov/pmc/articles/PMC7293599/</w:t>
        </w:r>
      </w:hyperlink>
      <w:r>
        <w:t>] Justin</w:t>
      </w:r>
    </w:p>
    <w:p w14:paraId="68EBEB90" w14:textId="77777777" w:rsidR="00C81726" w:rsidRPr="00FB4B6B" w:rsidRDefault="00C81726" w:rsidP="00C81726">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Similar to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3DB8F251" w14:textId="77777777" w:rsidR="00C81726" w:rsidRPr="00BA44E4" w:rsidRDefault="00C81726" w:rsidP="00C81726">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long time </w:t>
      </w:r>
      <w:r>
        <w:rPr>
          <w:sz w:val="14"/>
        </w:rPr>
        <w:t>ss</w:t>
      </w:r>
      <w:r w:rsidRPr="00BA44E4">
        <w:rPr>
          <w:sz w:val="14"/>
        </w:rPr>
        <w:t>horizons—</w:t>
      </w:r>
      <w:r w:rsidRPr="00FB4B6B">
        <w:rPr>
          <w:u w:val="single"/>
        </w:rPr>
        <w:t>debris growth could become self-sustaining due to collisions between debris objects, a tipping point called Kessler Syndrome</w:t>
      </w:r>
      <w:r w:rsidRPr="00BA44E4">
        <w:rPr>
          <w:sz w:val="14"/>
        </w:rPr>
        <w:t xml:space="preserve"> (4, 5).</w:t>
      </w:r>
    </w:p>
    <w:p w14:paraId="7B34E2B1" w14:textId="77777777" w:rsidR="00C81726" w:rsidRPr="00BA44E4" w:rsidRDefault="00C81726" w:rsidP="00C81726">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36E99544" w14:textId="77777777" w:rsidR="00C81726" w:rsidRPr="00BA44E4" w:rsidRDefault="00C81726" w:rsidP="00C81726">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3A101A02" w14:textId="77777777" w:rsidR="00C81726" w:rsidRPr="00BA44E4" w:rsidRDefault="00C81726" w:rsidP="00C81726">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16C2A36F" w14:textId="77777777" w:rsidR="00C81726" w:rsidRPr="00BA44E4" w:rsidRDefault="00C81726" w:rsidP="00C81726">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44049198" w14:textId="77777777" w:rsidR="00C81726" w:rsidRPr="00BA44E4" w:rsidRDefault="00C81726" w:rsidP="00C81726">
      <w:pPr>
        <w:rPr>
          <w:sz w:val="14"/>
        </w:rPr>
      </w:pPr>
      <w:r w:rsidRPr="00BA44E4">
        <w:rPr>
          <w:sz w:val="14"/>
        </w:rPr>
        <w:t>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sum total of the stream of net benefits, looking from 2020 into the future and accounting for the timing of the net benefits, is $1 trillion.</w:t>
      </w:r>
    </w:p>
    <w:p w14:paraId="7E525DDD" w14:textId="77777777" w:rsidR="00C81726" w:rsidRPr="00BA44E4" w:rsidRDefault="00C81726" w:rsidP="00C81726">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38E7EBD6" w14:textId="77777777" w:rsidR="00C81726" w:rsidRPr="00BA44E4" w:rsidRDefault="00C81726" w:rsidP="00C81726">
      <w:pPr>
        <w:rPr>
          <w:sz w:val="14"/>
        </w:rPr>
      </w:pPr>
      <w:r w:rsidRPr="00BA44E4">
        <w:rPr>
          <w:sz w:val="14"/>
        </w:rPr>
        <w:t>RESULTS</w:t>
      </w:r>
    </w:p>
    <w:p w14:paraId="344F30A8" w14:textId="77777777" w:rsidR="00C81726" w:rsidRPr="00BA44E4" w:rsidRDefault="00C81726" w:rsidP="00C81726">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suboptimally high (SI Appendix).</w:t>
      </w:r>
    </w:p>
    <w:p w14:paraId="5D0A748C" w14:textId="77777777" w:rsidR="00C81726" w:rsidRDefault="00C81726" w:rsidP="00C81726">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7525FEB1" w14:textId="77777777" w:rsidR="00C81726" w:rsidRDefault="00C81726" w:rsidP="00C81726">
      <w:pPr>
        <w:rPr>
          <w:sz w:val="14"/>
        </w:rPr>
      </w:pPr>
      <w:r>
        <w:rPr>
          <w:sz w:val="14"/>
        </w:rPr>
        <w:t>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open-access launching behavior and underscores the importance of policies to correct economic incentives to launch satellites.</w:t>
      </w:r>
    </w:p>
    <w:p w14:paraId="4DA8B25A" w14:textId="77777777" w:rsidR="00C81726" w:rsidRDefault="00C81726" w:rsidP="00C81726">
      <w:pPr>
        <w:rPr>
          <w:sz w:val="14"/>
        </w:rPr>
      </w:pPr>
      <w:r>
        <w:rPr>
          <w:sz w:val="14"/>
        </w:rPr>
        <w:t>DISCUSSION</w:t>
      </w:r>
    </w:p>
    <w:p w14:paraId="5BCF0FD1" w14:textId="77777777" w:rsidR="00C81726" w:rsidRDefault="00C81726" w:rsidP="00C81726">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319EBF0F" w14:textId="77777777" w:rsidR="00C81726" w:rsidRDefault="00C81726" w:rsidP="00C81726">
      <w:pPr>
        <w:rPr>
          <w:sz w:val="14"/>
        </w:rPr>
      </w:pPr>
      <w:r>
        <w:rPr>
          <w:sz w:val="14"/>
        </w:rPr>
        <w:t>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in excess of $120 billion/y in the United States alone (25). In contrast, there is still time to get out ahead of the tragedy of the commons in the young space industry.</w:t>
      </w:r>
    </w:p>
    <w:p w14:paraId="32147F23" w14:textId="77777777" w:rsidR="00C81726" w:rsidRDefault="00C81726" w:rsidP="00C81726">
      <w:pPr>
        <w:rPr>
          <w:sz w:val="14"/>
        </w:rPr>
      </w:pPr>
      <w:r>
        <w:rPr>
          <w:sz w:val="14"/>
        </w:rPr>
        <w:t>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as long as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575E2FA4" w14:textId="77777777" w:rsidR="00C81726" w:rsidRDefault="00C81726" w:rsidP="00C81726">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53567CD2" w14:textId="77777777" w:rsidR="00C81726" w:rsidRDefault="00C81726" w:rsidP="00C81726">
      <w:pPr>
        <w:rPr>
          <w:sz w:val="16"/>
        </w:rPr>
      </w:pPr>
    </w:p>
    <w:p w14:paraId="5F8E9E63" w14:textId="17286D1F" w:rsidR="00C81726" w:rsidRDefault="00C81726" w:rsidP="00C81726">
      <w:pPr>
        <w:pStyle w:val="Heading3"/>
      </w:pPr>
      <w:r>
        <w:t>1AC – Advantage</w:t>
      </w:r>
    </w:p>
    <w:p w14:paraId="5E972780" w14:textId="77777777" w:rsidR="00C81726" w:rsidRDefault="00C81726" w:rsidP="00C81726">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67D352F5" w14:textId="77777777" w:rsidR="00C81726" w:rsidRPr="00667B14" w:rsidRDefault="00C81726" w:rsidP="00C81726">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31226BB4" w14:textId="77777777" w:rsidR="00C81726" w:rsidRPr="0039526D" w:rsidRDefault="00C81726" w:rsidP="00C81726">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108AA50C" w14:textId="77777777" w:rsidR="00C81726" w:rsidRPr="0039526D" w:rsidRDefault="00C81726" w:rsidP="00C81726">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31EA69DE" w14:textId="77777777" w:rsidR="00C81726" w:rsidRPr="0039526D" w:rsidRDefault="00C81726" w:rsidP="00C81726">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08EC3F72" w14:textId="77777777" w:rsidR="00C81726" w:rsidRPr="0039526D" w:rsidRDefault="00C81726" w:rsidP="00C81726">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are able to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6A4AAB10" w14:textId="77777777" w:rsidR="00C81726" w:rsidRPr="0039526D" w:rsidRDefault="00C81726" w:rsidP="00C81726">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4D917CEC" w14:textId="77777777" w:rsidR="00C81726" w:rsidRPr="00283EEC" w:rsidRDefault="00C81726" w:rsidP="00C81726">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1724A17" w14:textId="77777777" w:rsidR="00C81726" w:rsidRPr="00172966" w:rsidRDefault="00C81726" w:rsidP="00C81726"/>
    <w:p w14:paraId="789144D2" w14:textId="77777777" w:rsidR="00C81726" w:rsidRDefault="00C81726" w:rsidP="00C81726">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780A1EC7" w14:textId="77777777" w:rsidR="00C81726" w:rsidRPr="00667B14" w:rsidRDefault="00C81726" w:rsidP="00C81726">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374BA71D" w14:textId="77777777" w:rsidR="00C81726" w:rsidRDefault="00C81726" w:rsidP="00C81726">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6C56CFE2" w14:textId="77777777" w:rsidR="00C81726" w:rsidRDefault="00C81726" w:rsidP="00C81726">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597214D3" w14:textId="77777777" w:rsidR="00C81726" w:rsidRDefault="00C81726" w:rsidP="00C81726">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B844AE">
        <w:rPr>
          <w:highlight w:val="green"/>
          <w:u w:val="single"/>
        </w:rPr>
        <w:t>constructing</w:t>
      </w:r>
      <w:r w:rsidRPr="00BE0EC1">
        <w:rPr>
          <w:u w:val="single"/>
        </w:rPr>
        <w:t xml:space="preserve"> Starlink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0895C915" w14:textId="77777777" w:rsidR="00C81726" w:rsidRPr="00BE0EC1" w:rsidRDefault="00C81726" w:rsidP="00C81726">
      <w:pPr>
        <w:rPr>
          <w:sz w:val="16"/>
        </w:rPr>
      </w:pPr>
      <w:r w:rsidRPr="00BE0EC1">
        <w:rPr>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Bastida </w:t>
      </w:r>
      <w:r w:rsidRPr="00BE0EC1">
        <w:rPr>
          <w:u w:val="single"/>
        </w:rPr>
        <w:t xml:space="preserve">Virgili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754FE9B7" w14:textId="77777777" w:rsidR="00C81726" w:rsidRDefault="00C81726" w:rsidP="00C81726">
      <w:r w:rsidRPr="00A44E95">
        <w:rPr>
          <w:noProof/>
        </w:rPr>
        <w:drawing>
          <wp:inline distT="0" distB="0" distL="0" distR="0" wp14:anchorId="43DFB009" wp14:editId="77711266">
            <wp:extent cx="3869309" cy="2803993"/>
            <wp:effectExtent l="0" t="0" r="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0"/>
                    <a:stretch>
                      <a:fillRect/>
                    </a:stretch>
                  </pic:blipFill>
                  <pic:spPr>
                    <a:xfrm>
                      <a:off x="0" y="0"/>
                      <a:ext cx="3882535" cy="2813578"/>
                    </a:xfrm>
                    <a:prstGeom prst="rect">
                      <a:avLst/>
                    </a:prstGeom>
                  </pic:spPr>
                </pic:pic>
              </a:graphicData>
            </a:graphic>
          </wp:inline>
        </w:drawing>
      </w:r>
    </w:p>
    <w:p w14:paraId="15C60F70" w14:textId="77777777" w:rsidR="00C81726" w:rsidRPr="005361D2" w:rsidRDefault="00C81726" w:rsidP="00C81726">
      <w:pPr>
        <w:rPr>
          <w:rStyle w:val="Emphasis"/>
        </w:rPr>
      </w:pPr>
      <w:r w:rsidRPr="0039526D">
        <w:rPr>
          <w:rStyle w:val="Emphasis"/>
        </w:rPr>
        <w:t xml:space="preserve">Figure 5. Comparison of long term evolution of the number of objects in LEO with and </w:t>
      </w:r>
      <w:r w:rsidRPr="005361D2">
        <w:rPr>
          <w:rStyle w:val="Emphasis"/>
        </w:rPr>
        <w:t>without the constellation (Virgili et al., 2016, p. 155)</w:t>
      </w:r>
    </w:p>
    <w:p w14:paraId="6A4AFC33" w14:textId="77777777" w:rsidR="00C81726" w:rsidRDefault="00C81726" w:rsidP="00C81726">
      <w:pPr>
        <w:rPr>
          <w:u w:val="single"/>
        </w:rPr>
      </w:pPr>
      <w:r w:rsidRPr="005361D2">
        <w:rPr>
          <w:sz w:val="16"/>
        </w:rPr>
        <w:t xml:space="preserve">It has to be noted that although SpaceX’s Starlink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Starlink’s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w:t>
      </w:r>
    </w:p>
    <w:p w14:paraId="59BA196D" w14:textId="77777777" w:rsidR="00C81726" w:rsidRDefault="00C81726" w:rsidP="00C81726">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536E4FD3" w14:textId="77777777" w:rsidR="00C81726" w:rsidRDefault="00C81726" w:rsidP="00C81726">
      <w:pPr>
        <w:rPr>
          <w:rStyle w:val="Emphasis"/>
        </w:rPr>
      </w:pPr>
    </w:p>
    <w:p w14:paraId="49F93AB4" w14:textId="2C4248CD" w:rsidR="00C81726" w:rsidRPr="00FF4115" w:rsidRDefault="00C81726" w:rsidP="00C81726">
      <w:pPr>
        <w:pStyle w:val="Heading4"/>
      </w:pPr>
      <w:r>
        <w:t xml:space="preserve">Models are </w:t>
      </w:r>
      <w:r w:rsidRPr="0039526D">
        <w:t>rigorous</w:t>
      </w:r>
      <w:r>
        <w:t xml:space="preserve"> – inserted below.</w:t>
      </w:r>
    </w:p>
    <w:p w14:paraId="794DD830" w14:textId="77777777" w:rsidR="00C81726" w:rsidRDefault="00C81726" w:rsidP="00C81726">
      <w:r w:rsidRPr="00FF4115">
        <w:rPr>
          <w:rStyle w:val="Style13ptBold"/>
        </w:rPr>
        <w:t>Virgili et al. 16</w:t>
      </w:r>
      <w:r>
        <w:t xml:space="preserve"> – Bastida, </w:t>
      </w:r>
      <w:r w:rsidRPr="00FF4115">
        <w:t>J.C. Dolado, H.G. Lewis, J. Radtke, H. Krag, B. Revelin, C. Cazaux b , C. Colombo, R. Crowther, M. Metz</w:t>
      </w:r>
      <w:r>
        <w:t>. 4/26/16. [Act Astranautica “</w:t>
      </w:r>
      <w:r w:rsidRPr="00FF4115">
        <w:t>Risk to space sustainability from large constellations of satellites</w:t>
      </w:r>
      <w:r>
        <w:t xml:space="preserve">,” </w:t>
      </w:r>
      <w:hyperlink r:id="rId11" w:history="1">
        <w:r w:rsidRPr="008E3DAC">
          <w:rPr>
            <w:rStyle w:val="Hyperlink"/>
          </w:rPr>
          <w:t>https://sci-hub.se/10.1016/j.actaastro.2016.03.034</w:t>
        </w:r>
      </w:hyperlink>
      <w:r w:rsidRPr="00FF4115">
        <w:t>.</w:t>
      </w:r>
      <w:r>
        <w:t>] Justin</w:t>
      </w:r>
    </w:p>
    <w:p w14:paraId="3A6BB09C" w14:textId="77777777" w:rsidR="00C81726" w:rsidRPr="00E85DC2" w:rsidRDefault="00C81726" w:rsidP="00C81726">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50631E39" w14:textId="77777777" w:rsidR="00C81726" w:rsidRDefault="00C81726" w:rsidP="00C81726"/>
    <w:p w14:paraId="058B4A7A" w14:textId="77777777" w:rsidR="00C81726" w:rsidRDefault="00C81726" w:rsidP="00C81726">
      <w:pPr>
        <w:pStyle w:val="Heading4"/>
      </w:pPr>
      <w:r>
        <w:t xml:space="preserve">Debris is </w:t>
      </w:r>
      <w:r w:rsidRPr="00E642CB">
        <w:rPr>
          <w:u w:val="single"/>
        </w:rPr>
        <w:t>exponentially increasing</w:t>
      </w:r>
      <w:r>
        <w:t xml:space="preserve"> and current models </w:t>
      </w:r>
      <w:r w:rsidRPr="00E642CB">
        <w:rPr>
          <w:u w:val="single"/>
        </w:rPr>
        <w:t>underestimate the risk</w:t>
      </w:r>
      <w:r>
        <w:t xml:space="preserve">. The aff is our best shot making it </w:t>
      </w:r>
      <w:r w:rsidRPr="00E642CB">
        <w:rPr>
          <w:u w:val="single"/>
        </w:rPr>
        <w:t>try-or-die</w:t>
      </w:r>
      <w:r>
        <w:t>.</w:t>
      </w:r>
    </w:p>
    <w:p w14:paraId="4BB4CEA9" w14:textId="77777777" w:rsidR="00C81726" w:rsidRPr="00E642CB" w:rsidRDefault="00C81726" w:rsidP="00C81726">
      <w:r w:rsidRPr="00E642CB">
        <w:rPr>
          <w:rStyle w:val="Style13ptBold"/>
        </w:rPr>
        <w:t xml:space="preserve">Shen </w:t>
      </w:r>
      <w:r>
        <w:rPr>
          <w:rStyle w:val="Style13ptBold"/>
        </w:rPr>
        <w:t xml:space="preserve">&amp; Blake </w:t>
      </w:r>
      <w:r w:rsidRPr="00CB5887">
        <w:t>2/24/</w:t>
      </w:r>
      <w:r w:rsidRPr="00CB5887">
        <w:rPr>
          <w:rStyle w:val="Style13ptBold"/>
        </w:rPr>
        <w:t>22</w:t>
      </w:r>
      <w:r w:rsidRPr="00CB5887">
        <w:t xml:space="preserve"> [</w:t>
      </w:r>
      <w:r>
        <w:t xml:space="preserve">Zili Shen, Internally citing James Blake * </w:t>
      </w:r>
      <w:r w:rsidRPr="00E642CB">
        <w:t>I am a Ph.D. student in Astronomy at Yale University. My research focuses on ultra-diffuse galaxies and their globular cluster populations. Since I came to Yale, I have worked on two "dark-matter-free" galaxies NGC1052-DF2 and DF4</w:t>
      </w:r>
      <w:r>
        <w:t xml:space="preserve"> **</w:t>
      </w:r>
      <w:r w:rsidRPr="00E642CB">
        <w:t xml:space="preserve"> Department of Physics</w:t>
      </w:r>
      <w:r>
        <w:t xml:space="preserve"> and </w:t>
      </w:r>
      <w:r w:rsidRPr="00E642CB">
        <w:t>Centre for Space Domain Awareness</w:t>
      </w:r>
      <w:r>
        <w:t>,</w:t>
      </w:r>
      <w:r w:rsidRPr="00E642CB">
        <w:t xml:space="preserve"> University of Warwick, Coventry</w:t>
      </w:r>
      <w:r>
        <w:t>. “</w:t>
      </w:r>
      <w:r w:rsidRPr="00E642CB">
        <w:t>How not to bury ourselves under space trash</w:t>
      </w:r>
      <w:r>
        <w:t xml:space="preserve">.” astrobites. </w:t>
      </w:r>
      <w:hyperlink r:id="rId12" w:history="1">
        <w:r w:rsidRPr="00EE4324">
          <w:rPr>
            <w:rStyle w:val="Hyperlink"/>
          </w:rPr>
          <w:t>https://astrobites.org/2022/02/24/space-sustainability/</w:t>
        </w:r>
      </w:hyperlink>
      <w:r>
        <w:t>] Justin</w:t>
      </w:r>
    </w:p>
    <w:p w14:paraId="726906E7" w14:textId="77777777" w:rsidR="00C81726" w:rsidRPr="00E642CB" w:rsidRDefault="00C81726" w:rsidP="00C81726">
      <w:pPr>
        <w:rPr>
          <w:u w:val="single"/>
        </w:rPr>
      </w:pPr>
      <w:r w:rsidRPr="00E642CB">
        <w:rPr>
          <w:sz w:val="14"/>
        </w:rPr>
        <w:t xml:space="preserve">What’s wrong with having some stuff orbiting the Earth, you might ask? Like my trash analogy, the problem is that they block our way to space. </w:t>
      </w:r>
      <w:r w:rsidRPr="00E642CB">
        <w:rPr>
          <w:highlight w:val="green"/>
          <w:u w:val="single"/>
        </w:rPr>
        <w:t>Fragments</w:t>
      </w:r>
      <w:r w:rsidRPr="00E642CB">
        <w:rPr>
          <w:u w:val="single"/>
        </w:rPr>
        <w:t xml:space="preserve"> as </w:t>
      </w:r>
      <w:r w:rsidRPr="00CB5887">
        <w:rPr>
          <w:rStyle w:val="Emphasis"/>
        </w:rPr>
        <w:t>small</w:t>
      </w:r>
      <w:r w:rsidRPr="00E642CB">
        <w:rPr>
          <w:u w:val="single"/>
        </w:rPr>
        <w:t xml:space="preserve"> as </w:t>
      </w:r>
      <w:r w:rsidRPr="00CB5887">
        <w:rPr>
          <w:rStyle w:val="Emphasis"/>
          <w:highlight w:val="green"/>
        </w:rPr>
        <w:t>10 cm</w:t>
      </w:r>
      <w:r w:rsidRPr="00E642CB">
        <w:rPr>
          <w:highlight w:val="green"/>
          <w:u w:val="single"/>
        </w:rPr>
        <w:t xml:space="preserve"> can </w:t>
      </w:r>
      <w:r w:rsidRPr="00CB5887">
        <w:rPr>
          <w:rStyle w:val="Emphasis"/>
          <w:highlight w:val="green"/>
        </w:rPr>
        <w:t>kill</w:t>
      </w:r>
      <w:r w:rsidRPr="00E642CB">
        <w:rPr>
          <w:highlight w:val="green"/>
          <w:u w:val="single"/>
        </w:rPr>
        <w:t xml:space="preserve"> a</w:t>
      </w:r>
      <w:r w:rsidRPr="00E642CB">
        <w:rPr>
          <w:u w:val="single"/>
        </w:rPr>
        <w:t xml:space="preserve"> satellite </w:t>
      </w:r>
      <w:r w:rsidRPr="00E642CB">
        <w:rPr>
          <w:highlight w:val="green"/>
          <w:u w:val="single"/>
        </w:rPr>
        <w:t>mission</w:t>
      </w:r>
      <w:r w:rsidRPr="00E642CB">
        <w:rPr>
          <w:sz w:val="14"/>
        </w:rPr>
        <w:t xml:space="preserve">. Unlike my trash analogy, if enough space junk accumulates, </w:t>
      </w:r>
      <w:r w:rsidRPr="00E642CB">
        <w:rPr>
          <w:u w:val="single"/>
        </w:rPr>
        <w:t xml:space="preserve">they can </w:t>
      </w:r>
      <w:r w:rsidRPr="00E642CB">
        <w:rPr>
          <w:highlight w:val="green"/>
          <w:u w:val="single"/>
        </w:rPr>
        <w:t>produce more fragments</w:t>
      </w:r>
      <w:r w:rsidRPr="00E642CB">
        <w:rPr>
          <w:u w:val="single"/>
        </w:rPr>
        <w:t xml:space="preserve"> on their own. Several </w:t>
      </w:r>
      <w:r w:rsidRPr="00CB5887">
        <w:rPr>
          <w:highlight w:val="green"/>
          <w:u w:val="single"/>
        </w:rPr>
        <w:t>bands of LEO are</w:t>
      </w:r>
      <w:r w:rsidRPr="00E642CB">
        <w:rPr>
          <w:u w:val="single"/>
        </w:rPr>
        <w:t xml:space="preserve"> already </w:t>
      </w:r>
      <w:r w:rsidRPr="00CB5887">
        <w:rPr>
          <w:highlight w:val="green"/>
          <w:u w:val="single"/>
        </w:rPr>
        <w:t>at risk of</w:t>
      </w:r>
      <w:r w:rsidRPr="00E642CB">
        <w:rPr>
          <w:u w:val="single"/>
        </w:rPr>
        <w:t xml:space="preserve"> what’s called a </w:t>
      </w:r>
      <w:r w:rsidRPr="00CB5887">
        <w:rPr>
          <w:rStyle w:val="Emphasis"/>
          <w:highlight w:val="green"/>
        </w:rPr>
        <w:t>runaway collisional cascade</w:t>
      </w:r>
      <w:r w:rsidRPr="00E642CB">
        <w:rPr>
          <w:sz w:val="14"/>
        </w:rPr>
        <w:t xml:space="preserve">. This happens when </w:t>
      </w:r>
      <w:r w:rsidRPr="00E642CB">
        <w:rPr>
          <w:u w:val="single"/>
        </w:rPr>
        <w:t xml:space="preserve">space </w:t>
      </w:r>
      <w:r w:rsidRPr="00CB5887">
        <w:rPr>
          <w:highlight w:val="green"/>
          <w:u w:val="single"/>
        </w:rPr>
        <w:t>junk collide with each other</w:t>
      </w:r>
      <w:r w:rsidRPr="00E642CB">
        <w:rPr>
          <w:u w:val="single"/>
        </w:rPr>
        <w:t xml:space="preserve"> and fall apart</w:t>
      </w:r>
      <w:r w:rsidRPr="00E642CB">
        <w:rPr>
          <w:sz w:val="14"/>
        </w:rPr>
        <w:t xml:space="preserve">, </w:t>
      </w:r>
      <w:r w:rsidRPr="00E642CB">
        <w:rPr>
          <w:u w:val="single"/>
        </w:rPr>
        <w:t>their fragments going on to seeding more collisions</w:t>
      </w:r>
      <w:r w:rsidRPr="00E642CB">
        <w:rPr>
          <w:sz w:val="14"/>
        </w:rPr>
        <w:t xml:space="preserve">, </w:t>
      </w:r>
      <w:r w:rsidRPr="00CB5887">
        <w:rPr>
          <w:highlight w:val="green"/>
          <w:u w:val="single"/>
        </w:rPr>
        <w:t>generating more debris</w:t>
      </w:r>
      <w:r w:rsidRPr="00E642CB">
        <w:rPr>
          <w:sz w:val="14"/>
        </w:rPr>
        <w:t xml:space="preserve">, and restarting the cycle. On the other hand, </w:t>
      </w:r>
      <w:r w:rsidRPr="00CB5887">
        <w:rPr>
          <w:highlight w:val="green"/>
          <w:u w:val="single"/>
        </w:rPr>
        <w:t>space debris</w:t>
      </w:r>
      <w:r w:rsidRPr="00E642CB">
        <w:rPr>
          <w:u w:val="single"/>
        </w:rPr>
        <w:t xml:space="preserve"> in high altitude orbits</w:t>
      </w:r>
      <w:r w:rsidRPr="00E642CB">
        <w:rPr>
          <w:sz w:val="14"/>
        </w:rPr>
        <w:t xml:space="preserve"> (like GSO) </w:t>
      </w:r>
      <w:r w:rsidRPr="00CB5887">
        <w:rPr>
          <w:highlight w:val="green"/>
          <w:u w:val="single"/>
        </w:rPr>
        <w:t>don’t experience</w:t>
      </w:r>
      <w:r w:rsidRPr="00E642CB">
        <w:rPr>
          <w:sz w:val="14"/>
        </w:rPr>
        <w:t xml:space="preserve"> much </w:t>
      </w:r>
      <w:r w:rsidRPr="00CB5887">
        <w:rPr>
          <w:rStyle w:val="Emphasis"/>
        </w:rPr>
        <w:t xml:space="preserve">atmospheric </w:t>
      </w:r>
      <w:r w:rsidRPr="00CB5887">
        <w:rPr>
          <w:rStyle w:val="Emphasis"/>
          <w:highlight w:val="green"/>
        </w:rPr>
        <w:t>drag</w:t>
      </w:r>
      <w:r w:rsidRPr="00E642CB">
        <w:rPr>
          <w:sz w:val="14"/>
        </w:rPr>
        <w:t xml:space="preserve">, </w:t>
      </w:r>
      <w:r w:rsidRPr="00E642CB">
        <w:rPr>
          <w:u w:val="single"/>
        </w:rPr>
        <w:t>and will stay up there for centuries</w:t>
      </w:r>
      <w:r w:rsidRPr="00E642CB">
        <w:rPr>
          <w:sz w:val="14"/>
        </w:rPr>
        <w:t>.</w:t>
      </w:r>
      <w:r>
        <w:rPr>
          <w:sz w:val="14"/>
        </w:rPr>
        <w:t xml:space="preserve"> </w:t>
      </w:r>
      <w:r w:rsidRPr="00E642CB">
        <w:rPr>
          <w:sz w:val="14"/>
        </w:rPr>
        <w:t xml:space="preserve">From this you probably gathered that most of these debris are either abandoned satellites or their fragments. Even though these objects were originally launched by humans, </w:t>
      </w:r>
      <w:r w:rsidRPr="00E642CB">
        <w:rPr>
          <w:u w:val="single"/>
        </w:rPr>
        <w:t xml:space="preserve">cataloging and </w:t>
      </w:r>
      <w:r w:rsidRPr="00CB5887">
        <w:rPr>
          <w:highlight w:val="green"/>
          <w:u w:val="single"/>
        </w:rPr>
        <w:t>tracking</w:t>
      </w:r>
      <w:r w:rsidRPr="00E642CB">
        <w:rPr>
          <w:u w:val="single"/>
        </w:rPr>
        <w:t xml:space="preserve"> them </w:t>
      </w:r>
      <w:r w:rsidRPr="00CB5887">
        <w:rPr>
          <w:highlight w:val="green"/>
          <w:u w:val="single"/>
        </w:rPr>
        <w:t xml:space="preserve">are a </w:t>
      </w:r>
      <w:r w:rsidRPr="00CB5887">
        <w:rPr>
          <w:rStyle w:val="Emphasis"/>
          <w:highlight w:val="green"/>
        </w:rPr>
        <w:t>huge challenge</w:t>
      </w:r>
      <w:r w:rsidRPr="00CB5887">
        <w:rPr>
          <w:rStyle w:val="Emphasis"/>
        </w:rPr>
        <w:t>.</w:t>
      </w:r>
    </w:p>
    <w:p w14:paraId="423AC022" w14:textId="77777777" w:rsidR="00C81726" w:rsidRPr="00E642CB" w:rsidRDefault="00C81726" w:rsidP="00C81726">
      <w:pPr>
        <w:rPr>
          <w:sz w:val="14"/>
        </w:rPr>
      </w:pPr>
      <w:r w:rsidRPr="00E642CB">
        <w:rPr>
          <w:sz w:val="14"/>
        </w:rPr>
        <w:t>What’s up there?</w:t>
      </w:r>
    </w:p>
    <w:p w14:paraId="62E9A7B3" w14:textId="77777777" w:rsidR="00C81726" w:rsidRPr="00E642CB" w:rsidRDefault="00C81726" w:rsidP="00C81726">
      <w:pPr>
        <w:rPr>
          <w:sz w:val="14"/>
        </w:rPr>
      </w:pPr>
      <w:r w:rsidRPr="00E642CB">
        <w:rPr>
          <w:sz w:val="14"/>
        </w:rPr>
        <w:t xml:space="preserve">Since the first manmade satellite was launched in 1957, space agencies have been keeping track of bodies orbiting the Earth. By mass, 98% of those are satellites and rocket bodies, but </w:t>
      </w:r>
      <w:r w:rsidRPr="00CB5887">
        <w:rPr>
          <w:highlight w:val="green"/>
          <w:u w:val="single"/>
        </w:rPr>
        <w:t xml:space="preserve">we know </w:t>
      </w:r>
      <w:r w:rsidRPr="00CB5887">
        <w:rPr>
          <w:rStyle w:val="Emphasis"/>
          <w:highlight w:val="green"/>
        </w:rPr>
        <w:t>very little</w:t>
      </w:r>
      <w:r w:rsidRPr="00E642CB">
        <w:rPr>
          <w:u w:val="single"/>
        </w:rPr>
        <w:t xml:space="preserve"> about</w:t>
      </w:r>
      <w:r w:rsidRPr="00E642CB">
        <w:rPr>
          <w:sz w:val="14"/>
        </w:rPr>
        <w:t xml:space="preserve"> the remaining 2%, </w:t>
      </w:r>
      <w:r w:rsidRPr="00E642CB">
        <w:rPr>
          <w:u w:val="single"/>
        </w:rPr>
        <w:t xml:space="preserve">millions of small debris. These small </w:t>
      </w:r>
      <w:r w:rsidRPr="00CB5887">
        <w:rPr>
          <w:highlight w:val="green"/>
          <w:u w:val="single"/>
        </w:rPr>
        <w:t>debris elude</w:t>
      </w:r>
      <w:r w:rsidRPr="00E642CB">
        <w:rPr>
          <w:u w:val="single"/>
        </w:rPr>
        <w:t xml:space="preserve"> </w:t>
      </w:r>
      <w:r w:rsidRPr="00CB5887">
        <w:rPr>
          <w:highlight w:val="green"/>
          <w:u w:val="single"/>
        </w:rPr>
        <w:t>radars and</w:t>
      </w:r>
      <w:r w:rsidRPr="00E642CB">
        <w:rPr>
          <w:u w:val="single"/>
        </w:rPr>
        <w:t xml:space="preserve"> optical </w:t>
      </w:r>
      <w:r w:rsidRPr="00CB5887">
        <w:rPr>
          <w:highlight w:val="green"/>
          <w:u w:val="single"/>
        </w:rPr>
        <w:t>telescopes</w:t>
      </w:r>
      <w:r w:rsidRPr="00E642CB">
        <w:rPr>
          <w:u w:val="single"/>
        </w:rPr>
        <w:t xml:space="preserve"> used in ground-based surveys</w:t>
      </w:r>
      <w:r w:rsidRPr="00E642CB">
        <w:rPr>
          <w:sz w:val="14"/>
        </w:rPr>
        <w:t xml:space="preserve">, </w:t>
      </w:r>
      <w:r w:rsidRPr="00E642CB">
        <w:rPr>
          <w:u w:val="single"/>
        </w:rPr>
        <w:t xml:space="preserve">but they can still cause </w:t>
      </w:r>
      <w:r w:rsidRPr="00CB5887">
        <w:rPr>
          <w:rStyle w:val="Emphasis"/>
        </w:rPr>
        <w:t>mission-fatal damage to a satellite</w:t>
      </w:r>
      <w:r w:rsidRPr="00E642CB">
        <w:rPr>
          <w:sz w:val="14"/>
        </w:rPr>
        <w:t xml:space="preserve">. With limited data, </w:t>
      </w:r>
      <w:r w:rsidRPr="00CB5887">
        <w:rPr>
          <w:highlight w:val="green"/>
          <w:u w:val="single"/>
        </w:rPr>
        <w:t xml:space="preserve">NASA and ESA </w:t>
      </w:r>
      <w:r w:rsidRPr="00CB5887">
        <w:rPr>
          <w:rStyle w:val="Emphasis"/>
          <w:highlight w:val="green"/>
        </w:rPr>
        <w:t>cannot</w:t>
      </w:r>
      <w:r w:rsidRPr="00CB5887">
        <w:rPr>
          <w:rStyle w:val="Emphasis"/>
        </w:rPr>
        <w:t xml:space="preserve"> accurately </w:t>
      </w:r>
      <w:r w:rsidRPr="00CB5887">
        <w:rPr>
          <w:rStyle w:val="Emphasis"/>
          <w:highlight w:val="green"/>
        </w:rPr>
        <w:t>estimate the</w:t>
      </w:r>
      <w:r w:rsidRPr="00CB5887">
        <w:rPr>
          <w:highlight w:val="green"/>
          <w:u w:val="single"/>
        </w:rPr>
        <w:t xml:space="preserve"> </w:t>
      </w:r>
      <w:r w:rsidRPr="00CB5887">
        <w:rPr>
          <w:rStyle w:val="Emphasis"/>
          <w:highlight w:val="green"/>
        </w:rPr>
        <w:t>risk</w:t>
      </w:r>
      <w:r w:rsidRPr="00E642CB">
        <w:rPr>
          <w:u w:val="single"/>
        </w:rPr>
        <w:t xml:space="preserve"> from orbital debris. Their </w:t>
      </w:r>
      <w:r w:rsidRPr="00CB5887">
        <w:rPr>
          <w:highlight w:val="green"/>
          <w:u w:val="single"/>
        </w:rPr>
        <w:t>models don’t</w:t>
      </w:r>
      <w:r w:rsidRPr="00E642CB">
        <w:rPr>
          <w:u w:val="single"/>
        </w:rPr>
        <w:t xml:space="preserve"> even </w:t>
      </w:r>
      <w:r w:rsidRPr="00CB5887">
        <w:rPr>
          <w:highlight w:val="green"/>
          <w:u w:val="single"/>
        </w:rPr>
        <w:t>agree</w:t>
      </w:r>
      <w:r w:rsidRPr="00E642CB">
        <w:rPr>
          <w:u w:val="single"/>
        </w:rPr>
        <w:t xml:space="preserve"> on the number of expected debris </w:t>
      </w:r>
      <w:r w:rsidRPr="00CB5887">
        <w:rPr>
          <w:highlight w:val="green"/>
          <w:u w:val="single"/>
        </w:rPr>
        <w:t>because there is no</w:t>
      </w:r>
      <w:r w:rsidRPr="00E642CB">
        <w:rPr>
          <w:u w:val="single"/>
        </w:rPr>
        <w:t xml:space="preserve"> good </w:t>
      </w:r>
      <w:r w:rsidRPr="00CB5887">
        <w:rPr>
          <w:highlight w:val="green"/>
          <w:u w:val="single"/>
        </w:rPr>
        <w:t>observational constraint</w:t>
      </w:r>
      <w:r w:rsidRPr="00E642CB">
        <w:rPr>
          <w:sz w:val="14"/>
        </w:rPr>
        <w:t xml:space="preserve"> for very small fragments.</w:t>
      </w:r>
    </w:p>
    <w:p w14:paraId="38D36594" w14:textId="77777777" w:rsidR="00C81726" w:rsidRPr="00E642CB" w:rsidRDefault="00C81726" w:rsidP="00C81726">
      <w:pPr>
        <w:rPr>
          <w:sz w:val="14"/>
        </w:rPr>
      </w:pPr>
      <w:r w:rsidRPr="00E642CB">
        <w:rPr>
          <w:sz w:val="14"/>
        </w:rPr>
        <w:t>Fig. 2: Number of tracked objects in Low-Earth Orbit (LEO) and Geo-synchronous orbit (GSO). Modified from Fig.2 of the paper.</w:t>
      </w:r>
    </w:p>
    <w:p w14:paraId="20ECB9A8" w14:textId="77777777" w:rsidR="00C81726" w:rsidRPr="00E642CB" w:rsidRDefault="00C81726" w:rsidP="00C81726">
      <w:pPr>
        <w:rPr>
          <w:sz w:val="14"/>
        </w:rPr>
      </w:pPr>
      <w:r w:rsidRPr="00E642CB">
        <w:rPr>
          <w:sz w:val="14"/>
        </w:rPr>
        <w:t xml:space="preserve">Fig. 2 shows a breakdown of what we do know about objects in LEO and GSO. In LEO (left panel) , the most numerous objects are debris. These come from </w:t>
      </w:r>
      <w:r w:rsidRPr="00CB5887">
        <w:rPr>
          <w:rStyle w:val="Emphasis"/>
          <w:highlight w:val="green"/>
        </w:rPr>
        <w:t>fragmentation</w:t>
      </w:r>
      <w:r w:rsidRPr="00CB5887">
        <w:rPr>
          <w:rStyle w:val="Emphasis"/>
        </w:rPr>
        <w:t xml:space="preserve"> events</w:t>
      </w:r>
      <w:r w:rsidRPr="00E642CB">
        <w:rPr>
          <w:sz w:val="14"/>
        </w:rPr>
        <w:t xml:space="preserve">, </w:t>
      </w:r>
      <w:r w:rsidRPr="00E642CB">
        <w:rPr>
          <w:u w:val="single"/>
        </w:rPr>
        <w:t>or “break-ups,”</w:t>
      </w:r>
      <w:r w:rsidRPr="00E642CB">
        <w:rPr>
          <w:sz w:val="14"/>
        </w:rPr>
        <w:t xml:space="preserve"> most commonly </w:t>
      </w:r>
      <w:r w:rsidRPr="00E642CB">
        <w:rPr>
          <w:u w:val="single"/>
        </w:rPr>
        <w:t xml:space="preserve">due to </w:t>
      </w:r>
      <w:r w:rsidRPr="00CB5887">
        <w:rPr>
          <w:rStyle w:val="Emphasis"/>
        </w:rPr>
        <w:t>propulsion-related subsystems exploding</w:t>
      </w:r>
      <w:r w:rsidRPr="00E642CB">
        <w:rPr>
          <w:sz w:val="14"/>
        </w:rPr>
        <w:t xml:space="preserve">. In other words, </w:t>
      </w:r>
      <w:r w:rsidRPr="00E642CB">
        <w:rPr>
          <w:u w:val="single"/>
        </w:rPr>
        <w:t>when leftover fuel gets heated up in space</w:t>
      </w:r>
      <w:r w:rsidRPr="00E642CB">
        <w:rPr>
          <w:sz w:val="14"/>
        </w:rPr>
        <w:t xml:space="preserve">, </w:t>
      </w:r>
      <w:r w:rsidRPr="00E642CB">
        <w:rPr>
          <w:u w:val="single"/>
        </w:rPr>
        <w:t xml:space="preserve">it can </w:t>
      </w:r>
      <w:r w:rsidRPr="00CB5887">
        <w:rPr>
          <w:highlight w:val="green"/>
          <w:u w:val="single"/>
        </w:rPr>
        <w:t>blow</w:t>
      </w:r>
      <w:r w:rsidRPr="00E642CB">
        <w:rPr>
          <w:u w:val="single"/>
        </w:rPr>
        <w:t xml:space="preserve"> the </w:t>
      </w:r>
      <w:r w:rsidRPr="00CB5887">
        <w:rPr>
          <w:highlight w:val="green"/>
          <w:u w:val="single"/>
        </w:rPr>
        <w:t>satellite to pieces</w:t>
      </w:r>
      <w:r w:rsidRPr="00E642CB">
        <w:rPr>
          <w:sz w:val="14"/>
        </w:rPr>
        <w:t xml:space="preserve">. Other sources of debris include intentional anti-satellite tests (in which countries develop technology to destroy each other’s satellites) and a small number of accidental satellite collisions. In GSO (right panel), </w:t>
      </w:r>
      <w:r w:rsidRPr="00E642CB">
        <w:rPr>
          <w:u w:val="single"/>
        </w:rPr>
        <w:t xml:space="preserve">a large number of </w:t>
      </w:r>
      <w:r w:rsidRPr="00CB5887">
        <w:rPr>
          <w:highlight w:val="green"/>
          <w:u w:val="single"/>
        </w:rPr>
        <w:t xml:space="preserve">objects </w:t>
      </w:r>
      <w:r w:rsidRPr="00DB2E23">
        <w:rPr>
          <w:u w:val="single"/>
        </w:rPr>
        <w:t xml:space="preserve">are </w:t>
      </w:r>
      <w:r w:rsidRPr="00CB5887">
        <w:rPr>
          <w:highlight w:val="green"/>
          <w:u w:val="single"/>
        </w:rPr>
        <w:t>“unknown” because GSO is</w:t>
      </w:r>
      <w:r w:rsidRPr="00E642CB">
        <w:rPr>
          <w:u w:val="single"/>
        </w:rPr>
        <w:t xml:space="preserve"> </w:t>
      </w:r>
      <w:r w:rsidRPr="00CB5887">
        <w:rPr>
          <w:rStyle w:val="Emphasis"/>
        </w:rPr>
        <w:t xml:space="preserve">significantly </w:t>
      </w:r>
      <w:r w:rsidRPr="00CB5887">
        <w:rPr>
          <w:rStyle w:val="Emphasis"/>
          <w:highlight w:val="green"/>
        </w:rPr>
        <w:t>far</w:t>
      </w:r>
      <w:r w:rsidRPr="00DB2E23">
        <w:rPr>
          <w:rStyle w:val="Emphasis"/>
        </w:rPr>
        <w:t xml:space="preserve">ther </w:t>
      </w:r>
      <w:r w:rsidRPr="00CB5887">
        <w:rPr>
          <w:rStyle w:val="Emphasis"/>
          <w:highlight w:val="green"/>
        </w:rPr>
        <w:t>away</w:t>
      </w:r>
      <w:r w:rsidRPr="00E642CB">
        <w:rPr>
          <w:u w:val="single"/>
        </w:rPr>
        <w:t xml:space="preserve"> from Earth</w:t>
      </w:r>
      <w:r w:rsidRPr="00E642CB">
        <w:rPr>
          <w:sz w:val="14"/>
        </w:rPr>
        <w:t xml:space="preserve"> and has historically received less attention.</w:t>
      </w:r>
      <w:r>
        <w:rPr>
          <w:sz w:val="14"/>
        </w:rPr>
        <w:t xml:space="preserve"> </w:t>
      </w:r>
      <w:r w:rsidRPr="00E642CB">
        <w:rPr>
          <w:sz w:val="14"/>
        </w:rPr>
        <w:t>To quote Dr. Blake, the author of today’s paper, “monitoring the mess of near-Earth space cannot solve the problem entirely, especially while the bulk of the dangerous debris population remains invisible and uncatalogued.” Now that I’ve alerted you to the grave danger we face, how do we make sure that future humanity can still go to space?</w:t>
      </w:r>
    </w:p>
    <w:p w14:paraId="349B222C" w14:textId="77777777" w:rsidR="00C81726" w:rsidRPr="00E642CB" w:rsidRDefault="00C81726" w:rsidP="00C81726">
      <w:pPr>
        <w:rPr>
          <w:sz w:val="14"/>
        </w:rPr>
      </w:pPr>
      <w:r w:rsidRPr="00E642CB">
        <w:rPr>
          <w:sz w:val="14"/>
        </w:rPr>
        <w:t>What can be done?</w:t>
      </w:r>
    </w:p>
    <w:p w14:paraId="3E7AB80B" w14:textId="77777777" w:rsidR="00C81726" w:rsidRPr="00CB5887" w:rsidRDefault="00C81726" w:rsidP="00C81726">
      <w:pPr>
        <w:rPr>
          <w:rStyle w:val="Emphasis"/>
        </w:rPr>
      </w:pPr>
      <w:r w:rsidRPr="00E642CB">
        <w:rPr>
          <w:sz w:val="14"/>
        </w:rPr>
        <w:t xml:space="preserve">Like any environmental problem, </w:t>
      </w:r>
      <w:r w:rsidRPr="00E642CB">
        <w:rPr>
          <w:u w:val="single"/>
        </w:rPr>
        <w:t xml:space="preserve">the </w:t>
      </w:r>
      <w:r w:rsidRPr="00CB5887">
        <w:rPr>
          <w:highlight w:val="green"/>
          <w:u w:val="single"/>
        </w:rPr>
        <w:t xml:space="preserve">best solution is </w:t>
      </w:r>
      <w:r w:rsidRPr="00CB5887">
        <w:rPr>
          <w:rStyle w:val="Emphasis"/>
          <w:highlight w:val="green"/>
        </w:rPr>
        <w:t>prevention</w:t>
      </w:r>
      <w:r w:rsidRPr="00E642CB">
        <w:rPr>
          <w:sz w:val="14"/>
        </w:rPr>
        <w:t>. To prevent leftover fuel from exploding, satellite operators are now advised to “passivate” the spacecraft at the end of the mission. That means dumping out residual fuel and discharging batteries while they still control the spacecraft. The other safe disposal measures after the mission ends are to have the satellite re-enter the atmosphere or move into unused high-altitude orbits.</w:t>
      </w:r>
      <w:r>
        <w:rPr>
          <w:sz w:val="14"/>
        </w:rPr>
        <w:t xml:space="preserve"> </w:t>
      </w:r>
      <w:r w:rsidRPr="00E642CB">
        <w:rPr>
          <w:sz w:val="14"/>
        </w:rPr>
        <w:t xml:space="preserve">Even though these </w:t>
      </w:r>
      <w:r w:rsidRPr="00CB5887">
        <w:rPr>
          <w:u w:val="single"/>
        </w:rPr>
        <w:t>prevention</w:t>
      </w:r>
      <w:r w:rsidRPr="00E642CB">
        <w:rPr>
          <w:u w:val="single"/>
        </w:rPr>
        <w:t xml:space="preserve"> measures are</w:t>
      </w:r>
      <w:r w:rsidRPr="00E642CB">
        <w:rPr>
          <w:sz w:val="14"/>
        </w:rPr>
        <w:t xml:space="preserve"> the best way forward, they are </w:t>
      </w:r>
      <w:r w:rsidRPr="00E642CB">
        <w:rPr>
          <w:u w:val="single"/>
        </w:rPr>
        <w:t xml:space="preserve">(un)surprisingly </w:t>
      </w:r>
      <w:r w:rsidRPr="00CB5887">
        <w:rPr>
          <w:rStyle w:val="Emphasis"/>
        </w:rPr>
        <w:t>hard to enforce</w:t>
      </w:r>
      <w:r w:rsidRPr="00E642CB">
        <w:rPr>
          <w:sz w:val="14"/>
        </w:rPr>
        <w:t xml:space="preserve">. The authors says, “despite an apparent consensus that [anti-satellite weapon] tests represent irresponsible and reckless behaviour, </w:t>
      </w:r>
      <w:r w:rsidRPr="00E642CB">
        <w:rPr>
          <w:u w:val="single"/>
        </w:rPr>
        <w:t xml:space="preserve">legally </w:t>
      </w:r>
      <w:r w:rsidRPr="00CB5887">
        <w:rPr>
          <w:highlight w:val="green"/>
          <w:u w:val="single"/>
        </w:rPr>
        <w:t>binding</w:t>
      </w:r>
      <w:r w:rsidRPr="00E642CB">
        <w:rPr>
          <w:u w:val="single"/>
        </w:rPr>
        <w:t xml:space="preserve"> and internationally recognised </w:t>
      </w:r>
      <w:r w:rsidRPr="00CB5887">
        <w:rPr>
          <w:highlight w:val="green"/>
          <w:u w:val="single"/>
        </w:rPr>
        <w:t xml:space="preserve">regulations are </w:t>
      </w:r>
      <w:r w:rsidRPr="00CB5887">
        <w:rPr>
          <w:rStyle w:val="Emphasis"/>
        </w:rPr>
        <w:t xml:space="preserve">still </w:t>
      </w:r>
      <w:r w:rsidRPr="00CB5887">
        <w:rPr>
          <w:rStyle w:val="Emphasis"/>
          <w:highlight w:val="green"/>
        </w:rPr>
        <w:t>lacking</w:t>
      </w:r>
      <w:r w:rsidRPr="00E642CB">
        <w:rPr>
          <w:sz w:val="14"/>
        </w:rPr>
        <w:t>.” The level of adherence to the above safety guidelines remain concerningly low.</w:t>
      </w:r>
      <w:r>
        <w:rPr>
          <w:sz w:val="14"/>
        </w:rPr>
        <w:t xml:space="preserve"> </w:t>
      </w:r>
      <w:r w:rsidRPr="00E642CB">
        <w:rPr>
          <w:sz w:val="14"/>
        </w:rPr>
        <w:t xml:space="preserve">Given that </w:t>
      </w:r>
      <w:r w:rsidRPr="00E642CB">
        <w:rPr>
          <w:u w:val="single"/>
        </w:rPr>
        <w:t xml:space="preserve">prevention is a “legal quagmire,” we can also try </w:t>
      </w:r>
      <w:r w:rsidRPr="00CB5887">
        <w:rPr>
          <w:highlight w:val="green"/>
          <w:u w:val="single"/>
        </w:rPr>
        <w:t>to remove debris</w:t>
      </w:r>
      <w:r w:rsidRPr="00E642CB">
        <w:rPr>
          <w:sz w:val="14"/>
        </w:rPr>
        <w:t xml:space="preserve"> that is already up there. Everything from harpoons to nets and tentacles have been used to collect orbital debris, </w:t>
      </w:r>
      <w:r w:rsidRPr="00E642CB">
        <w:rPr>
          <w:u w:val="single"/>
        </w:rPr>
        <w:t xml:space="preserve">but </w:t>
      </w:r>
      <w:r w:rsidRPr="00CB5887">
        <w:rPr>
          <w:highlight w:val="green"/>
          <w:u w:val="single"/>
        </w:rPr>
        <w:t>there’s no one-size-fits-all</w:t>
      </w:r>
      <w:r w:rsidRPr="00E642CB">
        <w:rPr>
          <w:u w:val="single"/>
        </w:rPr>
        <w:t xml:space="preserve"> solution. Imagine how </w:t>
      </w:r>
      <w:r w:rsidRPr="00CB5887">
        <w:rPr>
          <w:highlight w:val="green"/>
          <w:u w:val="single"/>
        </w:rPr>
        <w:t>hard</w:t>
      </w:r>
      <w:r w:rsidRPr="00E642CB">
        <w:rPr>
          <w:u w:val="single"/>
        </w:rPr>
        <w:t xml:space="preserve"> it is </w:t>
      </w:r>
      <w:r w:rsidRPr="00CB5887">
        <w:rPr>
          <w:highlight w:val="green"/>
          <w:u w:val="single"/>
        </w:rPr>
        <w:t>to capture metal shards</w:t>
      </w:r>
      <w:r w:rsidRPr="00E642CB">
        <w:rPr>
          <w:u w:val="single"/>
        </w:rPr>
        <w:t xml:space="preserve"> tumbling </w:t>
      </w:r>
      <w:r w:rsidRPr="00CB5887">
        <w:rPr>
          <w:highlight w:val="green"/>
          <w:u w:val="single"/>
        </w:rPr>
        <w:t xml:space="preserve">at high speed </w:t>
      </w:r>
      <w:r w:rsidRPr="00CB5887">
        <w:rPr>
          <w:rStyle w:val="Emphasis"/>
          <w:highlight w:val="green"/>
        </w:rPr>
        <w:t>without creating</w:t>
      </w:r>
      <w:r w:rsidRPr="00CB5887">
        <w:rPr>
          <w:rStyle w:val="Emphasis"/>
        </w:rPr>
        <w:t xml:space="preserve"> more </w:t>
      </w:r>
      <w:r w:rsidRPr="00CB5887">
        <w:rPr>
          <w:rStyle w:val="Emphasis"/>
          <w:highlight w:val="green"/>
        </w:rPr>
        <w:t>debris</w:t>
      </w:r>
      <w:r w:rsidRPr="00CB5887">
        <w:rPr>
          <w:rStyle w:val="Emphasis"/>
        </w:rPr>
        <w:t>.</w:t>
      </w:r>
    </w:p>
    <w:p w14:paraId="04F35178" w14:textId="77777777" w:rsidR="00C81726" w:rsidRPr="00E642CB" w:rsidRDefault="00C81726" w:rsidP="00C81726">
      <w:pPr>
        <w:rPr>
          <w:sz w:val="14"/>
        </w:rPr>
      </w:pPr>
      <w:r w:rsidRPr="00E642CB">
        <w:rPr>
          <w:sz w:val="14"/>
        </w:rPr>
        <w:t>Looking towards the future</w:t>
      </w:r>
    </w:p>
    <w:p w14:paraId="05892969" w14:textId="77777777" w:rsidR="00C81726" w:rsidRDefault="00C81726" w:rsidP="00C81726">
      <w:pPr>
        <w:rPr>
          <w:sz w:val="14"/>
        </w:rPr>
      </w:pPr>
      <w:r w:rsidRPr="00E642CB">
        <w:rPr>
          <w:sz w:val="14"/>
        </w:rPr>
        <w:t>Small satellites have flourished in recent years as LEO satellite constellations proved commercially lucrative. These satellites are not only a problem for astronomers but also a huge issue for the existing surveillance infrastructure. Dr. Blake says, “the problem is one that affects all operators in space, truly global in nature… [and] warrants a cross-sector, cross-disciplinary approach.” As astronomers, we can help society keep a watchful eye and ensure that the future of space flight is sustainable. If you want to learn more about space sustainability, Dr. Blake recommends the GNOSIS project.</w:t>
      </w:r>
    </w:p>
    <w:p w14:paraId="7A065930" w14:textId="77777777" w:rsidR="00C81726" w:rsidRDefault="00C81726" w:rsidP="00C81726"/>
    <w:p w14:paraId="6098818B" w14:textId="77777777" w:rsidR="00C81726" w:rsidRDefault="00C81726" w:rsidP="00C81726">
      <w:pPr>
        <w:pStyle w:val="Heading4"/>
      </w:pPr>
      <w:r>
        <w:t xml:space="preserve">Current regulatory guidelines </w:t>
      </w:r>
      <w:r w:rsidRPr="00966BE3">
        <w:rPr>
          <w:u w:val="single"/>
        </w:rPr>
        <w:t>fail</w:t>
      </w:r>
      <w:r>
        <w:t xml:space="preserve"> – answers neg turns.</w:t>
      </w:r>
    </w:p>
    <w:p w14:paraId="55AE9C1E" w14:textId="77777777" w:rsidR="00C81726" w:rsidRPr="005D6684" w:rsidRDefault="00C81726" w:rsidP="00C81726">
      <w:r w:rsidRPr="005D6684">
        <w:rPr>
          <w:rStyle w:val="Style13ptBold"/>
        </w:rPr>
        <w:t>Boley and Byers 21</w:t>
      </w:r>
      <w:r>
        <w:t xml:space="preserve">. Aaron Boley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3" w:history="1">
        <w:r w:rsidRPr="00457B9A">
          <w:rPr>
            <w:rStyle w:val="Hyperlink"/>
          </w:rPr>
          <w:t>https://www.nature.com/articles/s41598-021-89909-7</w:t>
        </w:r>
      </w:hyperlink>
      <w:r>
        <w:t>] Justin</w:t>
      </w:r>
    </w:p>
    <w:p w14:paraId="26A816F2" w14:textId="77777777" w:rsidR="00C81726" w:rsidRPr="005D6684" w:rsidRDefault="00C81726" w:rsidP="00C81726">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SpaceX alone is on track to add 11,000 more as it builds its Starlink mega-constellation</w:t>
      </w:r>
      <w:r w:rsidRPr="005D6684">
        <w:rPr>
          <w:sz w:val="14"/>
        </w:rPr>
        <w:t xml:space="preserve"> and has already fled for permission for another 30,000 satellites with the Federal Communications Commission (FCC)1 . </w:t>
      </w:r>
      <w:r w:rsidRPr="00B809EA">
        <w:rPr>
          <w:u w:val="single"/>
        </w:rPr>
        <w:t>Others have similar plans, including OneWeb, Amazon, Telesat, and GW, which is a Chinese state-owned company2</w:t>
      </w:r>
      <w:r w:rsidRPr="005D6684">
        <w:rPr>
          <w:sz w:val="14"/>
        </w:rPr>
        <w:t xml:space="preserve"> . Te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insufcient attention, including changes to the chemistry of Earth’s upper atmosphere </w:t>
      </w:r>
      <w:r w:rsidRPr="00B809EA">
        <w:rPr>
          <w:u w:val="single"/>
        </w:rPr>
        <w:t>and increased dangers on Earth’s surface from re-entered debris. Te heavy use of certain orbital regions might also result in a de facto exclusion of other actors from them</w:t>
      </w:r>
      <w:r w:rsidRPr="005D6684">
        <w:rPr>
          <w:sz w:val="14"/>
        </w:rPr>
        <w:t>, violating the 1967 Outer Space Treaty. All of these challenges could be addressed in a coordinated manner through multilateral law-making, whether in the United Nations, the Inter-Agency Debris Committee (IADC), or an ad hoc process, rather than in an uncoordinated manner through diferent national laws. Regardless of the law-making forum, mega-constellations require a shif in perspectives and policies: from looking at single satellites, to evaluating systems of thousands of satellites, and doing so within an understanding of the limitations of Earth’s environment, including its orbits.</w:t>
      </w:r>
    </w:p>
    <w:p w14:paraId="198518E9" w14:textId="77777777" w:rsidR="00C81726" w:rsidRPr="005D6684" w:rsidRDefault="00C81726" w:rsidP="00C81726">
      <w:pPr>
        <w:rPr>
          <w:sz w:val="14"/>
        </w:rPr>
      </w:pPr>
      <w:r w:rsidRPr="00B809EA">
        <w:rPr>
          <w:u w:val="single"/>
        </w:rPr>
        <w:t xml:space="preserve">Tousands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r w:rsidRPr="005D6684">
        <w:rPr>
          <w:sz w:val="14"/>
        </w:rPr>
        <w:t xml:space="preserve">3 . Tere are already over 12,000 trackable debris pieces in LEO, with these being typically 10 cm in diameter or larger. Including sizes down to 1 cm, there are about a million inferred debris pieces, all of which threaten satellites, spacecraf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removal4 . Te addition of satellite mega-constellations and the general proliferation of low-cost satellites in LEO stresses the environment further5–8 .</w:t>
      </w:r>
    </w:p>
    <w:p w14:paraId="221951B4" w14:textId="77777777" w:rsidR="00C81726" w:rsidRPr="005D6684" w:rsidRDefault="00C81726" w:rsidP="00C81726">
      <w:pPr>
        <w:rPr>
          <w:sz w:val="14"/>
        </w:rPr>
      </w:pPr>
      <w:r w:rsidRPr="005D6684">
        <w:rPr>
          <w:sz w:val="14"/>
        </w:rPr>
        <w:t>[Omitted Figures 1 and 2]</w:t>
      </w:r>
    </w:p>
    <w:p w14:paraId="40601C90" w14:textId="77777777" w:rsidR="00C81726" w:rsidRPr="005D6684" w:rsidRDefault="00C81726" w:rsidP="00C81726">
      <w:pPr>
        <w:rPr>
          <w:sz w:val="14"/>
        </w:rPr>
      </w:pPr>
      <w:r w:rsidRPr="005D6684">
        <w:rPr>
          <w:sz w:val="14"/>
        </w:rPr>
        <w:t>Results</w:t>
      </w:r>
    </w:p>
    <w:p w14:paraId="4234A6AA" w14:textId="77777777" w:rsidR="00C81726" w:rsidRPr="005D6684" w:rsidRDefault="00C81726" w:rsidP="00C81726">
      <w:pPr>
        <w:rPr>
          <w:sz w:val="14"/>
        </w:rPr>
      </w:pPr>
      <w:r w:rsidRPr="005D6684">
        <w:rPr>
          <w:sz w:val="14"/>
        </w:rPr>
        <w:t xml:space="preserve">The overall setting. Te </w:t>
      </w:r>
      <w:r w:rsidRPr="00B809EA">
        <w:rPr>
          <w:u w:val="single"/>
        </w:rPr>
        <w:t xml:space="preserve">rapid development of the space environment through </w:t>
      </w:r>
      <w:r w:rsidRPr="004762AB">
        <w:rPr>
          <w:rStyle w:val="Emphasis"/>
        </w:rPr>
        <w:t>mega-constellations</w:t>
      </w:r>
      <w:r w:rsidRPr="005D6684">
        <w:rPr>
          <w:u w:val="single"/>
        </w:rPr>
        <w:t>, predominately by the ongoing construction of Starlink,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r w:rsidRPr="00B844AE">
        <w:rPr>
          <w:highlight w:val="green"/>
          <w:u w:val="single"/>
        </w:rPr>
        <w:t xml:space="preserve">defnes </w:t>
      </w:r>
      <w:r w:rsidRPr="00B844AE">
        <w:rPr>
          <w:rStyle w:val="Emphasis"/>
          <w:highlight w:val="green"/>
        </w:rPr>
        <w:t>NewSpace,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efects of the 2007 Chinese anti-satellite test and the 2009 Kosmos-2251/Iridium-33 collisions being evident on the graph.</w:t>
      </w:r>
    </w:p>
    <w:p w14:paraId="78EAA63D" w14:textId="77777777" w:rsidR="00C81726" w:rsidRPr="005D6684" w:rsidRDefault="00C81726" w:rsidP="00C81726">
      <w:pPr>
        <w:rPr>
          <w:sz w:val="14"/>
        </w:rPr>
      </w:pPr>
      <w:r w:rsidRPr="005D6684">
        <w:rPr>
          <w:sz w:val="14"/>
        </w:rPr>
        <w:t>Although the volume of space is large, individual satellites and satellite systems have specifc functions, with associated altitudes and inclinations (Fig. 2). Tis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5CF8743C" w14:textId="77777777" w:rsidR="00C81726" w:rsidRPr="005D6684" w:rsidRDefault="00C81726" w:rsidP="00C81726">
      <w:pPr>
        <w:rPr>
          <w:sz w:val="14"/>
        </w:rPr>
      </w:pPr>
      <w:r w:rsidRPr="005D6684">
        <w:rPr>
          <w:sz w:val="14"/>
        </w:rPr>
        <w:t>When completed, Starlink will include about as many satellites as there are trackable debris pieces today, while its total mass will equal all the mass currently in LEO—over 3000 tonnes. Te satellites will be placed in narrow orbital shells, creating unprecedented congestion, with 1258 already in orbit (as of 30 March 2021). OneWeb has already placed an initial 146 satellites, and Amazon, Telesat, GW and other companies, operating under diferent national regulatory regimes, are soon likely to follow.</w:t>
      </w:r>
    </w:p>
    <w:p w14:paraId="42900839" w14:textId="77777777" w:rsidR="00C81726" w:rsidRPr="005D6684" w:rsidRDefault="00C81726" w:rsidP="00C81726">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Failures will increase these numbers, although the long-term failure rate is difcult to project. Figure 3 is similar to the righthand portion of Fig. 2 but includes the Starlink and OneWeb megaconstellations as fled (and amended) with the FCC (see “Methods”). Te large density spikes show that some shells will have satellite number densities in excess of n = 10−6 km−3 .</w:t>
      </w:r>
    </w:p>
    <w:p w14:paraId="2A985829" w14:textId="77777777" w:rsidR="00C81726" w:rsidRPr="005D6684" w:rsidRDefault="00C81726" w:rsidP="00C81726">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tracked and operational satellites can manoeuvre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less-thanfully transparent about events13 in LEO.</w:t>
      </w:r>
    </w:p>
    <w:p w14:paraId="317AF47D" w14:textId="77777777" w:rsidR="00C81726" w:rsidRPr="005D6684" w:rsidRDefault="00C81726" w:rsidP="00C81726">
      <w:pPr>
        <w:rPr>
          <w:sz w:val="14"/>
        </w:rPr>
      </w:pPr>
      <w:r w:rsidRPr="005D6684">
        <w:rPr>
          <w:sz w:val="14"/>
        </w:rPr>
        <w:t xml:space="preserve">Despite the congestion and trafc management challenges, FCC flings by SpaceX suggest that </w:t>
      </w:r>
      <w:r w:rsidRPr="005D6684">
        <w:rPr>
          <w:u w:val="single"/>
        </w:rPr>
        <w:t>collision avoidance manoeuvres</w:t>
      </w:r>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r w:rsidRPr="005D6684">
        <w:rPr>
          <w:sz w:val="14"/>
        </w:rPr>
        <w:t>6 , including untracked debris decaying through the shells used by Starlink. Using simple estimates (see “Methods”), the probability that a single piece of untracked debris will hit any satellite in the Starlink 550 km shell is about 0.003 afer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55021FD9" w14:textId="77777777" w:rsidR="00C81726" w:rsidRPr="005D6684" w:rsidRDefault="00C81726" w:rsidP="00C81726">
      <w:pPr>
        <w:rPr>
          <w:sz w:val="14"/>
        </w:rPr>
      </w:pPr>
      <w:r w:rsidRPr="00B844AE">
        <w:rPr>
          <w:highlight w:val="green"/>
          <w:u w:val="single"/>
        </w:rPr>
        <w:t>Fragmentation</w:t>
      </w:r>
      <w:r w:rsidRPr="005D6684">
        <w:rPr>
          <w:u w:val="single"/>
        </w:rPr>
        <w:t xml:space="preserve"> events are </w:t>
      </w:r>
      <w:r w:rsidRPr="00B844AE">
        <w:rPr>
          <w:rStyle w:val="Emphasis"/>
          <w:highlight w:val="green"/>
        </w:rPr>
        <w:t>not confned</w:t>
      </w:r>
      <w:r w:rsidRPr="00934304">
        <w:rPr>
          <w:rStyle w:val="Emphasis"/>
        </w:rPr>
        <w:t xml:space="preserve"> to their local orbits</w:t>
      </w:r>
      <w:r w:rsidRPr="005D6684">
        <w:rPr>
          <w:sz w:val="14"/>
        </w:rPr>
        <w:t>, either. Te India 2019 ASAT test was conducted at an altitude below 300 km in an efort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afect all operators in LEO.</w:t>
      </w:r>
    </w:p>
    <w:p w14:paraId="4D8CA9C3" w14:textId="77777777" w:rsidR="00C81726" w:rsidRDefault="00C81726" w:rsidP="00C81726"/>
    <w:p w14:paraId="28598731" w14:textId="77777777" w:rsidR="00C81726" w:rsidRDefault="00C81726" w:rsidP="00C81726">
      <w:pPr>
        <w:pStyle w:val="Heading4"/>
        <w:jc w:val="both"/>
      </w:pPr>
      <w:r>
        <w:t xml:space="preserve">Fragmentation leads to </w:t>
      </w:r>
      <w:r w:rsidRPr="0039480E">
        <w:rPr>
          <w:u w:val="single"/>
        </w:rPr>
        <w:t>speedy debris</w:t>
      </w:r>
      <w:r>
        <w:t xml:space="preserve"> – that’s </w:t>
      </w:r>
      <w:r w:rsidRPr="0039480E">
        <w:rPr>
          <w:u w:val="single"/>
        </w:rPr>
        <w:t>laws of physics</w:t>
      </w:r>
      <w:r>
        <w:t>.</w:t>
      </w:r>
    </w:p>
    <w:p w14:paraId="0DA4251E" w14:textId="77777777" w:rsidR="00C81726" w:rsidRPr="0039480E" w:rsidRDefault="00C81726" w:rsidP="00C81726">
      <w:r w:rsidRPr="0039480E">
        <w:rPr>
          <w:rStyle w:val="Style13ptBold"/>
        </w:rPr>
        <w:t>Aerospace.org n.d.</w:t>
      </w:r>
      <w:r>
        <w:t xml:space="preserve"> [</w:t>
      </w:r>
      <w:r w:rsidRPr="0039480E">
        <w:t>As an independent, nonprofit corporation operating the only FFRDC for the space enterprise, The Aerospace Corporation performs objective technical analyses and assessments for a variety of government, civil, and commercial customers.</w:t>
      </w:r>
      <w:r>
        <w:t xml:space="preserve"> “</w:t>
      </w:r>
      <w:r w:rsidRPr="0039480E">
        <w:t>SPACE DEBRIS 101</w:t>
      </w:r>
      <w:r>
        <w:t xml:space="preserve">.” AEROSPACE. </w:t>
      </w:r>
      <w:hyperlink r:id="rId14" w:history="1">
        <w:r w:rsidRPr="00EE4324">
          <w:rPr>
            <w:rStyle w:val="Hyperlink"/>
          </w:rPr>
          <w:t>https://aerospace.org/article/space-debris-101</w:t>
        </w:r>
      </w:hyperlink>
      <w:r>
        <w:t>] Justin</w:t>
      </w:r>
    </w:p>
    <w:p w14:paraId="6D3099DB" w14:textId="77777777" w:rsidR="00C81726" w:rsidRPr="0039480E" w:rsidRDefault="00C81726" w:rsidP="00C81726">
      <w:pPr>
        <w:rPr>
          <w:sz w:val="14"/>
        </w:rPr>
      </w:pPr>
      <w:r w:rsidRPr="0039480E">
        <w:rPr>
          <w:sz w:val="14"/>
        </w:rPr>
        <w:t>Can you see space debris coming at you?</w:t>
      </w:r>
    </w:p>
    <w:p w14:paraId="7C8B5BF8" w14:textId="77777777" w:rsidR="00C81726" w:rsidRPr="0039480E" w:rsidRDefault="00C81726" w:rsidP="00C81726">
      <w:pPr>
        <w:rPr>
          <w:sz w:val="14"/>
        </w:rPr>
      </w:pPr>
      <w:r w:rsidRPr="0039480E">
        <w:rPr>
          <w:sz w:val="14"/>
        </w:rPr>
        <w:t xml:space="preserve">It is very unlikely that you would see space debris.  Relative to a person in orbit, </w:t>
      </w:r>
      <w:r w:rsidRPr="0039480E">
        <w:rPr>
          <w:highlight w:val="green"/>
          <w:u w:val="single"/>
        </w:rPr>
        <w:t>space debris</w:t>
      </w:r>
      <w:r w:rsidRPr="00242935">
        <w:rPr>
          <w:u w:val="single"/>
        </w:rPr>
        <w:t xml:space="preserve"> is </w:t>
      </w:r>
      <w:r w:rsidRPr="0039480E">
        <w:rPr>
          <w:highlight w:val="green"/>
          <w:u w:val="single"/>
        </w:rPr>
        <w:t>mov</w:t>
      </w:r>
      <w:r w:rsidRPr="00242935">
        <w:rPr>
          <w:u w:val="single"/>
        </w:rPr>
        <w:t xml:space="preserve">ing about </w:t>
      </w:r>
      <w:r w:rsidRPr="0039480E">
        <w:rPr>
          <w:rStyle w:val="Emphasis"/>
          <w:highlight w:val="green"/>
        </w:rPr>
        <w:t>ten times faster than a bullet</w:t>
      </w:r>
      <w:r w:rsidRPr="0039480E">
        <w:rPr>
          <w:sz w:val="14"/>
        </w:rPr>
        <w:t>, and the vast majority of debris is as small as or smaller than a bullet. No one can see a bullet coming, let alone an object moving ten times faster.</w:t>
      </w:r>
    </w:p>
    <w:p w14:paraId="09542B37" w14:textId="77777777" w:rsidR="00C81726" w:rsidRPr="0039480E" w:rsidRDefault="00C81726" w:rsidP="00C81726">
      <w:pPr>
        <w:rPr>
          <w:sz w:val="14"/>
        </w:rPr>
      </w:pPr>
      <w:r w:rsidRPr="0039480E">
        <w:rPr>
          <w:sz w:val="14"/>
        </w:rPr>
        <w:t>What is an on-orbit collision like?</w:t>
      </w:r>
    </w:p>
    <w:p w14:paraId="7D0A82AA" w14:textId="77777777" w:rsidR="00C81726" w:rsidRPr="0039480E" w:rsidRDefault="00C81726" w:rsidP="00C81726">
      <w:pPr>
        <w:rPr>
          <w:sz w:val="14"/>
        </w:rPr>
      </w:pPr>
      <w:r w:rsidRPr="0039480E">
        <w:rPr>
          <w:sz w:val="14"/>
        </w:rPr>
        <w:t xml:space="preserve">It looks more like an explosion of each object, as if they passed through each other and exploded on the other side.  </w:t>
      </w:r>
      <w:r w:rsidRPr="00242935">
        <w:rPr>
          <w:u w:val="single"/>
        </w:rPr>
        <w:t xml:space="preserve">A </w:t>
      </w:r>
      <w:r w:rsidRPr="0039480E">
        <w:rPr>
          <w:highlight w:val="green"/>
          <w:u w:val="single"/>
        </w:rPr>
        <w:t xml:space="preserve">hyper-velocity </w:t>
      </w:r>
      <w:r w:rsidRPr="0039480E">
        <w:rPr>
          <w:rStyle w:val="Emphasis"/>
          <w:highlight w:val="green"/>
        </w:rPr>
        <w:t>collision</w:t>
      </w:r>
      <w:r w:rsidRPr="0039480E">
        <w:rPr>
          <w:sz w:val="14"/>
        </w:rPr>
        <w:t xml:space="preserve"> like those </w:t>
      </w:r>
      <w:r w:rsidRPr="00242935">
        <w:rPr>
          <w:u w:val="single"/>
        </w:rPr>
        <w:t xml:space="preserve">at orbital speed </w:t>
      </w:r>
      <w:r w:rsidRPr="0039480E">
        <w:rPr>
          <w:rStyle w:val="Emphasis"/>
        </w:rPr>
        <w:t>doesn’t behave</w:t>
      </w:r>
      <w:r w:rsidRPr="00242935">
        <w:rPr>
          <w:u w:val="single"/>
        </w:rPr>
        <w:t xml:space="preserve"> like collisions that we are used to seeing</w:t>
      </w:r>
      <w:r w:rsidRPr="0039480E">
        <w:rPr>
          <w:sz w:val="14"/>
        </w:rPr>
        <w:t xml:space="preserve">. The </w:t>
      </w:r>
      <w:r w:rsidRPr="00242935">
        <w:rPr>
          <w:u w:val="single"/>
        </w:rPr>
        <w:t>objects</w:t>
      </w:r>
      <w:r w:rsidRPr="0039480E">
        <w:rPr>
          <w:sz w:val="14"/>
        </w:rPr>
        <w:t xml:space="preserve"> are </w:t>
      </w:r>
      <w:r w:rsidRPr="00242935">
        <w:rPr>
          <w:u w:val="single"/>
        </w:rPr>
        <w:t>moving so fast</w:t>
      </w:r>
      <w:r w:rsidRPr="0039480E">
        <w:rPr>
          <w:sz w:val="14"/>
        </w:rPr>
        <w:t xml:space="preserve"> that </w:t>
      </w:r>
      <w:r w:rsidRPr="00242935">
        <w:rPr>
          <w:u w:val="single"/>
        </w:rPr>
        <w:t xml:space="preserve">they </w:t>
      </w:r>
      <w:r w:rsidRPr="0039480E">
        <w:rPr>
          <w:highlight w:val="green"/>
          <w:u w:val="single"/>
        </w:rPr>
        <w:t xml:space="preserve">travel through each other </w:t>
      </w:r>
      <w:r w:rsidRPr="0039480E">
        <w:rPr>
          <w:rStyle w:val="Emphasis"/>
          <w:highlight w:val="green"/>
        </w:rPr>
        <w:t>faster than</w:t>
      </w:r>
      <w:r w:rsidRPr="0039480E">
        <w:rPr>
          <w:rStyle w:val="Emphasis"/>
        </w:rPr>
        <w:t xml:space="preserve"> the </w:t>
      </w:r>
      <w:r w:rsidRPr="0039480E">
        <w:rPr>
          <w:rStyle w:val="Emphasis"/>
          <w:highlight w:val="green"/>
        </w:rPr>
        <w:t>shock</w:t>
      </w:r>
      <w:r w:rsidRPr="0039480E">
        <w:rPr>
          <w:highlight w:val="green"/>
          <w:u w:val="single"/>
        </w:rPr>
        <w:t xml:space="preserve"> </w:t>
      </w:r>
      <w:r w:rsidRPr="0039480E">
        <w:rPr>
          <w:rStyle w:val="Emphasis"/>
          <w:highlight w:val="green"/>
        </w:rPr>
        <w:t>waves</w:t>
      </w:r>
      <w:r w:rsidRPr="0039480E">
        <w:rPr>
          <w:sz w:val="14"/>
        </w:rPr>
        <w:t xml:space="preserve"> can </w:t>
      </w:r>
      <w:r w:rsidRPr="0039480E">
        <w:rPr>
          <w:rStyle w:val="Emphasis"/>
        </w:rPr>
        <w:t>travel</w:t>
      </w:r>
      <w:r w:rsidRPr="0039480E">
        <w:rPr>
          <w:sz w:val="14"/>
        </w:rPr>
        <w:t xml:space="preserve">. The shock waves in the structures of each object then shatter them into fragments of varying sizes and, in the process, </w:t>
      </w:r>
      <w:r w:rsidRPr="0039480E">
        <w:rPr>
          <w:highlight w:val="green"/>
          <w:u w:val="single"/>
        </w:rPr>
        <w:t xml:space="preserve">give each fragment a </w:t>
      </w:r>
      <w:r w:rsidRPr="0039480E">
        <w:rPr>
          <w:rStyle w:val="Emphasis"/>
          <w:highlight w:val="green"/>
        </w:rPr>
        <w:t>boost</w:t>
      </w:r>
      <w:r w:rsidRPr="00242935">
        <w:rPr>
          <w:u w:val="single"/>
        </w:rPr>
        <w:t xml:space="preserve"> in a different direction</w:t>
      </w:r>
      <w:r w:rsidRPr="0039480E">
        <w:rPr>
          <w:sz w:val="14"/>
        </w:rPr>
        <w:t xml:space="preserve">. Each one of these fragments is then in a different orbit than the original object and </w:t>
      </w:r>
      <w:r w:rsidRPr="00242935">
        <w:rPr>
          <w:u w:val="single"/>
        </w:rPr>
        <w:t>will move</w:t>
      </w:r>
      <w:r w:rsidRPr="0039480E">
        <w:rPr>
          <w:sz w:val="14"/>
        </w:rPr>
        <w:t xml:space="preserve"> away </w:t>
      </w:r>
      <w:r w:rsidRPr="0039480E">
        <w:rPr>
          <w:highlight w:val="green"/>
          <w:u w:val="single"/>
        </w:rPr>
        <w:t>according to</w:t>
      </w:r>
      <w:r w:rsidRPr="00242935">
        <w:rPr>
          <w:u w:val="single"/>
        </w:rPr>
        <w:t xml:space="preserve"> the </w:t>
      </w:r>
      <w:r w:rsidRPr="0039480E">
        <w:rPr>
          <w:rStyle w:val="Emphasis"/>
          <w:highlight w:val="green"/>
        </w:rPr>
        <w:t>laws of orbital motion</w:t>
      </w:r>
      <w:r w:rsidRPr="0039480E">
        <w:rPr>
          <w:sz w:val="14"/>
        </w:rPr>
        <w:t>. With thousands of fragments, each moving in slightly different directions, it looks a lot like an explosion.</w:t>
      </w:r>
    </w:p>
    <w:p w14:paraId="1743C1F9" w14:textId="77777777" w:rsidR="00C81726" w:rsidRPr="0039480E" w:rsidRDefault="00C81726" w:rsidP="00C81726">
      <w:pPr>
        <w:rPr>
          <w:sz w:val="14"/>
        </w:rPr>
      </w:pPr>
      <w:r w:rsidRPr="0039480E">
        <w:rPr>
          <w:sz w:val="14"/>
        </w:rPr>
        <w:t>Do breakups look like the movies?</w:t>
      </w:r>
    </w:p>
    <w:p w14:paraId="1D753E02" w14:textId="77777777" w:rsidR="00C81726" w:rsidRPr="0039480E" w:rsidRDefault="00C81726" w:rsidP="00C81726">
      <w:pPr>
        <w:rPr>
          <w:sz w:val="14"/>
        </w:rPr>
      </w:pPr>
      <w:r w:rsidRPr="0039480E">
        <w:rPr>
          <w:sz w:val="14"/>
        </w:rPr>
        <w:t xml:space="preserve">For dramatic purposes, movies, TV, and commercials tend to show space breakups at a much slower speed than they would happen at in real life. A breakup in space, especially </w:t>
      </w:r>
      <w:r w:rsidRPr="00242935">
        <w:rPr>
          <w:u w:val="single"/>
        </w:rPr>
        <w:t xml:space="preserve">a </w:t>
      </w:r>
      <w:r w:rsidRPr="0039480E">
        <w:rPr>
          <w:highlight w:val="green"/>
          <w:u w:val="single"/>
        </w:rPr>
        <w:t>collision</w:t>
      </w:r>
      <w:r w:rsidRPr="0039480E">
        <w:rPr>
          <w:sz w:val="14"/>
        </w:rPr>
        <w:t xml:space="preserve">, can </w:t>
      </w:r>
      <w:r w:rsidRPr="0039480E">
        <w:rPr>
          <w:highlight w:val="green"/>
          <w:u w:val="single"/>
        </w:rPr>
        <w:t xml:space="preserve">involve a </w:t>
      </w:r>
      <w:r w:rsidRPr="0039480E">
        <w:rPr>
          <w:rStyle w:val="Emphasis"/>
          <w:highlight w:val="green"/>
        </w:rPr>
        <w:t>lot of energy</w:t>
      </w:r>
      <w:r w:rsidRPr="00242935">
        <w:rPr>
          <w:u w:val="single"/>
        </w:rPr>
        <w:t xml:space="preserve">, and the </w:t>
      </w:r>
      <w:r w:rsidRPr="0039480E">
        <w:rPr>
          <w:highlight w:val="green"/>
          <w:u w:val="single"/>
        </w:rPr>
        <w:t>pieces are flung</w:t>
      </w:r>
      <w:r w:rsidRPr="0039480E">
        <w:rPr>
          <w:sz w:val="14"/>
        </w:rPr>
        <w:t xml:space="preserve"> away </w:t>
      </w:r>
      <w:r w:rsidRPr="0039480E">
        <w:rPr>
          <w:highlight w:val="green"/>
          <w:u w:val="single"/>
        </w:rPr>
        <w:t xml:space="preserve">at </w:t>
      </w:r>
      <w:r w:rsidRPr="0039480E">
        <w:rPr>
          <w:rStyle w:val="Emphasis"/>
          <w:highlight w:val="green"/>
        </w:rPr>
        <w:t>extremely high speeds</w:t>
      </w:r>
      <w:r w:rsidRPr="0039480E">
        <w:rPr>
          <w:rStyle w:val="Emphasis"/>
        </w:rPr>
        <w:t>.</w:t>
      </w:r>
      <w:r w:rsidRPr="0039480E">
        <w:rPr>
          <w:sz w:val="14"/>
        </w:rPr>
        <w:t xml:space="preserve"> Since </w:t>
      </w:r>
      <w:r w:rsidRPr="00242935">
        <w:rPr>
          <w:u w:val="single"/>
        </w:rPr>
        <w:t xml:space="preserve">there is </w:t>
      </w:r>
      <w:r w:rsidRPr="0039480E">
        <w:rPr>
          <w:rStyle w:val="Emphasis"/>
          <w:highlight w:val="green"/>
        </w:rPr>
        <w:t>no air</w:t>
      </w:r>
      <w:r w:rsidRPr="0039480E">
        <w:rPr>
          <w:highlight w:val="green"/>
          <w:u w:val="single"/>
        </w:rPr>
        <w:t xml:space="preserve"> to slow</w:t>
      </w:r>
      <w:r w:rsidRPr="00242935">
        <w:rPr>
          <w:u w:val="single"/>
        </w:rPr>
        <w:t xml:space="preserve"> the </w:t>
      </w:r>
      <w:r w:rsidRPr="0039480E">
        <w:rPr>
          <w:highlight w:val="green"/>
          <w:u w:val="single"/>
        </w:rPr>
        <w:t>pieces down</w:t>
      </w:r>
      <w:r w:rsidRPr="0039480E">
        <w:rPr>
          <w:sz w:val="14"/>
        </w:rPr>
        <w:t xml:space="preserve"> the fragments would all fly away from one another and rapidly disappear from view. For many breakups, a softball-sized fragment would fly the length of the space station (a little less than a football field) in less than half a second. If you were watching it from nearby, you would see a flash, and the object that broke up would just disappear and be gone. It would be very unlikely for you to see pieces drifting away. Similarly, a low orbit space collision is unlikely to look much like a car crash — the speeds are much too high. The collisions would look like explosions to a nearby observer.</w:t>
      </w:r>
    </w:p>
    <w:p w14:paraId="35D89052" w14:textId="77777777" w:rsidR="00C81726" w:rsidRDefault="00C81726" w:rsidP="00C81726"/>
    <w:p w14:paraId="5025591A" w14:textId="77777777" w:rsidR="00C81726" w:rsidRDefault="00C81726" w:rsidP="00C81726">
      <w:pPr>
        <w:pStyle w:val="Heading4"/>
      </w:pPr>
      <w:r>
        <w:t xml:space="preserve">Rivalrous orbits create space conflict and </w:t>
      </w:r>
      <w:r w:rsidRPr="0082664C">
        <w:rPr>
          <w:u w:val="single"/>
        </w:rPr>
        <w:t>turn</w:t>
      </w:r>
      <w:r>
        <w:t xml:space="preserve"> good satellites.</w:t>
      </w:r>
    </w:p>
    <w:p w14:paraId="43D826F1" w14:textId="77777777" w:rsidR="00C81726" w:rsidRPr="004254A0" w:rsidRDefault="00C81726" w:rsidP="00C81726">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565AC5FD" w14:textId="77777777" w:rsidR="00C81726" w:rsidRPr="004254A0" w:rsidRDefault="00C81726" w:rsidP="00C81726">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is changing,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at the same time that Russia’s space identity is floundering, which may further upset the stability of the domain of space.</w:t>
      </w:r>
    </w:p>
    <w:p w14:paraId="736A5DF6" w14:textId="77777777" w:rsidR="00C81726" w:rsidRPr="0082664C" w:rsidRDefault="00C81726" w:rsidP="00C81726">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Starlink </w:t>
      </w:r>
      <w:r w:rsidRPr="00B844AE">
        <w:rPr>
          <w:rStyle w:val="Emphasis"/>
          <w:highlight w:val="green"/>
        </w:rPr>
        <w:t>mega-constellation</w:t>
      </w:r>
      <w:r w:rsidRPr="004254A0">
        <w:rPr>
          <w:sz w:val="14"/>
        </w:rPr>
        <w:t xml:space="preserve"> (Thompson 2021). This change has happened very quickly, as Starlink satellites just began to be launched in May 2019 (O’Callaghan 2019). This is only the first wave of the megaconstellations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all of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52A3AB84" w14:textId="77777777" w:rsidR="00C81726" w:rsidRPr="004254A0" w:rsidRDefault="00C81726" w:rsidP="00C81726">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6BF7B83F" w14:textId="77777777" w:rsidR="00C81726" w:rsidRPr="004254A0" w:rsidRDefault="00C81726" w:rsidP="00C81726">
      <w:pPr>
        <w:rPr>
          <w:sz w:val="14"/>
        </w:rPr>
      </w:pPr>
      <w:r w:rsidRPr="004254A0">
        <w:rPr>
          <w:sz w:val="14"/>
        </w:rPr>
        <w:t>A little history</w:t>
      </w:r>
    </w:p>
    <w:p w14:paraId="19644C2A" w14:textId="77777777" w:rsidR="00C81726" w:rsidRPr="004254A0" w:rsidRDefault="00C81726" w:rsidP="00C81726">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37CAA3BA" w14:textId="77777777" w:rsidR="00C81726" w:rsidRPr="004254A0" w:rsidRDefault="00C81726" w:rsidP="00C81726">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73F7E072" w14:textId="77777777" w:rsidR="00C81726" w:rsidRPr="004254A0" w:rsidRDefault="00C81726" w:rsidP="00C81726">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076A795E" w14:textId="77777777" w:rsidR="00C81726" w:rsidRPr="004254A0" w:rsidRDefault="00C81726" w:rsidP="00C81726">
      <w:pPr>
        <w:rPr>
          <w:sz w:val="14"/>
        </w:rPr>
      </w:pPr>
      <w:r w:rsidRPr="004254A0">
        <w:rPr>
          <w:sz w:val="14"/>
        </w:rPr>
        <w:t>A lack of coordination</w:t>
      </w:r>
    </w:p>
    <w:p w14:paraId="1ABEB9AE" w14:textId="77777777" w:rsidR="00C81726" w:rsidRPr="004254A0" w:rsidRDefault="00C81726" w:rsidP="00C81726">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21E61A56" w14:textId="77777777" w:rsidR="00C81726" w:rsidRPr="004254A0" w:rsidRDefault="00C81726" w:rsidP="00C81726">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138D0BB8" w14:textId="77777777" w:rsidR="00C81726" w:rsidRDefault="00C81726" w:rsidP="00C81726">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28FFA889" w14:textId="77777777" w:rsidR="00BA3027" w:rsidRDefault="00BA3027" w:rsidP="00BA3027">
      <w:pPr>
        <w:pStyle w:val="Heading4"/>
      </w:pPr>
      <w:r>
        <w:t xml:space="preserve">Triggers </w:t>
      </w:r>
      <w:r w:rsidRPr="00B70BA9">
        <w:rPr>
          <w:u w:val="single"/>
        </w:rPr>
        <w:t>space escalation</w:t>
      </w:r>
      <w:r>
        <w:t xml:space="preserve"> and nuclear war.</w:t>
      </w:r>
    </w:p>
    <w:p w14:paraId="72F1480A" w14:textId="77777777" w:rsidR="00BA3027" w:rsidRPr="00B70BA9" w:rsidRDefault="00BA3027" w:rsidP="00BA3027">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5" w:history="1">
        <w:r w:rsidRPr="001A64CC">
          <w:rPr>
            <w:rStyle w:val="Hyperlink"/>
          </w:rPr>
          <w:t>https://www.theintlscholar.com/periodical/12/14/2020/analysis-commercialization-space-risk-international-law-military-space-race</w:t>
        </w:r>
      </w:hyperlink>
      <w:r>
        <w:t>] Justin</w:t>
      </w:r>
    </w:p>
    <w:p w14:paraId="2D659148" w14:textId="77777777" w:rsidR="00BA3027" w:rsidRPr="00B70BA9" w:rsidRDefault="00BA3027" w:rsidP="00BA3027">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2C83557E" w14:textId="77777777" w:rsidR="00BA3027" w:rsidRPr="00B70BA9" w:rsidRDefault="00BA3027" w:rsidP="00BA3027">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4573908D" w14:textId="77777777" w:rsidR="00BA3027" w:rsidRPr="00B70BA9" w:rsidRDefault="00BA3027" w:rsidP="00BA3027">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a number of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7D7D3986" w14:textId="77777777" w:rsidR="00BA3027" w:rsidRDefault="00BA3027" w:rsidP="00BA3027">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4D5982BC" w14:textId="07C1CB3E" w:rsidR="000A590D" w:rsidRDefault="000A590D" w:rsidP="000A590D">
      <w:pPr>
        <w:pStyle w:val="Heading4"/>
      </w:pPr>
      <w:r>
        <w:t xml:space="preserve">Look at this telescope view </w:t>
      </w:r>
    </w:p>
    <w:p w14:paraId="448AC6C5" w14:textId="206F4798" w:rsidR="000A590D" w:rsidRDefault="000A590D" w:rsidP="000A590D">
      <w:r>
        <w:rPr>
          <w:noProof/>
        </w:rPr>
        <w:drawing>
          <wp:inline distT="0" distB="0" distL="0" distR="0" wp14:anchorId="45030654" wp14:editId="2016A972">
            <wp:extent cx="2770505" cy="1645920"/>
            <wp:effectExtent l="0" t="0" r="0" b="0"/>
            <wp:docPr id="4" name="Picture 4" descr="A picture containing cat, mamm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cat, mammal&#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70505" cy="1645920"/>
                    </a:xfrm>
                    <a:prstGeom prst="rect">
                      <a:avLst/>
                    </a:prstGeom>
                    <a:noFill/>
                    <a:ln>
                      <a:noFill/>
                    </a:ln>
                  </pic:spPr>
                </pic:pic>
              </a:graphicData>
            </a:graphic>
          </wp:inline>
        </w:drawing>
      </w:r>
    </w:p>
    <w:p w14:paraId="681A4924" w14:textId="77777777" w:rsidR="000A590D" w:rsidRPr="000A590D" w:rsidRDefault="000A590D" w:rsidP="000A590D"/>
    <w:p w14:paraId="5EB2C91B" w14:textId="77777777" w:rsidR="00C81726" w:rsidRPr="004B3D48" w:rsidRDefault="00C81726" w:rsidP="00C81726">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0BDA0733" w14:textId="77777777" w:rsidR="00C81726" w:rsidRPr="004B3D48" w:rsidRDefault="00C81726" w:rsidP="00C81726">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7" w:history="1">
        <w:r w:rsidRPr="004B3D48">
          <w:rPr>
            <w:rStyle w:val="Hyperlink"/>
          </w:rPr>
          <w:t>https://www.iss.europa.eu/content/space-security-europe</w:t>
        </w:r>
      </w:hyperlink>
      <w:r w:rsidRPr="004B3D48">
        <w:t>, accessed 7-10-2019) bm</w:t>
      </w:r>
    </w:p>
    <w:p w14:paraId="4652E2B4" w14:textId="77777777" w:rsidR="00C81726" w:rsidRPr="00283EEC" w:rsidRDefault="00C81726" w:rsidP="00C81726">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r w:rsidRPr="00283EEC">
        <w:rPr>
          <w:rStyle w:val="StyleUnderline"/>
        </w:rPr>
        <w:t>systems</w:t>
      </w:r>
      <w:r w:rsidRPr="00966BE3">
        <w:rPr>
          <w:sz w:val="14"/>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74CFEF8D" w14:textId="77777777" w:rsidR="00C81726" w:rsidRPr="00966BE3" w:rsidRDefault="00C81726" w:rsidP="00C81726">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and the fight against organised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synchronisation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6825DE18" w14:textId="77777777" w:rsidR="00C81726" w:rsidRPr="00283EEC" w:rsidRDefault="00C81726" w:rsidP="00C81726">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0FC631E3" w14:textId="77777777" w:rsidR="00C81726" w:rsidRDefault="00C81726" w:rsidP="00C81726">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Reliance on space is likely to increase further as space capabilities and services improve in diversity, quality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OneWeb and Steam mega-constellations for global internet broadband service. </w:t>
      </w:r>
      <w:r w:rsidRPr="004B3D48">
        <w:rPr>
          <w:rStyle w:val="StyleUnderline"/>
        </w:rPr>
        <w:t>Advances in small satellite capabilities and in launch technology</w:t>
      </w:r>
      <w:r w:rsidRPr="00966BE3">
        <w:rPr>
          <w:sz w:val="14"/>
        </w:rPr>
        <w:t xml:space="preserve"> (e.g.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41748BE9" w14:textId="77777777" w:rsidR="00C81726" w:rsidRDefault="00C81726" w:rsidP="00C81726">
      <w:pPr>
        <w:rPr>
          <w:sz w:val="14"/>
        </w:rPr>
      </w:pPr>
    </w:p>
    <w:p w14:paraId="2F283732" w14:textId="77777777" w:rsidR="00C81726" w:rsidRPr="00137DC2" w:rsidRDefault="00C81726" w:rsidP="00C81726">
      <w:pPr>
        <w:pStyle w:val="Heading4"/>
      </w:pPr>
      <w:r>
        <w:t xml:space="preserve">Grid security is an </w:t>
      </w:r>
      <w:r>
        <w:rPr>
          <w:u w:val="single"/>
        </w:rPr>
        <w:t>impact filter</w:t>
      </w:r>
      <w:r>
        <w:t>.</w:t>
      </w:r>
    </w:p>
    <w:p w14:paraId="34DA52EE" w14:textId="77777777" w:rsidR="00C81726" w:rsidRPr="0041280F" w:rsidRDefault="00C81726" w:rsidP="00C81726">
      <w:r w:rsidRPr="0041280F">
        <w:rPr>
          <w:rStyle w:val="Style13ptBold"/>
        </w:rPr>
        <w:t>Denkenberger 21</w:t>
      </w:r>
      <w:r>
        <w:t xml:space="preserve"> [</w:t>
      </w:r>
      <w:r w:rsidRPr="0041280F">
        <w:t>David Denkenberger,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36AC3F2A" w14:textId="77777777" w:rsidR="00C81726" w:rsidRPr="00137DC2" w:rsidRDefault="00C81726" w:rsidP="00C81726">
      <w:pPr>
        <w:rPr>
          <w:rStyle w:val="StyleUnderline"/>
        </w:rPr>
      </w:pPr>
      <w:r w:rsidRPr="00003851">
        <w:rPr>
          <w:rStyle w:val="StyleUnderline"/>
          <w:highlight w:val="green"/>
        </w:rPr>
        <w:t xml:space="preserve">Civilization </w:t>
      </w:r>
      <w:r w:rsidRPr="00003851">
        <w:rPr>
          <w:rStyle w:val="Emphasis"/>
          <w:highlight w:val="green"/>
        </w:rPr>
        <w:t>relies</w:t>
      </w:r>
      <w:r w:rsidRPr="00003851">
        <w:rPr>
          <w:rStyle w:val="StyleUnderline"/>
          <w:highlight w:val="green"/>
        </w:rPr>
        <w:t xml:space="preserve"> </w:t>
      </w:r>
      <w:r w:rsidRPr="00003851">
        <w:rPr>
          <w:rStyle w:val="Emphasis"/>
          <w:highlight w:val="green"/>
        </w:rPr>
        <w:t>on</w:t>
      </w:r>
      <w:r w:rsidRPr="0094096E">
        <w:rPr>
          <w:sz w:val="14"/>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003851">
        <w:rPr>
          <w:rStyle w:val="Emphasis"/>
          <w:highlight w:val="green"/>
        </w:rPr>
        <w:t>infrastructure</w:t>
      </w:r>
      <w:r w:rsidRPr="0094096E">
        <w:rPr>
          <w:sz w:val="14"/>
        </w:rPr>
        <w:t xml:space="preserve"> (CI) </w:t>
      </w:r>
      <w:r w:rsidRPr="00137DC2">
        <w:rPr>
          <w:rStyle w:val="StyleUnderline"/>
        </w:rPr>
        <w:t>to provide basic necessities</w:t>
      </w:r>
      <w:r w:rsidRPr="0094096E">
        <w:rPr>
          <w:sz w:val="14"/>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94096E">
        <w:rPr>
          <w:sz w:val="14"/>
        </w:rPr>
        <w:t xml:space="preserve"> the electrical </w:t>
      </w:r>
      <w:r w:rsidRPr="00137DC2">
        <w:rPr>
          <w:rStyle w:val="StyleUnderline"/>
        </w:rPr>
        <w:t>infrastructure</w:t>
      </w:r>
      <w:r w:rsidRPr="0094096E">
        <w:rPr>
          <w:sz w:val="14"/>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94096E">
        <w:rPr>
          <w:sz w:val="14"/>
        </w:rPr>
        <w:t xml:space="preserve"> a </w:t>
      </w:r>
      <w:r w:rsidRPr="00137DC2">
        <w:rPr>
          <w:rStyle w:val="Emphasis"/>
        </w:rPr>
        <w:t>critical</w:t>
      </w:r>
      <w:r w:rsidRPr="0094096E">
        <w:rPr>
          <w:sz w:val="14"/>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94096E">
        <w:rPr>
          <w:sz w:val="14"/>
        </w:rPr>
        <w:t xml:space="preserve"> advanced </w:t>
      </w:r>
      <w:r w:rsidRPr="00003851">
        <w:rPr>
          <w:rStyle w:val="Emphasis"/>
        </w:rPr>
        <w:t>civilization</w:t>
      </w:r>
      <w:r w:rsidRPr="00137DC2">
        <w:rPr>
          <w:rStyle w:val="Emphasis"/>
        </w:rPr>
        <w:t xml:space="preserve"> structures</w:t>
      </w:r>
      <w:r w:rsidRPr="0094096E">
        <w:rPr>
          <w:sz w:val="14"/>
        </w:rPr>
        <w:t xml:space="preserve"> and the citizens that inhabit them. </w:t>
      </w:r>
      <w:r w:rsidRPr="00137DC2">
        <w:rPr>
          <w:rStyle w:val="StyleUnderline"/>
        </w:rPr>
        <w:t>These</w:t>
      </w:r>
      <w:r w:rsidRPr="0094096E">
        <w:rPr>
          <w:sz w:val="14"/>
        </w:rPr>
        <w:t xml:space="preserve"> structures </w:t>
      </w:r>
      <w:r w:rsidRPr="00137DC2">
        <w:rPr>
          <w:rStyle w:val="StyleUnderline"/>
        </w:rPr>
        <w:t>play a critical role in realizing</w:t>
      </w:r>
      <w:r w:rsidRPr="0094096E">
        <w:rPr>
          <w:sz w:val="14"/>
        </w:rPr>
        <w:t xml:space="preserve"> various </w:t>
      </w:r>
      <w:r w:rsidRPr="00137DC2">
        <w:rPr>
          <w:rStyle w:val="StyleUnderline"/>
        </w:rPr>
        <w:t>futures by allowing humanity to discover and utilize new resources, adapt to</w:t>
      </w:r>
      <w:r w:rsidRPr="0094096E">
        <w:rPr>
          <w:sz w:val="14"/>
        </w:rPr>
        <w:t xml:space="preserve"> various </w:t>
      </w:r>
      <w:r w:rsidRPr="00137DC2">
        <w:rPr>
          <w:rStyle w:val="StyleUnderline"/>
        </w:rPr>
        <w:t>environments, and resist natural stressors.</w:t>
      </w:r>
    </w:p>
    <w:p w14:paraId="09000BC6" w14:textId="77777777" w:rsidR="00C81726" w:rsidRPr="0094096E" w:rsidRDefault="00C81726" w:rsidP="00C81726">
      <w:pPr>
        <w:rPr>
          <w:sz w:val="14"/>
        </w:rPr>
      </w:pPr>
      <w:r w:rsidRPr="0094096E">
        <w:rPr>
          <w:sz w:val="14"/>
        </w:rPr>
        <w:t>Though industry is capable of resisting small stressors,</w:t>
      </w:r>
      <w:r w:rsidRPr="00137DC2">
        <w:rPr>
          <w:rStyle w:val="StyleUnderline"/>
        </w:rPr>
        <w:t xml:space="preserve"> a sufficiently </w:t>
      </w:r>
      <w:r w:rsidRPr="00003851">
        <w:rPr>
          <w:rStyle w:val="StyleUnderline"/>
          <w:highlight w:val="green"/>
        </w:rPr>
        <w:t>large event</w:t>
      </w:r>
      <w:r w:rsidRPr="00137DC2">
        <w:rPr>
          <w:rStyle w:val="StyleUnderline"/>
        </w:rPr>
        <w:t xml:space="preserve"> can </w:t>
      </w:r>
      <w:r w:rsidRPr="00003851">
        <w:rPr>
          <w:rStyle w:val="StyleUnderline"/>
          <w:highlight w:val="green"/>
        </w:rPr>
        <w:t xml:space="preserve">precipitate </w:t>
      </w:r>
      <w:r w:rsidRPr="00003851">
        <w:rPr>
          <w:rStyle w:val="Emphasis"/>
          <w:highlight w:val="green"/>
        </w:rPr>
        <w:t>cascading failure</w:t>
      </w:r>
      <w:r w:rsidRPr="00137DC2">
        <w:rPr>
          <w:rStyle w:val="StyleUnderline"/>
        </w:rPr>
        <w:t xml:space="preserve"> of CI systems, resulting in</w:t>
      </w:r>
      <w:r w:rsidRPr="0094096E">
        <w:rPr>
          <w:sz w:val="14"/>
        </w:rPr>
        <w:t xml:space="preserve"> a </w:t>
      </w:r>
      <w:r w:rsidRPr="00003851">
        <w:rPr>
          <w:rStyle w:val="StyleUnderline"/>
          <w:highlight w:val="green"/>
        </w:rPr>
        <w:t>collapse</w:t>
      </w:r>
      <w:r w:rsidRPr="00137DC2">
        <w:rPr>
          <w:rStyle w:val="StyleUnderline"/>
        </w:rPr>
        <w:t xml:space="preserve"> of </w:t>
      </w:r>
      <w:r w:rsidRPr="00003851">
        <w:rPr>
          <w:rStyle w:val="StyleUnderline"/>
          <w:highlight w:val="green"/>
        </w:rPr>
        <w:t>industry</w:t>
      </w:r>
      <w:r w:rsidRPr="0094096E">
        <w:rPr>
          <w:sz w:val="14"/>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94096E">
        <w:rPr>
          <w:sz w:val="14"/>
        </w:rPr>
        <w:t xml:space="preserve"> the prevalence of </w:t>
      </w:r>
      <w:r w:rsidRPr="00137DC2">
        <w:rPr>
          <w:rStyle w:val="StyleUnderline"/>
        </w:rPr>
        <w:t>existential risks factors</w:t>
      </w:r>
      <w:r w:rsidRPr="0094096E">
        <w:rPr>
          <w:sz w:val="14"/>
        </w:rPr>
        <w:t xml:space="preserve">; events, systemic structures, or biases </w:t>
      </w:r>
      <w:r w:rsidRPr="00137DC2">
        <w:rPr>
          <w:rStyle w:val="StyleUnderline"/>
        </w:rPr>
        <w:t>which increase the likelihood of extinction but do not cause extinction</w:t>
      </w:r>
      <w:r w:rsidRPr="0094096E">
        <w:rPr>
          <w:sz w:val="14"/>
        </w:rPr>
        <w:t xml:space="preserve"> by </w:t>
      </w:r>
      <w:r w:rsidRPr="00137DC2">
        <w:rPr>
          <w:rStyle w:val="StyleUnderline"/>
        </w:rPr>
        <w:t>themselves is</w:t>
      </w:r>
      <w:r w:rsidRPr="0094096E">
        <w:rPr>
          <w:sz w:val="14"/>
        </w:rPr>
        <w:t xml:space="preserve"> also </w:t>
      </w:r>
      <w:r w:rsidRPr="00137DC2">
        <w:rPr>
          <w:rStyle w:val="Emphasis"/>
        </w:rPr>
        <w:t>highly valuable</w:t>
      </w:r>
      <w:r w:rsidRPr="0094096E">
        <w:rPr>
          <w:sz w:val="14"/>
        </w:rPr>
        <w:t xml:space="preserve">. Complete </w:t>
      </w:r>
      <w:r w:rsidRPr="00137DC2">
        <w:rPr>
          <w:rStyle w:val="StyleUnderline"/>
        </w:rPr>
        <w:t>collapse</w:t>
      </w:r>
      <w:r w:rsidRPr="0094096E">
        <w:rPr>
          <w:sz w:val="14"/>
        </w:rPr>
        <w:t xml:space="preserve"> or degraded function </w:t>
      </w:r>
      <w:r w:rsidRPr="00137DC2">
        <w:rPr>
          <w:rStyle w:val="StyleUnderline"/>
        </w:rPr>
        <w:t xml:space="preserve">of industry would </w:t>
      </w:r>
      <w:r w:rsidRPr="00137DC2">
        <w:rPr>
          <w:rStyle w:val="Emphasis"/>
        </w:rPr>
        <w:t xml:space="preserve">drastically </w:t>
      </w:r>
      <w:r w:rsidRPr="00003851">
        <w:rPr>
          <w:rStyle w:val="Emphasis"/>
          <w:highlight w:val="green"/>
        </w:rPr>
        <w:t>reduce</w:t>
      </w:r>
      <w:r w:rsidRPr="00137DC2">
        <w:rPr>
          <w:rStyle w:val="Emphasis"/>
        </w:rPr>
        <w:t xml:space="preserve"> humanity’s </w:t>
      </w:r>
      <w:r w:rsidRPr="00003851">
        <w:rPr>
          <w:rStyle w:val="Emphasis"/>
          <w:highlight w:val="green"/>
        </w:rPr>
        <w:t>capacity</w:t>
      </w:r>
      <w:r w:rsidRPr="00003851">
        <w:rPr>
          <w:rStyle w:val="StyleUnderline"/>
          <w:highlight w:val="green"/>
        </w:rPr>
        <w:t xml:space="preserve"> to </w:t>
      </w:r>
      <w:r w:rsidRPr="0094096E">
        <w:rPr>
          <w:rStyle w:val="Emphasis"/>
        </w:rPr>
        <w:t>coordinate</w:t>
      </w:r>
      <w:r w:rsidRPr="0094096E">
        <w:rPr>
          <w:rStyle w:val="StyleUnderline"/>
        </w:rPr>
        <w:t xml:space="preserve"> and </w:t>
      </w:r>
      <w:r w:rsidRPr="0094096E">
        <w:rPr>
          <w:rStyle w:val="Emphasis"/>
        </w:rPr>
        <w:t>deploy</w:t>
      </w:r>
      <w:r w:rsidRPr="0094096E">
        <w:rPr>
          <w:rStyle w:val="StyleUnderline"/>
        </w:rPr>
        <w:t xml:space="preserve"> </w:t>
      </w:r>
      <w:r w:rsidRPr="0094096E">
        <w:rPr>
          <w:rStyle w:val="Emphasis"/>
        </w:rPr>
        <w:t>technology</w:t>
      </w:r>
      <w:r w:rsidRPr="0094096E">
        <w:rPr>
          <w:rStyle w:val="StyleUnderline"/>
        </w:rPr>
        <w:t xml:space="preserve"> to </w:t>
      </w:r>
      <w:r w:rsidRPr="00003851">
        <w:rPr>
          <w:rStyle w:val="Emphasis"/>
          <w:highlight w:val="green"/>
        </w:rPr>
        <w:t>prevent</w:t>
      </w:r>
      <w:r w:rsidRPr="00003851">
        <w:rPr>
          <w:rStyle w:val="StyleUnderline"/>
          <w:highlight w:val="green"/>
        </w:rPr>
        <w:t xml:space="preserve"> </w:t>
      </w:r>
      <w:r w:rsidRPr="00003851">
        <w:rPr>
          <w:rStyle w:val="Emphasis"/>
          <w:highlight w:val="green"/>
        </w:rPr>
        <w:t>existential</w:t>
      </w:r>
      <w:r w:rsidRPr="00003851">
        <w:rPr>
          <w:rStyle w:val="StyleUnderline"/>
          <w:highlight w:val="green"/>
        </w:rPr>
        <w:t xml:space="preserve"> </w:t>
      </w:r>
      <w:r w:rsidRPr="00003851">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94096E">
        <w:rPr>
          <w:sz w:val="14"/>
        </w:rPr>
        <w:t xml:space="preserve"> Consequently, interventions preventing loss of industry, reducing the magnitude of impacts, or increasing speed of recovery could be extremely valuable.</w:t>
      </w:r>
    </w:p>
    <w:p w14:paraId="61D0526A" w14:textId="77777777" w:rsidR="00C81726" w:rsidRPr="0094096E" w:rsidRDefault="00C81726" w:rsidP="00C81726">
      <w:pPr>
        <w:rPr>
          <w:sz w:val="14"/>
          <w:szCs w:val="16"/>
        </w:rPr>
      </w:pPr>
      <w:r w:rsidRPr="0094096E">
        <w:rPr>
          <w:sz w:val="14"/>
          <w:szCs w:val="16"/>
        </w:rPr>
        <w:t>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value add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w:t>
      </w:r>
    </w:p>
    <w:p w14:paraId="0FF6A226" w14:textId="77777777" w:rsidR="00C81726" w:rsidRPr="0094096E" w:rsidRDefault="00C81726" w:rsidP="00C81726">
      <w:pPr>
        <w:rPr>
          <w:sz w:val="14"/>
        </w:rPr>
      </w:pPr>
      <w:r w:rsidRPr="0094096E">
        <w:rPr>
          <w:sz w:val="14"/>
        </w:rPr>
        <w:t xml:space="preserve">The integrated nature of </w:t>
      </w:r>
      <w:r w:rsidRPr="00697263">
        <w:rPr>
          <w:rStyle w:val="StyleUnderline"/>
        </w:rPr>
        <w:t>the</w:t>
      </w:r>
      <w:r w:rsidRPr="0094096E">
        <w:rPr>
          <w:sz w:val="14"/>
        </w:rPr>
        <w:t xml:space="preserve"> electric </w:t>
      </w:r>
      <w:r w:rsidRPr="00697263">
        <w:rPr>
          <w:rStyle w:val="StyleUnderline"/>
        </w:rPr>
        <w:t>grid</w:t>
      </w:r>
      <w:r w:rsidRPr="0094096E">
        <w:rPr>
          <w:sz w:val="14"/>
        </w:rPr>
        <w:t xml:space="preserve">, which is </w:t>
      </w:r>
      <w:r w:rsidRPr="00003851">
        <w:rPr>
          <w:rStyle w:val="StyleUnderline"/>
        </w:rPr>
        <w:t>based</w:t>
      </w:r>
      <w:r w:rsidRPr="00697263">
        <w:rPr>
          <w:rStyle w:val="StyleUnderline"/>
        </w:rPr>
        <w:t xml:space="preserve"> on </w:t>
      </w:r>
      <w:r w:rsidRPr="0094096E">
        <w:rPr>
          <w:rStyle w:val="Emphasis"/>
        </w:rPr>
        <w:t>centralized</w:t>
      </w:r>
      <w:r w:rsidRPr="0094096E">
        <w:rPr>
          <w:rStyle w:val="StyleUnderline"/>
        </w:rPr>
        <w:t xml:space="preserve"> </w:t>
      </w:r>
      <w:r w:rsidRPr="0094096E">
        <w:rPr>
          <w:rStyle w:val="Emphasis"/>
        </w:rPr>
        <w:t>generation</w:t>
      </w:r>
      <w:r w:rsidRPr="0094096E">
        <w:rPr>
          <w:rStyle w:val="StyleUnderline"/>
        </w:rPr>
        <w:t xml:space="preserve"> </w:t>
      </w:r>
      <w:r w:rsidRPr="00003851">
        <w:rPr>
          <w:rStyle w:val="StyleUnderline"/>
          <w:highlight w:val="green"/>
        </w:rPr>
        <w:t xml:space="preserve">makes </w:t>
      </w:r>
      <w:r w:rsidRPr="0094096E">
        <w:rPr>
          <w:rStyle w:val="StyleUnderline"/>
        </w:rPr>
        <w:t xml:space="preserve">the </w:t>
      </w:r>
      <w:r w:rsidRPr="00003851">
        <w:rPr>
          <w:rStyle w:val="StyleUnderline"/>
          <w:highlight w:val="green"/>
        </w:rPr>
        <w:t>entire system vulnerable</w:t>
      </w:r>
      <w:r w:rsidRPr="00697263">
        <w:rPr>
          <w:rStyle w:val="StyleUnderline"/>
        </w:rPr>
        <w:t xml:space="preserve"> to disruption.</w:t>
      </w:r>
      <w:r w:rsidRPr="0094096E">
        <w:rPr>
          <w:sz w:val="14"/>
        </w:rPr>
        <w:t xml:space="preserve">1 There are </w:t>
      </w:r>
      <w:r w:rsidRPr="00697263">
        <w:rPr>
          <w:rStyle w:val="StyleUnderline"/>
        </w:rPr>
        <w:t>a number of</w:t>
      </w:r>
      <w:r w:rsidRPr="0094096E">
        <w:rPr>
          <w:sz w:val="14"/>
        </w:rPr>
        <w:t xml:space="preserve"> anthropogenic and natural </w:t>
      </w:r>
      <w:r w:rsidRPr="00697263">
        <w:rPr>
          <w:rStyle w:val="StyleUnderline"/>
        </w:rPr>
        <w:t>catastrophes</w:t>
      </w:r>
      <w:r w:rsidRPr="0094096E">
        <w:rPr>
          <w:sz w:val="14"/>
        </w:rPr>
        <w:t xml:space="preserve"> that </w:t>
      </w:r>
      <w:r w:rsidRPr="00697263">
        <w:rPr>
          <w:rStyle w:val="StyleUnderline"/>
        </w:rPr>
        <w:t>could result in</w:t>
      </w:r>
      <w:r w:rsidRPr="0094096E">
        <w:rPr>
          <w:sz w:val="14"/>
        </w:rPr>
        <w:t xml:space="preserve"> regional-scale electrical </w:t>
      </w:r>
      <w:r w:rsidRPr="00697263">
        <w:rPr>
          <w:rStyle w:val="StyleUnderline"/>
        </w:rPr>
        <w:t>grid failure</w:t>
      </w:r>
      <w:r w:rsidRPr="0094096E">
        <w:rPr>
          <w:sz w:val="14"/>
        </w:rPr>
        <w:t xml:space="preserv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w:t>
      </w:r>
      <w:r w:rsidRPr="00697263">
        <w:rPr>
          <w:rStyle w:val="Emphasis"/>
          <w:highlight w:val="green"/>
        </w:rPr>
        <w:t>solar</w:t>
      </w:r>
      <w:r w:rsidRPr="00697263">
        <w:rPr>
          <w:rStyle w:val="StyleUnderline"/>
          <w:highlight w:val="green"/>
        </w:rPr>
        <w:t xml:space="preserve"> </w:t>
      </w:r>
      <w:r w:rsidRPr="00697263">
        <w:rPr>
          <w:rStyle w:val="Emphasis"/>
          <w:highlight w:val="green"/>
        </w:rPr>
        <w:t>storms</w:t>
      </w:r>
      <w:r w:rsidRPr="0094096E">
        <w:rPr>
          <w:sz w:val="14"/>
        </w:rPr>
        <w:t xml:space="preserve"> have </w:t>
      </w:r>
      <w:r w:rsidRPr="00697263">
        <w:rPr>
          <w:rStyle w:val="StyleUnderline"/>
          <w:highlight w:val="green"/>
        </w:rPr>
        <w:t>destroyed</w:t>
      </w:r>
      <w:r w:rsidRPr="00697263">
        <w:rPr>
          <w:rStyle w:val="StyleUnderline"/>
        </w:rPr>
        <w:t xml:space="preserve"> electrical transformers connected to </w:t>
      </w:r>
      <w:r w:rsidRPr="0094096E">
        <w:rPr>
          <w:rStyle w:val="Emphasis"/>
        </w:rPr>
        <w:t xml:space="preserve">long </w:t>
      </w:r>
      <w:r w:rsidRPr="00697263">
        <w:rPr>
          <w:rStyle w:val="Emphasis"/>
          <w:highlight w:val="green"/>
        </w:rPr>
        <w:t>transmission lines</w:t>
      </w:r>
      <w:r w:rsidRPr="00697263">
        <w:rPr>
          <w:rStyle w:val="StyleUnderline"/>
        </w:rPr>
        <w:t xml:space="preserve"> in the past</w:t>
      </w:r>
      <w:r w:rsidRPr="0094096E">
        <w:rPr>
          <w:sz w:val="14"/>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w:t>
      </w:r>
    </w:p>
    <w:p w14:paraId="03B74607" w14:textId="77777777" w:rsidR="00C81726" w:rsidRPr="0094096E" w:rsidRDefault="00C81726" w:rsidP="00C81726">
      <w:pPr>
        <w:rPr>
          <w:sz w:val="14"/>
        </w:rPr>
      </w:pPr>
      <w:r w:rsidRPr="0094096E">
        <w:rPr>
          <w:sz w:val="14"/>
        </w:rPr>
        <w:t xml:space="preserve">Lastly, </w:t>
      </w:r>
      <w:r w:rsidRPr="0094096E">
        <w:rPr>
          <w:rStyle w:val="StyleUnderline"/>
        </w:rPr>
        <w:t>both physical</w:t>
      </w:r>
      <w:r w:rsidRPr="0094096E">
        <w:rPr>
          <w:sz w:val="14"/>
        </w:rPr>
        <w:t xml:space="preserve"> [6, 8, 69, 89, 111] and </w:t>
      </w:r>
      <w:r w:rsidRPr="0094096E">
        <w:rPr>
          <w:rStyle w:val="StyleUnderline"/>
        </w:rPr>
        <w:t>cyber attacks</w:t>
      </w:r>
      <w:r w:rsidRPr="0094096E">
        <w:rPr>
          <w:sz w:val="14"/>
        </w:rPr>
        <w:t xml:space="preserve"> [3, 63, 90, 96, 118, 128, 130] </w:t>
      </w:r>
      <w:r w:rsidRPr="0094096E">
        <w:rPr>
          <w:rStyle w:val="StyleUnderline"/>
        </w:rPr>
        <w:t>could</w:t>
      </w:r>
      <w:r w:rsidRPr="0094096E">
        <w:rPr>
          <w:sz w:val="14"/>
        </w:rPr>
        <w:t xml:space="preserve"> also </w:t>
      </w:r>
      <w:r w:rsidRPr="0094096E">
        <w:rPr>
          <w:rStyle w:val="StyleUnderline"/>
        </w:rPr>
        <w:t>compromise electric grids. Physical</w:t>
      </w:r>
      <w:r w:rsidRPr="00697263">
        <w:rPr>
          <w:rStyle w:val="StyleUnderline"/>
        </w:rPr>
        <w:t xml:space="preserve"> attacks include</w:t>
      </w:r>
      <w:r w:rsidRPr="0094096E">
        <w:rPr>
          <w:sz w:val="14"/>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94096E">
        <w:rPr>
          <w:sz w:val="14"/>
        </w:rPr>
        <w:t>[130]</w:t>
      </w:r>
      <w:r w:rsidRPr="00697263">
        <w:rPr>
          <w:rStyle w:val="StyleUnderline"/>
        </w:rPr>
        <w:t xml:space="preserve"> in addition to EMP attacks.</w:t>
      </w:r>
      <w:r w:rsidRPr="0094096E">
        <w:rPr>
          <w:sz w:val="14"/>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w:t>
      </w:r>
    </w:p>
    <w:p w14:paraId="29063331" w14:textId="77777777" w:rsidR="00C81726" w:rsidRPr="0094096E" w:rsidRDefault="00C81726" w:rsidP="00C81726">
      <w:pPr>
        <w:rPr>
          <w:sz w:val="14"/>
        </w:rPr>
      </w:pPr>
      <w:r w:rsidRPr="0094096E">
        <w:rPr>
          <w:sz w:val="14"/>
        </w:rPr>
        <w:t xml:space="preserve">Unfortunately, </w:t>
      </w:r>
      <w:r w:rsidRPr="00697263">
        <w:rPr>
          <w:rStyle w:val="StyleUnderline"/>
        </w:rPr>
        <w:t xml:space="preserve">the </w:t>
      </w:r>
      <w:r w:rsidRPr="00003851">
        <w:rPr>
          <w:rStyle w:val="StyleUnderline"/>
          <w:highlight w:val="green"/>
        </w:rPr>
        <w:t>traditional</w:t>
      </w:r>
      <w:r w:rsidRPr="00697263">
        <w:rPr>
          <w:rStyle w:val="StyleUnderline"/>
        </w:rPr>
        <w:t xml:space="preserve"> power </w:t>
      </w:r>
      <w:r w:rsidRPr="00003851">
        <w:rPr>
          <w:rStyle w:val="StyleUnderline"/>
          <w:highlight w:val="green"/>
        </w:rPr>
        <w:t>grid</w:t>
      </w:r>
      <w:r w:rsidRPr="0094096E">
        <w:rPr>
          <w:sz w:val="14"/>
        </w:rPr>
        <w:t xml:space="preserve"> infrastructure </w:t>
      </w:r>
      <w:r w:rsidRPr="00003851">
        <w:rPr>
          <w:rStyle w:val="StyleUnderline"/>
          <w:highlight w:val="green"/>
        </w:rPr>
        <w:t>is</w:t>
      </w:r>
      <w:r w:rsidRPr="0094096E">
        <w:rPr>
          <w:sz w:val="14"/>
        </w:rPr>
        <w:t xml:space="preserve"> simply </w:t>
      </w:r>
      <w:r w:rsidRPr="00003851">
        <w:rPr>
          <w:rStyle w:val="Emphasis"/>
          <w:highlight w:val="green"/>
        </w:rPr>
        <w:t>incapable</w:t>
      </w:r>
      <w:r w:rsidRPr="00697263">
        <w:rPr>
          <w:rStyle w:val="StyleUnderline"/>
        </w:rPr>
        <w:t xml:space="preserve"> of withstanding intentional physical attacks</w:t>
      </w:r>
      <w:r w:rsidRPr="0094096E">
        <w:rPr>
          <w:sz w:val="14"/>
        </w:rPr>
        <w:t xml:space="preserve"> [91]. Damage to the electric grid resulting in physical attack could be long lasting, as most </w:t>
      </w:r>
      <w:r w:rsidRPr="00697263">
        <w:rPr>
          <w:rStyle w:val="StyleUnderline"/>
        </w:rPr>
        <w:t xml:space="preserve">traditional power plants operate with </w:t>
      </w:r>
      <w:r w:rsidRPr="00697263">
        <w:rPr>
          <w:rStyle w:val="Emphasis"/>
          <w:highlight w:val="green"/>
        </w:rPr>
        <w:t>large transformers</w:t>
      </w:r>
      <w:r w:rsidRPr="00697263">
        <w:rPr>
          <w:rStyle w:val="StyleUnderline"/>
        </w:rPr>
        <w:t xml:space="preserve"> that </w:t>
      </w:r>
      <w:r w:rsidRPr="00697263">
        <w:rPr>
          <w:rStyle w:val="StyleUnderline"/>
          <w:highlight w:val="green"/>
        </w:rPr>
        <w:t xml:space="preserve">are difficult to </w:t>
      </w:r>
      <w:r w:rsidRPr="00697263">
        <w:rPr>
          <w:rStyle w:val="Emphasis"/>
          <w:highlight w:val="green"/>
        </w:rPr>
        <w:t>move</w:t>
      </w:r>
      <w:r w:rsidRPr="00697263">
        <w:rPr>
          <w:rStyle w:val="StyleUnderline"/>
          <w:highlight w:val="green"/>
        </w:rPr>
        <w:t xml:space="preserve"> and </w:t>
      </w:r>
      <w:r w:rsidRPr="00697263">
        <w:rPr>
          <w:rStyle w:val="Emphasis"/>
          <w:highlight w:val="green"/>
        </w:rPr>
        <w:t>source</w:t>
      </w:r>
      <w:r w:rsidRPr="00697263">
        <w:rPr>
          <w:rStyle w:val="StyleUnderline"/>
        </w:rPr>
        <w:t>.</w:t>
      </w:r>
      <w:r w:rsidRPr="0094096E">
        <w:rPr>
          <w:sz w:val="14"/>
        </w:rPr>
        <w:t xml:space="preserve"> Custom </w:t>
      </w:r>
      <w:r w:rsidRPr="00697263">
        <w:rPr>
          <w:rStyle w:val="StyleUnderline"/>
        </w:rPr>
        <w:t>rebuilt transformers require time for replacement</w:t>
      </w:r>
      <w:r w:rsidRPr="0094096E">
        <w:rPr>
          <w:sz w:val="14"/>
        </w:rPr>
        <w:t xml:space="preserve"> ranging from months and even </w:t>
      </w:r>
      <w:r w:rsidRPr="00697263">
        <w:rPr>
          <w:rStyle w:val="StyleUnderline"/>
        </w:rPr>
        <w:t>up to years</w:t>
      </w:r>
      <w:r w:rsidRPr="0094096E">
        <w:rPr>
          <w:sz w:val="14"/>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w:t>
      </w:r>
    </w:p>
    <w:p w14:paraId="6DE69E90" w14:textId="77777777" w:rsidR="00C81726" w:rsidRPr="0094096E" w:rsidRDefault="00C81726" w:rsidP="00C81726">
      <w:pPr>
        <w:rPr>
          <w:sz w:val="14"/>
        </w:rPr>
      </w:pPr>
      <w:r w:rsidRPr="0094096E">
        <w:rPr>
          <w:sz w:val="14"/>
        </w:rPr>
        <w:t xml:space="preserve">However, </w:t>
      </w:r>
      <w:r w:rsidRPr="00697263">
        <w:rPr>
          <w:rStyle w:val="StyleUnderline"/>
        </w:rPr>
        <w:t xml:space="preserve">a high-tech attack could be even further widespread. </w:t>
      </w:r>
      <w:r w:rsidRPr="0094096E">
        <w:rPr>
          <w:sz w:val="14"/>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697263">
        <w:rPr>
          <w:rStyle w:val="StyleUnderline"/>
        </w:rPr>
        <w:t>cyber attackers are capable of penetrating critical electric infrastructure from remote regions of the world, needing only communication pathways</w:t>
      </w:r>
      <w:r w:rsidRPr="0094096E">
        <w:rPr>
          <w:sz w:val="14"/>
        </w:rPr>
        <w:t xml:space="preserve"> (e.g., the Internet or infected memory sticks) </w:t>
      </w:r>
      <w:r w:rsidRPr="00697263">
        <w:rPr>
          <w:rStyle w:val="StyleUnderline"/>
        </w:rPr>
        <w:t>to install malware into the</w:t>
      </w:r>
      <w:r w:rsidRPr="0094096E">
        <w:rPr>
          <w:sz w:val="14"/>
        </w:rPr>
        <w:t xml:space="preserve"> control systems of the electric power </w:t>
      </w:r>
      <w:r w:rsidRPr="00697263">
        <w:rPr>
          <w:rStyle w:val="StyleUnderline"/>
        </w:rPr>
        <w:t>grid</w:t>
      </w:r>
      <w:r w:rsidRPr="0094096E">
        <w:rPr>
          <w:sz w:val="14"/>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435DEA41" w14:textId="77777777" w:rsidR="00C81726" w:rsidRDefault="00C81726" w:rsidP="00C81726">
      <w:pPr>
        <w:rPr>
          <w:sz w:val="14"/>
        </w:rPr>
      </w:pPr>
      <w:r w:rsidRPr="00697263">
        <w:rPr>
          <w:rStyle w:val="StyleUnderline"/>
        </w:rPr>
        <w:t>The electric grid</w:t>
      </w:r>
      <w:r w:rsidRPr="0094096E">
        <w:rPr>
          <w:sz w:val="14"/>
        </w:rPr>
        <w:t xml:space="preserve"> in general </w:t>
      </w:r>
      <w:r w:rsidRPr="00697263">
        <w:rPr>
          <w:rStyle w:val="StyleUnderline"/>
        </w:rPr>
        <w:t>is</w:t>
      </w:r>
      <w:r w:rsidRPr="0094096E">
        <w:rPr>
          <w:sz w:val="14"/>
        </w:rPr>
        <w:t xml:space="preserve"> growing </w:t>
      </w:r>
      <w:r w:rsidRPr="00697263">
        <w:rPr>
          <w:rStyle w:val="StyleUnderline"/>
        </w:rPr>
        <w:t xml:space="preserve">increasingly dependent upon </w:t>
      </w:r>
      <w:r w:rsidRPr="00003851">
        <w:rPr>
          <w:rStyle w:val="StyleUnderline"/>
          <w:highlight w:val="green"/>
        </w:rPr>
        <w:t>the Internet and</w:t>
      </w:r>
      <w:r w:rsidRPr="00697263">
        <w:rPr>
          <w:rStyle w:val="StyleUnderline"/>
        </w:rPr>
        <w:t xml:space="preserve"> other network </w:t>
      </w:r>
      <w:r w:rsidRPr="00003851">
        <w:rPr>
          <w:rStyle w:val="StyleUnderline"/>
          <w:highlight w:val="green"/>
        </w:rPr>
        <w:t>connections</w:t>
      </w:r>
      <w:r w:rsidRPr="00697263">
        <w:rPr>
          <w:rStyle w:val="StyleUnderline"/>
        </w:rPr>
        <w:t xml:space="preserve"> for data communication and monitoring</w:t>
      </w:r>
      <w:r w:rsidRPr="0094096E">
        <w:rPr>
          <w:sz w:val="14"/>
        </w:rPr>
        <w:t xml:space="preserve"> systems [17, 112, 118, 127, 135]. Although </w:t>
      </w:r>
      <w:r w:rsidRPr="00697263">
        <w:rPr>
          <w:rStyle w:val="StyleUnderline"/>
        </w:rPr>
        <w:t>this</w:t>
      </w:r>
      <w:r w:rsidRPr="0094096E">
        <w:rPr>
          <w:sz w:val="14"/>
        </w:rPr>
        <w:t xml:space="preserve"> conveniently allows electrical suppliers management of systems, it </w:t>
      </w:r>
      <w:r w:rsidRPr="00003851">
        <w:rPr>
          <w:rStyle w:val="StyleUnderline"/>
          <w:highlight w:val="green"/>
        </w:rPr>
        <w:t>increases</w:t>
      </w:r>
      <w:r w:rsidRPr="00697263">
        <w:rPr>
          <w:rStyle w:val="StyleUnderline"/>
        </w:rPr>
        <w:t xml:space="preserve"> the </w:t>
      </w:r>
      <w:r w:rsidRPr="00003851">
        <w:rPr>
          <w:rStyle w:val="StyleUnderline"/>
          <w:highlight w:val="green"/>
        </w:rPr>
        <w:t>susceptibility</w:t>
      </w:r>
      <w:r w:rsidRPr="00697263">
        <w:rPr>
          <w:rStyle w:val="StyleUnderline"/>
        </w:rPr>
        <w:t xml:space="preserve"> of the grid to cyber-attack</w:t>
      </w:r>
      <w:r w:rsidRPr="0094096E">
        <w:rPr>
          <w:sz w:val="14"/>
        </w:rPr>
        <w:t>, through denial of webpage services to consumers, disruption to supervisory control and data acquisition (SCADA) operating systems, or sustained widespread power outages [3, 72, 118, 120]. Thus global or regional loss of the Internet could have similar implications.</w:t>
      </w:r>
    </w:p>
    <w:p w14:paraId="04F0A7D8" w14:textId="77777777" w:rsidR="00C81726" w:rsidRDefault="00C81726" w:rsidP="00C81726">
      <w:pPr>
        <w:rPr>
          <w:sz w:val="14"/>
        </w:rPr>
      </w:pPr>
      <w:r w:rsidRPr="0094096E">
        <w:rPr>
          <w:sz w:val="14"/>
        </w:rPr>
        <w:t>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in order to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1F63AFFC" w14:textId="77777777" w:rsidR="00C81726" w:rsidRPr="00452115" w:rsidRDefault="00C81726" w:rsidP="00C81726">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844AE">
        <w:rPr>
          <w:highlight w:val="green"/>
          <w:u w:val="single"/>
        </w:rPr>
        <w:t>needs</w:t>
      </w:r>
      <w:r w:rsidRPr="00452115">
        <w:rPr>
          <w:u w:val="single"/>
        </w:rPr>
        <w:t xml:space="preserve"> would </w:t>
      </w:r>
      <w:r w:rsidRPr="00B844AE">
        <w:rPr>
          <w:highlight w:val="green"/>
          <w:u w:val="single"/>
        </w:rPr>
        <w:t xml:space="preserve">need to be met </w:t>
      </w:r>
      <w:r w:rsidRPr="00B844AE">
        <w:rPr>
          <w:rStyle w:val="Emphasis"/>
          <w:highlight w:val="green"/>
        </w:rPr>
        <w:t>immediately</w:t>
      </w:r>
      <w:r w:rsidRPr="00452115">
        <w:rPr>
          <w:sz w:val="14"/>
        </w:rPr>
        <w:t xml:space="preserve"> (and continually) </w:t>
      </w:r>
      <w:r w:rsidRPr="00452115">
        <w:rPr>
          <w:u w:val="single"/>
        </w:rPr>
        <w:t xml:space="preserve">and since </w:t>
      </w:r>
      <w:r w:rsidRPr="00B844AE">
        <w:rPr>
          <w:highlight w:val="green"/>
          <w:u w:val="single"/>
        </w:rPr>
        <w:t>there is only</w:t>
      </w:r>
      <w:r w:rsidRPr="00452115">
        <w:rPr>
          <w:u w:val="single"/>
        </w:rPr>
        <w:t xml:space="preserve"> a </w:t>
      </w:r>
      <w:r w:rsidRPr="00B844AE">
        <w:rPr>
          <w:rStyle w:val="Emphasis"/>
          <w:highlight w:val="green"/>
        </w:rPr>
        <w:t>few</w:t>
      </w:r>
      <w:r w:rsidRPr="00B844AE">
        <w:rPr>
          <w:highlight w:val="green"/>
          <w:u w:val="single"/>
        </w:rPr>
        <w:t xml:space="preserve"> </w:t>
      </w:r>
      <w:r w:rsidRPr="00B844AE">
        <w:rPr>
          <w:rStyle w:val="Emphasis"/>
          <w:highlight w:val="green"/>
        </w:rPr>
        <w:t>months</w:t>
      </w:r>
      <w:r w:rsidRPr="00B844AE">
        <w:rPr>
          <w:highlight w:val="green"/>
          <w:u w:val="single"/>
        </w:rPr>
        <w:t xml:space="preserve"> of stored food</w:t>
      </w:r>
      <w:r w:rsidRPr="00452115">
        <w:rPr>
          <w:u w:val="single"/>
        </w:rPr>
        <w:t xml:space="preserve">, it would likely </w:t>
      </w:r>
      <w:r w:rsidRPr="00B844AE">
        <w:rPr>
          <w:rStyle w:val="Emphasis"/>
          <w:highlight w:val="green"/>
        </w:rPr>
        <w:t>run</w:t>
      </w:r>
      <w:r w:rsidRPr="00B844AE">
        <w:rPr>
          <w:highlight w:val="green"/>
          <w:u w:val="single"/>
        </w:rPr>
        <w:t xml:space="preserve"> </w:t>
      </w:r>
      <w:r w:rsidRPr="00B844AE">
        <w:rPr>
          <w:rStyle w:val="Emphasis"/>
          <w:highlight w:val="green"/>
        </w:rPr>
        <w:t>out</w:t>
      </w:r>
      <w:r w:rsidRPr="00B844AE">
        <w:rPr>
          <w:highlight w:val="gree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4E6317F5" w14:textId="77777777" w:rsidR="00C81726" w:rsidRDefault="00C81726" w:rsidP="00C81726">
      <w:pPr>
        <w:pStyle w:val="Heading4"/>
      </w:pPr>
      <w:r>
        <w:t xml:space="preserve">Debris triggers </w:t>
      </w:r>
      <w:r w:rsidRPr="006A63EE">
        <w:rPr>
          <w:u w:val="single"/>
        </w:rPr>
        <w:t>miscalculated war</w:t>
      </w:r>
      <w:r>
        <w:t>.</w:t>
      </w:r>
    </w:p>
    <w:p w14:paraId="4A9B01CC" w14:textId="77777777" w:rsidR="00C81726" w:rsidRPr="00A70361" w:rsidRDefault="00C81726" w:rsidP="00C81726">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(Wildside, 2016), and Patents for Power: Intellectual Property Law and the Diffusion of Military Technology (University of Chicago, 2020).</w:t>
      </w:r>
      <w:r>
        <w:t xml:space="preserve"> 1/9/22. [19 Fourty Five, “</w:t>
      </w:r>
      <w:r w:rsidRPr="00A70361">
        <w:t>Does A Space War Mean A Nuclear War?</w:t>
      </w:r>
      <w:r>
        <w:t xml:space="preserve">,” </w:t>
      </w:r>
      <w:hyperlink r:id="rId18" w:history="1">
        <w:r w:rsidRPr="00BE0E32">
          <w:rPr>
            <w:rStyle w:val="Hyperlink"/>
          </w:rPr>
          <w:t>https://www.19fortyfive.com/2022/01/does-a-space-war-mean-a-nuclear-war/</w:t>
        </w:r>
      </w:hyperlink>
      <w:r>
        <w:t>] Justin</w:t>
      </w:r>
    </w:p>
    <w:p w14:paraId="37A0C940" w14:textId="77777777" w:rsidR="00C81726" w:rsidRPr="00A70361" w:rsidRDefault="00C81726" w:rsidP="00C81726">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2E55636F" w14:textId="77777777" w:rsidR="00C81726" w:rsidRPr="00A70361" w:rsidRDefault="00C81726" w:rsidP="00C81726">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war, and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1CD4623B" w14:textId="77777777" w:rsidR="00C81726" w:rsidRPr="00A70361" w:rsidRDefault="00C81726" w:rsidP="00C81726">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1AC94129" w14:textId="77777777" w:rsidR="00C81726" w:rsidRDefault="00C81726" w:rsidP="00C81726">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35D57F90" w14:textId="77777777" w:rsidR="00C81726" w:rsidRPr="00831EB4" w:rsidRDefault="00C81726" w:rsidP="00C81726">
      <w:pPr>
        <w:pStyle w:val="Heading4"/>
        <w:rPr>
          <w:rStyle w:val="Style13ptBold"/>
          <w:b/>
          <w:bCs w:val="0"/>
        </w:rPr>
      </w:pPr>
      <w:r w:rsidRPr="00283EEC">
        <w:rPr>
          <w:rStyle w:val="Style13ptBold"/>
          <w:b/>
          <w:bCs w:val="0"/>
          <w:u w:val="single"/>
        </w:rPr>
        <w:t>No checks</w:t>
      </w:r>
      <w:r w:rsidRPr="00831EB4">
        <w:rPr>
          <w:rStyle w:val="Style13ptBold"/>
          <w:b/>
          <w:bCs w:val="0"/>
        </w:rPr>
        <w:t xml:space="preserve"> on escalation.</w:t>
      </w:r>
    </w:p>
    <w:p w14:paraId="5A8B7D98" w14:textId="77777777" w:rsidR="00C81726" w:rsidRPr="00581846" w:rsidRDefault="00C81726" w:rsidP="00C81726">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9" w:history="1">
        <w:r w:rsidRPr="008E3734">
          <w:rPr>
            <w:rStyle w:val="Hyperlink"/>
          </w:rPr>
          <w:t>https://nsiteam.com/social/wp-content/uploads/2018/08/SMA-White-Paper_Chinese-Persepectives-on-Space_-Aug-2018.pdf</w:t>
        </w:r>
      </w:hyperlink>
      <w:r>
        <w:t>, accessed 7-14</w:t>
      </w:r>
      <w:r w:rsidRPr="004B3D48">
        <w:t>-2019) bm</w:t>
      </w:r>
    </w:p>
    <w:p w14:paraId="345E1898" w14:textId="77777777" w:rsidR="00C81726" w:rsidRPr="00B70BA9" w:rsidRDefault="00C81726" w:rsidP="00C81726">
      <w:pPr>
        <w:rPr>
          <w:b/>
          <w:iCs/>
          <w:u w:val="single"/>
        </w:rPr>
      </w:pPr>
      <w:r w:rsidRPr="00B70BA9">
        <w:rPr>
          <w:sz w:val="16"/>
        </w:rPr>
        <w:t xml:space="preserve">Challenges across all five phases: </w:t>
      </w:r>
      <w:r w:rsidRPr="00283EEC">
        <w:rPr>
          <w:rStyle w:val="StyleUnderline"/>
        </w:rPr>
        <w:t xml:space="preserve">Another escalation threat is </w:t>
      </w:r>
      <w:r w:rsidRPr="00B70BA9">
        <w:rPr>
          <w:rStyle w:val="StyleUnderline"/>
        </w:rPr>
        <w:t xml:space="preserve">the </w:t>
      </w:r>
      <w:r w:rsidRPr="00B844AE">
        <w:rPr>
          <w:rStyle w:val="StyleUnderline"/>
          <w:highlight w:val="green"/>
        </w:rPr>
        <w:t>inexperience</w:t>
      </w:r>
      <w:r w:rsidRPr="00283EEC">
        <w:rPr>
          <w:rStyle w:val="StyleUnderline"/>
        </w:rPr>
        <w:t xml:space="preserve"> that </w:t>
      </w:r>
      <w:r w:rsidRPr="00B844AE">
        <w:rPr>
          <w:rStyle w:val="StyleUnderline"/>
          <w:highlight w:val="gree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B844AE">
        <w:rPr>
          <w:rStyle w:val="StyleUnderline"/>
          <w:highlight w:val="green"/>
        </w:rPr>
        <w:t xml:space="preserve">gives </w:t>
      </w:r>
      <w:r w:rsidRPr="00B809EA">
        <w:rPr>
          <w:rStyle w:val="StyleUnderline"/>
        </w:rPr>
        <w:t xml:space="preserve">rise to </w:t>
      </w:r>
      <w:r w:rsidRPr="00B844AE">
        <w:rPr>
          <w:rStyle w:val="StyleUnderline"/>
          <w:highlight w:val="green"/>
        </w:rPr>
        <w:t xml:space="preserve">a </w:t>
      </w:r>
      <w:r w:rsidRPr="00B844AE">
        <w:rPr>
          <w:rStyle w:val="Emphasis"/>
          <w:highlight w:val="green"/>
        </w:rPr>
        <w:t>“sorcerer’s apprentice”</w:t>
      </w:r>
      <w:r w:rsidRPr="00B844AE">
        <w:rPr>
          <w:sz w:val="16"/>
          <w:highlight w:val="green"/>
        </w:rPr>
        <w:t xml:space="preserve"> </w:t>
      </w:r>
      <w:r w:rsidRPr="00B844AE">
        <w:rPr>
          <w:rStyle w:val="StyleUnderline"/>
          <w:highlight w:val="green"/>
        </w:rPr>
        <w:t>problem</w:t>
      </w:r>
      <w:r w:rsidRPr="00B70BA9">
        <w:rPr>
          <w:sz w:val="16"/>
        </w:rPr>
        <w:t xml:space="preserve">, </w:t>
      </w:r>
      <w:r w:rsidRPr="00B809EA">
        <w:rPr>
          <w:rStyle w:val="StyleUnderline"/>
        </w:rPr>
        <w:t xml:space="preserve">placing leaders at risk of </w:t>
      </w:r>
      <w:r w:rsidRPr="00283EEC">
        <w:rPr>
          <w:rStyle w:val="Emphasis"/>
        </w:rPr>
        <w:t xml:space="preserve">making potentially </w:t>
      </w:r>
      <w:r w:rsidRPr="00B844AE">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B844AE">
        <w:rPr>
          <w:rStyle w:val="Emphasis"/>
          <w:highlight w:val="green"/>
        </w:rPr>
        <w:t>highly likely</w:t>
      </w:r>
      <w:r w:rsidRPr="00B70BA9">
        <w:rPr>
          <w:sz w:val="16"/>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B844AE">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B844AE">
        <w:rPr>
          <w:rStyle w:val="Emphasis"/>
          <w:highlight w:val="green"/>
        </w:rPr>
        <w:t>become unstable</w:t>
      </w:r>
      <w:r w:rsidRPr="00B844AE">
        <w:rPr>
          <w:rStyle w:val="StyleUnderline"/>
          <w:highlight w:val="green"/>
        </w:rPr>
        <w:t xml:space="preserve">. </w:t>
      </w:r>
      <w:r w:rsidRPr="00B844AE">
        <w:rPr>
          <w:rStyle w:val="Emphasis"/>
          <w:highlight w:val="green"/>
        </w:rPr>
        <w:t xml:space="preserve">No </w:t>
      </w:r>
      <w:r w:rsidRPr="00283EEC">
        <w:rPr>
          <w:rStyle w:val="Emphasis"/>
        </w:rPr>
        <w:t xml:space="preserve">clear-cut escalation </w:t>
      </w:r>
      <w:r w:rsidRPr="00B844AE">
        <w:rPr>
          <w:rStyle w:val="Emphasis"/>
          <w:highlight w:val="green"/>
        </w:rPr>
        <w:t>barrier exists</w:t>
      </w:r>
      <w:r w:rsidRPr="00B844AE">
        <w:rPr>
          <w:rStyle w:val="StyleUnderline"/>
          <w:highlight w:val="green"/>
        </w:rPr>
        <w:t xml:space="preserve"> in</w:t>
      </w:r>
      <w:r w:rsidRPr="00283EEC">
        <w:rPr>
          <w:rStyle w:val="StyleUnderline"/>
        </w:rPr>
        <w:t xml:space="preserve"> the </w:t>
      </w:r>
      <w:r w:rsidRPr="00B844AE">
        <w:rPr>
          <w:rStyle w:val="StyleUnderline"/>
          <w:highlight w:val="green"/>
        </w:rPr>
        <w:t>space</w:t>
      </w:r>
      <w:r w:rsidRPr="00B70BA9">
        <w:rPr>
          <w:sz w:val="16"/>
        </w:rPr>
        <w:t xml:space="preserve"> and cyber </w:t>
      </w:r>
      <w:r w:rsidRPr="00283EEC">
        <w:rPr>
          <w:rStyle w:val="StyleUnderline"/>
        </w:rPr>
        <w:t>domains</w:t>
      </w:r>
      <w:r w:rsidRPr="00B70BA9">
        <w:rPr>
          <w:sz w:val="16"/>
        </w:rPr>
        <w:t xml:space="preserve">, </w:t>
      </w:r>
      <w:r w:rsidRPr="00B844AE">
        <w:rPr>
          <w:rStyle w:val="StyleUnderline"/>
          <w:highlight w:val="green"/>
        </w:rPr>
        <w:t xml:space="preserve">and given </w:t>
      </w:r>
      <w:r w:rsidRPr="00283EEC">
        <w:rPr>
          <w:rStyle w:val="StyleUnderline"/>
        </w:rPr>
        <w:t xml:space="preserve">the short-term </w:t>
      </w:r>
      <w:r w:rsidRPr="00B809EA">
        <w:rPr>
          <w:rStyle w:val="StyleUnderline"/>
        </w:rPr>
        <w:t xml:space="preserve">tactical </w:t>
      </w:r>
      <w:r w:rsidRPr="00B844AE">
        <w:rPr>
          <w:rStyle w:val="StyleUnderline"/>
          <w:highlight w:val="green"/>
        </w:rPr>
        <w:t>benefits</w:t>
      </w:r>
      <w:r w:rsidRPr="00283EEC">
        <w:rPr>
          <w:rStyle w:val="StyleUnderline"/>
        </w:rPr>
        <w:t xml:space="preserve"> of escalating ahead of an adversary, </w:t>
      </w:r>
      <w:r w:rsidRPr="00B844AE">
        <w:rPr>
          <w:rStyle w:val="Emphasis"/>
          <w:highlight w:val="green"/>
        </w:rPr>
        <w:t xml:space="preserve">each </w:t>
      </w:r>
      <w:r w:rsidRPr="00283EEC">
        <w:rPr>
          <w:rStyle w:val="Emphasis"/>
        </w:rPr>
        <w:t xml:space="preserve">additional escalation could </w:t>
      </w:r>
      <w:r w:rsidRPr="00B844AE">
        <w:rPr>
          <w:rStyle w:val="Emphasis"/>
          <w:highlight w:val="green"/>
        </w:rPr>
        <w:t xml:space="preserve">create </w:t>
      </w:r>
      <w:r w:rsidRPr="00283EEC">
        <w:rPr>
          <w:rStyle w:val="Emphasis"/>
        </w:rPr>
        <w:t xml:space="preserve">incentives for </w:t>
      </w:r>
      <w:r w:rsidRPr="00B844AE">
        <w:rPr>
          <w:rStyle w:val="Emphasis"/>
          <w:highlight w:val="green"/>
        </w:rPr>
        <w:t>further escalation</w:t>
      </w:r>
      <w:r w:rsidRPr="00283EEC">
        <w:rPr>
          <w:rStyle w:val="StyleUnderline"/>
        </w:rPr>
        <w:t xml:space="preserve"> that an adversary would not always anticipate</w:t>
      </w:r>
      <w:r w:rsidRPr="00B70BA9">
        <w:rPr>
          <w:sz w:val="16"/>
        </w:rPr>
        <w:t xml:space="preserve">. </w:t>
      </w:r>
      <w:r w:rsidRPr="00B844AE">
        <w:rPr>
          <w:rStyle w:val="Emphasis"/>
          <w:highlight w:val="green"/>
        </w:rPr>
        <w:t xml:space="preserve">Escalation </w:t>
      </w:r>
      <w:r w:rsidRPr="00283EEC">
        <w:rPr>
          <w:rStyle w:val="Emphasis"/>
        </w:rPr>
        <w:t>in space</w:t>
      </w:r>
      <w:r w:rsidRPr="00B70BA9">
        <w:rPr>
          <w:sz w:val="16"/>
        </w:rPr>
        <w:t xml:space="preserve">, then, </w:t>
      </w:r>
      <w:r w:rsidRPr="00B844AE">
        <w:rPr>
          <w:rStyle w:val="Emphasis"/>
          <w:highlight w:val="green"/>
        </w:rPr>
        <w:t>is a slippery slope with few off-ramps.</w:t>
      </w:r>
    </w:p>
    <w:p w14:paraId="18E25A09" w14:textId="77777777" w:rsidR="00C81726" w:rsidRDefault="00C81726" w:rsidP="00C81726">
      <w:pPr>
        <w:pStyle w:val="Heading4"/>
      </w:pPr>
      <w:r>
        <w:t xml:space="preserve">No limited nuclear wars – </w:t>
      </w:r>
      <w:r w:rsidRPr="00784AC4">
        <w:rPr>
          <w:u w:val="single"/>
        </w:rPr>
        <w:t>extinction</w:t>
      </w:r>
      <w:r>
        <w:t xml:space="preserve">. </w:t>
      </w:r>
    </w:p>
    <w:p w14:paraId="3EA4C471" w14:textId="77777777" w:rsidR="00C81726" w:rsidRPr="00F35F0D" w:rsidRDefault="00C81726" w:rsidP="00C81726">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organisation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20" w:history="1">
        <w:r w:rsidRPr="0024235A">
          <w:rPr>
            <w:rStyle w:val="Hyperlink"/>
          </w:rPr>
          <w:t>https://metro.co.uk/2019/05/18/we-will-all-end-up-killing-each-other-and-one-nuclear-blast-could-do-it-9370115/</w:t>
        </w:r>
      </w:hyperlink>
      <w:r w:rsidRPr="00F35F0D">
        <w:t>]</w:t>
      </w:r>
      <w:r>
        <w:t xml:space="preserve"> Recut Justin</w:t>
      </w:r>
    </w:p>
    <w:p w14:paraId="5210ED3B" w14:textId="77777777" w:rsidR="00C81726" w:rsidRPr="00177BE1" w:rsidRDefault="00C81726" w:rsidP="00C81726">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6E69C387" w14:textId="77777777" w:rsidR="00C81726" w:rsidRPr="00177BE1" w:rsidRDefault="00C81726" w:rsidP="00C81726">
      <w:pPr>
        <w:rPr>
          <w:sz w:val="14"/>
        </w:rPr>
      </w:pPr>
      <w:r w:rsidRPr="00177BE1">
        <w:rPr>
          <w:sz w:val="14"/>
        </w:rPr>
        <w:t>Most (93%) have been built by Russia and in the US, 3,100 of them are ready to fire within hours.</w:t>
      </w:r>
    </w:p>
    <w:p w14:paraId="6A7EFCBD" w14:textId="77777777" w:rsidR="00C81726" w:rsidRPr="00177BE1" w:rsidRDefault="00C81726" w:rsidP="00C81726">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24B2D1AD" w14:textId="77777777" w:rsidR="00C81726" w:rsidRPr="00177BE1" w:rsidRDefault="00C81726" w:rsidP="00C81726">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cyber attack </w:t>
      </w:r>
      <w:r w:rsidRPr="00177BE1">
        <w:rPr>
          <w:u w:val="single"/>
        </w:rPr>
        <w:t xml:space="preserve">could </w:t>
      </w:r>
      <w:r w:rsidRPr="00B844AE">
        <w:rPr>
          <w:highlight w:val="green"/>
          <w:u w:val="single"/>
        </w:rPr>
        <w:t>trigger it.</w:t>
      </w:r>
    </w:p>
    <w:p w14:paraId="7B22ACB7" w14:textId="77777777" w:rsidR="00C81726" w:rsidRPr="00177BE1" w:rsidRDefault="00C81726" w:rsidP="00C81726">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7C48E4A2" w14:textId="77777777" w:rsidR="00C81726" w:rsidRPr="00177BE1" w:rsidRDefault="00C81726" w:rsidP="00C81726">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metres across.</w:t>
      </w:r>
    </w:p>
    <w:p w14:paraId="13781A4F" w14:textId="77777777" w:rsidR="00C81726" w:rsidRPr="00177BE1" w:rsidRDefault="00C81726" w:rsidP="00C81726">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The fireball engulfs both city centres completely, melting glass and steel and forms an intensely radioactive 60m deep crater zone of molten earth and debris.</w:t>
      </w:r>
      <w:r>
        <w:rPr>
          <w:sz w:val="14"/>
        </w:rPr>
        <w:t xml:space="preserve"> </w:t>
      </w:r>
      <w:r w:rsidRPr="00177BE1">
        <w:rPr>
          <w:sz w:val="14"/>
        </w:rPr>
        <w:t>A devastating supersonic blast wave flattens everything within a radius of two to three km, the entire Manchester centre, an area larger than the City of London, with lighter damage out to eight km.</w:t>
      </w:r>
      <w:r>
        <w:rPr>
          <w:sz w:val="14"/>
        </w:rPr>
        <w:t xml:space="preserve"> </w:t>
      </w:r>
      <w:r w:rsidRPr="00177BE1">
        <w:rPr>
          <w:sz w:val="14"/>
        </w:rPr>
        <w:t>Most people in these areas would be killed or very seriously injured.</w:t>
      </w:r>
    </w:p>
    <w:p w14:paraId="0195FB21" w14:textId="77777777" w:rsidR="00C81726" w:rsidRPr="00177BE1" w:rsidRDefault="00C81726" w:rsidP="00C81726">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71CFDDD4" w14:textId="77777777" w:rsidR="00C81726" w:rsidRPr="00177BE1" w:rsidRDefault="00C81726" w:rsidP="00C81726">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4E7DFABD" w14:textId="77777777" w:rsidR="00C81726" w:rsidRPr="00177BE1" w:rsidRDefault="00C81726" w:rsidP="00C81726">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5208F941" w14:textId="77777777" w:rsidR="00C81726" w:rsidRPr="00177BE1" w:rsidRDefault="00C81726" w:rsidP="00C81726">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r w:rsidRPr="00B844AE">
        <w:rPr>
          <w:rStyle w:val="Emphasis"/>
          <w:highlight w:val="green"/>
        </w:rPr>
        <w:t>famine</w:t>
      </w:r>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3D4F0F3A" w14:textId="77777777" w:rsidR="00C81726" w:rsidRPr="00177BE1" w:rsidRDefault="00C81726" w:rsidP="00C81726">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1D07EB08" w14:textId="77777777" w:rsidR="00C81726" w:rsidRPr="00177BE1" w:rsidRDefault="00C81726" w:rsidP="00C81726">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53D045E8" w14:textId="77777777" w:rsidR="00C81726" w:rsidRPr="00177BE1" w:rsidRDefault="00C81726" w:rsidP="00C81726">
      <w:pPr>
        <w:rPr>
          <w:rStyle w:val="Emphasis"/>
          <w:sz w:val="8"/>
          <w:szCs w:val="8"/>
        </w:rPr>
      </w:pPr>
      <w:r w:rsidRPr="00177BE1">
        <w:rPr>
          <w:sz w:val="8"/>
          <w:szCs w:val="8"/>
        </w:rPr>
        <w:t>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organisation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authorise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7816B15D" w14:textId="77777777" w:rsidR="00C81726" w:rsidRPr="00177BE1" w:rsidRDefault="00C81726" w:rsidP="00C81726">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199F460E" w14:textId="77777777" w:rsidR="00C81726" w:rsidRPr="00177BE1" w:rsidRDefault="00C81726" w:rsidP="00C81726">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0E4F57F0" w14:textId="77777777" w:rsidR="00C81726" w:rsidRPr="0094096E" w:rsidRDefault="00C81726" w:rsidP="00C81726">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04EEF770" w14:textId="05EFBA51" w:rsidR="00C81726" w:rsidRDefault="00C81726" w:rsidP="00C81726"/>
    <w:p w14:paraId="58CB60BC" w14:textId="281B99D4" w:rsidR="00C81726" w:rsidRDefault="00C81726" w:rsidP="00C81726">
      <w:pPr>
        <w:pStyle w:val="Heading3"/>
      </w:pPr>
      <w:r>
        <w:t>1AC – Framing</w:t>
      </w:r>
    </w:p>
    <w:p w14:paraId="1B6C2D48" w14:textId="77777777" w:rsidR="00447B5E" w:rsidRPr="00361031" w:rsidRDefault="00447B5E" w:rsidP="00447B5E">
      <w:pPr>
        <w:pStyle w:val="Heading4"/>
        <w:rPr>
          <w:rFonts w:cs="Calibri"/>
        </w:rPr>
      </w:pPr>
      <w:r w:rsidRPr="00361031">
        <w:t xml:space="preserve">The standard is maximizing expected well-being – to clarify, </w:t>
      </w:r>
      <w:r w:rsidRPr="00361031">
        <w:rPr>
          <w:u w:val="single"/>
        </w:rPr>
        <w:t>saving lives.</w:t>
      </w:r>
      <w:r w:rsidRPr="00361031">
        <w:rPr>
          <w:rFonts w:cs="Calibri"/>
          <w:u w:val="single"/>
        </w:rPr>
        <w:t xml:space="preserve"> Calc indicts don’t link</w:t>
      </w:r>
      <w:r w:rsidRPr="00361031">
        <w:rPr>
          <w:rFonts w:cs="Calibri"/>
        </w:rPr>
        <w:t xml:space="preserve">—my framework </w:t>
      </w:r>
      <w:r w:rsidRPr="00361031">
        <w:rPr>
          <w:rFonts w:cs="Calibri"/>
          <w:u w:val="single"/>
        </w:rPr>
        <w:t>evaluates offense</w:t>
      </w:r>
      <w:r w:rsidRPr="00361031">
        <w:rPr>
          <w:rFonts w:cs="Calibri"/>
        </w:rPr>
        <w:t xml:space="preserve">—pandemics is bad because </w:t>
      </w:r>
      <w:r w:rsidRPr="00361031">
        <w:rPr>
          <w:rFonts w:cs="Calibri"/>
          <w:u w:val="single"/>
        </w:rPr>
        <w:t>as far as we know</w:t>
      </w:r>
      <w:r w:rsidRPr="00361031">
        <w:rPr>
          <w:rFonts w:cs="Calibri"/>
        </w:rPr>
        <w:t>, it would cause suffering.</w:t>
      </w:r>
    </w:p>
    <w:p w14:paraId="47FDF051" w14:textId="77777777" w:rsidR="002679D2" w:rsidRPr="00E972A3" w:rsidRDefault="002679D2" w:rsidP="002679D2">
      <w:pPr>
        <w:pStyle w:val="Heading4"/>
      </w:pPr>
      <w:r w:rsidRPr="00E972A3">
        <w:t>Death is bad and o/w—</w:t>
      </w:r>
      <w:r w:rsidRPr="00E972A3">
        <w:rPr>
          <w:u w:val="single"/>
        </w:rPr>
        <w:t>ontologically</w:t>
      </w:r>
      <w:r w:rsidRPr="00E972A3">
        <w:t xml:space="preserve"> destroys the subject.</w:t>
      </w:r>
    </w:p>
    <w:p w14:paraId="73F93581" w14:textId="77777777" w:rsidR="002679D2" w:rsidRPr="00E972A3" w:rsidRDefault="002679D2" w:rsidP="002679D2">
      <w:r>
        <w:rPr>
          <w:rStyle w:val="Style13ptBold"/>
        </w:rPr>
        <w:t xml:space="preserve">Paterson 1 </w:t>
      </w:r>
      <w:r>
        <w:t xml:space="preserve">– Department of Philosophy, Providence College, Rhode Island. (Craig, “A Life Not Worth Living?”, Studies in Christian </w:t>
      </w:r>
      <w:r w:rsidRPr="00E972A3">
        <w:t xml:space="preserve">Ethics, </w:t>
      </w:r>
      <w:hyperlink r:id="rId21" w:history="1">
        <w:r w:rsidRPr="00E972A3">
          <w:t>http://sce.sagepub.com</w:t>
        </w:r>
      </w:hyperlink>
      <w:r w:rsidRPr="00E972A3">
        <w:t>)</w:t>
      </w:r>
    </w:p>
    <w:p w14:paraId="3A868D26" w14:textId="77777777" w:rsidR="002679D2" w:rsidRDefault="002679D2" w:rsidP="002679D2">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Pr>
          <w:u w:val="single"/>
        </w:rPr>
        <w:t xml:space="preserve">death in itself is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metaphysical lightening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r>
        <w:rPr>
          <w:sz w:val="12"/>
        </w:rPr>
        <w:t xml:space="preserve">in order to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for the person. What is crucially at stake here, and is dialectically supportive of the self-evidency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0DEEF71C" w14:textId="6CB53CD9" w:rsidR="00447B5E" w:rsidRDefault="00447B5E" w:rsidP="00447B5E">
      <w:pPr>
        <w:pStyle w:val="Heading4"/>
        <w:rPr>
          <w:rFonts w:cs="Calibri"/>
        </w:rPr>
      </w:pPr>
      <w:r w:rsidRPr="00361031">
        <w:rPr>
          <w:rFonts w:cs="Calibri"/>
        </w:rPr>
        <w:t xml:space="preserve">Actor spec—governments must use util because they </w:t>
      </w:r>
      <w:r w:rsidRPr="00361031">
        <w:rPr>
          <w:rFonts w:cs="Calibri"/>
          <w:u w:val="single"/>
        </w:rPr>
        <w:t>don’t have intentions</w:t>
      </w:r>
      <w:r w:rsidRPr="00361031">
        <w:rPr>
          <w:rFonts w:cs="Calibri"/>
        </w:rPr>
        <w:t xml:space="preserve"> and are </w:t>
      </w:r>
      <w:r w:rsidRPr="00361031">
        <w:rPr>
          <w:rFonts w:cs="Calibri"/>
          <w:u w:val="single"/>
        </w:rPr>
        <w:t>constantly</w:t>
      </w:r>
      <w:r w:rsidRPr="00361031">
        <w:rPr>
          <w:rFonts w:cs="Calibri"/>
        </w:rPr>
        <w:t xml:space="preserve"> dealing with tradeoffs—outweighs since different agents have different obligations—takes out calc indicts since they are empirically denied. </w:t>
      </w:r>
    </w:p>
    <w:p w14:paraId="26829B15" w14:textId="77777777" w:rsidR="002679D2" w:rsidRPr="00E972A3" w:rsidRDefault="002679D2" w:rsidP="002679D2">
      <w:pPr>
        <w:pStyle w:val="Heading4"/>
        <w:rPr>
          <w:bCs/>
        </w:rPr>
      </w:pPr>
      <w:r w:rsidRPr="00E972A3">
        <w:t xml:space="preserve">Extinction </w:t>
      </w:r>
      <w:r w:rsidRPr="00E972A3">
        <w:rPr>
          <w:u w:val="single"/>
        </w:rPr>
        <w:t>outweighs</w:t>
      </w:r>
      <w:r w:rsidRPr="00E972A3">
        <w:t xml:space="preserve">: </w:t>
      </w:r>
    </w:p>
    <w:p w14:paraId="7B842A0D" w14:textId="77777777" w:rsidR="002679D2" w:rsidRPr="00E972A3" w:rsidRDefault="002679D2" w:rsidP="002679D2">
      <w:pPr>
        <w:pStyle w:val="Heading4"/>
        <w:rPr>
          <w:bCs/>
        </w:rPr>
      </w:pPr>
      <w:r w:rsidRPr="00E972A3">
        <w:t xml:space="preserve">A] </w:t>
      </w:r>
      <w:r w:rsidRPr="00E972A3">
        <w:rPr>
          <w:u w:val="single"/>
        </w:rPr>
        <w:t>Structural violence</w:t>
      </w:r>
      <w:r w:rsidRPr="00E972A3">
        <w:t xml:space="preserve">- death causes suffering because people can’t get access to resources and basic necessities </w:t>
      </w:r>
    </w:p>
    <w:p w14:paraId="184E221F" w14:textId="77777777" w:rsidR="002679D2" w:rsidRPr="00E972A3" w:rsidRDefault="002679D2" w:rsidP="002679D2">
      <w:pPr>
        <w:pStyle w:val="Heading4"/>
        <w:rPr>
          <w:bCs/>
        </w:rPr>
      </w:pPr>
      <w:r w:rsidRPr="00E972A3">
        <w:t xml:space="preserve">B] Comes before </w:t>
      </w:r>
      <w:r w:rsidRPr="00E972A3">
        <w:rPr>
          <w:u w:val="single"/>
        </w:rPr>
        <w:t>value-to-life</w:t>
      </w:r>
      <w:r w:rsidRPr="00E972A3">
        <w:t>.</w:t>
      </w:r>
    </w:p>
    <w:p w14:paraId="087FBA3C" w14:textId="77777777" w:rsidR="002679D2" w:rsidRPr="00E972A3" w:rsidRDefault="002679D2" w:rsidP="002679D2">
      <w:r>
        <w:rPr>
          <w:rStyle w:val="Style13ptBold"/>
        </w:rPr>
        <w:t>Tännsjö 11</w:t>
      </w:r>
      <w:r>
        <w:t xml:space="preserve"> (Torbjörn, the Kristian Claëson Professor of Practical </w:t>
      </w:r>
      <w:r w:rsidRPr="00E972A3">
        <w:t xml:space="preserve">Philosophy at Stockholm University, “Shalt Thou Sometimes Murder? On the Ethics of Killing,” </w:t>
      </w:r>
      <w:hyperlink r:id="rId22" w:history="1">
        <w:r w:rsidRPr="00E972A3">
          <w:t>http://people.su.se/~jolso/HS-texter/shaltthou.pdf</w:t>
        </w:r>
      </w:hyperlink>
      <w:r w:rsidRPr="00E972A3">
        <w:t>) //BS 1-27-2018</w:t>
      </w:r>
    </w:p>
    <w:p w14:paraId="27184167" w14:textId="77777777" w:rsidR="002679D2" w:rsidRDefault="002679D2" w:rsidP="002679D2">
      <w:r>
        <w:t>**Bracketed to avoid triggers</w:t>
      </w:r>
    </w:p>
    <w:p w14:paraId="6891C955" w14:textId="77777777" w:rsidR="002679D2" w:rsidRDefault="002679D2" w:rsidP="002679D2">
      <w:pPr>
        <w:rPr>
          <w:sz w:val="12"/>
        </w:rPr>
      </w:pPr>
      <w:r>
        <w:rPr>
          <w:sz w:val="12"/>
        </w:rPr>
        <w:t xml:space="preserve">I suppose it is correct to say that, </w:t>
      </w:r>
      <w:r>
        <w:rPr>
          <w:rStyle w:val="StyleUnderline"/>
        </w:rPr>
        <w:t>if Schopenhauer is right,</w:t>
      </w:r>
      <w:r>
        <w:rPr>
          <w:sz w:val="12"/>
        </w:rPr>
        <w:t xml:space="preserve"> </w:t>
      </w:r>
      <w:r>
        <w:rPr>
          <w:rStyle w:val="StyleUnderline"/>
          <w:highlight w:val="green"/>
        </w:rPr>
        <w:t>if life is never worth living,</w:t>
      </w:r>
      <w:r>
        <w:rPr>
          <w:sz w:val="12"/>
        </w:rPr>
        <w:t xml:space="preserve"> </w:t>
      </w:r>
      <w:r>
        <w:rPr>
          <w:rStyle w:val="StyleUnderline"/>
          <w:highlight w:val="green"/>
        </w:rPr>
        <w:t>then</w:t>
      </w:r>
      <w:r>
        <w:rPr>
          <w:rStyle w:val="StyleUnderline"/>
        </w:rPr>
        <w:t xml:space="preserve"> according to utilitarianism </w:t>
      </w:r>
      <w:r>
        <w:rPr>
          <w:rStyle w:val="Emphasis"/>
          <w:highlight w:val="green"/>
        </w:rPr>
        <w:t>we should all [die]</w:t>
      </w:r>
      <w:r>
        <w:rPr>
          <w:rStyle w:val="StyleUnderline"/>
          <w:highlight w:val="green"/>
        </w:rPr>
        <w:t xml:space="preserve"> </w:t>
      </w:r>
      <w:r>
        <w:rPr>
          <w:rStyle w:val="StyleUnderline"/>
        </w:rPr>
        <w:t>commit suicide</w:t>
      </w:r>
      <w:r>
        <w:rPr>
          <w:sz w:val="12"/>
        </w:rPr>
        <w:t xml:space="preserve"> </w:t>
      </w:r>
      <w:r>
        <w:rPr>
          <w:rStyle w:val="StyleUnderline"/>
        </w:rPr>
        <w:t xml:space="preserve">and </w:t>
      </w:r>
      <w:r>
        <w:rPr>
          <w:rStyle w:val="Emphasis"/>
        </w:rPr>
        <w:t>put an end to humanity</w:t>
      </w:r>
      <w:r>
        <w:rPr>
          <w:sz w:val="12"/>
        </w:rPr>
        <w:t xml:space="preserve">. </w:t>
      </w:r>
      <w:r>
        <w:rPr>
          <w:rStyle w:val="StyleUnderline"/>
        </w:rPr>
        <w:t xml:space="preserve">But this </w:t>
      </w:r>
      <w:r>
        <w:rPr>
          <w:rStyle w:val="Emphasis"/>
        </w:rPr>
        <w:t>does not mean that, each of us should commit suicide</w:t>
      </w:r>
      <w:r>
        <w:rPr>
          <w:sz w:val="12"/>
        </w:rPr>
        <w:t xml:space="preserve">. I commented on this in chapter two when I presented the idea that </w:t>
      </w:r>
      <w:r>
        <w:rPr>
          <w:rStyle w:val="StyleUnderline"/>
        </w:rPr>
        <w:t>utilitarianism should be applied</w:t>
      </w:r>
      <w:r>
        <w:rPr>
          <w:sz w:val="12"/>
        </w:rPr>
        <w:t xml:space="preserve">, not only to individual actions, but </w:t>
      </w:r>
      <w:r>
        <w:rPr>
          <w:rStyle w:val="StyleUnderline"/>
        </w:rPr>
        <w:t>to collective actions</w:t>
      </w:r>
      <w:r>
        <w:rPr>
          <w:sz w:val="12"/>
        </w:rPr>
        <w:t xml:space="preserve"> as well.¶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Pr>
          <w:rStyle w:val="StyleUnderline"/>
        </w:rPr>
        <w:t>It is</w:t>
      </w:r>
      <w:r>
        <w:rPr>
          <w:sz w:val="12"/>
        </w:rPr>
        <w:t xml:space="preserve"> also </w:t>
      </w:r>
      <w:r>
        <w:rPr>
          <w:rStyle w:val="StyleUnderline"/>
        </w:rPr>
        <w:t>a possibility that,</w:t>
      </w:r>
      <w:r>
        <w:rPr>
          <w:sz w:val="12"/>
        </w:rPr>
        <w:t xml:space="preserve"> </w:t>
      </w:r>
      <w:r>
        <w:rPr>
          <w:rStyle w:val="StyleUnderline"/>
          <w:highlight w:val="green"/>
        </w:rPr>
        <w:t xml:space="preserve">even if people </w:t>
      </w:r>
      <w:r>
        <w:rPr>
          <w:rStyle w:val="Emphasis"/>
          <w:highlight w:val="green"/>
        </w:rPr>
        <w:t>lead lives not worth living</w:t>
      </w:r>
      <w:r>
        <w:rPr>
          <w:sz w:val="12"/>
        </w:rPr>
        <w:t xml:space="preserve">, </w:t>
      </w:r>
      <w:r>
        <w:rPr>
          <w:rStyle w:val="StyleUnderline"/>
        </w:rPr>
        <w:t xml:space="preserve">they </w:t>
      </w:r>
      <w:r>
        <w:rPr>
          <w:rStyle w:val="Emphasis"/>
        </w:rPr>
        <w:t>believe they do</w:t>
      </w:r>
      <w:r>
        <w:rPr>
          <w:sz w:val="12"/>
        </w:rPr>
        <w:t xml:space="preserve">. And </w:t>
      </w:r>
      <w:r>
        <w:rPr>
          <w:rStyle w:val="StyleUnderline"/>
        </w:rPr>
        <w:t>even if some may believe that their lives, up to now, have not been worth living</w:t>
      </w:r>
      <w:r>
        <w:rPr>
          <w:sz w:val="12"/>
        </w:rPr>
        <w:t xml:space="preserve">, </w:t>
      </w:r>
      <w:r>
        <w:rPr>
          <w:rStyle w:val="StyleUnderline"/>
          <w:highlight w:val="green"/>
        </w:rPr>
        <w:t xml:space="preserve">their </w:t>
      </w:r>
      <w:r>
        <w:rPr>
          <w:rStyle w:val="Emphasis"/>
          <w:highlight w:val="green"/>
        </w:rPr>
        <w:t>future lives will be better</w:t>
      </w:r>
      <w:r>
        <w:rPr>
          <w:sz w:val="12"/>
        </w:rPr>
        <w:t xml:space="preserve">. They may be mistaken about this. They may hold false expectations about the future.¶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 </w:t>
      </w:r>
      <w:r>
        <w:rPr>
          <w:rStyle w:val="StyleUnderline"/>
        </w:rPr>
        <w:t>My strong belief is that</w:t>
      </w:r>
      <w:r>
        <w:rPr>
          <w:sz w:val="12"/>
        </w:rPr>
        <w:t xml:space="preserve"> </w:t>
      </w:r>
      <w:r>
        <w:rPr>
          <w:rStyle w:val="StyleUnderline"/>
          <w:highlight w:val="green"/>
        </w:rPr>
        <w:t xml:space="preserve">most of us </w:t>
      </w:r>
      <w:r>
        <w:rPr>
          <w:rStyle w:val="Emphasis"/>
          <w:highlight w:val="green"/>
        </w:rPr>
        <w:t>live lives worth living</w:t>
      </w:r>
      <w:r>
        <w:rPr>
          <w:sz w:val="12"/>
        </w:rPr>
        <w:t xml:space="preserve">. However, I do believe that our lives are close to the point where they stop being worth living. But then it is at least not very far-fetched to think that they may be worth not living, after all. My assessment may be too optimistic.¶ Let us just </w:t>
      </w:r>
      <w:r>
        <w:rPr>
          <w:rStyle w:val="StyleUnderline"/>
        </w:rPr>
        <w:t>for the sake of the argument assume that our lives are not worth living, and let us accept that, if this is so, we should all kill ourselves</w:t>
      </w:r>
      <w:r>
        <w:rPr>
          <w:sz w:val="12"/>
        </w:rPr>
        <w:t xml:space="preserve">. As I noted above, </w:t>
      </w:r>
      <w:r>
        <w:rPr>
          <w:rStyle w:val="StyleUnderline"/>
        </w:rPr>
        <w:t>this does not answer the question what we should do, each one of us</w:t>
      </w:r>
      <w:r>
        <w:rPr>
          <w:sz w:val="12"/>
        </w:rPr>
        <w:t xml:space="preserve">. My conjecture is that </w:t>
      </w:r>
      <w:r>
        <w:rPr>
          <w:rStyle w:val="StyleUnderline"/>
          <w:highlight w:val="green"/>
        </w:rPr>
        <w:t>we should not [die]</w:t>
      </w:r>
      <w:r>
        <w:rPr>
          <w:rStyle w:val="StyleUnderline"/>
        </w:rPr>
        <w:t xml:space="preserve"> commit suicide</w:t>
      </w:r>
      <w:r>
        <w:rPr>
          <w:sz w:val="12"/>
        </w:rPr>
        <w:t xml:space="preserve">. The explanation is simple. </w:t>
      </w:r>
      <w:r>
        <w:rPr>
          <w:rStyle w:val="Emphasis"/>
          <w:highlight w:val="green"/>
        </w:rPr>
        <w:t>If I [die]</w:t>
      </w:r>
      <w:r>
        <w:rPr>
          <w:rStyle w:val="StyleUnderline"/>
        </w:rPr>
        <w:t xml:space="preserve"> kill myself, </w:t>
      </w:r>
      <w:r>
        <w:rPr>
          <w:rStyle w:val="StyleUnderline"/>
          <w:highlight w:val="green"/>
        </w:rPr>
        <w:t xml:space="preserve">many </w:t>
      </w:r>
      <w:r>
        <w:rPr>
          <w:rStyle w:val="StyleUnderline"/>
        </w:rPr>
        <w:t xml:space="preserve">people </w:t>
      </w:r>
      <w:r>
        <w:rPr>
          <w:rStyle w:val="StyleUnderline"/>
          <w:highlight w:val="green"/>
        </w:rPr>
        <w:t xml:space="preserve">will </w:t>
      </w:r>
      <w:r>
        <w:rPr>
          <w:rStyle w:val="Emphasis"/>
          <w:highlight w:val="green"/>
        </w:rPr>
        <w:t>suffer</w:t>
      </w:r>
      <w:r>
        <w:rPr>
          <w:sz w:val="12"/>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rPr>
        <w:t>Suicide</w:t>
      </w:r>
      <w:r>
        <w:rPr>
          <w:sz w:val="12"/>
        </w:rPr>
        <w:t xml:space="preserve"> also </w:t>
      </w:r>
      <w:r>
        <w:rPr>
          <w:rStyle w:val="StyleUnderline"/>
          <w:highlight w:val="green"/>
        </w:rPr>
        <w:t xml:space="preserve">leads to </w:t>
      </w:r>
      <w:r>
        <w:rPr>
          <w:rStyle w:val="Emphasis"/>
          <w:highlight w:val="green"/>
        </w:rPr>
        <w:t xml:space="preserve">rage, loneliness, and </w:t>
      </w:r>
      <w:r>
        <w:rPr>
          <w:rStyle w:val="Emphasis"/>
        </w:rPr>
        <w:t xml:space="preserve">awareness of </w:t>
      </w:r>
      <w:r>
        <w:rPr>
          <w:rStyle w:val="Emphasis"/>
          <w:highlight w:val="green"/>
        </w:rPr>
        <w:t xml:space="preserve">vulnerability </w:t>
      </w:r>
      <w:r>
        <w:rPr>
          <w:rStyle w:val="Emphasis"/>
        </w:rPr>
        <w:t>in those left behind</w:t>
      </w:r>
      <w:r>
        <w:rPr>
          <w:sz w:val="12"/>
        </w:rPr>
        <w:t xml:space="preserve">. Indeed, the sense that suicide is an essentially selfish act dominates many popular perceptions of suicide. ¶ </w:t>
      </w:r>
      <w:r>
        <w:rPr>
          <w:rStyle w:val="StyleUnderline"/>
        </w:rPr>
        <w:t>The fact that all our lives lack meaning</w:t>
      </w:r>
      <w:r>
        <w:rPr>
          <w:sz w:val="12"/>
        </w:rPr>
        <w:t xml:space="preserve">, </w:t>
      </w:r>
      <w:r>
        <w:rPr>
          <w:rStyle w:val="StyleUnderline"/>
        </w:rPr>
        <w:t>if they do, does not mean that others will follow my example</w:t>
      </w:r>
      <w:r>
        <w:rPr>
          <w:sz w:val="12"/>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3BE5B592" w14:textId="77777777" w:rsidR="002679D2" w:rsidRPr="00E972A3" w:rsidRDefault="002679D2" w:rsidP="002679D2">
      <w:pPr>
        <w:pStyle w:val="Heading4"/>
        <w:rPr>
          <w:bCs/>
        </w:rPr>
      </w:pPr>
      <w:r w:rsidRPr="00E972A3">
        <w:t xml:space="preserve">C] Mathematically </w:t>
      </w:r>
      <w:r w:rsidRPr="00E972A3">
        <w:rPr>
          <w:u w:val="single"/>
        </w:rPr>
        <w:t>outweighs</w:t>
      </w:r>
      <w:r w:rsidRPr="00E972A3">
        <w:t>.</w:t>
      </w:r>
    </w:p>
    <w:p w14:paraId="767366E5" w14:textId="77777777" w:rsidR="002679D2" w:rsidRDefault="002679D2" w:rsidP="002679D2">
      <w:r>
        <w:rPr>
          <w:rStyle w:val="Heading4Char"/>
        </w:rPr>
        <w:t>MacAskill 14</w:t>
      </w:r>
      <w:r>
        <w:t xml:space="preserve"> [William, Oxford Philosopher and youngest tenured philosopher in the world, Normative Uncertainty, 2014]</w:t>
      </w:r>
    </w:p>
    <w:p w14:paraId="45E91F8D" w14:textId="283574B6" w:rsidR="00447B5E" w:rsidRDefault="002679D2" w:rsidP="002679D2">
      <w:pPr>
        <w:rPr>
          <w:sz w:val="12"/>
        </w:rPr>
      </w:pPr>
      <w:r>
        <w:rPr>
          <w:rStyle w:val="StyleUnderline"/>
        </w:rPr>
        <w:t xml:space="preserve">The human race might go extinct </w:t>
      </w:r>
      <w:r>
        <w:rPr>
          <w:sz w:val="12"/>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Pr>
          <w:rStyle w:val="StyleUnderline"/>
          <w:highlight w:val="green"/>
        </w:rPr>
        <w:t xml:space="preserve">we </w:t>
      </w:r>
      <w:r>
        <w:rPr>
          <w:rStyle w:val="StyleUnderline"/>
        </w:rPr>
        <w:t xml:space="preserve">still </w:t>
      </w:r>
      <w:r>
        <w:rPr>
          <w:rStyle w:val="StyleUnderline"/>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the human race </w:t>
      </w:r>
      <w:r>
        <w:rPr>
          <w:rStyle w:val="StyleUnderline"/>
        </w:rPr>
        <w:t xml:space="preserve">is </w:t>
      </w:r>
      <w:r>
        <w:rPr>
          <w:sz w:val="12"/>
        </w:rPr>
        <w:t xml:space="preserve">an </w:t>
      </w:r>
      <w:r>
        <w:rPr>
          <w:rStyle w:val="StyleUnderline"/>
          <w:highlight w:val="green"/>
        </w:rPr>
        <w:t xml:space="preserve">extremely </w:t>
      </w:r>
      <w:r>
        <w:rPr>
          <w:rStyle w:val="Emphasis"/>
          <w:highlight w:val="green"/>
        </w:rPr>
        <w:t>high stakes</w:t>
      </w:r>
      <w:r>
        <w:rPr>
          <w:sz w:val="12"/>
        </w:rPr>
        <w:t xml:space="preserve"> moral issue. Humanity could be around for a very long time: if humans survive as long as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r>
        <w:rPr>
          <w:sz w:val="12"/>
        </w:rPr>
        <w:t xml:space="preserve">The future, </w:t>
      </w:r>
      <w:r>
        <w:rPr>
          <w:rStyle w:val="StyleUnderline"/>
        </w:rPr>
        <w:t>given that we don’t go extinct</w:t>
      </w:r>
      <w:r>
        <w:rPr>
          <w:sz w:val="12"/>
        </w:rPr>
        <w:t xml:space="preserve"> any time soon, </w:t>
      </w:r>
      <w:r>
        <w:rPr>
          <w:rStyle w:val="StyleUnderline"/>
        </w:rPr>
        <w:t xml:space="preserve">would be </w:t>
      </w:r>
      <w:r>
        <w:rPr>
          <w:rStyle w:val="Emphasis"/>
          <w:highlight w:val="green"/>
        </w:rPr>
        <w:t>2×10^14</w:t>
      </w:r>
      <w:r>
        <w:rPr>
          <w:sz w:val="12"/>
        </w:rPr>
        <w:t xml:space="preserve">. </w:t>
      </w:r>
      <w:r>
        <w:rPr>
          <w:rStyle w:val="StyleUnderline"/>
        </w:rPr>
        <w:t xml:space="preserve">So if it is good to bring new people into existence, then it’s very good to prevent </w:t>
      </w:r>
      <w:r>
        <w:rPr>
          <w:sz w:val="12"/>
        </w:rPr>
        <w:t>human</w:t>
      </w:r>
      <w:r>
        <w:rPr>
          <w:rStyle w:val="StyleUnderline"/>
        </w:rPr>
        <w:t xml:space="preserve"> extinction. Second</w:t>
      </w:r>
      <w:r>
        <w:rPr>
          <w:sz w:val="12"/>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So we should expect that </w:t>
      </w:r>
      <w:r>
        <w:rPr>
          <w:rStyle w:val="StyleUnderline"/>
          <w:highlight w:val="green"/>
        </w:rPr>
        <w:t xml:space="preserve">in </w:t>
      </w:r>
      <w:r>
        <w:rPr>
          <w:rStyle w:val="StyleUnderline"/>
        </w:rPr>
        <w:t xml:space="preserve">a few centuries’ </w:t>
      </w:r>
      <w:r>
        <w:rPr>
          <w:rStyle w:val="StyleUnderline"/>
          <w:highlight w:val="green"/>
        </w:rPr>
        <w:t xml:space="preserve">time we will have </w:t>
      </w:r>
      <w:r>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rStyle w:val="StyleUnderline"/>
        </w:rPr>
        <w:t xml:space="preserve"> </w:t>
      </w:r>
      <w:r>
        <w:rPr>
          <w:rStyle w:val="StyleUnderline"/>
          <w:highlight w:val="green"/>
        </w:rPr>
        <w:t>if we</w:t>
      </w:r>
      <w:r>
        <w:rPr>
          <w:rStyle w:val="StyleUnderline"/>
        </w:rPr>
        <w:t xml:space="preserve"> </w:t>
      </w:r>
      <w:r>
        <w:rPr>
          <w:sz w:val="12"/>
        </w:rPr>
        <w:t>let the human race continue and</w:t>
      </w:r>
      <w:r>
        <w:rPr>
          <w:rStyle w:val="StyleUnderline"/>
        </w:rPr>
        <w:t xml:space="preserve"> </w:t>
      </w:r>
      <w:r>
        <w:rPr>
          <w:rStyle w:val="StyleUnderline"/>
          <w:highlight w:val="green"/>
        </w:rPr>
        <w:t>did research</w:t>
      </w:r>
      <w:r>
        <w:rPr>
          <w:rStyle w:val="StyleUnderline"/>
        </w:rPr>
        <w:t xml:space="preserve"> for 300 years, </w:t>
      </w:r>
      <w:r>
        <w:rPr>
          <w:rStyle w:val="StyleUnderline"/>
          <w:highlight w:val="green"/>
        </w:rPr>
        <w:t xml:space="preserve">we would know </w:t>
      </w:r>
      <w:r>
        <w:rPr>
          <w:rStyle w:val="Emphasis"/>
        </w:rPr>
        <w:t>for certain</w:t>
      </w:r>
      <w:r>
        <w:rPr>
          <w:rStyle w:val="StyleUnderline"/>
        </w:rPr>
        <w:t xml:space="preserve"> </w:t>
      </w:r>
      <w:r>
        <w:rPr>
          <w:rStyle w:val="StyleUnderline"/>
          <w:highlight w:val="green"/>
        </w:rPr>
        <w:t xml:space="preserve">whether </w:t>
      </w:r>
      <w:r>
        <w:rPr>
          <w:rStyle w:val="StyleUnderline"/>
        </w:rPr>
        <w:t xml:space="preserve">or not additional </w:t>
      </w:r>
      <w:r>
        <w:rPr>
          <w:rStyle w:val="StyleUnderline"/>
          <w:highlight w:val="green"/>
        </w:rPr>
        <w:t>people</w:t>
      </w:r>
      <w:r>
        <w:rPr>
          <w:rStyle w:val="StyleUnderline"/>
        </w:rPr>
        <w:t xml:space="preserve"> are of </w:t>
      </w:r>
      <w:r>
        <w:rPr>
          <w:rStyle w:val="Emphasis"/>
          <w:highlight w:val="green"/>
        </w:rPr>
        <w:t>positive</w:t>
      </w:r>
      <w:r>
        <w:rPr>
          <w:rStyle w:val="Emphasis"/>
        </w:rPr>
        <w:t xml:space="preserve"> or negative value</w:t>
      </w:r>
      <w:r>
        <w:rPr>
          <w:sz w:val="12"/>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Pr>
          <w:rStyle w:val="StyleUnderline"/>
          <w:highlight w:val="green"/>
        </w:rPr>
        <w:t>the cost of waiting</w:t>
      </w:r>
      <w:r>
        <w:rPr>
          <w:rStyle w:val="StyleUnderline"/>
        </w:rPr>
        <w:t xml:space="preserve"> </w:t>
      </w:r>
      <w:r>
        <w:rPr>
          <w:sz w:val="12"/>
        </w:rPr>
        <w:t>for a few hundred years</w:t>
      </w:r>
      <w:r>
        <w:rPr>
          <w:rStyle w:val="StyleUnderline"/>
        </w:rPr>
        <w:t xml:space="preserve"> </w:t>
      </w:r>
      <w:r>
        <w:rPr>
          <w:rStyle w:val="StyleUnderline"/>
          <w:highlight w:val="green"/>
        </w:rPr>
        <w:t xml:space="preserve">is </w:t>
      </w:r>
      <w:r>
        <w:rPr>
          <w:rStyle w:val="Emphasis"/>
        </w:rPr>
        <w:t xml:space="preserve">vanishingly </w:t>
      </w:r>
      <w:r>
        <w:rPr>
          <w:rStyle w:val="Emphasis"/>
          <w:highlight w:val="green"/>
        </w:rPr>
        <w:t>small</w:t>
      </w:r>
      <w:r>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rPr>
        <w:t xml:space="preserve"> </w:t>
      </w:r>
      <w:r>
        <w:rPr>
          <w:sz w:val="12"/>
        </w:rPr>
        <w:t>while one gains new information.</w:t>
      </w:r>
    </w:p>
    <w:p w14:paraId="25CB2949" w14:textId="7DFB8DB6" w:rsidR="002679D2" w:rsidRDefault="002679D2" w:rsidP="002679D2">
      <w:pPr>
        <w:rPr>
          <w:sz w:val="12"/>
        </w:rPr>
      </w:pPr>
    </w:p>
    <w:p w14:paraId="72A69884" w14:textId="552E77A4" w:rsidR="002679D2" w:rsidRDefault="002679D2" w:rsidP="002679D2">
      <w:pPr>
        <w:pStyle w:val="Heading4"/>
      </w:pPr>
      <w:r>
        <w:t>Interpretation: The negative must concede the affirmative framework</w:t>
      </w:r>
      <w:r>
        <w:t xml:space="preserve"> provided it is topical and disclosed.</w:t>
      </w:r>
      <w:r>
        <w:t xml:space="preserve"> </w:t>
      </w:r>
    </w:p>
    <w:p w14:paraId="7C35ECD2" w14:textId="77777777" w:rsidR="002679D2" w:rsidRDefault="002679D2" w:rsidP="002679D2">
      <w:pPr>
        <w:pStyle w:val="Heading4"/>
      </w:pPr>
      <w:r>
        <w:t>Violation: It’s preemptive</w:t>
      </w:r>
    </w:p>
    <w:p w14:paraId="3BCB31A5" w14:textId="77777777" w:rsidR="002679D2" w:rsidRDefault="002679D2" w:rsidP="002679D2">
      <w:pPr>
        <w:pStyle w:val="Heading4"/>
      </w:pPr>
      <w:r>
        <w:t>Prefer-</w:t>
      </w:r>
    </w:p>
    <w:p w14:paraId="7D3C5C6E" w14:textId="7F1FD831" w:rsidR="002679D2" w:rsidRPr="001C4EB8" w:rsidRDefault="002679D2" w:rsidP="002679D2">
      <w:pPr>
        <w:pStyle w:val="Heading4"/>
      </w:pPr>
      <w:r>
        <w:t xml:space="preserve">1] </w:t>
      </w:r>
      <w:r w:rsidRPr="00677556">
        <w:rPr>
          <w:u w:val="single"/>
        </w:rPr>
        <w:t>Time skew</w:t>
      </w:r>
      <w:r>
        <w:t>- Winning the negative framework moots 6 minutes of 1AC offense and forces a 1AR restart against a 7 min 1NC –</w:t>
      </w:r>
      <w:r>
        <w:t xml:space="preserve"> </w:t>
      </w:r>
      <w:r>
        <w:t xml:space="preserve">outweighs on quantifiability and reversibility – I can’t get back time lost and it’s the only way to measure abuse. </w:t>
      </w:r>
    </w:p>
    <w:p w14:paraId="0FB2F1D5" w14:textId="07C73E26" w:rsidR="002679D2" w:rsidRDefault="002679D2" w:rsidP="002679D2">
      <w:pPr>
        <w:pStyle w:val="Heading4"/>
      </w:pPr>
      <w:r>
        <w:t xml:space="preserve">2] </w:t>
      </w:r>
      <w:r w:rsidRPr="00677556">
        <w:rPr>
          <w:u w:val="single"/>
        </w:rPr>
        <w:t>Topic Ed</w:t>
      </w:r>
      <w:r>
        <w:t>- Every debate would be a framework debate which crowds out our ability to have core debates about the topic</w:t>
      </w:r>
      <w:r>
        <w:t>-</w:t>
      </w:r>
      <w:r>
        <w:t xml:space="preserve"> outweighs- A] </w:t>
      </w:r>
      <w:r w:rsidRPr="001C4EB8">
        <w:rPr>
          <w:u w:val="single"/>
        </w:rPr>
        <w:t>Time Frame</w:t>
      </w:r>
      <w:r>
        <w:t xml:space="preserve">- We only have 2 months to debate the topic B] </w:t>
      </w:r>
      <w:r w:rsidRPr="00FE0F26">
        <w:rPr>
          <w:u w:val="single"/>
        </w:rPr>
        <w:t>Inclusion</w:t>
      </w:r>
      <w:r>
        <w:t xml:space="preserve">- Phil and K literature is incredibly dense and requires a vast amount of prior knowledge and experience which excludes novices while topic literature is less esoteric C] </w:t>
      </w:r>
      <w:r w:rsidRPr="00FE0F26">
        <w:rPr>
          <w:u w:val="single"/>
        </w:rPr>
        <w:t>Constitutivism</w:t>
      </w:r>
      <w:r>
        <w:t xml:space="preserve">- The only thing intrinsic to debate is the topic so it should be prioritized </w:t>
      </w:r>
    </w:p>
    <w:p w14:paraId="3E1A9CF0" w14:textId="5A8F37DE" w:rsidR="002679D2" w:rsidRDefault="002679D2" w:rsidP="002679D2">
      <w:r>
        <w:t>Dtd and competing interps</w:t>
      </w:r>
    </w:p>
    <w:p w14:paraId="435F2DF1" w14:textId="0B822A38" w:rsidR="002679D2" w:rsidRDefault="002679D2" w:rsidP="002679D2">
      <w:r>
        <w:t xml:space="preserve">No rvi </w:t>
      </w:r>
    </w:p>
    <w:p w14:paraId="1B9A4F68" w14:textId="09E510F1" w:rsidR="002679D2" w:rsidRDefault="002679D2" w:rsidP="002679D2"/>
    <w:p w14:paraId="33C79DF5" w14:textId="2B4BAC97" w:rsidR="002679D2" w:rsidRDefault="002679D2" w:rsidP="002679D2">
      <w:pPr>
        <w:pStyle w:val="Heading3"/>
      </w:pPr>
      <w:r>
        <w:t>1AC – Underview</w:t>
      </w:r>
    </w:p>
    <w:p w14:paraId="66851646" w14:textId="77777777" w:rsidR="002679D2" w:rsidRPr="00361031" w:rsidRDefault="002679D2" w:rsidP="002679D2">
      <w:pPr>
        <w:pStyle w:val="Heading4"/>
        <w:rPr>
          <w:bCs/>
        </w:rPr>
      </w:pPr>
      <w:r w:rsidRPr="00361031">
        <w:rPr>
          <w:bCs/>
        </w:rPr>
        <w:t xml:space="preserve">1] 1AR theory is legit – anything else means </w:t>
      </w:r>
      <w:r w:rsidRPr="00361031">
        <w:rPr>
          <w:bCs/>
          <w:u w:val="single"/>
        </w:rPr>
        <w:t>infinite abuse</w:t>
      </w:r>
      <w:r w:rsidRPr="00361031">
        <w:rPr>
          <w:bCs/>
        </w:rPr>
        <w:t xml:space="preserve"> – drop the debater, competing interps, and the highest layer – 1AR are </w:t>
      </w:r>
      <w:r w:rsidRPr="00361031">
        <w:rPr>
          <w:bCs/>
          <w:u w:val="single"/>
        </w:rPr>
        <w:t>too short</w:t>
      </w:r>
      <w:r w:rsidRPr="00361031">
        <w:rPr>
          <w:bCs/>
        </w:rPr>
        <w:t xml:space="preserve"> to make up for the time trade-off – no RVIs – 6 min 2NR means they can brute force me every time.</w:t>
      </w:r>
    </w:p>
    <w:p w14:paraId="1AB4599E" w14:textId="77777777" w:rsidR="002679D2" w:rsidRDefault="002679D2" w:rsidP="002679D2"/>
    <w:p w14:paraId="13DEC23E" w14:textId="77777777" w:rsidR="002679D2" w:rsidRDefault="002679D2" w:rsidP="002679D2">
      <w:pPr>
        <w:pStyle w:val="Heading4"/>
        <w:rPr>
          <w:bCs/>
        </w:rPr>
      </w:pPr>
      <w:r>
        <w:t xml:space="preserve">2] </w:t>
      </w:r>
      <w:r w:rsidRPr="00987ABD">
        <w:rPr>
          <w:bCs/>
        </w:rPr>
        <w:t xml:space="preserve">Procedural fairness is a voter and outweighs a] it’s an intrinsic good – debate is a game and equity is necessary to sustain the activity, b] probability – debate can’t alter subjectivity, but it can rectify skews, c] internal link turns every impact – a limited debate promotes research and engagement </w:t>
      </w:r>
      <w:r>
        <w:rPr>
          <w:bCs/>
        </w:rPr>
        <w:t xml:space="preserve">d] </w:t>
      </w:r>
      <w:r w:rsidRPr="00112C1A">
        <w:t xml:space="preserve">All your arguments concede fairness since you assume </w:t>
      </w:r>
      <w:r>
        <w:t xml:space="preserve">they will be </w:t>
      </w:r>
      <w:r w:rsidRPr="00112C1A">
        <w:t>e</w:t>
      </w:r>
      <w:r>
        <w:t>v</w:t>
      </w:r>
      <w:r w:rsidRPr="00112C1A">
        <w:t>aluated fairly</w:t>
      </w:r>
      <w:r>
        <w:t>.</w:t>
      </w:r>
    </w:p>
    <w:p w14:paraId="63CE6EB5" w14:textId="77777777" w:rsidR="002679D2" w:rsidRDefault="002679D2" w:rsidP="002679D2"/>
    <w:p w14:paraId="0179F9B6" w14:textId="77777777" w:rsidR="002679D2" w:rsidRDefault="002679D2" w:rsidP="002679D2">
      <w:pPr>
        <w:pStyle w:val="Heading4"/>
      </w:pPr>
      <w:r>
        <w:t xml:space="preserve">3] Non-governmental action is a voting issue for </w:t>
      </w:r>
      <w:r w:rsidRPr="00720B7E">
        <w:rPr>
          <w:u w:val="single"/>
        </w:rPr>
        <w:t>reciprocity</w:t>
      </w:r>
      <w:r>
        <w:t xml:space="preserve"> and </w:t>
      </w:r>
      <w:r w:rsidRPr="00720B7E">
        <w:rPr>
          <w:u w:val="single"/>
        </w:rPr>
        <w:t>prep skew</w:t>
      </w:r>
      <w:r>
        <w:t>-</w:t>
      </w:r>
      <w:r w:rsidRPr="00720B7E">
        <w:t xml:space="preserve"> </w:t>
      </w:r>
      <w:r>
        <w:t xml:space="preserve">I defend the government taking an action so the negative should do. That’s key to reciprocal ground otherwise they get access to a ton of state bad and legalism bad turns that are </w:t>
      </w:r>
      <w:r w:rsidRPr="00720B7E">
        <w:rPr>
          <w:u w:val="single"/>
        </w:rPr>
        <w:t>functional nibs</w:t>
      </w:r>
      <w:r>
        <w:t xml:space="preserve"> in the 1ar. We additionally can’t predict </w:t>
      </w:r>
      <w:r w:rsidRPr="00720B7E">
        <w:rPr>
          <w:u w:val="single"/>
        </w:rPr>
        <w:t>near infinite</w:t>
      </w:r>
      <w:r>
        <w:t xml:space="preserve"> non-governmental actors while they just have to prep one; outweighs on </w:t>
      </w:r>
      <w:r w:rsidRPr="00720B7E">
        <w:rPr>
          <w:u w:val="single"/>
        </w:rPr>
        <w:t>sequencing</w:t>
      </w:r>
      <w:r>
        <w:t xml:space="preserve"> since we need prep to debate. </w:t>
      </w:r>
      <w:r w:rsidRPr="00720B7E">
        <w:rPr>
          <w:u w:val="single"/>
        </w:rPr>
        <w:t>Turns</w:t>
      </w:r>
      <w:r>
        <w:t xml:space="preserve"> and </w:t>
      </w:r>
      <w:r w:rsidRPr="00720B7E">
        <w:rPr>
          <w:u w:val="single"/>
        </w:rPr>
        <w:t>outweighs</w:t>
      </w:r>
      <w:r>
        <w:t xml:space="preserve"> the K since it indicts our ability to </w:t>
      </w:r>
      <w:r w:rsidRPr="00720B7E">
        <w:rPr>
          <w:u w:val="single"/>
        </w:rPr>
        <w:t>test the truth value</w:t>
      </w:r>
      <w:r>
        <w:t xml:space="preserve"> of their theory of power. </w:t>
      </w:r>
    </w:p>
    <w:p w14:paraId="1128D521" w14:textId="3F6D7A6F" w:rsidR="002679D2" w:rsidRDefault="002679D2" w:rsidP="002679D2"/>
    <w:p w14:paraId="2FC6F713" w14:textId="77777777" w:rsidR="002679D2" w:rsidRPr="002679D2" w:rsidRDefault="002679D2" w:rsidP="002679D2"/>
    <w:sectPr w:rsidR="002679D2" w:rsidRPr="002679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swiss"/>
    <w:notTrueType/>
    <w:pitch w:val="default"/>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MS Mincho"/>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Times New Roman"/>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pitch w:val="variable"/>
    <w:sig w:usb0="E0002AFF" w:usb1="C0007841" w:usb2="00000009" w:usb3="00000000" w:csb0="000001F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Sabon LT Std">
    <w:altName w:val="Sabon LT Std"/>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D845E9"/>
    <w:multiLevelType w:val="hybridMultilevel"/>
    <w:tmpl w:val="5FC21964"/>
    <w:lvl w:ilvl="0" w:tplc="8D08D3F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23"/>
  </w:num>
  <w:num w:numId="13">
    <w:abstractNumId w:val="20"/>
  </w:num>
  <w:num w:numId="14">
    <w:abstractNumId w:val="0"/>
  </w:num>
  <w:num w:numId="15">
    <w:abstractNumId w:val="15"/>
  </w:num>
  <w:num w:numId="16">
    <w:abstractNumId w:val="17"/>
  </w:num>
  <w:num w:numId="17">
    <w:abstractNumId w:val="21"/>
  </w:num>
  <w:num w:numId="18">
    <w:abstractNumId w:val="16"/>
  </w:num>
  <w:num w:numId="19">
    <w:abstractNumId w:val="11"/>
  </w:num>
  <w:num w:numId="20">
    <w:abstractNumId w:val="19"/>
  </w:num>
  <w:num w:numId="21">
    <w:abstractNumId w:val="22"/>
  </w:num>
  <w:num w:numId="22">
    <w:abstractNumId w:val="13"/>
  </w:num>
  <w:num w:numId="23">
    <w:abstractNumId w:val="18"/>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C81726"/>
    <w:rsid w:val="00010A0D"/>
    <w:rsid w:val="000139A3"/>
    <w:rsid w:val="00060BEC"/>
    <w:rsid w:val="000A590D"/>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679D2"/>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47B5E"/>
    <w:rsid w:val="004605D6"/>
    <w:rsid w:val="00491794"/>
    <w:rsid w:val="004C60E8"/>
    <w:rsid w:val="004D7A45"/>
    <w:rsid w:val="004E3579"/>
    <w:rsid w:val="004E728B"/>
    <w:rsid w:val="004F39E0"/>
    <w:rsid w:val="005010AB"/>
    <w:rsid w:val="005169C5"/>
    <w:rsid w:val="00517D4B"/>
    <w:rsid w:val="00523E73"/>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0411F"/>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B594B"/>
    <w:rsid w:val="00AC0AB8"/>
    <w:rsid w:val="00B33C6D"/>
    <w:rsid w:val="00B37D2D"/>
    <w:rsid w:val="00B4508F"/>
    <w:rsid w:val="00B53E85"/>
    <w:rsid w:val="00B54A95"/>
    <w:rsid w:val="00B55AD5"/>
    <w:rsid w:val="00B8057C"/>
    <w:rsid w:val="00B91E09"/>
    <w:rsid w:val="00B935E1"/>
    <w:rsid w:val="00BA3027"/>
    <w:rsid w:val="00BD6238"/>
    <w:rsid w:val="00BF593B"/>
    <w:rsid w:val="00BF773A"/>
    <w:rsid w:val="00BF7E81"/>
    <w:rsid w:val="00C0729B"/>
    <w:rsid w:val="00C13773"/>
    <w:rsid w:val="00C17CC8"/>
    <w:rsid w:val="00C81726"/>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81299"/>
  <w15:chartTrackingRefBased/>
  <w15:docId w15:val="{ED18C51E-9F72-43D3-87FD-4F5B6E442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A3027"/>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BA30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BA30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BA30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BA3027"/>
    <w:pPr>
      <w:keepNext/>
      <w:keepLines/>
      <w:spacing w:before="40" w:after="0" w:line="256" w:lineRule="auto"/>
      <w:outlineLvl w:val="3"/>
    </w:pPr>
    <w:rPr>
      <w:rFonts w:eastAsiaTheme="majorEastAsia" w:cstheme="majorBidi"/>
      <w:b/>
      <w:iCs/>
      <w:sz w:val="26"/>
    </w:rPr>
  </w:style>
  <w:style w:type="paragraph" w:styleId="Heading5">
    <w:name w:val="heading 5"/>
    <w:aliases w:val="Text"/>
    <w:basedOn w:val="Normal"/>
    <w:next w:val="Normal"/>
    <w:link w:val="Heading5Char"/>
    <w:qFormat/>
    <w:rsid w:val="00C81726"/>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C81726"/>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C81726"/>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C81726"/>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C81726"/>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unhideWhenUsed/>
    <w:rsid w:val="00BA30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3027"/>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BA3027"/>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BA302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BA3027"/>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A3027"/>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BA302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A302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BA3027"/>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BA3027"/>
    <w:rPr>
      <w:color w:val="auto"/>
      <w:u w:val="none"/>
    </w:rPr>
  </w:style>
  <w:style w:type="character" w:styleId="FollowedHyperlink">
    <w:name w:val="FollowedHyperlink"/>
    <w:basedOn w:val="DefaultParagraphFont"/>
    <w:uiPriority w:val="99"/>
    <w:unhideWhenUsed/>
    <w:rsid w:val="00BA3027"/>
    <w:rPr>
      <w:color w:val="auto"/>
      <w:u w:val="none"/>
    </w:rPr>
  </w:style>
  <w:style w:type="paragraph" w:customStyle="1" w:styleId="Emphasis1">
    <w:name w:val="Emphasis1"/>
    <w:basedOn w:val="Normal"/>
    <w:link w:val="Emphasis"/>
    <w:autoRedefine/>
    <w:uiPriority w:val="7"/>
    <w:qFormat/>
    <w:rsid w:val="00C8172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C8172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Heading5Char">
    <w:name w:val="Heading 5 Char"/>
    <w:aliases w:val="Text Char"/>
    <w:basedOn w:val="DefaultParagraphFont"/>
    <w:link w:val="Heading5"/>
    <w:rsid w:val="00C81726"/>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C81726"/>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C81726"/>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C81726"/>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C81726"/>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C81726"/>
    <w:rPr>
      <w:color w:val="605E5C"/>
      <w:shd w:val="clear" w:color="auto" w:fill="E1DFDD"/>
    </w:rPr>
  </w:style>
  <w:style w:type="paragraph" w:styleId="ListParagraph">
    <w:name w:val="List Paragraph"/>
    <w:aliases w:val="6 font"/>
    <w:basedOn w:val="Normal"/>
    <w:uiPriority w:val="99"/>
    <w:unhideWhenUsed/>
    <w:qFormat/>
    <w:rsid w:val="00C81726"/>
    <w:pPr>
      <w:ind w:left="720"/>
      <w:contextualSpacing/>
    </w:pPr>
  </w:style>
  <w:style w:type="paragraph" w:customStyle="1" w:styleId="textbold">
    <w:name w:val="text bold"/>
    <w:basedOn w:val="Normal"/>
    <w:uiPriority w:val="20"/>
    <w:qFormat/>
    <w:rsid w:val="00C8172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underline">
    <w:name w:val="underline"/>
    <w:basedOn w:val="DefaultParagraphFont"/>
    <w:qFormat/>
    <w:rsid w:val="00C81726"/>
    <w:rPr>
      <w:u w:val="single"/>
    </w:rPr>
  </w:style>
  <w:style w:type="paragraph" w:styleId="Title">
    <w:name w:val="Title"/>
    <w:aliases w:val="Cites and Cards,UNDERLINE,Bold Underlined,title,Block Heading,Read This"/>
    <w:basedOn w:val="Normal"/>
    <w:next w:val="Normal"/>
    <w:link w:val="TitleChar"/>
    <w:uiPriority w:val="6"/>
    <w:qFormat/>
    <w:rsid w:val="00C81726"/>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C81726"/>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C81726"/>
  </w:style>
  <w:style w:type="paragraph" w:styleId="DocumentMap">
    <w:name w:val="Document Map"/>
    <w:basedOn w:val="Normal"/>
    <w:link w:val="DocumentMapChar"/>
    <w:uiPriority w:val="99"/>
    <w:unhideWhenUsed/>
    <w:rsid w:val="00C81726"/>
    <w:rPr>
      <w:rFonts w:ascii="Lucida Grande" w:hAnsi="Lucida Grande" w:cs="Lucida Grande"/>
    </w:rPr>
  </w:style>
  <w:style w:type="character" w:customStyle="1" w:styleId="DocumentMapChar">
    <w:name w:val="Document Map Char"/>
    <w:basedOn w:val="DefaultParagraphFont"/>
    <w:link w:val="DocumentMap"/>
    <w:uiPriority w:val="99"/>
    <w:rsid w:val="00C81726"/>
    <w:rPr>
      <w:rFonts w:ascii="Lucida Grande" w:hAnsi="Lucida Grande" w:cs="Lucida Grande"/>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C81726"/>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C81726"/>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C81726"/>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C81726"/>
    <w:rPr>
      <w:rFonts w:ascii="Tahoma" w:hAnsi="Tahoma" w:cs="Tahoma"/>
      <w:szCs w:val="16"/>
    </w:rPr>
  </w:style>
  <w:style w:type="character" w:customStyle="1" w:styleId="BalloonTextChar">
    <w:name w:val="Balloon Text Char"/>
    <w:basedOn w:val="DefaultParagraphFont"/>
    <w:link w:val="BalloonText"/>
    <w:uiPriority w:val="99"/>
    <w:rsid w:val="00C81726"/>
    <w:rPr>
      <w:rFonts w:ascii="Tahoma" w:hAnsi="Tahoma" w:cs="Tahoma"/>
      <w:szCs w:val="16"/>
    </w:rPr>
  </w:style>
  <w:style w:type="paragraph" w:styleId="Header">
    <w:name w:val="header"/>
    <w:basedOn w:val="Normal"/>
    <w:link w:val="HeaderChar"/>
    <w:uiPriority w:val="99"/>
    <w:unhideWhenUsed/>
    <w:qFormat/>
    <w:rsid w:val="00C81726"/>
    <w:pPr>
      <w:tabs>
        <w:tab w:val="center" w:pos="4680"/>
        <w:tab w:val="right" w:pos="9360"/>
      </w:tabs>
    </w:pPr>
  </w:style>
  <w:style w:type="character" w:customStyle="1" w:styleId="HeaderChar">
    <w:name w:val="Header Char"/>
    <w:basedOn w:val="DefaultParagraphFont"/>
    <w:link w:val="Header"/>
    <w:uiPriority w:val="99"/>
    <w:rsid w:val="00C81726"/>
    <w:rPr>
      <w:rFonts w:ascii="Calibri" w:hAnsi="Calibri" w:cs="Calibri"/>
    </w:rPr>
  </w:style>
  <w:style w:type="paragraph" w:styleId="Footer">
    <w:name w:val="footer"/>
    <w:basedOn w:val="Normal"/>
    <w:link w:val="FooterChar"/>
    <w:uiPriority w:val="99"/>
    <w:unhideWhenUsed/>
    <w:rsid w:val="00C81726"/>
    <w:pPr>
      <w:tabs>
        <w:tab w:val="center" w:pos="4680"/>
        <w:tab w:val="right" w:pos="9360"/>
      </w:tabs>
    </w:pPr>
  </w:style>
  <w:style w:type="character" w:customStyle="1" w:styleId="FooterChar">
    <w:name w:val="Footer Char"/>
    <w:basedOn w:val="DefaultParagraphFont"/>
    <w:link w:val="Footer"/>
    <w:uiPriority w:val="99"/>
    <w:rsid w:val="00C81726"/>
    <w:rPr>
      <w:rFonts w:ascii="Calibri" w:hAnsi="Calibri" w:cs="Calibri"/>
    </w:rPr>
  </w:style>
  <w:style w:type="character" w:customStyle="1" w:styleId="m4841727538114946087gmail-styleunderline">
    <w:name w:val="m_4841727538114946087gmail-styleunderline"/>
    <w:basedOn w:val="DefaultParagraphFont"/>
    <w:rsid w:val="00C81726"/>
  </w:style>
  <w:style w:type="paragraph" w:customStyle="1" w:styleId="Analytic">
    <w:name w:val="Analytic"/>
    <w:basedOn w:val="Normal"/>
    <w:link w:val="AnalyticChar"/>
    <w:autoRedefine/>
    <w:rsid w:val="00C81726"/>
    <w:rPr>
      <w:b/>
      <w:sz w:val="24"/>
    </w:rPr>
  </w:style>
  <w:style w:type="paragraph" w:customStyle="1" w:styleId="BreakTag">
    <w:name w:val="Break Tag"/>
    <w:basedOn w:val="Normal"/>
    <w:autoRedefine/>
    <w:uiPriority w:val="4"/>
    <w:qFormat/>
    <w:rsid w:val="00C81726"/>
    <w:pPr>
      <w:spacing w:before="240"/>
    </w:pPr>
    <w:rPr>
      <w:b/>
      <w:sz w:val="26"/>
    </w:rPr>
  </w:style>
  <w:style w:type="paragraph" w:customStyle="1" w:styleId="BreakBlock">
    <w:name w:val="Break Block"/>
    <w:basedOn w:val="Normal"/>
    <w:link w:val="BreakBlockChar"/>
    <w:autoRedefine/>
    <w:qFormat/>
    <w:rsid w:val="00C81726"/>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C81726"/>
    <w:rPr>
      <w:rFonts w:ascii="Arial Bold" w:hAnsi="Arial Bold" w:cs="Calibri"/>
      <w:b/>
      <w:caps/>
      <w:sz w:val="32"/>
      <w:u w:val="single"/>
    </w:rPr>
  </w:style>
  <w:style w:type="character" w:customStyle="1" w:styleId="Mention1">
    <w:name w:val="Mention1"/>
    <w:basedOn w:val="DefaultParagraphFont"/>
    <w:uiPriority w:val="99"/>
    <w:semiHidden/>
    <w:unhideWhenUsed/>
    <w:rsid w:val="00C81726"/>
    <w:rPr>
      <w:color w:val="2B579A"/>
      <w:shd w:val="clear" w:color="auto" w:fill="E6E6E6"/>
    </w:rPr>
  </w:style>
  <w:style w:type="character" w:customStyle="1" w:styleId="UnresolvedMention1">
    <w:name w:val="Unresolved Mention1"/>
    <w:basedOn w:val="DefaultParagraphFont"/>
    <w:uiPriority w:val="99"/>
    <w:unhideWhenUsed/>
    <w:rsid w:val="00C81726"/>
    <w:rPr>
      <w:color w:val="808080"/>
      <w:shd w:val="clear" w:color="auto" w:fill="E6E6E6"/>
    </w:rPr>
  </w:style>
  <w:style w:type="paragraph" w:customStyle="1" w:styleId="evidencetext">
    <w:name w:val="evidence text"/>
    <w:basedOn w:val="Normal"/>
    <w:link w:val="evidencetextChar1"/>
    <w:qFormat/>
    <w:rsid w:val="00C81726"/>
    <w:pPr>
      <w:ind w:left="432" w:right="432"/>
    </w:pPr>
    <w:rPr>
      <w:color w:val="000000"/>
      <w:lang w:val="x-none" w:eastAsia="x-none"/>
    </w:rPr>
  </w:style>
  <w:style w:type="character" w:customStyle="1" w:styleId="evidencetextChar1">
    <w:name w:val="evidence text Char1"/>
    <w:link w:val="evidencetext"/>
    <w:rsid w:val="00C81726"/>
    <w:rPr>
      <w:rFonts w:ascii="Calibri" w:hAnsi="Calibri" w:cs="Calibri"/>
      <w:color w:val="000000"/>
      <w:lang w:val="x-none" w:eastAsia="x-none"/>
    </w:rPr>
  </w:style>
  <w:style w:type="character" w:customStyle="1" w:styleId="Author-Date">
    <w:name w:val="Author-Date"/>
    <w:qFormat/>
    <w:rsid w:val="00C81726"/>
    <w:rPr>
      <w:b/>
      <w:sz w:val="24"/>
    </w:rPr>
  </w:style>
  <w:style w:type="paragraph" w:customStyle="1" w:styleId="Nothing">
    <w:name w:val="Nothing"/>
    <w:link w:val="NothingChar"/>
    <w:qFormat/>
    <w:rsid w:val="00C81726"/>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C81726"/>
    <w:rPr>
      <w:rFonts w:eastAsia="Times New Roman"/>
      <w:u w:val="single"/>
    </w:rPr>
  </w:style>
  <w:style w:type="character" w:customStyle="1" w:styleId="Style4Char">
    <w:name w:val="Style4 Char"/>
    <w:link w:val="Style4"/>
    <w:rsid w:val="00C81726"/>
    <w:rPr>
      <w:rFonts w:ascii="Calibri" w:eastAsia="Times New Roman" w:hAnsi="Calibri" w:cs="Calibri"/>
      <w:u w:val="single"/>
    </w:rPr>
  </w:style>
  <w:style w:type="character" w:customStyle="1" w:styleId="cardChar">
    <w:name w:val="card Char"/>
    <w:aliases w:val="Bold Cite Char Char,Speed Cite Char"/>
    <w:basedOn w:val="DefaultParagraphFont"/>
    <w:rsid w:val="00C81726"/>
    <w:rPr>
      <w:rFonts w:ascii="Calibri" w:hAnsi="Calibri" w:cs="Calibri"/>
      <w:u w:val="single"/>
    </w:rPr>
  </w:style>
  <w:style w:type="character" w:customStyle="1" w:styleId="term">
    <w:name w:val="term"/>
    <w:basedOn w:val="DefaultParagraphFont"/>
    <w:rsid w:val="00C81726"/>
  </w:style>
  <w:style w:type="character" w:customStyle="1" w:styleId="Style1Char">
    <w:name w:val="Style1 Char"/>
    <w:rsid w:val="00C81726"/>
    <w:rPr>
      <w:rFonts w:ascii="Times New Roman" w:eastAsia="SimSun" w:hAnsi="Times New Roman" w:cs="Times New Roman"/>
      <w:sz w:val="20"/>
      <w:szCs w:val="24"/>
      <w:u w:val="single"/>
      <w:lang w:eastAsia="zh-CN"/>
    </w:rPr>
  </w:style>
  <w:style w:type="character" w:customStyle="1" w:styleId="Styleunderline11pt">
    <w:name w:val="Style underline + 11 pt"/>
    <w:rsid w:val="00C81726"/>
    <w:rPr>
      <w:rFonts w:ascii="Times New Roman" w:hAnsi="Times New Roman"/>
      <w:sz w:val="20"/>
      <w:u w:val="single"/>
    </w:rPr>
  </w:style>
  <w:style w:type="paragraph" w:customStyle="1" w:styleId="Stylecard11pt">
    <w:name w:val="Style card + 11 pt"/>
    <w:basedOn w:val="Normal"/>
    <w:link w:val="Stylecard11ptChar"/>
    <w:qFormat/>
    <w:rsid w:val="00C81726"/>
    <w:pPr>
      <w:ind w:left="288" w:right="288"/>
    </w:pPr>
    <w:rPr>
      <w:rFonts w:eastAsia="SimSun"/>
      <w:lang w:eastAsia="zh-CN"/>
    </w:rPr>
  </w:style>
  <w:style w:type="character" w:customStyle="1" w:styleId="Stylecard11ptChar">
    <w:name w:val="Style card + 11 pt Char"/>
    <w:link w:val="Stylecard11pt"/>
    <w:rsid w:val="00C81726"/>
    <w:rPr>
      <w:rFonts w:ascii="Calibri" w:eastAsia="SimSun" w:hAnsi="Calibri" w:cs="Calibri"/>
      <w:lang w:eastAsia="zh-CN"/>
    </w:rPr>
  </w:style>
  <w:style w:type="paragraph" w:customStyle="1" w:styleId="Minimize">
    <w:name w:val="Minimize"/>
    <w:basedOn w:val="Normal"/>
    <w:next w:val="Normal"/>
    <w:link w:val="MinimizeChar"/>
    <w:qFormat/>
    <w:rsid w:val="00C81726"/>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C81726"/>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C81726"/>
    <w:pPr>
      <w:spacing w:after="0" w:line="240" w:lineRule="auto"/>
    </w:pPr>
    <w:rPr>
      <w:rFonts w:ascii="Arial" w:hAnsi="Arial" w:cs="Arial"/>
      <w:u w:val="single"/>
    </w:rPr>
  </w:style>
  <w:style w:type="paragraph" w:customStyle="1" w:styleId="cardtext">
    <w:name w:val="card text"/>
    <w:basedOn w:val="Normal"/>
    <w:link w:val="cardtextChar"/>
    <w:qFormat/>
    <w:rsid w:val="00C81726"/>
    <w:pPr>
      <w:ind w:left="288" w:right="288"/>
    </w:pPr>
  </w:style>
  <w:style w:type="character" w:customStyle="1" w:styleId="cardtextChar">
    <w:name w:val="card text Char"/>
    <w:basedOn w:val="DefaultParagraphFont"/>
    <w:link w:val="cardtext"/>
    <w:rsid w:val="00C81726"/>
    <w:rPr>
      <w:rFonts w:ascii="Calibri" w:hAnsi="Calibri" w:cs="Calibri"/>
    </w:rPr>
  </w:style>
  <w:style w:type="character" w:customStyle="1" w:styleId="byline">
    <w:name w:val="byline"/>
    <w:basedOn w:val="DefaultParagraphFont"/>
    <w:rsid w:val="00C81726"/>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C81726"/>
    <w:rPr>
      <w:rFonts w:ascii="Arial" w:hAnsi="Arial"/>
      <w:b/>
      <w:sz w:val="24"/>
      <w:szCs w:val="22"/>
      <w:u w:val="single"/>
    </w:rPr>
  </w:style>
  <w:style w:type="paragraph" w:customStyle="1" w:styleId="StyleStyle411pt">
    <w:name w:val="Style Style4 + 11 pt"/>
    <w:basedOn w:val="Normal"/>
    <w:link w:val="StyleStyle411ptChar"/>
    <w:qFormat/>
    <w:rsid w:val="00C81726"/>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C81726"/>
    <w:rPr>
      <w:rFonts w:ascii="Calibri" w:eastAsia="Times New Roman" w:hAnsi="Calibri" w:cs="Calibri"/>
      <w:u w:val="single"/>
    </w:rPr>
  </w:style>
  <w:style w:type="character" w:customStyle="1" w:styleId="Style11ptUnderline">
    <w:name w:val="Style 11 pt Underline"/>
    <w:rsid w:val="00C81726"/>
    <w:rPr>
      <w:sz w:val="20"/>
      <w:u w:val="single"/>
    </w:rPr>
  </w:style>
  <w:style w:type="character" w:customStyle="1" w:styleId="Style11ptBoldUnderline">
    <w:name w:val="Style 11 pt Bold Underline"/>
    <w:rsid w:val="00C81726"/>
    <w:rPr>
      <w:b/>
      <w:bCs/>
      <w:sz w:val="20"/>
      <w:u w:val="single"/>
    </w:rPr>
  </w:style>
  <w:style w:type="character" w:customStyle="1" w:styleId="Style11pt">
    <w:name w:val="Style 11 pt"/>
    <w:rsid w:val="00C81726"/>
    <w:rPr>
      <w:sz w:val="20"/>
    </w:rPr>
  </w:style>
  <w:style w:type="paragraph" w:customStyle="1" w:styleId="StyleStyle411ptBold">
    <w:name w:val="Style Style4 + 11 pt Bold"/>
    <w:basedOn w:val="Normal"/>
    <w:link w:val="StyleStyle411ptBoldChar"/>
    <w:qFormat/>
    <w:rsid w:val="00C81726"/>
    <w:rPr>
      <w:rFonts w:eastAsia="Times New Roman"/>
      <w:b/>
      <w:bCs/>
      <w:u w:val="single"/>
    </w:rPr>
  </w:style>
  <w:style w:type="character" w:customStyle="1" w:styleId="StyleStyle411ptBoldChar">
    <w:name w:val="Style Style4 + 11 pt Bold Char"/>
    <w:basedOn w:val="DefaultParagraphFont"/>
    <w:link w:val="StyleStyle411ptBold"/>
    <w:rsid w:val="00C81726"/>
    <w:rPr>
      <w:rFonts w:ascii="Calibri" w:eastAsia="Times New Roman" w:hAnsi="Calibri" w:cs="Calibri"/>
      <w:b/>
      <w:bCs/>
      <w:u w:val="single"/>
    </w:rPr>
  </w:style>
  <w:style w:type="paragraph" w:customStyle="1" w:styleId="BlockTitle">
    <w:name w:val="Block Title"/>
    <w:basedOn w:val="Normal"/>
    <w:next w:val="Normal"/>
    <w:qFormat/>
    <w:rsid w:val="00C81726"/>
    <w:pPr>
      <w:spacing w:after="120"/>
      <w:jc w:val="center"/>
      <w:outlineLvl w:val="0"/>
    </w:pPr>
    <w:rPr>
      <w:rFonts w:eastAsia="Times New Roman"/>
      <w:b/>
      <w:sz w:val="32"/>
      <w:szCs w:val="20"/>
      <w:u w:val="single"/>
    </w:rPr>
  </w:style>
  <w:style w:type="character" w:customStyle="1" w:styleId="Emphasis2">
    <w:name w:val="Emphasis2"/>
    <w:basedOn w:val="DefaultParagraphFont"/>
    <w:rsid w:val="00C81726"/>
    <w:rPr>
      <w:rFonts w:ascii="Franklin Gothic Heavy" w:hAnsi="Franklin Gothic Heavy"/>
      <w:iCs/>
      <w:u w:val="single"/>
    </w:rPr>
  </w:style>
  <w:style w:type="paragraph" w:customStyle="1" w:styleId="Cards">
    <w:name w:val="Cards"/>
    <w:basedOn w:val="Normal"/>
    <w:link w:val="CardsChar1"/>
    <w:qFormat/>
    <w:rsid w:val="00C81726"/>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C81726"/>
    <w:rPr>
      <w:rFonts w:ascii="Times New Roman" w:eastAsia="Times New Roman" w:hAnsi="Times New Roman" w:cs="Times New Roman"/>
      <w:sz w:val="20"/>
      <w:szCs w:val="24"/>
    </w:rPr>
  </w:style>
  <w:style w:type="character" w:customStyle="1" w:styleId="pmterms1">
    <w:name w:val="pmterms1"/>
    <w:basedOn w:val="DefaultParagraphFont"/>
    <w:rsid w:val="00C81726"/>
  </w:style>
  <w:style w:type="character" w:customStyle="1" w:styleId="hilite1">
    <w:name w:val="hilite1"/>
    <w:basedOn w:val="DefaultParagraphFont"/>
    <w:rsid w:val="00C81726"/>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C81726"/>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C81726"/>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C81726"/>
    <w:rPr>
      <w:rFonts w:eastAsia="Times New Roman"/>
      <w:b/>
      <w:szCs w:val="20"/>
    </w:rPr>
  </w:style>
  <w:style w:type="character" w:customStyle="1" w:styleId="NormaltagChar">
    <w:name w:val="Normal tag Char"/>
    <w:basedOn w:val="DefaultParagraphFont"/>
    <w:link w:val="Normaltag"/>
    <w:uiPriority w:val="99"/>
    <w:locked/>
    <w:rsid w:val="00C81726"/>
    <w:rPr>
      <w:rFonts w:ascii="Calibri" w:eastAsia="Times New Roman" w:hAnsi="Calibri" w:cs="Calibri"/>
      <w:b/>
      <w:szCs w:val="20"/>
    </w:rPr>
  </w:style>
  <w:style w:type="character" w:customStyle="1" w:styleId="DebateUnderline">
    <w:name w:val="Debate Underline"/>
    <w:qFormat/>
    <w:rsid w:val="00C81726"/>
    <w:rPr>
      <w:rFonts w:ascii="Times New Roman" w:hAnsi="Times New Roman"/>
      <w:sz w:val="20"/>
      <w:szCs w:val="24"/>
      <w:u w:val="thick"/>
    </w:rPr>
  </w:style>
  <w:style w:type="character" w:customStyle="1" w:styleId="blue">
    <w:name w:val="blue"/>
    <w:basedOn w:val="DefaultParagraphFont"/>
    <w:rsid w:val="00C81726"/>
    <w:rPr>
      <w:rFonts w:cs="Times New Roman"/>
    </w:rPr>
  </w:style>
  <w:style w:type="paragraph" w:customStyle="1" w:styleId="cites">
    <w:name w:val="cites"/>
    <w:link w:val="Heading1Char3"/>
    <w:autoRedefine/>
    <w:qFormat/>
    <w:rsid w:val="00C81726"/>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C81726"/>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C81726"/>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C81726"/>
    <w:rPr>
      <w:rFonts w:ascii="Times New Roman" w:eastAsia="Malgun Gothic" w:hAnsi="Times New Roman" w:cs="Times New Roman"/>
      <w:sz w:val="12"/>
      <w:szCs w:val="24"/>
    </w:rPr>
  </w:style>
  <w:style w:type="character" w:customStyle="1" w:styleId="CitesChar2">
    <w:name w:val="Cites Char2"/>
    <w:link w:val="Cites0"/>
    <w:rsid w:val="00C81726"/>
    <w:rPr>
      <w:rFonts w:eastAsia="Times New Roman" w:cs="Times New Roman"/>
      <w:b/>
      <w:bCs/>
      <w:sz w:val="20"/>
      <w:szCs w:val="20"/>
    </w:rPr>
  </w:style>
  <w:style w:type="paragraph" w:customStyle="1" w:styleId="BlockTitle2">
    <w:name w:val="Block Title2"/>
    <w:basedOn w:val="Normal"/>
    <w:next w:val="Normal"/>
    <w:qFormat/>
    <w:rsid w:val="00C81726"/>
    <w:pPr>
      <w:spacing w:after="240"/>
      <w:jc w:val="center"/>
    </w:pPr>
    <w:rPr>
      <w:rFonts w:eastAsia="Times New Roman"/>
      <w:b/>
      <w:sz w:val="32"/>
      <w:u w:val="single"/>
      <w:lang w:bidi="en-US"/>
    </w:rPr>
  </w:style>
  <w:style w:type="paragraph" w:styleId="TOC1">
    <w:name w:val="toc 1"/>
    <w:basedOn w:val="Normal"/>
    <w:next w:val="Normal"/>
    <w:autoRedefine/>
    <w:uiPriority w:val="39"/>
    <w:rsid w:val="00C81726"/>
    <w:pPr>
      <w:spacing w:before="120" w:after="120"/>
    </w:pPr>
    <w:rPr>
      <w:rFonts w:eastAsia="Times New Roman"/>
      <w:b/>
      <w:u w:val="single"/>
      <w:lang w:bidi="en-US"/>
    </w:rPr>
  </w:style>
  <w:style w:type="paragraph" w:styleId="TOC9">
    <w:name w:val="toc 9"/>
    <w:basedOn w:val="Normal"/>
    <w:next w:val="Normal"/>
    <w:autoRedefine/>
    <w:rsid w:val="00C81726"/>
    <w:pPr>
      <w:ind w:left="1600"/>
    </w:pPr>
    <w:rPr>
      <w:rFonts w:eastAsia="Times New Roman"/>
      <w:sz w:val="20"/>
      <w:lang w:bidi="en-US"/>
    </w:rPr>
  </w:style>
  <w:style w:type="paragraph" w:customStyle="1" w:styleId="TxBrp1">
    <w:name w:val="TxBr_p1"/>
    <w:basedOn w:val="Normal"/>
    <w:qFormat/>
    <w:rsid w:val="00C81726"/>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C81726"/>
    <w:pPr>
      <w:spacing w:before="100" w:beforeAutospacing="1" w:after="100" w:afterAutospacing="1"/>
    </w:pPr>
    <w:rPr>
      <w:rFonts w:eastAsia="Times New Roman"/>
      <w:lang w:bidi="en-US"/>
    </w:rPr>
  </w:style>
  <w:style w:type="paragraph" w:customStyle="1" w:styleId="fullstory">
    <w:name w:val="fullstory"/>
    <w:basedOn w:val="Normal"/>
    <w:qFormat/>
    <w:rsid w:val="00C81726"/>
    <w:pPr>
      <w:spacing w:before="100" w:beforeAutospacing="1" w:after="100" w:afterAutospacing="1"/>
    </w:pPr>
    <w:rPr>
      <w:rFonts w:eastAsia="Times New Roman"/>
      <w:lang w:bidi="en-US"/>
    </w:rPr>
  </w:style>
  <w:style w:type="character" w:customStyle="1" w:styleId="standardcontent">
    <w:name w:val="standardcontent"/>
    <w:basedOn w:val="DefaultParagraphFont"/>
    <w:rsid w:val="00C81726"/>
  </w:style>
  <w:style w:type="paragraph" w:customStyle="1" w:styleId="hat">
    <w:name w:val="hat"/>
    <w:basedOn w:val="Normal"/>
    <w:next w:val="Normal"/>
    <w:link w:val="hatChar"/>
    <w:qFormat/>
    <w:rsid w:val="00C81726"/>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C81726"/>
  </w:style>
  <w:style w:type="paragraph" w:customStyle="1" w:styleId="HotRouteChar">
    <w:name w:val="Hot Route! Char"/>
    <w:basedOn w:val="Normal"/>
    <w:qFormat/>
    <w:rsid w:val="00C81726"/>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C81726"/>
    <w:rPr>
      <w:rFonts w:cs="Times New Roman"/>
      <w:b/>
      <w:bCs/>
    </w:rPr>
  </w:style>
  <w:style w:type="paragraph" w:customStyle="1" w:styleId="Default">
    <w:name w:val="Default"/>
    <w:qFormat/>
    <w:rsid w:val="00C8172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C81726"/>
    <w:rPr>
      <w:rFonts w:ascii="Cambria" w:hAnsi="Cambria" w:cs="Times New Roman"/>
      <w:b/>
      <w:bCs/>
      <w:sz w:val="26"/>
      <w:szCs w:val="26"/>
    </w:rPr>
  </w:style>
  <w:style w:type="character" w:customStyle="1" w:styleId="UnderliningChar">
    <w:name w:val="Underlining Char"/>
    <w:basedOn w:val="DefaultParagraphFont"/>
    <w:link w:val="Underlining"/>
    <w:rsid w:val="00C81726"/>
    <w:rPr>
      <w:rFonts w:ascii="Arial Narrow" w:hAnsi="Arial Narrow" w:cs="Times New Roman"/>
      <w:u w:val="single"/>
    </w:rPr>
  </w:style>
  <w:style w:type="character" w:customStyle="1" w:styleId="CardCharChar1">
    <w:name w:val="Card Char Char1"/>
    <w:basedOn w:val="DefaultParagraphFont"/>
    <w:rsid w:val="00C81726"/>
    <w:rPr>
      <w:rFonts w:cs="Times New Roman"/>
      <w:b/>
      <w:bCs/>
      <w:sz w:val="28"/>
      <w:szCs w:val="28"/>
    </w:rPr>
  </w:style>
  <w:style w:type="paragraph" w:customStyle="1" w:styleId="Cites0">
    <w:name w:val="Cites"/>
    <w:basedOn w:val="Normal"/>
    <w:link w:val="CitesChar2"/>
    <w:qFormat/>
    <w:rsid w:val="00C81726"/>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C81726"/>
    <w:rPr>
      <w:rFonts w:ascii="Times New Roman" w:eastAsia="Calibri" w:hAnsi="Times New Roman" w:cs="Times New Roman"/>
      <w:sz w:val="24"/>
      <w:szCs w:val="24"/>
    </w:rPr>
  </w:style>
  <w:style w:type="character" w:customStyle="1" w:styleId="apple-converted-space">
    <w:name w:val="apple-converted-space"/>
    <w:basedOn w:val="DefaultParagraphFont"/>
    <w:rsid w:val="00C81726"/>
  </w:style>
  <w:style w:type="character" w:customStyle="1" w:styleId="hit">
    <w:name w:val="hit"/>
    <w:basedOn w:val="DefaultParagraphFont"/>
    <w:rsid w:val="00C81726"/>
    <w:rPr>
      <w:rFonts w:cs="Times New Roman"/>
    </w:rPr>
  </w:style>
  <w:style w:type="paragraph" w:customStyle="1" w:styleId="SmallFont">
    <w:name w:val="Small Font"/>
    <w:basedOn w:val="Normal"/>
    <w:link w:val="SmallFontChar"/>
    <w:qFormat/>
    <w:rsid w:val="00C81726"/>
    <w:pPr>
      <w:spacing w:after="200"/>
      <w:jc w:val="both"/>
    </w:pPr>
    <w:rPr>
      <w:rFonts w:eastAsia="Calibri"/>
      <w:szCs w:val="18"/>
    </w:rPr>
  </w:style>
  <w:style w:type="character" w:customStyle="1" w:styleId="SmallFontChar">
    <w:name w:val="Small Font Char"/>
    <w:basedOn w:val="DefaultParagraphFont"/>
    <w:link w:val="SmallFont"/>
    <w:locked/>
    <w:rsid w:val="00C81726"/>
    <w:rPr>
      <w:rFonts w:ascii="Calibri" w:eastAsia="Calibri" w:hAnsi="Calibri" w:cs="Calibri"/>
      <w:szCs w:val="18"/>
    </w:rPr>
  </w:style>
  <w:style w:type="character" w:customStyle="1" w:styleId="CircleChar1">
    <w:name w:val="Circle Char1"/>
    <w:basedOn w:val="DefaultParagraphFont"/>
    <w:rsid w:val="00C81726"/>
    <w:rPr>
      <w:rFonts w:cs="Times New Roman"/>
      <w:b/>
      <w:i/>
      <w:sz w:val="18"/>
      <w:szCs w:val="18"/>
      <w:u w:val="single"/>
      <w:lang w:val="en-US" w:eastAsia="en-US" w:bidi="ar-SA"/>
    </w:rPr>
  </w:style>
  <w:style w:type="paragraph" w:styleId="BodyText">
    <w:name w:val="Body Text"/>
    <w:basedOn w:val="Normal"/>
    <w:link w:val="BodyTextChar"/>
    <w:uiPriority w:val="99"/>
    <w:unhideWhenUsed/>
    <w:rsid w:val="00C81726"/>
    <w:pPr>
      <w:spacing w:after="120"/>
    </w:pPr>
  </w:style>
  <w:style w:type="character" w:customStyle="1" w:styleId="BodyTextChar">
    <w:name w:val="Body Text Char"/>
    <w:basedOn w:val="DefaultParagraphFont"/>
    <w:link w:val="BodyText"/>
    <w:uiPriority w:val="99"/>
    <w:rsid w:val="00C81726"/>
    <w:rPr>
      <w:rFonts w:ascii="Calibri" w:hAnsi="Calibri" w:cs="Calibri"/>
    </w:rPr>
  </w:style>
  <w:style w:type="character" w:customStyle="1" w:styleId="verdana">
    <w:name w:val="verdana"/>
    <w:basedOn w:val="DefaultParagraphFont"/>
    <w:rsid w:val="00C81726"/>
  </w:style>
  <w:style w:type="character" w:customStyle="1" w:styleId="CardsChar1">
    <w:name w:val="Cards Char1"/>
    <w:link w:val="Cards"/>
    <w:rsid w:val="00C81726"/>
    <w:rPr>
      <w:rFonts w:ascii="Calibri" w:eastAsia="Times New Roman" w:hAnsi="Calibri" w:cs="Times New Roman"/>
      <w:sz w:val="20"/>
      <w:szCs w:val="20"/>
    </w:rPr>
  </w:style>
  <w:style w:type="paragraph" w:customStyle="1" w:styleId="BlockHeadings">
    <w:name w:val="Block Headings"/>
    <w:basedOn w:val="Normal"/>
    <w:link w:val="BlockHeadingsChar"/>
    <w:qFormat/>
    <w:rsid w:val="00C81726"/>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C81726"/>
    <w:rPr>
      <w:rFonts w:ascii="Calibri" w:eastAsia="Times New Roman" w:hAnsi="Calibri" w:cs="Times New Roman"/>
      <w:b/>
      <w:sz w:val="20"/>
      <w:szCs w:val="20"/>
    </w:rPr>
  </w:style>
  <w:style w:type="paragraph" w:customStyle="1" w:styleId="loose">
    <w:name w:val="loose"/>
    <w:basedOn w:val="Normal"/>
    <w:qFormat/>
    <w:rsid w:val="00C81726"/>
    <w:pPr>
      <w:spacing w:before="210"/>
    </w:pPr>
    <w:rPr>
      <w:rFonts w:eastAsia="Times New Roman"/>
      <w:lang w:eastAsia="zh-CN" w:bidi="he-IL"/>
    </w:rPr>
  </w:style>
  <w:style w:type="character" w:customStyle="1" w:styleId="hit1">
    <w:name w:val="hit1"/>
    <w:basedOn w:val="DefaultParagraphFont"/>
    <w:rsid w:val="00C81726"/>
    <w:rPr>
      <w:b/>
      <w:bCs/>
      <w:color w:val="CC0033"/>
    </w:rPr>
  </w:style>
  <w:style w:type="character" w:customStyle="1" w:styleId="upper">
    <w:name w:val="upper"/>
    <w:basedOn w:val="DefaultParagraphFont"/>
    <w:rsid w:val="00C81726"/>
  </w:style>
  <w:style w:type="character" w:customStyle="1" w:styleId="Author">
    <w:name w:val="Author"/>
    <w:aliases w:val="Style Date"/>
    <w:basedOn w:val="DefaultParagraphFont"/>
    <w:qFormat/>
    <w:rsid w:val="00C81726"/>
    <w:rPr>
      <w:b/>
      <w:sz w:val="24"/>
    </w:rPr>
  </w:style>
  <w:style w:type="character" w:customStyle="1" w:styleId="SmallFont7pt">
    <w:name w:val="Small Font (7 pt)"/>
    <w:basedOn w:val="DefaultParagraphFont"/>
    <w:rsid w:val="00C81726"/>
    <w:rPr>
      <w:sz w:val="14"/>
    </w:rPr>
  </w:style>
  <w:style w:type="paragraph" w:customStyle="1" w:styleId="UnderlinedText">
    <w:name w:val="Underlined Text"/>
    <w:basedOn w:val="Normal"/>
    <w:qFormat/>
    <w:rsid w:val="00C81726"/>
    <w:rPr>
      <w:rFonts w:eastAsia="Times New Roman"/>
      <w:b/>
      <w:szCs w:val="20"/>
    </w:rPr>
  </w:style>
  <w:style w:type="character" w:customStyle="1" w:styleId="SmallText-New">
    <w:name w:val="Small Text - New"/>
    <w:basedOn w:val="DefaultParagraphFont"/>
    <w:rsid w:val="00C81726"/>
    <w:rPr>
      <w:rFonts w:ascii="Arial Narrow" w:hAnsi="Arial Narrow"/>
      <w:sz w:val="14"/>
    </w:rPr>
  </w:style>
  <w:style w:type="paragraph" w:customStyle="1" w:styleId="Smalltext">
    <w:name w:val="Small text"/>
    <w:aliases w:val="Quote1,Quote11"/>
    <w:basedOn w:val="Normal"/>
    <w:link w:val="SmalltextChar"/>
    <w:qFormat/>
    <w:rsid w:val="00C81726"/>
    <w:rPr>
      <w:rFonts w:ascii="Arial Narrow" w:eastAsia="Times New Roman" w:hAnsi="Arial Narrow"/>
    </w:rPr>
  </w:style>
  <w:style w:type="character" w:customStyle="1" w:styleId="Underlined-New">
    <w:name w:val="Underlined - New"/>
    <w:basedOn w:val="DefaultParagraphFont"/>
    <w:rsid w:val="00C81726"/>
    <w:rPr>
      <w:rFonts w:ascii="Arial Narrow" w:hAnsi="Arial Narrow"/>
      <w:sz w:val="16"/>
      <w:u w:val="single"/>
    </w:rPr>
  </w:style>
  <w:style w:type="paragraph" w:styleId="TOC2">
    <w:name w:val="toc 2"/>
    <w:basedOn w:val="Normal"/>
    <w:next w:val="Normal"/>
    <w:autoRedefine/>
    <w:uiPriority w:val="39"/>
    <w:rsid w:val="00C81726"/>
    <w:pPr>
      <w:ind w:left="200"/>
    </w:pPr>
    <w:rPr>
      <w:rFonts w:eastAsia="Times New Roman"/>
      <w:sz w:val="20"/>
      <w:lang w:bidi="en-US"/>
    </w:rPr>
  </w:style>
  <w:style w:type="paragraph" w:styleId="Caption">
    <w:name w:val="caption"/>
    <w:basedOn w:val="Normal"/>
    <w:next w:val="Normal"/>
    <w:qFormat/>
    <w:rsid w:val="00C81726"/>
    <w:rPr>
      <w:rFonts w:eastAsia="Times New Roman"/>
      <w:b/>
      <w:bCs/>
      <w:sz w:val="18"/>
      <w:szCs w:val="18"/>
      <w:lang w:bidi="en-US"/>
    </w:rPr>
  </w:style>
  <w:style w:type="paragraph" w:styleId="TOCHeading">
    <w:name w:val="TOC Heading"/>
    <w:basedOn w:val="Heading1"/>
    <w:next w:val="Normal"/>
    <w:uiPriority w:val="39"/>
    <w:qFormat/>
    <w:rsid w:val="00C8172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C81726"/>
    <w:rPr>
      <w:rFonts w:ascii="Arial Narrow" w:hAnsi="Arial Narrow"/>
      <w:dstrike w:val="0"/>
      <w:sz w:val="20"/>
      <w:bdr w:val="single" w:sz="2" w:space="0" w:color="auto"/>
      <w:vertAlign w:val="baseline"/>
    </w:rPr>
  </w:style>
  <w:style w:type="character" w:customStyle="1" w:styleId="style65">
    <w:name w:val="style65"/>
    <w:basedOn w:val="DefaultParagraphFont"/>
    <w:rsid w:val="00C81726"/>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C81726"/>
    <w:rPr>
      <w:rFonts w:cs="Arial"/>
      <w:bCs/>
      <w:szCs w:val="26"/>
      <w:u w:val="single"/>
      <w:lang w:val="en-US" w:eastAsia="en-US" w:bidi="ar-SA"/>
    </w:rPr>
  </w:style>
  <w:style w:type="character" w:customStyle="1" w:styleId="qlabel">
    <w:name w:val="q_label"/>
    <w:basedOn w:val="DefaultParagraphFont"/>
    <w:rsid w:val="00C81726"/>
  </w:style>
  <w:style w:type="character" w:customStyle="1" w:styleId="alabel">
    <w:name w:val="a_label"/>
    <w:basedOn w:val="DefaultParagraphFont"/>
    <w:rsid w:val="00C81726"/>
  </w:style>
  <w:style w:type="character" w:customStyle="1" w:styleId="Style1Char1">
    <w:name w:val="Style1 Char1"/>
    <w:basedOn w:val="DefaultParagraphFont"/>
    <w:rsid w:val="00C81726"/>
    <w:rPr>
      <w:rFonts w:eastAsia="SimSun"/>
      <w:sz w:val="20"/>
      <w:szCs w:val="24"/>
      <w:u w:val="single"/>
      <w:lang w:val="en-US" w:eastAsia="zh-CN" w:bidi="ar-SA"/>
    </w:rPr>
  </w:style>
  <w:style w:type="character" w:customStyle="1" w:styleId="UnderlineCharChar">
    <w:name w:val="Underline Char Char"/>
    <w:basedOn w:val="DefaultParagraphFont"/>
    <w:rsid w:val="00C81726"/>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C81726"/>
    <w:rPr>
      <w:rFonts w:eastAsia="MS Mincho"/>
      <w:b/>
      <w:u w:val="single"/>
      <w:lang w:val="en-US" w:eastAsia="en-US" w:bidi="ar-SA"/>
    </w:rPr>
  </w:style>
  <w:style w:type="character" w:customStyle="1" w:styleId="CardTextChar0">
    <w:name w:val="Card Text Char"/>
    <w:basedOn w:val="DefaultParagraphFont"/>
    <w:rsid w:val="00C81726"/>
    <w:rPr>
      <w:rFonts w:ascii="Times New Roman" w:eastAsia="Times New Roman" w:hAnsi="Times New Roman" w:cs="Times New Roman"/>
      <w:szCs w:val="24"/>
    </w:rPr>
  </w:style>
  <w:style w:type="character" w:customStyle="1" w:styleId="reduce2">
    <w:name w:val="reduce2"/>
    <w:basedOn w:val="DefaultParagraphFont"/>
    <w:rsid w:val="00C81726"/>
    <w:rPr>
      <w:rFonts w:ascii="Arial" w:hAnsi="Arial" w:cs="Arial"/>
      <w:color w:val="000000"/>
      <w:sz w:val="10"/>
      <w:szCs w:val="22"/>
    </w:rPr>
  </w:style>
  <w:style w:type="paragraph" w:customStyle="1" w:styleId="BoldUnderline">
    <w:name w:val="BoldUnderline"/>
    <w:link w:val="BoldUnderlineChar"/>
    <w:uiPriority w:val="99"/>
    <w:qFormat/>
    <w:rsid w:val="00C81726"/>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C81726"/>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C81726"/>
    <w:rPr>
      <w:rFonts w:cs="Arial"/>
      <w:bCs/>
      <w:szCs w:val="26"/>
      <w:u w:val="single"/>
      <w:lang w:val="en-US" w:eastAsia="en-US" w:bidi="ar-SA"/>
    </w:rPr>
  </w:style>
  <w:style w:type="paragraph" w:customStyle="1" w:styleId="evidencetextChar">
    <w:name w:val="evidence text Char"/>
    <w:basedOn w:val="Normal"/>
    <w:qFormat/>
    <w:rsid w:val="00C81726"/>
    <w:pPr>
      <w:ind w:left="1728" w:right="1008"/>
    </w:pPr>
    <w:rPr>
      <w:rFonts w:eastAsia="Times New Roman"/>
      <w:color w:val="000000"/>
      <w:sz w:val="18"/>
    </w:rPr>
  </w:style>
  <w:style w:type="character" w:customStyle="1" w:styleId="underline2">
    <w:name w:val="underline2"/>
    <w:basedOn w:val="DefaultParagraphFont"/>
    <w:rsid w:val="00C81726"/>
    <w:rPr>
      <w:u w:val="single"/>
    </w:rPr>
  </w:style>
  <w:style w:type="character" w:customStyle="1" w:styleId="Style11ptUnderlineBorderSinglesolidlineAuto05pt">
    <w:name w:val="Style 11 pt Underline Border: : (Single solid line Auto  0.5 pt..."/>
    <w:rsid w:val="00C81726"/>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C81726"/>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C81726"/>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C81726"/>
    <w:rPr>
      <w:u w:val="single"/>
    </w:rPr>
  </w:style>
  <w:style w:type="paragraph" w:customStyle="1" w:styleId="UnderlineChar4">
    <w:name w:val="Underline Char4"/>
    <w:basedOn w:val="Normal"/>
    <w:link w:val="UnderlineChar4Char"/>
    <w:qFormat/>
    <w:rsid w:val="00C81726"/>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C81726"/>
    <w:rPr>
      <w:b/>
      <w:u w:val="single"/>
    </w:rPr>
  </w:style>
  <w:style w:type="paragraph" w:customStyle="1" w:styleId="BoldandUnderlineChar3">
    <w:name w:val="Bold and Underline Char3"/>
    <w:basedOn w:val="Normal"/>
    <w:link w:val="BoldandUnderlineChar3Char2"/>
    <w:qFormat/>
    <w:rsid w:val="00C81726"/>
    <w:rPr>
      <w:rFonts w:asciiTheme="minorHAnsi" w:hAnsiTheme="minorHAnsi" w:cstheme="minorBidi"/>
      <w:b/>
      <w:u w:val="single"/>
    </w:rPr>
  </w:style>
  <w:style w:type="paragraph" w:customStyle="1" w:styleId="StyleUnderlineChar11pt">
    <w:name w:val="Style Underline Char + 11 pt"/>
    <w:basedOn w:val="Normal"/>
    <w:link w:val="StyleUnderlineChar11ptChar"/>
    <w:qFormat/>
    <w:rsid w:val="00C81726"/>
    <w:rPr>
      <w:rFonts w:eastAsia="Times New Roman"/>
      <w:u w:val="single"/>
    </w:rPr>
  </w:style>
  <w:style w:type="character" w:customStyle="1" w:styleId="StyleUnderlineChar11ptChar">
    <w:name w:val="Style Underline Char + 11 pt Char"/>
    <w:basedOn w:val="DefaultParagraphFont"/>
    <w:link w:val="StyleUnderlineChar11pt"/>
    <w:rsid w:val="00C81726"/>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C81726"/>
    <w:rPr>
      <w:rFonts w:eastAsia="Times New Roman"/>
      <w:b/>
      <w:bCs/>
      <w:u w:val="single"/>
    </w:rPr>
  </w:style>
  <w:style w:type="character" w:customStyle="1" w:styleId="StyleUnderlineChar11ptBoldChar">
    <w:name w:val="Style Underline Char + 11 pt Bold Char"/>
    <w:basedOn w:val="DefaultParagraphFont"/>
    <w:link w:val="StyleUnderlineChar11ptBold"/>
    <w:rsid w:val="00C81726"/>
    <w:rPr>
      <w:rFonts w:ascii="Calibri" w:eastAsia="Times New Roman" w:hAnsi="Calibri" w:cs="Calibri"/>
      <w:b/>
      <w:bCs/>
      <w:u w:val="single"/>
    </w:rPr>
  </w:style>
  <w:style w:type="character" w:customStyle="1" w:styleId="inside-head">
    <w:name w:val="inside-head"/>
    <w:basedOn w:val="DefaultParagraphFont"/>
    <w:rsid w:val="00C81726"/>
  </w:style>
  <w:style w:type="paragraph" w:customStyle="1" w:styleId="Style3">
    <w:name w:val="Style3"/>
    <w:basedOn w:val="Normal"/>
    <w:link w:val="Style3Char"/>
    <w:qFormat/>
    <w:rsid w:val="00C81726"/>
    <w:rPr>
      <w:rFonts w:ascii="Arial Narrow" w:eastAsia="Times New Roman" w:hAnsi="Arial Narrow"/>
      <w:b/>
    </w:rPr>
  </w:style>
  <w:style w:type="character" w:customStyle="1" w:styleId="Style3Char">
    <w:name w:val="Style3 Char"/>
    <w:basedOn w:val="DefaultParagraphFont"/>
    <w:link w:val="Style3"/>
    <w:rsid w:val="00C81726"/>
    <w:rPr>
      <w:rFonts w:ascii="Arial Narrow" w:eastAsia="Times New Roman" w:hAnsi="Arial Narrow" w:cs="Calibri"/>
      <w:b/>
    </w:rPr>
  </w:style>
  <w:style w:type="character" w:customStyle="1" w:styleId="7TimesNewRoman">
    <w:name w:val="7 Times New Roman"/>
    <w:rsid w:val="00C8172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C81726"/>
  </w:style>
  <w:style w:type="character" w:customStyle="1" w:styleId="officialsbureau">
    <w:name w:val="official_s_bureau"/>
    <w:basedOn w:val="DefaultParagraphFont"/>
    <w:rsid w:val="00C81726"/>
  </w:style>
  <w:style w:type="paragraph" w:customStyle="1" w:styleId="Stylecard11ptUnderline">
    <w:name w:val="Style card + 11 pt Underline"/>
    <w:basedOn w:val="Normal"/>
    <w:link w:val="Stylecard11ptUnderlineChar"/>
    <w:qFormat/>
    <w:rsid w:val="00C81726"/>
    <w:pPr>
      <w:ind w:left="288" w:right="288"/>
    </w:pPr>
    <w:rPr>
      <w:rFonts w:eastAsia="SimSun"/>
      <w:u w:val="single"/>
      <w:lang w:eastAsia="zh-CN"/>
    </w:rPr>
  </w:style>
  <w:style w:type="character" w:customStyle="1" w:styleId="Stylecard11ptUnderlineChar">
    <w:name w:val="Style card + 11 pt Underline Char"/>
    <w:link w:val="Stylecard11ptUnderline"/>
    <w:rsid w:val="00C81726"/>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C81726"/>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C81726"/>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C8172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C81726"/>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C81726"/>
    <w:rPr>
      <w:rFonts w:ascii="Calibri" w:eastAsia="SimSun" w:hAnsi="Calibri" w:cs="Calibri"/>
      <w:u w:val="single"/>
      <w:lang w:eastAsia="zh-CN"/>
    </w:rPr>
  </w:style>
  <w:style w:type="paragraph" w:styleId="HTMLPreformatted">
    <w:name w:val="HTML Preformatted"/>
    <w:basedOn w:val="Normal"/>
    <w:link w:val="HTMLPreformattedChar"/>
    <w:rsid w:val="00C81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C81726"/>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C81726"/>
    <w:rPr>
      <w:u w:val="single"/>
    </w:rPr>
  </w:style>
  <w:style w:type="character" w:customStyle="1" w:styleId="StyleUnderlining11ptChar">
    <w:name w:val="Style Underlining + 11 pt Char"/>
    <w:basedOn w:val="DefaultParagraphFont"/>
    <w:link w:val="StyleUnderlining11pt"/>
    <w:rsid w:val="00C81726"/>
    <w:rPr>
      <w:rFonts w:ascii="Calibri" w:hAnsi="Calibri" w:cs="Calibri"/>
      <w:u w:val="single"/>
    </w:rPr>
  </w:style>
  <w:style w:type="paragraph" w:customStyle="1" w:styleId="StyleCardText9pt">
    <w:name w:val="Style Card Text + 9 pt"/>
    <w:basedOn w:val="Normal"/>
    <w:link w:val="StyleCardText9ptChar"/>
    <w:qFormat/>
    <w:rsid w:val="00C81726"/>
    <w:pPr>
      <w:spacing w:after="200"/>
      <w:contextualSpacing/>
    </w:pPr>
    <w:rPr>
      <w:rFonts w:eastAsia="Calibri"/>
    </w:rPr>
  </w:style>
  <w:style w:type="character" w:customStyle="1" w:styleId="StyleCardText9ptChar">
    <w:name w:val="Style Card Text + 9 pt Char"/>
    <w:basedOn w:val="DefaultParagraphFont"/>
    <w:link w:val="StyleCardText9pt"/>
    <w:rsid w:val="00C81726"/>
    <w:rPr>
      <w:rFonts w:ascii="Calibri" w:eastAsia="Calibri" w:hAnsi="Calibri" w:cs="Calibri"/>
    </w:rPr>
  </w:style>
  <w:style w:type="paragraph" w:styleId="Quote">
    <w:name w:val="Quote"/>
    <w:basedOn w:val="Normal"/>
    <w:next w:val="Normal"/>
    <w:link w:val="QuoteChar"/>
    <w:uiPriority w:val="29"/>
    <w:qFormat/>
    <w:rsid w:val="00C81726"/>
    <w:pPr>
      <w:widowControl w:val="0"/>
    </w:pPr>
    <w:rPr>
      <w:rFonts w:eastAsia="Times New Roman"/>
      <w:iCs/>
      <w:color w:val="000000"/>
      <w:lang w:bidi="en-US"/>
    </w:rPr>
  </w:style>
  <w:style w:type="character" w:customStyle="1" w:styleId="QuoteChar">
    <w:name w:val="Quote Char"/>
    <w:basedOn w:val="DefaultParagraphFont"/>
    <w:link w:val="Quote"/>
    <w:uiPriority w:val="29"/>
    <w:rsid w:val="00C81726"/>
    <w:rPr>
      <w:rFonts w:ascii="Calibri" w:eastAsia="Times New Roman" w:hAnsi="Calibri" w:cs="Calibri"/>
      <w:iCs/>
      <w:color w:val="000000"/>
      <w:lang w:bidi="en-US"/>
    </w:rPr>
  </w:style>
  <w:style w:type="paragraph" w:customStyle="1" w:styleId="Underlining">
    <w:name w:val="Underlining"/>
    <w:basedOn w:val="Normal"/>
    <w:link w:val="UnderliningChar"/>
    <w:qFormat/>
    <w:rsid w:val="00C81726"/>
    <w:rPr>
      <w:rFonts w:ascii="Arial Narrow" w:hAnsi="Arial Narrow" w:cs="Times New Roman"/>
      <w:u w:val="single"/>
    </w:rPr>
  </w:style>
  <w:style w:type="character" w:customStyle="1" w:styleId="ital-inline">
    <w:name w:val="ital-inline"/>
    <w:basedOn w:val="DefaultParagraphFont"/>
    <w:rsid w:val="00C81726"/>
  </w:style>
  <w:style w:type="character" w:customStyle="1" w:styleId="underlineChar">
    <w:name w:val="underline Char"/>
    <w:basedOn w:val="DefaultParagraphFont"/>
    <w:rsid w:val="00C8172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C8172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C81726"/>
    <w:rPr>
      <w:sz w:val="20"/>
      <w:u w:val="single"/>
    </w:rPr>
  </w:style>
  <w:style w:type="paragraph" w:styleId="BodyTextIndent2">
    <w:name w:val="Body Text Indent 2"/>
    <w:basedOn w:val="Normal"/>
    <w:link w:val="BodyTextIndent2Char"/>
    <w:unhideWhenUsed/>
    <w:rsid w:val="00C81726"/>
    <w:pPr>
      <w:spacing w:after="120" w:line="480" w:lineRule="auto"/>
      <w:ind w:left="360"/>
    </w:pPr>
  </w:style>
  <w:style w:type="character" w:customStyle="1" w:styleId="BodyTextIndent2Char">
    <w:name w:val="Body Text Indent 2 Char"/>
    <w:basedOn w:val="DefaultParagraphFont"/>
    <w:link w:val="BodyTextIndent2"/>
    <w:rsid w:val="00C81726"/>
    <w:rPr>
      <w:rFonts w:ascii="Calibri" w:hAnsi="Calibri" w:cs="Calibri"/>
    </w:rPr>
  </w:style>
  <w:style w:type="paragraph" w:styleId="BodyTextIndent3">
    <w:name w:val="Body Text Indent 3"/>
    <w:basedOn w:val="Normal"/>
    <w:link w:val="BodyTextIndent3Char"/>
    <w:uiPriority w:val="99"/>
    <w:semiHidden/>
    <w:unhideWhenUsed/>
    <w:rsid w:val="00C81726"/>
    <w:pPr>
      <w:spacing w:after="120"/>
      <w:ind w:left="360"/>
    </w:pPr>
    <w:rPr>
      <w:szCs w:val="16"/>
    </w:rPr>
  </w:style>
  <w:style w:type="character" w:customStyle="1" w:styleId="BodyTextIndent3Char">
    <w:name w:val="Body Text Indent 3 Char"/>
    <w:basedOn w:val="DefaultParagraphFont"/>
    <w:link w:val="BodyTextIndent3"/>
    <w:uiPriority w:val="99"/>
    <w:semiHidden/>
    <w:rsid w:val="00C81726"/>
    <w:rPr>
      <w:rFonts w:ascii="Calibri" w:hAnsi="Calibri" w:cs="Calibri"/>
      <w:szCs w:val="16"/>
    </w:rPr>
  </w:style>
  <w:style w:type="paragraph" w:styleId="BodyText2">
    <w:name w:val="Body Text 2"/>
    <w:basedOn w:val="Normal"/>
    <w:link w:val="BodyText2Char"/>
    <w:unhideWhenUsed/>
    <w:rsid w:val="00C81726"/>
    <w:pPr>
      <w:spacing w:after="120" w:line="480" w:lineRule="auto"/>
    </w:pPr>
  </w:style>
  <w:style w:type="character" w:customStyle="1" w:styleId="BodyText2Char">
    <w:name w:val="Body Text 2 Char"/>
    <w:basedOn w:val="DefaultParagraphFont"/>
    <w:link w:val="BodyText2"/>
    <w:rsid w:val="00C81726"/>
    <w:rPr>
      <w:rFonts w:ascii="Calibri" w:hAnsi="Calibri" w:cs="Calibri"/>
    </w:rPr>
  </w:style>
  <w:style w:type="paragraph" w:styleId="BodyTextIndent">
    <w:name w:val="Body Text Indent"/>
    <w:basedOn w:val="Normal"/>
    <w:link w:val="BodyTextIndentChar"/>
    <w:uiPriority w:val="99"/>
    <w:unhideWhenUsed/>
    <w:rsid w:val="00C81726"/>
    <w:pPr>
      <w:spacing w:after="120"/>
      <w:ind w:left="360"/>
    </w:pPr>
  </w:style>
  <w:style w:type="character" w:customStyle="1" w:styleId="BodyTextIndentChar">
    <w:name w:val="Body Text Indent Char"/>
    <w:basedOn w:val="DefaultParagraphFont"/>
    <w:link w:val="BodyTextIndent"/>
    <w:uiPriority w:val="99"/>
    <w:rsid w:val="00C81726"/>
    <w:rPr>
      <w:rFonts w:ascii="Calibri" w:hAnsi="Calibri" w:cs="Calibri"/>
    </w:rPr>
  </w:style>
  <w:style w:type="paragraph" w:styleId="BodyText3">
    <w:name w:val="Body Text 3"/>
    <w:basedOn w:val="Normal"/>
    <w:link w:val="BodyText3Char"/>
    <w:unhideWhenUsed/>
    <w:rsid w:val="00C81726"/>
    <w:pPr>
      <w:spacing w:after="120"/>
    </w:pPr>
    <w:rPr>
      <w:szCs w:val="16"/>
    </w:rPr>
  </w:style>
  <w:style w:type="character" w:customStyle="1" w:styleId="BodyText3Char">
    <w:name w:val="Body Text 3 Char"/>
    <w:basedOn w:val="DefaultParagraphFont"/>
    <w:link w:val="BodyText3"/>
    <w:rsid w:val="00C81726"/>
    <w:rPr>
      <w:rFonts w:ascii="Calibri" w:hAnsi="Calibri" w:cs="Calibri"/>
      <w:szCs w:val="16"/>
    </w:rPr>
  </w:style>
  <w:style w:type="character" w:customStyle="1" w:styleId="StyleBold">
    <w:name w:val="Style Bold"/>
    <w:basedOn w:val="DefaultParagraphFont"/>
    <w:uiPriority w:val="9"/>
    <w:semiHidden/>
    <w:rsid w:val="00C81726"/>
    <w:rPr>
      <w:b/>
      <w:bCs/>
    </w:rPr>
  </w:style>
  <w:style w:type="character" w:customStyle="1" w:styleId="body-text">
    <w:name w:val="body-text"/>
    <w:basedOn w:val="DefaultParagraphFont"/>
    <w:rsid w:val="00C81726"/>
  </w:style>
  <w:style w:type="paragraph" w:customStyle="1" w:styleId="StyleStyle411ptBoldBorderSinglesolidlineAuto0">
    <w:name w:val="Style Style4 + 11 pt Bold Border: : (Single solid line Auto  0...."/>
    <w:basedOn w:val="Normal"/>
    <w:link w:val="StyleStyle411ptBoldBorderSinglesolidlineAuto0Char"/>
    <w:qFormat/>
    <w:rsid w:val="00C81726"/>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C81726"/>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C81726"/>
    <w:rPr>
      <w:rFonts w:ascii="Tahoma" w:hAnsi="Tahoma" w:cs="Tahoma"/>
      <w:sz w:val="16"/>
      <w:szCs w:val="16"/>
    </w:rPr>
  </w:style>
  <w:style w:type="character" w:customStyle="1" w:styleId="globalcontentbody">
    <w:name w:val="globalcontentbody"/>
    <w:basedOn w:val="DefaultParagraphFont"/>
    <w:rsid w:val="00C81726"/>
  </w:style>
  <w:style w:type="paragraph" w:customStyle="1" w:styleId="StyleStyle112pt">
    <w:name w:val="Style Style1 + 12 pt"/>
    <w:basedOn w:val="Normal"/>
    <w:link w:val="StyleStyle112ptChar"/>
    <w:qFormat/>
    <w:rsid w:val="00C81726"/>
    <w:rPr>
      <w:rFonts w:eastAsia="SimSun"/>
      <w:u w:val="single"/>
      <w:lang w:eastAsia="zh-CN"/>
    </w:rPr>
  </w:style>
  <w:style w:type="character" w:customStyle="1" w:styleId="StyleStyle112ptChar">
    <w:name w:val="Style Style1 + 12 pt Char"/>
    <w:basedOn w:val="DefaultParagraphFont"/>
    <w:link w:val="StyleStyle112pt"/>
    <w:rsid w:val="00C81726"/>
    <w:rPr>
      <w:rFonts w:ascii="Calibri" w:eastAsia="SimSun" w:hAnsi="Calibri" w:cs="Calibri"/>
      <w:u w:val="single"/>
      <w:lang w:eastAsia="zh-CN"/>
    </w:rPr>
  </w:style>
  <w:style w:type="paragraph" w:customStyle="1" w:styleId="MinimizedText">
    <w:name w:val="Minimized Text"/>
    <w:basedOn w:val="Normal"/>
    <w:link w:val="MinimizedTextChar"/>
    <w:qFormat/>
    <w:rsid w:val="00C81726"/>
    <w:rPr>
      <w:rFonts w:eastAsia="Times New Roman"/>
    </w:rPr>
  </w:style>
  <w:style w:type="character" w:customStyle="1" w:styleId="MinimizedTextChar">
    <w:name w:val="Minimized Text Char"/>
    <w:basedOn w:val="DefaultParagraphFont"/>
    <w:link w:val="MinimizedText"/>
    <w:rsid w:val="00C81726"/>
    <w:rPr>
      <w:rFonts w:ascii="Calibri" w:eastAsia="Times New Roman" w:hAnsi="Calibri" w:cs="Calibri"/>
    </w:rPr>
  </w:style>
  <w:style w:type="character" w:customStyle="1" w:styleId="term1">
    <w:name w:val="term1"/>
    <w:basedOn w:val="DefaultParagraphFont"/>
    <w:rsid w:val="00C81726"/>
    <w:rPr>
      <w:b/>
      <w:bCs/>
    </w:rPr>
  </w:style>
  <w:style w:type="character" w:customStyle="1" w:styleId="Styleterm111ptUnderline">
    <w:name w:val="Style term1 + 11 pt Underline"/>
    <w:basedOn w:val="term1"/>
    <w:rsid w:val="00C81726"/>
    <w:rPr>
      <w:b/>
      <w:bCs/>
      <w:sz w:val="20"/>
      <w:u w:val="single"/>
    </w:rPr>
  </w:style>
  <w:style w:type="paragraph" w:customStyle="1" w:styleId="StyleMinimizedTextArialNarrow10pt">
    <w:name w:val="Style Minimized Text + Arial Narrow 10 pt"/>
    <w:basedOn w:val="MinimizedText"/>
    <w:link w:val="StyleMinimizedTextArialNarrow10ptChar"/>
    <w:qFormat/>
    <w:rsid w:val="00C81726"/>
    <w:rPr>
      <w:sz w:val="20"/>
    </w:rPr>
  </w:style>
  <w:style w:type="character" w:customStyle="1" w:styleId="StyleMinimizedTextArialNarrow10ptChar">
    <w:name w:val="Style Minimized Text + Arial Narrow 10 pt Char"/>
    <w:basedOn w:val="MinimizedTextChar"/>
    <w:link w:val="StyleMinimizedTextArialNarrow10pt"/>
    <w:rsid w:val="00C81726"/>
    <w:rPr>
      <w:rFonts w:ascii="Calibri" w:eastAsia="Times New Roman" w:hAnsi="Calibri" w:cs="Calibri"/>
      <w:sz w:val="20"/>
    </w:rPr>
  </w:style>
  <w:style w:type="character" w:customStyle="1" w:styleId="Styleunderline11ptBold">
    <w:name w:val="Style underline + 11 pt Bold"/>
    <w:basedOn w:val="underline"/>
    <w:rsid w:val="00C81726"/>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C81726"/>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C81726"/>
    <w:rPr>
      <w:rFonts w:ascii="Calibri" w:eastAsia="Times New Roman" w:hAnsi="Calibri" w:cs="Calibri"/>
      <w:u w:val="single"/>
      <w:bdr w:val="single" w:sz="4" w:space="0" w:color="auto"/>
    </w:rPr>
  </w:style>
  <w:style w:type="character" w:customStyle="1" w:styleId="Style9pt">
    <w:name w:val="Style 9 pt"/>
    <w:basedOn w:val="DefaultParagraphFont"/>
    <w:rsid w:val="00C81726"/>
    <w:rPr>
      <w:rFonts w:ascii="Times New Roman" w:hAnsi="Times New Roman"/>
      <w:sz w:val="20"/>
    </w:rPr>
  </w:style>
  <w:style w:type="paragraph" w:customStyle="1" w:styleId="StyleStyle49pt3">
    <w:name w:val="Style Style4 + 9 pt3"/>
    <w:basedOn w:val="Style4"/>
    <w:link w:val="StyleStyle49pt3Char"/>
    <w:qFormat/>
    <w:rsid w:val="00C81726"/>
    <w:rPr>
      <w:rFonts w:cs="Times New Roman"/>
    </w:rPr>
  </w:style>
  <w:style w:type="character" w:customStyle="1" w:styleId="StyleStyle49pt3Char">
    <w:name w:val="Style Style4 + 9 pt3 Char"/>
    <w:basedOn w:val="Style4Char"/>
    <w:link w:val="StyleStyle49pt3"/>
    <w:rsid w:val="00C81726"/>
    <w:rPr>
      <w:rFonts w:ascii="Calibri" w:eastAsia="Times New Roman" w:hAnsi="Calibri" w:cs="Times New Roman"/>
      <w:u w:val="single"/>
    </w:rPr>
  </w:style>
  <w:style w:type="paragraph" w:customStyle="1" w:styleId="StyleStyle4Bold">
    <w:name w:val="Style Style4 + Bold"/>
    <w:basedOn w:val="Style4"/>
    <w:link w:val="StyleStyle4BoldChar"/>
    <w:qFormat/>
    <w:rsid w:val="00C81726"/>
    <w:rPr>
      <w:rFonts w:cs="Times New Roman"/>
      <w:b/>
      <w:bCs/>
    </w:rPr>
  </w:style>
  <w:style w:type="character" w:customStyle="1" w:styleId="StyleStyle4BoldChar">
    <w:name w:val="Style Style4 + Bold Char"/>
    <w:basedOn w:val="Style4Char"/>
    <w:link w:val="StyleStyle4Bold"/>
    <w:rsid w:val="00C81726"/>
    <w:rPr>
      <w:rFonts w:ascii="Calibri" w:eastAsia="Times New Roman" w:hAnsi="Calibri" w:cs="Times New Roman"/>
      <w:b/>
      <w:bCs/>
      <w:u w:val="single"/>
    </w:rPr>
  </w:style>
  <w:style w:type="character" w:customStyle="1" w:styleId="CharChar11">
    <w:name w:val="Char Char11"/>
    <w:basedOn w:val="DefaultParagraphFont"/>
    <w:rsid w:val="00C81726"/>
    <w:rPr>
      <w:rFonts w:cs="Arial"/>
      <w:bCs/>
      <w:szCs w:val="26"/>
      <w:u w:val="single"/>
      <w:lang w:val="en-US" w:eastAsia="en-US" w:bidi="ar-SA"/>
    </w:rPr>
  </w:style>
  <w:style w:type="character" w:customStyle="1" w:styleId="authorbio">
    <w:name w:val="authorbio"/>
    <w:basedOn w:val="DefaultParagraphFont"/>
    <w:rsid w:val="00C81726"/>
  </w:style>
  <w:style w:type="character" w:customStyle="1" w:styleId="a">
    <w:name w:val="a"/>
    <w:basedOn w:val="DefaultParagraphFont"/>
    <w:rsid w:val="00C81726"/>
  </w:style>
  <w:style w:type="character" w:customStyle="1" w:styleId="StyleStyleUnderline411pt">
    <w:name w:val="Style Style Underline4 + 11 pt"/>
    <w:basedOn w:val="DefaultParagraphFont"/>
    <w:rsid w:val="00C81726"/>
    <w:rPr>
      <w:sz w:val="20"/>
      <w:u w:val="single"/>
    </w:rPr>
  </w:style>
  <w:style w:type="character" w:customStyle="1" w:styleId="StyleStyleUnderline411ptBold">
    <w:name w:val="Style Style Underline4 + 11 pt Bold"/>
    <w:basedOn w:val="DefaultParagraphFont"/>
    <w:rsid w:val="00C81726"/>
    <w:rPr>
      <w:b/>
      <w:bCs/>
      <w:sz w:val="20"/>
      <w:u w:val="single"/>
    </w:rPr>
  </w:style>
  <w:style w:type="character" w:customStyle="1" w:styleId="StyleStyleUnderline311pt">
    <w:name w:val="Style Style Underline3 + 11 pt"/>
    <w:basedOn w:val="DefaultParagraphFont"/>
    <w:rsid w:val="00C81726"/>
    <w:rPr>
      <w:sz w:val="20"/>
      <w:u w:val="single"/>
    </w:rPr>
  </w:style>
  <w:style w:type="character" w:customStyle="1" w:styleId="StyleStyleUnderline311ptBold">
    <w:name w:val="Style Style Underline3 + 11 pt Bold"/>
    <w:basedOn w:val="DefaultParagraphFont"/>
    <w:rsid w:val="00C81726"/>
    <w:rPr>
      <w:b/>
      <w:bCs/>
      <w:sz w:val="20"/>
      <w:u w:val="single"/>
    </w:rPr>
  </w:style>
  <w:style w:type="character" w:customStyle="1" w:styleId="StyleUnderline3">
    <w:name w:val="Style Underline3"/>
    <w:basedOn w:val="DefaultParagraphFont"/>
    <w:rsid w:val="00C81726"/>
    <w:rPr>
      <w:u w:val="single"/>
    </w:rPr>
  </w:style>
  <w:style w:type="paragraph" w:customStyle="1" w:styleId="StyleStyle111ptBorderSinglesolidlineAuto05ptL">
    <w:name w:val="Style Style1 + 11 pt Border: : (Single solid line Auto  0.5 pt L..."/>
    <w:link w:val="StyleStyle111ptBorderSinglesolidlineAuto05ptLChar"/>
    <w:qFormat/>
    <w:rsid w:val="00C81726"/>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C81726"/>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C81726"/>
    <w:rPr>
      <w:u w:val="single"/>
    </w:rPr>
  </w:style>
  <w:style w:type="character" w:customStyle="1" w:styleId="NothingChar">
    <w:name w:val="Nothing Char"/>
    <w:basedOn w:val="DefaultParagraphFont"/>
    <w:link w:val="Nothing"/>
    <w:rsid w:val="00C81726"/>
    <w:rPr>
      <w:rFonts w:ascii="Times New Roman" w:eastAsia="Times New Roman" w:hAnsi="Times New Roman" w:cs="Times New Roman"/>
      <w:sz w:val="20"/>
      <w:szCs w:val="24"/>
    </w:rPr>
  </w:style>
  <w:style w:type="character" w:customStyle="1" w:styleId="CardsFont12pt0">
    <w:name w:val="Cards + Font 12pt"/>
    <w:basedOn w:val="DefaultParagraphFont"/>
    <w:rsid w:val="00C81726"/>
    <w:rPr>
      <w:rFonts w:ascii="Times New Roman" w:eastAsia="Calibri" w:hAnsi="Times New Roman" w:cs="Times New Roman"/>
      <w:sz w:val="24"/>
      <w:szCs w:val="20"/>
      <w:u w:val="single"/>
    </w:rPr>
  </w:style>
  <w:style w:type="character" w:customStyle="1" w:styleId="SmallTextChar0">
    <w:name w:val="Small Text Char"/>
    <w:basedOn w:val="CardTextChar0"/>
    <w:rsid w:val="00C81726"/>
    <w:rPr>
      <w:rFonts w:ascii="Times New Roman" w:eastAsia="MS Mincho" w:hAnsi="Times New Roman" w:cs="Times New Roman"/>
      <w:sz w:val="15"/>
      <w:szCs w:val="24"/>
      <w:lang w:eastAsia="ja-JP"/>
    </w:rPr>
  </w:style>
  <w:style w:type="paragraph" w:customStyle="1" w:styleId="Circled">
    <w:name w:val="Circled"/>
    <w:link w:val="CircledChar"/>
    <w:qFormat/>
    <w:rsid w:val="00C81726"/>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C81726"/>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C81726"/>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C81726"/>
  </w:style>
  <w:style w:type="character" w:customStyle="1" w:styleId="part-of-speech">
    <w:name w:val="part-of-speech"/>
    <w:basedOn w:val="DefaultParagraphFont"/>
    <w:rsid w:val="00C81726"/>
  </w:style>
  <w:style w:type="character" w:customStyle="1" w:styleId="sep">
    <w:name w:val="sep"/>
    <w:basedOn w:val="DefaultParagraphFont"/>
    <w:rsid w:val="00C81726"/>
  </w:style>
  <w:style w:type="character" w:customStyle="1" w:styleId="pron">
    <w:name w:val="pron"/>
    <w:basedOn w:val="DefaultParagraphFont"/>
    <w:rsid w:val="00C81726"/>
  </w:style>
  <w:style w:type="paragraph" w:customStyle="1" w:styleId="StyleStyle4LatinTimesNewRomanAsianSimSun">
    <w:name w:val="Style Style4 + (Latin) Times New Roman (Asian) SimSun"/>
    <w:basedOn w:val="Normal"/>
    <w:link w:val="StyleStyle4LatinTimesNewRomanAsianSimSunChar"/>
    <w:qFormat/>
    <w:rsid w:val="00C81726"/>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C81726"/>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81726"/>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C81726"/>
    <w:rPr>
      <w:rFonts w:ascii="Calibri" w:eastAsia="SimSun" w:hAnsi="Calibri" w:cs="Calibri"/>
      <w:b/>
      <w:bCs/>
      <w:u w:val="single"/>
    </w:rPr>
  </w:style>
  <w:style w:type="character" w:customStyle="1" w:styleId="CharChar3">
    <w:name w:val="Char Char3"/>
    <w:basedOn w:val="DefaultParagraphFont"/>
    <w:rsid w:val="00C81726"/>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C81726"/>
    <w:rPr>
      <w:bCs/>
      <w:szCs w:val="26"/>
      <w:u w:val="single"/>
    </w:rPr>
  </w:style>
  <w:style w:type="paragraph" w:styleId="Subtitle">
    <w:name w:val="Subtitle"/>
    <w:aliases w:val="Underlined card text"/>
    <w:basedOn w:val="Normal"/>
    <w:next w:val="Normal"/>
    <w:link w:val="SubtitleChar"/>
    <w:uiPriority w:val="99"/>
    <w:qFormat/>
    <w:rsid w:val="00C81726"/>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C81726"/>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C81726"/>
    <w:rPr>
      <w:rFonts w:cs="Times New Roman"/>
    </w:rPr>
  </w:style>
  <w:style w:type="character" w:customStyle="1" w:styleId="StyleStyle411pt1Char">
    <w:name w:val="Style Style4 + 11 pt1 Char"/>
    <w:basedOn w:val="Style4Char"/>
    <w:link w:val="StyleStyle411pt1"/>
    <w:rsid w:val="00C81726"/>
    <w:rPr>
      <w:rFonts w:ascii="Calibri" w:eastAsia="Times New Roman" w:hAnsi="Calibri" w:cs="Times New Roman"/>
      <w:u w:val="single"/>
    </w:rPr>
  </w:style>
  <w:style w:type="character" w:customStyle="1" w:styleId="BoldandUnderlineCharChar2">
    <w:name w:val="Bold and Underline Char Char2"/>
    <w:basedOn w:val="DefaultParagraphFont"/>
    <w:rsid w:val="00C81726"/>
    <w:rPr>
      <w:b/>
      <w:u w:val="single"/>
      <w:lang w:val="en-US" w:eastAsia="en-US" w:bidi="ar-SA"/>
    </w:rPr>
  </w:style>
  <w:style w:type="character" w:customStyle="1" w:styleId="StyleUnderlineCharChar111pt">
    <w:name w:val="Style Underline Char Char1 + 11 pt"/>
    <w:basedOn w:val="DefaultParagraphFont"/>
    <w:rsid w:val="00C8172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C81726"/>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C81726"/>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C81726"/>
    <w:rPr>
      <w:sz w:val="22"/>
      <w:u w:val="single"/>
    </w:rPr>
  </w:style>
  <w:style w:type="paragraph" w:customStyle="1" w:styleId="StyleMinimizedTextArialNarrow9pt">
    <w:name w:val="Style Minimized Text + Arial Narrow 9 pt"/>
    <w:basedOn w:val="Normal"/>
    <w:link w:val="StyleMinimizedTextArialNarrow9ptChar"/>
    <w:qFormat/>
    <w:rsid w:val="00C81726"/>
    <w:rPr>
      <w:rFonts w:eastAsia="Times New Roman"/>
    </w:rPr>
  </w:style>
  <w:style w:type="character" w:customStyle="1" w:styleId="StyleMinimizedTextArialNarrow9ptChar">
    <w:name w:val="Style Minimized Text + Arial Narrow 9 pt Char"/>
    <w:basedOn w:val="DefaultParagraphFont"/>
    <w:link w:val="StyleMinimizedTextArialNarrow9pt"/>
    <w:rsid w:val="00C81726"/>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C81726"/>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C81726"/>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C8172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C81726"/>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C81726"/>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C81726"/>
    <w:rPr>
      <w:b w:val="0"/>
      <w:bCs/>
      <w:sz w:val="20"/>
      <w:u w:val="single"/>
      <w:lang w:val="en-US" w:eastAsia="en-US" w:bidi="ar-SA"/>
    </w:rPr>
  </w:style>
  <w:style w:type="character" w:customStyle="1" w:styleId="Styleunderline9pt">
    <w:name w:val="Style underline + 9 pt"/>
    <w:basedOn w:val="underline"/>
    <w:rsid w:val="00C81726"/>
    <w:rPr>
      <w:rFonts w:ascii="Times New Roman" w:hAnsi="Times New Roman" w:cs="Times New Roman"/>
      <w:b/>
      <w:sz w:val="20"/>
      <w:u w:val="single"/>
    </w:rPr>
  </w:style>
  <w:style w:type="character" w:customStyle="1" w:styleId="StyleTimesNewRoman9pt">
    <w:name w:val="Style Times New Roman 9 pt"/>
    <w:basedOn w:val="DefaultParagraphFont"/>
    <w:rsid w:val="00C81726"/>
    <w:rPr>
      <w:rFonts w:ascii="Times New Roman" w:hAnsi="Times New Roman"/>
      <w:sz w:val="20"/>
    </w:rPr>
  </w:style>
  <w:style w:type="character" w:customStyle="1" w:styleId="Styleunderline9pt1">
    <w:name w:val="Style underline + 9 pt1"/>
    <w:basedOn w:val="underline"/>
    <w:rsid w:val="00C81726"/>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C81726"/>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C81726"/>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C81726"/>
    <w:rPr>
      <w:b/>
      <w:bCs/>
      <w:noProof w:val="0"/>
      <w:sz w:val="20"/>
      <w:u w:val="single"/>
      <w:lang w:val="en-US" w:eastAsia="en-US" w:bidi="ar-SA"/>
    </w:rPr>
  </w:style>
  <w:style w:type="character" w:customStyle="1" w:styleId="Hyperlink23">
    <w:name w:val="Hyperlink23"/>
    <w:basedOn w:val="DefaultParagraphFont"/>
    <w:rsid w:val="00C81726"/>
    <w:rPr>
      <w:color w:val="3300CC"/>
      <w:u w:val="single"/>
    </w:rPr>
  </w:style>
  <w:style w:type="paragraph" w:customStyle="1" w:styleId="cardCharChar">
    <w:name w:val="card Char Char"/>
    <w:basedOn w:val="Normal"/>
    <w:link w:val="cardCharCharChar"/>
    <w:qFormat/>
    <w:rsid w:val="00C81726"/>
    <w:pPr>
      <w:ind w:left="288" w:right="288"/>
    </w:pPr>
    <w:rPr>
      <w:rFonts w:eastAsia="Times New Roman"/>
      <w:szCs w:val="20"/>
    </w:rPr>
  </w:style>
  <w:style w:type="character" w:customStyle="1" w:styleId="cardCharCharChar">
    <w:name w:val="card Char Char Char"/>
    <w:basedOn w:val="DefaultParagraphFont"/>
    <w:link w:val="cardCharChar"/>
    <w:rsid w:val="00C81726"/>
    <w:rPr>
      <w:rFonts w:ascii="Calibri" w:eastAsia="Times New Roman" w:hAnsi="Calibri" w:cs="Calibri"/>
      <w:szCs w:val="20"/>
    </w:rPr>
  </w:style>
  <w:style w:type="character" w:customStyle="1" w:styleId="StyleunderlineArialNarrow9ptBold">
    <w:name w:val="Style underline + Arial Narrow 9 pt Bold"/>
    <w:basedOn w:val="underline"/>
    <w:rsid w:val="00C81726"/>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C81726"/>
  </w:style>
  <w:style w:type="character" w:customStyle="1" w:styleId="StylecardCharCharArialNarrow9ptChar">
    <w:name w:val="Style card Char Char + Arial Narrow 9 pt Char"/>
    <w:basedOn w:val="cardCharCharChar"/>
    <w:link w:val="StylecardCharCharArialNarrow9pt"/>
    <w:rsid w:val="00C81726"/>
    <w:rPr>
      <w:rFonts w:ascii="Calibri" w:eastAsia="Times New Roman" w:hAnsi="Calibri" w:cs="Calibri"/>
      <w:szCs w:val="20"/>
    </w:rPr>
  </w:style>
  <w:style w:type="character" w:customStyle="1" w:styleId="UnderlineCharCharChar">
    <w:name w:val="Underline Char Char Char"/>
    <w:basedOn w:val="DefaultParagraphFont"/>
    <w:rsid w:val="00C81726"/>
    <w:rPr>
      <w:noProof w:val="0"/>
      <w:u w:val="single"/>
      <w:lang w:val="en-US" w:eastAsia="en-US" w:bidi="ar-SA"/>
    </w:rPr>
  </w:style>
  <w:style w:type="character" w:customStyle="1" w:styleId="CardTextChar1">
    <w:name w:val="Card Text Char1"/>
    <w:basedOn w:val="DefaultParagraphFont"/>
    <w:rsid w:val="00C8172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C81726"/>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C8172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C8172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C81726"/>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C81726"/>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C81726"/>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C8172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C81726"/>
    <w:rPr>
      <w:rFonts w:eastAsia="Times New Roman"/>
    </w:rPr>
  </w:style>
  <w:style w:type="character" w:customStyle="1" w:styleId="TextsmallChar">
    <w:name w:val="Textsmall Char"/>
    <w:basedOn w:val="DefaultParagraphFont"/>
    <w:link w:val="Textsmall"/>
    <w:rsid w:val="00C81726"/>
    <w:rPr>
      <w:rFonts w:ascii="Calibri" w:eastAsia="Times New Roman" w:hAnsi="Calibri" w:cs="Calibri"/>
    </w:rPr>
  </w:style>
  <w:style w:type="character" w:customStyle="1" w:styleId="CharChar111">
    <w:name w:val="Char Char111"/>
    <w:basedOn w:val="DefaultParagraphFont"/>
    <w:rsid w:val="00C81726"/>
    <w:rPr>
      <w:rFonts w:cs="Arial"/>
      <w:bCs/>
      <w:szCs w:val="26"/>
      <w:u w:val="single"/>
      <w:lang w:val="en-US" w:eastAsia="en-US" w:bidi="ar-SA"/>
    </w:rPr>
  </w:style>
  <w:style w:type="character" w:customStyle="1" w:styleId="UnderlineBold">
    <w:name w:val="Underline + Bold"/>
    <w:uiPriority w:val="1"/>
    <w:qFormat/>
    <w:rsid w:val="00C81726"/>
    <w:rPr>
      <w:b/>
      <w:sz w:val="20"/>
      <w:u w:val="single"/>
    </w:rPr>
  </w:style>
  <w:style w:type="paragraph" w:customStyle="1" w:styleId="cardtextsmall">
    <w:name w:val="card text small"/>
    <w:basedOn w:val="Normal"/>
    <w:qFormat/>
    <w:rsid w:val="00C81726"/>
    <w:rPr>
      <w:rFonts w:ascii="Arial Narrow" w:eastAsia="Times New Roman" w:hAnsi="Arial Narrow"/>
    </w:rPr>
  </w:style>
  <w:style w:type="character" w:customStyle="1" w:styleId="AUnterdline">
    <w:name w:val="AUnterdline"/>
    <w:rsid w:val="00C8172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C81726"/>
    <w:rPr>
      <w:rFonts w:ascii="Times New Roman" w:hAnsi="Times New Roman"/>
      <w:b/>
      <w:bCs/>
      <w:sz w:val="20"/>
      <w:u w:val="single"/>
      <w:bdr w:val="single" w:sz="4" w:space="0" w:color="auto"/>
    </w:rPr>
  </w:style>
  <w:style w:type="character" w:customStyle="1" w:styleId="highlightedsearchterm">
    <w:name w:val="highlightedsearchterm"/>
    <w:rsid w:val="00C81726"/>
  </w:style>
  <w:style w:type="character" w:customStyle="1" w:styleId="StyleUnderline1">
    <w:name w:val="Style Underline1"/>
    <w:basedOn w:val="DefaultParagraphFont"/>
    <w:rsid w:val="00C81726"/>
    <w:rPr>
      <w:rFonts w:ascii="Times New Roman" w:hAnsi="Times New Roman"/>
      <w:sz w:val="20"/>
      <w:u w:val="single"/>
    </w:rPr>
  </w:style>
  <w:style w:type="paragraph" w:customStyle="1" w:styleId="CardIndented">
    <w:name w:val="Card (Indented)"/>
    <w:basedOn w:val="Normal"/>
    <w:link w:val="CardIndentedChar"/>
    <w:qFormat/>
    <w:rsid w:val="00C81726"/>
    <w:pPr>
      <w:ind w:left="288"/>
    </w:pPr>
  </w:style>
  <w:style w:type="paragraph" w:customStyle="1" w:styleId="StyleStyle49pt10">
    <w:name w:val="Style Style4 + 9 pt10"/>
    <w:basedOn w:val="Style4"/>
    <w:link w:val="StyleStyle49pt10Char"/>
    <w:qFormat/>
    <w:rsid w:val="00C81726"/>
    <w:rPr>
      <w:rFonts w:cs="Times New Roman"/>
    </w:rPr>
  </w:style>
  <w:style w:type="character" w:customStyle="1" w:styleId="StyleStyle49pt10Char">
    <w:name w:val="Style Style4 + 9 pt10 Char"/>
    <w:basedOn w:val="Style4Char"/>
    <w:link w:val="StyleStyle49pt10"/>
    <w:rsid w:val="00C81726"/>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C81726"/>
    <w:rPr>
      <w:rFonts w:cs="Times New Roman"/>
      <w:b/>
      <w:bCs/>
    </w:rPr>
  </w:style>
  <w:style w:type="character" w:customStyle="1" w:styleId="StyleStyle49ptBold7Char">
    <w:name w:val="Style Style4 + 9 pt Bold7 Char"/>
    <w:link w:val="StyleStyle49ptBold7"/>
    <w:rsid w:val="00C81726"/>
    <w:rPr>
      <w:rFonts w:ascii="Calibri" w:eastAsia="Times New Roman" w:hAnsi="Calibri" w:cs="Times New Roman"/>
      <w:b/>
      <w:bCs/>
      <w:u w:val="single"/>
    </w:rPr>
  </w:style>
  <w:style w:type="paragraph" w:customStyle="1" w:styleId="NormalUnderline">
    <w:name w:val="Normal Underline"/>
    <w:basedOn w:val="Normal"/>
    <w:link w:val="NormalUnderlineChar"/>
    <w:qFormat/>
    <w:rsid w:val="00C81726"/>
    <w:pPr>
      <w:ind w:left="288"/>
    </w:pPr>
    <w:rPr>
      <w:rFonts w:eastAsia="Times New Roman"/>
      <w:u w:val="single"/>
    </w:rPr>
  </w:style>
  <w:style w:type="character" w:customStyle="1" w:styleId="NormalUnderlineChar">
    <w:name w:val="Normal Underline Char"/>
    <w:link w:val="NormalUnderline"/>
    <w:rsid w:val="00C81726"/>
    <w:rPr>
      <w:rFonts w:ascii="Calibri" w:eastAsia="Times New Roman" w:hAnsi="Calibri" w:cs="Calibri"/>
      <w:u w:val="single"/>
    </w:rPr>
  </w:style>
  <w:style w:type="character" w:customStyle="1" w:styleId="DontRead">
    <w:name w:val="Don't Read"/>
    <w:qFormat/>
    <w:rsid w:val="00C81726"/>
    <w:rPr>
      <w:rFonts w:ascii="Times New Roman" w:hAnsi="Times New Roman"/>
      <w:sz w:val="16"/>
    </w:rPr>
  </w:style>
  <w:style w:type="paragraph" w:customStyle="1" w:styleId="Underlinestyle">
    <w:name w:val="Underline style"/>
    <w:basedOn w:val="Normal"/>
    <w:qFormat/>
    <w:rsid w:val="00C81726"/>
    <w:rPr>
      <w:rFonts w:eastAsia="Times New Roman"/>
      <w:u w:val="single"/>
    </w:rPr>
  </w:style>
  <w:style w:type="character" w:customStyle="1" w:styleId="Style11ptUnderline3">
    <w:name w:val="Style 11 pt Underline3"/>
    <w:rsid w:val="00C81726"/>
    <w:rPr>
      <w:sz w:val="20"/>
      <w:u w:val="single"/>
    </w:rPr>
  </w:style>
  <w:style w:type="character" w:customStyle="1" w:styleId="27">
    <w:name w:val="27"/>
    <w:rsid w:val="00C81726"/>
    <w:rPr>
      <w:rFonts w:cs="Arial"/>
      <w:bCs/>
      <w:sz w:val="20"/>
      <w:u w:val="single"/>
      <w:lang w:val="en-US" w:eastAsia="en-US" w:bidi="ar-SA"/>
    </w:rPr>
  </w:style>
  <w:style w:type="character" w:customStyle="1" w:styleId="2">
    <w:name w:val="2"/>
    <w:rsid w:val="00C81726"/>
    <w:rPr>
      <w:rFonts w:cs="Arial"/>
      <w:bCs/>
      <w:sz w:val="20"/>
      <w:u w:val="single"/>
      <w:lang w:val="en-US" w:eastAsia="en-US" w:bidi="ar-SA"/>
    </w:rPr>
  </w:style>
  <w:style w:type="character" w:customStyle="1" w:styleId="Style9ptUnderline11">
    <w:name w:val="Style 9 pt Underline11"/>
    <w:basedOn w:val="DefaultParagraphFont"/>
    <w:rsid w:val="00C81726"/>
    <w:rPr>
      <w:sz w:val="20"/>
      <w:u w:val="single"/>
    </w:rPr>
  </w:style>
  <w:style w:type="character" w:customStyle="1" w:styleId="Style9ptBoldUnderline5">
    <w:name w:val="Style 9 pt Bold Underline5"/>
    <w:basedOn w:val="DefaultParagraphFont"/>
    <w:rsid w:val="00C81726"/>
    <w:rPr>
      <w:b/>
      <w:bCs/>
      <w:sz w:val="20"/>
      <w:u w:val="single"/>
    </w:rPr>
  </w:style>
  <w:style w:type="character" w:customStyle="1" w:styleId="CharChar114">
    <w:name w:val="Char Char114"/>
    <w:basedOn w:val="DefaultParagraphFont"/>
    <w:rsid w:val="00C81726"/>
    <w:rPr>
      <w:rFonts w:cs="Arial"/>
      <w:bCs/>
      <w:szCs w:val="26"/>
      <w:u w:val="single"/>
      <w:lang w:val="en-US" w:eastAsia="en-US" w:bidi="ar-SA"/>
    </w:rPr>
  </w:style>
  <w:style w:type="character" w:customStyle="1" w:styleId="CharChar113">
    <w:name w:val="Char Char113"/>
    <w:basedOn w:val="DefaultParagraphFont"/>
    <w:rsid w:val="00C81726"/>
    <w:rPr>
      <w:rFonts w:cs="Arial"/>
      <w:bCs/>
      <w:szCs w:val="26"/>
      <w:u w:val="single"/>
      <w:lang w:val="en-US" w:eastAsia="en-US" w:bidi="ar-SA"/>
    </w:rPr>
  </w:style>
  <w:style w:type="character" w:customStyle="1" w:styleId="CharChar112">
    <w:name w:val="Char Char112"/>
    <w:basedOn w:val="DefaultParagraphFont"/>
    <w:rsid w:val="00C81726"/>
    <w:rPr>
      <w:rFonts w:cs="Arial"/>
      <w:bCs/>
      <w:szCs w:val="26"/>
      <w:u w:val="single"/>
      <w:lang w:val="en-US" w:eastAsia="en-US" w:bidi="ar-SA"/>
    </w:rPr>
  </w:style>
  <w:style w:type="character" w:customStyle="1" w:styleId="ssl0">
    <w:name w:val="ss_l0"/>
    <w:basedOn w:val="DefaultParagraphFont"/>
    <w:rsid w:val="00C81726"/>
  </w:style>
  <w:style w:type="paragraph" w:styleId="CommentText">
    <w:name w:val="annotation text"/>
    <w:basedOn w:val="Normal"/>
    <w:link w:val="CommentTextChar"/>
    <w:uiPriority w:val="99"/>
    <w:rsid w:val="00C81726"/>
    <w:rPr>
      <w:szCs w:val="20"/>
    </w:rPr>
  </w:style>
  <w:style w:type="character" w:customStyle="1" w:styleId="CommentTextChar">
    <w:name w:val="Comment Text Char"/>
    <w:basedOn w:val="DefaultParagraphFont"/>
    <w:link w:val="CommentText"/>
    <w:uiPriority w:val="99"/>
    <w:rsid w:val="00C81726"/>
    <w:rPr>
      <w:rFonts w:ascii="Calibri" w:hAnsi="Calibri" w:cs="Calibri"/>
      <w:szCs w:val="20"/>
    </w:rPr>
  </w:style>
  <w:style w:type="character" w:customStyle="1" w:styleId="CommentSubjectChar">
    <w:name w:val="Comment Subject Char"/>
    <w:basedOn w:val="CommentTextChar"/>
    <w:link w:val="CommentSubject"/>
    <w:rsid w:val="00C81726"/>
    <w:rPr>
      <w:rFonts w:ascii="Times New Roman" w:hAnsi="Times New Roman" w:cs="Times New Roman"/>
      <w:b/>
      <w:bCs/>
      <w:szCs w:val="20"/>
    </w:rPr>
  </w:style>
  <w:style w:type="paragraph" w:styleId="CommentSubject">
    <w:name w:val="annotation subject"/>
    <w:basedOn w:val="CommentText"/>
    <w:next w:val="CommentText"/>
    <w:link w:val="CommentSubjectChar"/>
    <w:rsid w:val="00C81726"/>
    <w:rPr>
      <w:rFonts w:ascii="Times New Roman" w:hAnsi="Times New Roman" w:cs="Times New Roman"/>
      <w:b/>
      <w:bCs/>
    </w:rPr>
  </w:style>
  <w:style w:type="character" w:customStyle="1" w:styleId="CommentSubjectChar1">
    <w:name w:val="Comment Subject Char1"/>
    <w:basedOn w:val="CommentTextChar"/>
    <w:uiPriority w:val="99"/>
    <w:semiHidden/>
    <w:rsid w:val="00C81726"/>
    <w:rPr>
      <w:rFonts w:ascii="Calibri" w:hAnsi="Calibri" w:cs="Calibri"/>
      <w:b/>
      <w:bCs/>
      <w:szCs w:val="20"/>
    </w:rPr>
  </w:style>
  <w:style w:type="paragraph" w:customStyle="1" w:styleId="WW-Default1">
    <w:name w:val="WW-Default1"/>
    <w:basedOn w:val="Normal"/>
    <w:qFormat/>
    <w:rsid w:val="00C81726"/>
    <w:pPr>
      <w:suppressAutoHyphens/>
    </w:pPr>
    <w:rPr>
      <w:rFonts w:eastAsia="Times New Roman"/>
      <w:b/>
      <w:bCs/>
      <w:szCs w:val="20"/>
      <w:lang w:eastAsia="ar-SA"/>
    </w:rPr>
  </w:style>
  <w:style w:type="paragraph" w:customStyle="1" w:styleId="Normal1">
    <w:name w:val="Normal1"/>
    <w:basedOn w:val="BodyText"/>
    <w:qFormat/>
    <w:rsid w:val="00C81726"/>
  </w:style>
  <w:style w:type="character" w:customStyle="1" w:styleId="zoomme">
    <w:name w:val="zoomme"/>
    <w:basedOn w:val="DefaultParagraphFont"/>
    <w:rsid w:val="00C81726"/>
  </w:style>
  <w:style w:type="character" w:customStyle="1" w:styleId="Date1">
    <w:name w:val="Date1"/>
    <w:basedOn w:val="DefaultParagraphFont"/>
    <w:rsid w:val="00C81726"/>
  </w:style>
  <w:style w:type="character" w:customStyle="1" w:styleId="classauthor">
    <w:name w:val="class=&quot;author&quot;"/>
    <w:basedOn w:val="DefaultParagraphFont"/>
    <w:rsid w:val="00C81726"/>
  </w:style>
  <w:style w:type="paragraph" w:customStyle="1" w:styleId="CardStyle">
    <w:name w:val="Card Style"/>
    <w:basedOn w:val="Normal"/>
    <w:link w:val="CardStyleChar"/>
    <w:qFormat/>
    <w:rsid w:val="00C81726"/>
    <w:rPr>
      <w:rFonts w:eastAsia="Times New Roman"/>
    </w:rPr>
  </w:style>
  <w:style w:type="character" w:customStyle="1" w:styleId="CharCharChar">
    <w:name w:val="Char Char Char"/>
    <w:basedOn w:val="DefaultParagraphFont"/>
    <w:rsid w:val="00C81726"/>
    <w:rPr>
      <w:rFonts w:cs="Arial"/>
      <w:bCs/>
      <w:szCs w:val="26"/>
      <w:u w:val="single"/>
      <w:lang w:val="en-US" w:eastAsia="en-US" w:bidi="ar-SA"/>
    </w:rPr>
  </w:style>
  <w:style w:type="character" w:customStyle="1" w:styleId="BoldUnderlineChar0">
    <w:name w:val="Bold Underline Char"/>
    <w:rsid w:val="00C81726"/>
    <w:rPr>
      <w:rFonts w:ascii="Times New Roman" w:eastAsia="Times New Roman" w:hAnsi="Times New Roman"/>
      <w:b/>
      <w:bCs/>
      <w:szCs w:val="24"/>
      <w:u w:val="single"/>
    </w:rPr>
  </w:style>
  <w:style w:type="character" w:customStyle="1" w:styleId="texto1">
    <w:name w:val="texto1"/>
    <w:rsid w:val="00C81726"/>
  </w:style>
  <w:style w:type="character" w:customStyle="1" w:styleId="apple-style-span">
    <w:name w:val="apple-style-span"/>
    <w:rsid w:val="00C81726"/>
  </w:style>
  <w:style w:type="paragraph" w:customStyle="1" w:styleId="citenon-bold">
    <w:name w:val="cite non-bold"/>
    <w:basedOn w:val="Normal"/>
    <w:link w:val="citenon-boldChar"/>
    <w:qFormat/>
    <w:rsid w:val="00C81726"/>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81726"/>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C81726"/>
    <w:rPr>
      <w:rFonts w:ascii="Calibri" w:eastAsia="Times New Roman" w:hAnsi="Calibri" w:cs="Arial"/>
      <w:b/>
      <w:bCs/>
      <w:sz w:val="24"/>
      <w:szCs w:val="28"/>
    </w:rPr>
  </w:style>
  <w:style w:type="paragraph" w:customStyle="1" w:styleId="Style23">
    <w:name w:val="Style23"/>
    <w:basedOn w:val="Normal"/>
    <w:uiPriority w:val="99"/>
    <w:qFormat/>
    <w:rsid w:val="00C81726"/>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C81726"/>
    <w:rPr>
      <w:rFonts w:ascii="Calibri" w:eastAsia="Times New Roman" w:hAnsi="Calibri" w:cs="Calibri"/>
      <w:lang w:bidi="en-US"/>
    </w:rPr>
  </w:style>
  <w:style w:type="character" w:customStyle="1" w:styleId="gray">
    <w:name w:val="gray"/>
    <w:basedOn w:val="DefaultParagraphFont"/>
    <w:rsid w:val="00C81726"/>
  </w:style>
  <w:style w:type="paragraph" w:customStyle="1" w:styleId="Tagtemplate">
    <w:name w:val="Tagtemplate"/>
    <w:basedOn w:val="Normal"/>
    <w:link w:val="TagtemplateChar"/>
    <w:autoRedefine/>
    <w:qFormat/>
    <w:rsid w:val="00C81726"/>
    <w:pPr>
      <w:keepNext/>
      <w:keepLines/>
    </w:pPr>
    <w:rPr>
      <w:rFonts w:eastAsia="Calibri"/>
      <w:b/>
    </w:rPr>
  </w:style>
  <w:style w:type="character" w:customStyle="1" w:styleId="TagtemplateChar">
    <w:name w:val="Tagtemplate Char"/>
    <w:basedOn w:val="DefaultParagraphFont"/>
    <w:link w:val="Tagtemplate"/>
    <w:rsid w:val="00C81726"/>
    <w:rPr>
      <w:rFonts w:ascii="Calibri" w:eastAsia="Calibri" w:hAnsi="Calibri" w:cs="Calibri"/>
      <w:b/>
    </w:rPr>
  </w:style>
  <w:style w:type="character" w:customStyle="1" w:styleId="Styleunderline11ptBorderSinglesolidlineAuto05p">
    <w:name w:val="Style underline + 11 pt Border: : (Single solid line Auto  0.5 p..."/>
    <w:rsid w:val="00C81726"/>
    <w:rPr>
      <w:sz w:val="20"/>
      <w:u w:val="single"/>
      <w:bdr w:val="single" w:sz="4" w:space="0" w:color="auto"/>
    </w:rPr>
  </w:style>
  <w:style w:type="paragraph" w:customStyle="1" w:styleId="Citation-FirstLine">
    <w:name w:val="Citation - First Line"/>
    <w:basedOn w:val="Normal"/>
    <w:next w:val="Normal"/>
    <w:autoRedefine/>
    <w:qFormat/>
    <w:rsid w:val="00C81726"/>
    <w:pPr>
      <w:spacing w:line="240" w:lineRule="atLeast"/>
      <w:jc w:val="both"/>
    </w:pPr>
    <w:rPr>
      <w:rFonts w:ascii="Book Antiqua" w:eastAsia="Times New Roman" w:hAnsi="Book Antiqua"/>
    </w:rPr>
  </w:style>
  <w:style w:type="character" w:customStyle="1" w:styleId="CardText-Underlined">
    <w:name w:val="Card Text - Underlined"/>
    <w:rsid w:val="00C81726"/>
    <w:rPr>
      <w:b/>
      <w:sz w:val="20"/>
      <w:u w:val="single"/>
    </w:rPr>
  </w:style>
  <w:style w:type="paragraph" w:customStyle="1" w:styleId="Citation-Complete">
    <w:name w:val="Citation - Complete"/>
    <w:basedOn w:val="Normal"/>
    <w:next w:val="Normal"/>
    <w:link w:val="Citation-CompleteChar"/>
    <w:autoRedefine/>
    <w:qFormat/>
    <w:rsid w:val="00C81726"/>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C81726"/>
    <w:rPr>
      <w:rFonts w:ascii="Book Antiqua" w:eastAsia="Times New Roman" w:hAnsi="Book Antiqua" w:cs="Calibri"/>
    </w:rPr>
  </w:style>
  <w:style w:type="character" w:customStyle="1" w:styleId="MicroTextChar">
    <w:name w:val="MicroText Char"/>
    <w:link w:val="MicroText"/>
    <w:rsid w:val="00C81726"/>
    <w:rPr>
      <w:rFonts w:ascii="Arial Narrow" w:hAnsi="Arial Narrow"/>
      <w:sz w:val="12"/>
    </w:rPr>
  </w:style>
  <w:style w:type="paragraph" w:customStyle="1" w:styleId="TagCite">
    <w:name w:val="Tag/Cite"/>
    <w:basedOn w:val="Normal"/>
    <w:qFormat/>
    <w:rsid w:val="00C81726"/>
    <w:rPr>
      <w:rFonts w:eastAsia="Times New Roman"/>
      <w:b/>
    </w:rPr>
  </w:style>
  <w:style w:type="character" w:customStyle="1" w:styleId="Style11ptItalicUnderline">
    <w:name w:val="Style 11 pt Italic Underline"/>
    <w:basedOn w:val="DefaultParagraphFont"/>
    <w:rsid w:val="00C81726"/>
    <w:rPr>
      <w:i/>
      <w:iCs/>
      <w:sz w:val="20"/>
      <w:u w:val="single"/>
    </w:rPr>
  </w:style>
  <w:style w:type="character" w:customStyle="1" w:styleId="Style11ptItalic">
    <w:name w:val="Style 11 pt Italic"/>
    <w:basedOn w:val="DefaultParagraphFont"/>
    <w:rsid w:val="00C81726"/>
    <w:rPr>
      <w:rFonts w:ascii="Times New Roman" w:hAnsi="Times New Roman"/>
      <w:i/>
      <w:iCs/>
      <w:sz w:val="20"/>
    </w:rPr>
  </w:style>
  <w:style w:type="character" w:customStyle="1" w:styleId="BoldandUnderlineChar">
    <w:name w:val="Bold and Underline Char"/>
    <w:basedOn w:val="DefaultParagraphFont"/>
    <w:link w:val="BoldandUnderline"/>
    <w:locked/>
    <w:rsid w:val="00C81726"/>
    <w:rPr>
      <w:b/>
      <w:u w:val="single"/>
    </w:rPr>
  </w:style>
  <w:style w:type="paragraph" w:customStyle="1" w:styleId="BoldandUnderline">
    <w:name w:val="Bold and Underline"/>
    <w:basedOn w:val="Normal"/>
    <w:link w:val="BoldandUnderlineChar"/>
    <w:qFormat/>
    <w:rsid w:val="00C81726"/>
    <w:rPr>
      <w:rFonts w:asciiTheme="minorHAnsi" w:hAnsiTheme="minorHAnsi" w:cstheme="minorBidi"/>
      <w:b/>
      <w:u w:val="single"/>
    </w:rPr>
  </w:style>
  <w:style w:type="character" w:customStyle="1" w:styleId="hdr">
    <w:name w:val="hdr"/>
    <w:basedOn w:val="DefaultParagraphFont"/>
    <w:rsid w:val="00C81726"/>
  </w:style>
  <w:style w:type="paragraph" w:customStyle="1" w:styleId="StyleStyle49ptBold3">
    <w:name w:val="Style Style4 + 9 pt Bold3"/>
    <w:basedOn w:val="Style4"/>
    <w:link w:val="StyleStyle49ptBold3Char"/>
    <w:qFormat/>
    <w:rsid w:val="00C81726"/>
    <w:rPr>
      <w:rFonts w:cs="Times New Roman"/>
      <w:b/>
      <w:bCs/>
    </w:rPr>
  </w:style>
  <w:style w:type="character" w:customStyle="1" w:styleId="StyleStyle49ptBold3Char">
    <w:name w:val="Style Style4 + 9 pt Bold3 Char"/>
    <w:basedOn w:val="Style4Char"/>
    <w:link w:val="StyleStyle49ptBold3"/>
    <w:rsid w:val="00C81726"/>
    <w:rPr>
      <w:rFonts w:ascii="Calibri" w:eastAsia="Times New Roman" w:hAnsi="Calibri" w:cs="Times New Roman"/>
      <w:b/>
      <w:bCs/>
      <w:u w:val="single"/>
    </w:rPr>
  </w:style>
  <w:style w:type="character" w:customStyle="1" w:styleId="Style9ptUnderline6">
    <w:name w:val="Style 9 pt Underline6"/>
    <w:basedOn w:val="DefaultParagraphFont"/>
    <w:rsid w:val="00C81726"/>
    <w:rPr>
      <w:sz w:val="20"/>
      <w:u w:val="single"/>
    </w:rPr>
  </w:style>
  <w:style w:type="character" w:customStyle="1" w:styleId="ct-with-fmlt">
    <w:name w:val="ct-with-fmlt"/>
    <w:basedOn w:val="DefaultParagraphFont"/>
    <w:rsid w:val="00C81726"/>
  </w:style>
  <w:style w:type="paragraph" w:customStyle="1" w:styleId="TagText">
    <w:name w:val="TagText"/>
    <w:basedOn w:val="Normal"/>
    <w:uiPriority w:val="99"/>
    <w:qFormat/>
    <w:rsid w:val="00C81726"/>
    <w:rPr>
      <w:b/>
    </w:rPr>
  </w:style>
  <w:style w:type="paragraph" w:customStyle="1" w:styleId="StyleStyle49pt">
    <w:name w:val="Style Style4 + 9 pt"/>
    <w:basedOn w:val="Normal"/>
    <w:link w:val="StyleStyle49ptChar"/>
    <w:qFormat/>
    <w:rsid w:val="00C81726"/>
    <w:rPr>
      <w:rFonts w:eastAsia="Times New Roman"/>
      <w:u w:val="single"/>
    </w:rPr>
  </w:style>
  <w:style w:type="character" w:customStyle="1" w:styleId="StyleStyle49ptChar">
    <w:name w:val="Style Style4 + 9 pt Char"/>
    <w:basedOn w:val="DefaultParagraphFont"/>
    <w:link w:val="StyleStyle49pt"/>
    <w:rsid w:val="00C81726"/>
    <w:rPr>
      <w:rFonts w:ascii="Calibri" w:eastAsia="Times New Roman" w:hAnsi="Calibri" w:cs="Calibri"/>
      <w:u w:val="single"/>
    </w:rPr>
  </w:style>
  <w:style w:type="paragraph" w:customStyle="1" w:styleId="StyleStyle49ptBold">
    <w:name w:val="Style Style4 + 9 pt Bold"/>
    <w:basedOn w:val="Normal"/>
    <w:link w:val="StyleStyle49ptBoldChar"/>
    <w:qFormat/>
    <w:rsid w:val="00C81726"/>
    <w:rPr>
      <w:rFonts w:eastAsia="Times New Roman"/>
      <w:b/>
      <w:bCs/>
      <w:u w:val="single"/>
    </w:rPr>
  </w:style>
  <w:style w:type="character" w:customStyle="1" w:styleId="StyleStyle49ptBoldChar">
    <w:name w:val="Style Style4 + 9 pt Bold Char"/>
    <w:basedOn w:val="DefaultParagraphFont"/>
    <w:link w:val="StyleStyle49ptBold"/>
    <w:rsid w:val="00C81726"/>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C81726"/>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C81726"/>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C81726"/>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C81726"/>
    <w:rPr>
      <w:rFonts w:ascii="Arial" w:eastAsia="Times New Roman" w:hAnsi="Arial" w:cs="Arial"/>
      <w:b/>
      <w:bCs/>
      <w:szCs w:val="24"/>
      <w:u w:val="single"/>
    </w:rPr>
  </w:style>
  <w:style w:type="paragraph" w:customStyle="1" w:styleId="StyleUnderlined11pt">
    <w:name w:val="Style Underlined + 11 pt"/>
    <w:link w:val="StyleUnderlined11ptChar"/>
    <w:qFormat/>
    <w:rsid w:val="00C81726"/>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C81726"/>
    <w:rPr>
      <w:rFonts w:ascii="Arial" w:eastAsia="Times New Roman" w:hAnsi="Arial" w:cs="Arial"/>
      <w:szCs w:val="24"/>
      <w:u w:val="single"/>
    </w:rPr>
  </w:style>
  <w:style w:type="character" w:customStyle="1" w:styleId="newscontent">
    <w:name w:val="newscontent"/>
    <w:rsid w:val="00C81726"/>
  </w:style>
  <w:style w:type="character" w:customStyle="1" w:styleId="StyleUnderlinePatternClearYellow">
    <w:name w:val="Style Underline Pattern: Clear (Yellow)"/>
    <w:basedOn w:val="DefaultParagraphFont"/>
    <w:rsid w:val="00C81726"/>
    <w:rPr>
      <w:u w:val="single"/>
      <w:shd w:val="clear" w:color="auto" w:fill="00FF00"/>
    </w:rPr>
  </w:style>
  <w:style w:type="paragraph" w:customStyle="1" w:styleId="StyleUnderlineChar11pt3">
    <w:name w:val="Style Underline Char + 11 pt3"/>
    <w:link w:val="StyleUnderlineChar11pt3Char"/>
    <w:qFormat/>
    <w:rsid w:val="00C81726"/>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C81726"/>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C81726"/>
    <w:rPr>
      <w:b w:val="0"/>
      <w:bCs/>
      <w:u w:val="single"/>
    </w:rPr>
  </w:style>
  <w:style w:type="character" w:customStyle="1" w:styleId="date-display-single">
    <w:name w:val="date-display-single"/>
    <w:basedOn w:val="DefaultParagraphFont"/>
    <w:rsid w:val="00C81726"/>
  </w:style>
  <w:style w:type="character" w:customStyle="1" w:styleId="CommentTextChar1">
    <w:name w:val="Comment Text Char1"/>
    <w:basedOn w:val="DefaultParagraphFont"/>
    <w:uiPriority w:val="99"/>
    <w:rsid w:val="00C81726"/>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C81726"/>
    <w:rPr>
      <w:rFonts w:ascii="Times New Roman" w:hAnsi="Times New Roman" w:cs="Times New Roman"/>
      <w:sz w:val="20"/>
    </w:rPr>
  </w:style>
  <w:style w:type="paragraph" w:customStyle="1" w:styleId="Cite2">
    <w:name w:val="Cite 2"/>
    <w:basedOn w:val="Normal"/>
    <w:qFormat/>
    <w:rsid w:val="00C81726"/>
    <w:rPr>
      <w:rFonts w:eastAsia="MS Mincho"/>
      <w:b/>
      <w:u w:val="single"/>
    </w:rPr>
  </w:style>
  <w:style w:type="character" w:customStyle="1" w:styleId="StyleunderlineBold">
    <w:name w:val="Style underline + Bold"/>
    <w:basedOn w:val="underline"/>
    <w:rsid w:val="00C81726"/>
    <w:rPr>
      <w:rFonts w:ascii="Times New Roman" w:hAnsi="Times New Roman" w:cs="Times New Roman"/>
      <w:bCs/>
      <w:sz w:val="20"/>
      <w:u w:val="single"/>
    </w:rPr>
  </w:style>
  <w:style w:type="paragraph" w:customStyle="1" w:styleId="cards0">
    <w:name w:val="cards"/>
    <w:basedOn w:val="Cites0"/>
    <w:qFormat/>
    <w:rsid w:val="00C81726"/>
    <w:pPr>
      <w:widowControl/>
      <w:jc w:val="left"/>
    </w:pPr>
    <w:rPr>
      <w:szCs w:val="22"/>
    </w:rPr>
  </w:style>
  <w:style w:type="character" w:customStyle="1" w:styleId="Style10ptUnderline">
    <w:name w:val="Style 10 pt Underline"/>
    <w:basedOn w:val="DefaultParagraphFont"/>
    <w:rsid w:val="00C81726"/>
    <w:rPr>
      <w:sz w:val="20"/>
      <w:u w:val="single"/>
    </w:rPr>
  </w:style>
  <w:style w:type="character" w:styleId="HTMLCite">
    <w:name w:val="HTML Cite"/>
    <w:uiPriority w:val="99"/>
    <w:rsid w:val="00C81726"/>
    <w:rPr>
      <w:i/>
      <w:iCs/>
    </w:rPr>
  </w:style>
  <w:style w:type="character" w:customStyle="1" w:styleId="slug-pub-date">
    <w:name w:val="slug-pub-date"/>
    <w:basedOn w:val="DefaultParagraphFont"/>
    <w:rsid w:val="00C81726"/>
  </w:style>
  <w:style w:type="character" w:customStyle="1" w:styleId="slug-vol">
    <w:name w:val="slug-vol"/>
    <w:basedOn w:val="DefaultParagraphFont"/>
    <w:rsid w:val="00C81726"/>
  </w:style>
  <w:style w:type="character" w:customStyle="1" w:styleId="slug-issue">
    <w:name w:val="slug-issue"/>
    <w:basedOn w:val="DefaultParagraphFont"/>
    <w:rsid w:val="00C81726"/>
  </w:style>
  <w:style w:type="character" w:customStyle="1" w:styleId="slug-pages">
    <w:name w:val="slug-pages"/>
    <w:basedOn w:val="DefaultParagraphFont"/>
    <w:rsid w:val="00C8172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C81726"/>
    <w:rPr>
      <w:b/>
      <w:bCs/>
      <w:strike w:val="0"/>
      <w:dstrike w:val="0"/>
      <w:sz w:val="24"/>
      <w:u w:val="none"/>
      <w:effect w:val="none"/>
    </w:rPr>
  </w:style>
  <w:style w:type="paragraph" w:customStyle="1" w:styleId="Tag2">
    <w:name w:val="Tag2"/>
    <w:basedOn w:val="Normal"/>
    <w:autoRedefine/>
    <w:qFormat/>
    <w:rsid w:val="00C81726"/>
    <w:pPr>
      <w:spacing w:before="120"/>
    </w:pPr>
    <w:rPr>
      <w:b/>
      <w:sz w:val="26"/>
    </w:rPr>
  </w:style>
  <w:style w:type="character" w:customStyle="1" w:styleId="tagchar">
    <w:name w:val="tagchar"/>
    <w:basedOn w:val="DefaultParagraphFont"/>
    <w:rsid w:val="00C81726"/>
  </w:style>
  <w:style w:type="paragraph" w:customStyle="1" w:styleId="NormalText">
    <w:name w:val="Normal Text"/>
    <w:basedOn w:val="Normal"/>
    <w:link w:val="NormalTextChar"/>
    <w:autoRedefine/>
    <w:qFormat/>
    <w:rsid w:val="00C81726"/>
    <w:pPr>
      <w:jc w:val="both"/>
    </w:pPr>
    <w:rPr>
      <w:rFonts w:eastAsia="Times New Roman"/>
      <w:szCs w:val="26"/>
    </w:rPr>
  </w:style>
  <w:style w:type="character" w:customStyle="1" w:styleId="pmterms11">
    <w:name w:val="pmterms11"/>
    <w:basedOn w:val="DefaultParagraphFont"/>
    <w:rsid w:val="00C81726"/>
    <w:rPr>
      <w:b/>
      <w:bCs/>
      <w:i w:val="0"/>
      <w:iCs w:val="0"/>
      <w:color w:val="000000"/>
    </w:rPr>
  </w:style>
  <w:style w:type="character" w:customStyle="1" w:styleId="StyleUnderlineChar9ptBold">
    <w:name w:val="Style Underline Char + 9 pt Bold"/>
    <w:basedOn w:val="DefaultParagraphFont"/>
    <w:rsid w:val="00C81726"/>
    <w:rPr>
      <w:rFonts w:ascii="Times New Roman" w:hAnsi="Times New Roman"/>
      <w:b/>
      <w:bCs/>
      <w:sz w:val="20"/>
      <w:u w:val="single"/>
      <w:lang w:val="en-US" w:eastAsia="en-US" w:bidi="ar-SA"/>
    </w:rPr>
  </w:style>
  <w:style w:type="character" w:customStyle="1" w:styleId="Style8pt">
    <w:name w:val="Style 8 pt"/>
    <w:basedOn w:val="DefaultParagraphFont"/>
    <w:rsid w:val="00C81726"/>
    <w:rPr>
      <w:sz w:val="20"/>
    </w:rPr>
  </w:style>
  <w:style w:type="character" w:customStyle="1" w:styleId="UnderlineChar5Char">
    <w:name w:val="Underline Char5 Char"/>
    <w:basedOn w:val="DefaultParagraphFont"/>
    <w:rsid w:val="00C81726"/>
    <w:rPr>
      <w:szCs w:val="24"/>
      <w:u w:val="single"/>
      <w:lang w:val="en-US" w:eastAsia="en-US" w:bidi="ar-SA"/>
    </w:rPr>
  </w:style>
  <w:style w:type="character" w:customStyle="1" w:styleId="BoldandUnderlineChar2Char1">
    <w:name w:val="Bold and Underline Char2 Char1"/>
    <w:basedOn w:val="DefaultParagraphFont"/>
    <w:rsid w:val="00C8172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C8172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81726"/>
    <w:rPr>
      <w:szCs w:val="24"/>
      <w:u w:val="single"/>
      <w:lang w:val="en-US" w:eastAsia="en-US" w:bidi="ar-SA"/>
    </w:rPr>
  </w:style>
  <w:style w:type="paragraph" w:customStyle="1" w:styleId="Language">
    <w:name w:val="Language"/>
    <w:basedOn w:val="Normal"/>
    <w:link w:val="LanguageChar"/>
    <w:qFormat/>
    <w:rsid w:val="00C81726"/>
    <w:rPr>
      <w:rFonts w:eastAsia="Times New Roman"/>
      <w:strike/>
      <w:szCs w:val="20"/>
    </w:rPr>
  </w:style>
  <w:style w:type="character" w:customStyle="1" w:styleId="LanguageChar">
    <w:name w:val="Language Char"/>
    <w:basedOn w:val="DefaultParagraphFont"/>
    <w:link w:val="Language"/>
    <w:rsid w:val="00C81726"/>
    <w:rPr>
      <w:rFonts w:ascii="Calibri" w:eastAsia="Times New Roman" w:hAnsi="Calibri" w:cs="Calibri"/>
      <w:strike/>
      <w:szCs w:val="20"/>
    </w:rPr>
  </w:style>
  <w:style w:type="paragraph" w:customStyle="1" w:styleId="UnderlineChar3">
    <w:name w:val="Underline Char3"/>
    <w:basedOn w:val="Normal"/>
    <w:link w:val="UnderlineChar3Char"/>
    <w:qFormat/>
    <w:rsid w:val="00C81726"/>
    <w:rPr>
      <w:rFonts w:eastAsia="Times New Roman"/>
      <w:u w:val="single"/>
    </w:rPr>
  </w:style>
  <w:style w:type="character" w:customStyle="1" w:styleId="UnderlineChar3Char">
    <w:name w:val="Underline Char3 Char"/>
    <w:basedOn w:val="DefaultParagraphFont"/>
    <w:link w:val="UnderlineChar3"/>
    <w:rsid w:val="00C81726"/>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C81726"/>
    <w:rPr>
      <w:rFonts w:eastAsia="Times New Roman"/>
      <w:b/>
      <w:u w:val="single"/>
    </w:rPr>
  </w:style>
  <w:style w:type="character" w:customStyle="1" w:styleId="BoldandUnderlineChar3CharChar">
    <w:name w:val="Bold and Underline Char3 Char Char"/>
    <w:basedOn w:val="DefaultParagraphFont"/>
    <w:link w:val="BoldandUnderlineChar3Char"/>
    <w:rsid w:val="00C81726"/>
    <w:rPr>
      <w:rFonts w:ascii="Calibri" w:eastAsia="Times New Roman" w:hAnsi="Calibri" w:cs="Calibri"/>
      <w:b/>
      <w:u w:val="single"/>
    </w:rPr>
  </w:style>
  <w:style w:type="character" w:customStyle="1" w:styleId="UnderlineChar1">
    <w:name w:val="Underline Char1"/>
    <w:basedOn w:val="DefaultParagraphFont"/>
    <w:rsid w:val="00C81726"/>
    <w:rPr>
      <w:szCs w:val="24"/>
      <w:u w:val="single"/>
      <w:lang w:val="en-US" w:eastAsia="en-US" w:bidi="ar-SA"/>
    </w:rPr>
  </w:style>
  <w:style w:type="character" w:customStyle="1" w:styleId="BoldandUnderlineChar1Char2Char">
    <w:name w:val="Bold and Underline Char1 Char2 Char"/>
    <w:basedOn w:val="DefaultParagraphFont"/>
    <w:rsid w:val="00C81726"/>
    <w:rPr>
      <w:b/>
      <w:szCs w:val="24"/>
      <w:u w:val="single"/>
      <w:lang w:val="en-US" w:eastAsia="en-US" w:bidi="ar-SA"/>
    </w:rPr>
  </w:style>
  <w:style w:type="character" w:customStyle="1" w:styleId="SmalltextChar">
    <w:name w:val="Small text Char"/>
    <w:aliases w:val="Quote1 Char1"/>
    <w:link w:val="Smalltext"/>
    <w:rsid w:val="00C81726"/>
    <w:rPr>
      <w:rFonts w:ascii="Arial Narrow" w:eastAsia="Times New Roman" w:hAnsi="Arial Narrow" w:cs="Calibri"/>
    </w:rPr>
  </w:style>
  <w:style w:type="paragraph" w:customStyle="1" w:styleId="HotRoute">
    <w:name w:val="Hot Route"/>
    <w:basedOn w:val="Normal"/>
    <w:link w:val="HotRouteChar0"/>
    <w:qFormat/>
    <w:rsid w:val="00C81726"/>
    <w:pPr>
      <w:ind w:left="144"/>
    </w:pPr>
    <w:rPr>
      <w:rFonts w:eastAsia="Times New Roman"/>
    </w:rPr>
  </w:style>
  <w:style w:type="paragraph" w:customStyle="1" w:styleId="Cardstyle0">
    <w:name w:val="Cardstyle"/>
    <w:basedOn w:val="Normal"/>
    <w:next w:val="Normal"/>
    <w:qFormat/>
    <w:rsid w:val="00C81726"/>
    <w:rPr>
      <w:rFonts w:eastAsia="Times New Roman"/>
    </w:rPr>
  </w:style>
  <w:style w:type="character" w:customStyle="1" w:styleId="Style12ptBoldUnderline1">
    <w:name w:val="Style 12 pt Bold Underline1"/>
    <w:basedOn w:val="DefaultParagraphFont"/>
    <w:rsid w:val="00C81726"/>
    <w:rPr>
      <w:b/>
      <w:bCs/>
      <w:sz w:val="24"/>
      <w:u w:val="single"/>
    </w:rPr>
  </w:style>
  <w:style w:type="character" w:customStyle="1" w:styleId="StyleEmphasisArial12ptBoldNotItalic">
    <w:name w:val="Style Emphasis + Arial 12 pt Bold Not Italic"/>
    <w:basedOn w:val="Emphasis"/>
    <w:rsid w:val="00C81726"/>
    <w:rPr>
      <w:rFonts w:ascii="Arial" w:hAnsi="Arial" w:cs="Times New Roman"/>
      <w:b w:val="0"/>
      <w:bCs/>
      <w:i/>
      <w:iCs/>
      <w:sz w:val="24"/>
      <w:u w:val="single"/>
      <w:bdr w:val="single" w:sz="8" w:space="0" w:color="auto"/>
    </w:rPr>
  </w:style>
  <w:style w:type="character" w:customStyle="1" w:styleId="DebateHighlighted">
    <w:name w:val="Debate Highlighted"/>
    <w:qFormat/>
    <w:rsid w:val="00C81726"/>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C81726"/>
    <w:rPr>
      <w:rFonts w:ascii="SimSun" w:eastAsia="SimSun" w:hAnsi="SimSun"/>
      <w:sz w:val="15"/>
      <w:lang w:eastAsia="zh-CN"/>
    </w:rPr>
  </w:style>
  <w:style w:type="paragraph" w:customStyle="1" w:styleId="UnreadText">
    <w:name w:val="Unread Text"/>
    <w:basedOn w:val="Normal"/>
    <w:next w:val="Normal"/>
    <w:link w:val="UnreadTextChar"/>
    <w:autoRedefine/>
    <w:qFormat/>
    <w:rsid w:val="00C81726"/>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C81726"/>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C81726"/>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C81726"/>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C81726"/>
    <w:rPr>
      <w:rFonts w:ascii="Times New Roman" w:hAnsi="Times New Roman"/>
      <w:sz w:val="20"/>
      <w:u w:val="single"/>
      <w:bdr w:val="none" w:sz="0" w:space="0" w:color="auto"/>
      <w:shd w:val="clear" w:color="auto" w:fill="C0C0C0"/>
    </w:rPr>
  </w:style>
  <w:style w:type="character" w:customStyle="1" w:styleId="smallChar">
    <w:name w:val="small Char"/>
    <w:rsid w:val="00C81726"/>
    <w:rPr>
      <w:rFonts w:ascii="Calibri" w:eastAsia="Calibri" w:hAnsi="Calibri" w:cs="Calibri"/>
      <w:sz w:val="16"/>
      <w:szCs w:val="20"/>
      <w:lang w:val="x-none" w:eastAsia="x-none"/>
    </w:rPr>
  </w:style>
  <w:style w:type="paragraph" w:customStyle="1" w:styleId="HotRoute0">
    <w:name w:val="Hot Route!"/>
    <w:basedOn w:val="Normal"/>
    <w:qFormat/>
    <w:rsid w:val="00C81726"/>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C81726"/>
    <w:rPr>
      <w:rFonts w:ascii="Times New Roman" w:hAnsi="Times New Roman" w:cs="Times New Roman"/>
      <w:sz w:val="16"/>
      <w:szCs w:val="16"/>
    </w:rPr>
  </w:style>
  <w:style w:type="character" w:customStyle="1" w:styleId="BodyText2Char1">
    <w:name w:val="Body Text 2 Char1"/>
    <w:basedOn w:val="DefaultParagraphFont"/>
    <w:semiHidden/>
    <w:rsid w:val="00C81726"/>
    <w:rPr>
      <w:rFonts w:ascii="Times New Roman" w:hAnsi="Times New Roman" w:cs="Times New Roman"/>
      <w:sz w:val="20"/>
    </w:rPr>
  </w:style>
  <w:style w:type="character" w:customStyle="1" w:styleId="Heading2Char1CharCharCharCharCharC">
    <w:name w:val="Heading 2 Char1 Char Char Char Char Char C"/>
    <w:rsid w:val="00C81726"/>
    <w:rPr>
      <w:rFonts w:cs="Arial"/>
      <w:b/>
      <w:bCs/>
      <w:iCs/>
      <w:sz w:val="24"/>
      <w:szCs w:val="28"/>
      <w:lang w:val="en-US" w:eastAsia="en-US" w:bidi="ar-SA"/>
    </w:rPr>
  </w:style>
  <w:style w:type="character" w:customStyle="1" w:styleId="underline1">
    <w:name w:val="underline1"/>
    <w:basedOn w:val="DefaultParagraphFont"/>
    <w:rsid w:val="00C81726"/>
    <w:rPr>
      <w:u w:val="single"/>
    </w:rPr>
  </w:style>
  <w:style w:type="character" w:customStyle="1" w:styleId="author0">
    <w:name w:val="author"/>
    <w:basedOn w:val="DefaultParagraphFont"/>
    <w:rsid w:val="00C81726"/>
    <w:rPr>
      <w:rFonts w:ascii="Times New Roman" w:hAnsi="Times New Roman"/>
      <w:b/>
      <w:sz w:val="24"/>
    </w:rPr>
  </w:style>
  <w:style w:type="character" w:customStyle="1" w:styleId="FontStyle291">
    <w:name w:val="Font Style291"/>
    <w:basedOn w:val="DefaultParagraphFont"/>
    <w:uiPriority w:val="99"/>
    <w:rsid w:val="00C8172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C8172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C81726"/>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C81726"/>
    <w:rPr>
      <w:rFonts w:ascii="Calibri" w:eastAsia="Times New Roman" w:hAnsi="Calibri" w:cs="Calibri"/>
    </w:rPr>
  </w:style>
  <w:style w:type="paragraph" w:customStyle="1" w:styleId="Cards1">
    <w:name w:val="Cards1"/>
    <w:basedOn w:val="Normal"/>
    <w:link w:val="Cards1Char"/>
    <w:qFormat/>
    <w:rsid w:val="00C81726"/>
    <w:pPr>
      <w:ind w:left="288"/>
    </w:pPr>
    <w:rPr>
      <w:rFonts w:eastAsia="Times New Roman"/>
      <w:u w:val="single"/>
    </w:rPr>
  </w:style>
  <w:style w:type="character" w:customStyle="1" w:styleId="Cards1Char">
    <w:name w:val="Cards1 Char"/>
    <w:basedOn w:val="DefaultParagraphFont"/>
    <w:link w:val="Cards1"/>
    <w:rsid w:val="00C81726"/>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C81726"/>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C81726"/>
    <w:rPr>
      <w:rFonts w:ascii="Arial" w:eastAsia="Calibri" w:hAnsi="Arial" w:cs="Arial"/>
      <w:u w:val="single"/>
    </w:rPr>
  </w:style>
  <w:style w:type="character" w:customStyle="1" w:styleId="EmphasizeThis">
    <w:name w:val="EmphasizeThis"/>
    <w:rsid w:val="00C81726"/>
    <w:rPr>
      <w:rFonts w:ascii="Georgia" w:hAnsi="Georgia"/>
      <w:b/>
      <w:iCs/>
      <w:sz w:val="24"/>
      <w:u w:val="thick"/>
    </w:rPr>
  </w:style>
  <w:style w:type="paragraph" w:customStyle="1" w:styleId="Stylecard8pt">
    <w:name w:val="Style card + 8 pt"/>
    <w:basedOn w:val="Normal"/>
    <w:link w:val="Stylecard8ptChar"/>
    <w:qFormat/>
    <w:rsid w:val="00C81726"/>
    <w:pPr>
      <w:ind w:left="288" w:right="288"/>
    </w:pPr>
    <w:rPr>
      <w:color w:val="000000"/>
      <w:u w:val="single"/>
      <w:lang w:eastAsia="ar-SA"/>
    </w:rPr>
  </w:style>
  <w:style w:type="character" w:customStyle="1" w:styleId="Stylecard8ptChar">
    <w:name w:val="Style card + 8 pt Char"/>
    <w:basedOn w:val="cardChar"/>
    <w:link w:val="Stylecard8pt"/>
    <w:rsid w:val="00C81726"/>
    <w:rPr>
      <w:rFonts w:ascii="Calibri" w:hAnsi="Calibri" w:cs="Calibri"/>
      <w:color w:val="000000"/>
      <w:u w:val="single"/>
      <w:lang w:eastAsia="ar-SA"/>
    </w:rPr>
  </w:style>
  <w:style w:type="character" w:customStyle="1" w:styleId="bhl">
    <w:name w:val="bhl"/>
    <w:basedOn w:val="DefaultParagraphFont"/>
    <w:rsid w:val="00C81726"/>
  </w:style>
  <w:style w:type="paragraph" w:customStyle="1" w:styleId="TagGA11">
    <w:name w:val="Tag GA 11"/>
    <w:basedOn w:val="TOC1"/>
    <w:qFormat/>
    <w:rsid w:val="00C81726"/>
    <w:pPr>
      <w:spacing w:before="0" w:after="160"/>
    </w:pPr>
    <w:rPr>
      <w:rFonts w:eastAsia="Calibri"/>
      <w:u w:val="none"/>
      <w:lang w:bidi="ar-SA"/>
    </w:rPr>
  </w:style>
  <w:style w:type="paragraph" w:customStyle="1" w:styleId="CiteCard">
    <w:name w:val="Cite/Card"/>
    <w:basedOn w:val="TOC2"/>
    <w:qFormat/>
    <w:rsid w:val="00C81726"/>
    <w:pPr>
      <w:tabs>
        <w:tab w:val="left" w:pos="4360"/>
      </w:tabs>
      <w:ind w:left="220"/>
    </w:pPr>
    <w:rPr>
      <w:rFonts w:eastAsia="Calibri"/>
      <w:sz w:val="22"/>
      <w:lang w:bidi="ar-SA"/>
    </w:rPr>
  </w:style>
  <w:style w:type="character" w:customStyle="1" w:styleId="CardTextUnderlinedChar">
    <w:name w:val="Card Text Underlined Char"/>
    <w:basedOn w:val="DefaultParagraphFont"/>
    <w:rsid w:val="00C81726"/>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C81726"/>
    <w:rPr>
      <w:sz w:val="16"/>
      <w:szCs w:val="16"/>
    </w:rPr>
  </w:style>
  <w:style w:type="character" w:customStyle="1" w:styleId="DocumentMapChar1">
    <w:name w:val="Document Map Char1"/>
    <w:basedOn w:val="DefaultParagraphFont"/>
    <w:uiPriority w:val="99"/>
    <w:rsid w:val="00C81726"/>
    <w:rPr>
      <w:rFonts w:ascii="Tahoma" w:hAnsi="Tahoma" w:cs="Tahoma"/>
      <w:sz w:val="16"/>
      <w:szCs w:val="16"/>
    </w:rPr>
  </w:style>
  <w:style w:type="character" w:customStyle="1" w:styleId="addmd">
    <w:name w:val="addmd"/>
    <w:basedOn w:val="DefaultParagraphFont"/>
    <w:rsid w:val="00C81726"/>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C81726"/>
    <w:rPr>
      <w:rFonts w:ascii="Arial" w:hAnsi="Arial"/>
      <w:b/>
      <w:sz w:val="26"/>
    </w:rPr>
  </w:style>
  <w:style w:type="paragraph" w:styleId="FootnoteText">
    <w:name w:val="footnote text"/>
    <w:basedOn w:val="Normal"/>
    <w:link w:val="FootnoteTextChar"/>
    <w:unhideWhenUsed/>
    <w:rsid w:val="00C81726"/>
    <w:rPr>
      <w:rFonts w:eastAsia="Calibri"/>
      <w:szCs w:val="20"/>
      <w:lang w:eastAsia="zh-CN"/>
    </w:rPr>
  </w:style>
  <w:style w:type="character" w:customStyle="1" w:styleId="FootnoteTextChar">
    <w:name w:val="Footnote Text Char"/>
    <w:basedOn w:val="DefaultParagraphFont"/>
    <w:link w:val="FootnoteText"/>
    <w:rsid w:val="00C81726"/>
    <w:rPr>
      <w:rFonts w:ascii="Calibri" w:eastAsia="Calibri" w:hAnsi="Calibri" w:cs="Calibri"/>
      <w:szCs w:val="20"/>
      <w:lang w:eastAsia="zh-CN"/>
    </w:rPr>
  </w:style>
  <w:style w:type="character" w:customStyle="1" w:styleId="UnderlinedTextCharChar">
    <w:name w:val="Underlined Text Char Char"/>
    <w:basedOn w:val="DefaultParagraphFont"/>
    <w:rsid w:val="00C81726"/>
    <w:rPr>
      <w:rFonts w:cs="Arial"/>
      <w:bCs/>
      <w:noProof w:val="0"/>
      <w:szCs w:val="26"/>
      <w:u w:val="single"/>
      <w:lang w:val="en-US" w:eastAsia="en-US" w:bidi="ar-SA"/>
    </w:rPr>
  </w:style>
  <w:style w:type="character" w:customStyle="1" w:styleId="StyleTimesNewRoman12ptBold">
    <w:name w:val="Style Times New Roman 12 pt Bold"/>
    <w:rsid w:val="00C81726"/>
    <w:rPr>
      <w:b/>
      <w:bCs/>
      <w:sz w:val="24"/>
    </w:rPr>
  </w:style>
  <w:style w:type="character" w:customStyle="1" w:styleId="CardText1Char">
    <w:name w:val="Card Text 1 Char"/>
    <w:rsid w:val="00C81726"/>
    <w:rPr>
      <w:rFonts w:ascii="Georgia" w:hAnsi="Georgia"/>
      <w:color w:val="000000"/>
      <w:sz w:val="22"/>
      <w:szCs w:val="22"/>
      <w:u w:val="single"/>
    </w:rPr>
  </w:style>
  <w:style w:type="character" w:customStyle="1" w:styleId="BoldUnderlining">
    <w:name w:val="Bold Underlining"/>
    <w:rsid w:val="00C81726"/>
    <w:rPr>
      <w:u w:val="single"/>
    </w:rPr>
  </w:style>
  <w:style w:type="character" w:customStyle="1" w:styleId="Intemphasis">
    <w:name w:val="Intemphasis"/>
    <w:uiPriority w:val="1"/>
    <w:qFormat/>
    <w:rsid w:val="00C81726"/>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C81726"/>
    <w:pPr>
      <w:ind w:left="288" w:right="288"/>
    </w:pPr>
    <w:rPr>
      <w:szCs w:val="16"/>
    </w:rPr>
  </w:style>
  <w:style w:type="character" w:customStyle="1" w:styleId="cardtextChar2">
    <w:name w:val="cardtext Char"/>
    <w:basedOn w:val="DefaultParagraphFont"/>
    <w:link w:val="cardtext0"/>
    <w:rsid w:val="00C81726"/>
    <w:rPr>
      <w:rFonts w:ascii="Calibri" w:hAnsi="Calibri" w:cs="Calibri"/>
      <w:szCs w:val="16"/>
    </w:rPr>
  </w:style>
  <w:style w:type="character" w:customStyle="1" w:styleId="BoldUnderlineChar1">
    <w:name w:val="BoldUnderline Char1"/>
    <w:rsid w:val="00C8172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C81726"/>
    <w:pPr>
      <w:spacing w:after="200"/>
      <w:contextualSpacing/>
    </w:pPr>
    <w:rPr>
      <w:rFonts w:eastAsia="Calibri"/>
      <w:u w:val="single"/>
    </w:rPr>
  </w:style>
  <w:style w:type="character" w:customStyle="1" w:styleId="UnderlinedCardTextChar">
    <w:name w:val="Underlined Card Text Char"/>
    <w:link w:val="UnderlinedCardText"/>
    <w:rsid w:val="00C81726"/>
    <w:rPr>
      <w:rFonts w:ascii="Calibri" w:eastAsia="Calibri" w:hAnsi="Calibri" w:cs="Calibri"/>
      <w:u w:val="single"/>
    </w:rPr>
  </w:style>
  <w:style w:type="character" w:customStyle="1" w:styleId="Hyperlink6">
    <w:name w:val="Hyperlink6"/>
    <w:basedOn w:val="DefaultParagraphFont"/>
    <w:rsid w:val="00C81726"/>
    <w:rPr>
      <w:color w:val="3300CC"/>
      <w:u w:val="single"/>
    </w:rPr>
  </w:style>
  <w:style w:type="paragraph" w:customStyle="1" w:styleId="Tag12">
    <w:name w:val="Tag12"/>
    <w:basedOn w:val="Normal"/>
    <w:qFormat/>
    <w:rsid w:val="00C81726"/>
    <w:pPr>
      <w:contextualSpacing/>
    </w:pPr>
    <w:rPr>
      <w:rFonts w:eastAsia="Cambria"/>
      <w:b/>
    </w:rPr>
  </w:style>
  <w:style w:type="paragraph" w:customStyle="1" w:styleId="Shrink8">
    <w:name w:val="Shrink8"/>
    <w:basedOn w:val="Normal"/>
    <w:qFormat/>
    <w:rsid w:val="00C81726"/>
    <w:rPr>
      <w:rFonts w:eastAsia="Cambria"/>
    </w:rPr>
  </w:style>
  <w:style w:type="character" w:customStyle="1" w:styleId="highlight2">
    <w:name w:val="highlight2"/>
    <w:rsid w:val="00C81726"/>
    <w:rPr>
      <w:rFonts w:ascii="Arial" w:hAnsi="Arial"/>
      <w:b/>
      <w:sz w:val="19"/>
      <w:u w:val="thick"/>
      <w:bdr w:val="none" w:sz="0" w:space="0" w:color="auto"/>
      <w:shd w:val="clear" w:color="auto" w:fill="auto"/>
    </w:rPr>
  </w:style>
  <w:style w:type="character" w:customStyle="1" w:styleId="citation">
    <w:name w:val="citation"/>
    <w:basedOn w:val="DefaultParagraphFont"/>
    <w:rsid w:val="00C81726"/>
  </w:style>
  <w:style w:type="paragraph" w:customStyle="1" w:styleId="UnderlineText">
    <w:name w:val="Underline Text"/>
    <w:basedOn w:val="Normal"/>
    <w:link w:val="UnderlineTextChar"/>
    <w:qFormat/>
    <w:rsid w:val="00C81726"/>
    <w:pPr>
      <w:ind w:left="288"/>
    </w:pPr>
    <w:rPr>
      <w:rFonts w:eastAsia="Times New Roman"/>
      <w:u w:val="single"/>
    </w:rPr>
  </w:style>
  <w:style w:type="character" w:customStyle="1" w:styleId="UnderlineTextChar">
    <w:name w:val="Underline Text Char"/>
    <w:basedOn w:val="DefaultParagraphFont"/>
    <w:link w:val="UnderlineText"/>
    <w:rsid w:val="00C81726"/>
    <w:rPr>
      <w:rFonts w:ascii="Calibri" w:eastAsia="Times New Roman" w:hAnsi="Calibri" w:cs="Calibri"/>
      <w:u w:val="single"/>
    </w:rPr>
  </w:style>
  <w:style w:type="character" w:customStyle="1" w:styleId="il">
    <w:name w:val="il"/>
    <w:basedOn w:val="DefaultParagraphFont"/>
    <w:rsid w:val="00C81726"/>
  </w:style>
  <w:style w:type="character" w:customStyle="1" w:styleId="commentstext">
    <w:name w:val="comments_text"/>
    <w:uiPriority w:val="99"/>
    <w:rsid w:val="00C81726"/>
    <w:rPr>
      <w:rFonts w:cs="Times New Roman"/>
    </w:rPr>
  </w:style>
  <w:style w:type="paragraph" w:customStyle="1" w:styleId="Heading42">
    <w:name w:val="Heading 42"/>
    <w:basedOn w:val="Normal"/>
    <w:qFormat/>
    <w:rsid w:val="00C81726"/>
    <w:rPr>
      <w:rFonts w:eastAsia="Times New Roman"/>
    </w:rPr>
  </w:style>
  <w:style w:type="paragraph" w:customStyle="1" w:styleId="DebateNormal">
    <w:name w:val="DebateNormal"/>
    <w:basedOn w:val="Normal"/>
    <w:link w:val="DebateNormalChar"/>
    <w:qFormat/>
    <w:rsid w:val="00C81726"/>
    <w:pPr>
      <w:spacing w:line="276" w:lineRule="auto"/>
    </w:pPr>
    <w:rPr>
      <w:rFonts w:eastAsia="Calibri"/>
      <w:szCs w:val="20"/>
    </w:rPr>
  </w:style>
  <w:style w:type="character" w:customStyle="1" w:styleId="DebateNormalChar">
    <w:name w:val="DebateNormal Char"/>
    <w:basedOn w:val="DefaultParagraphFont"/>
    <w:link w:val="DebateNormal"/>
    <w:rsid w:val="00C81726"/>
    <w:rPr>
      <w:rFonts w:ascii="Calibri" w:eastAsia="Calibri" w:hAnsi="Calibri" w:cs="Calibri"/>
      <w:szCs w:val="20"/>
    </w:rPr>
  </w:style>
  <w:style w:type="paragraph" w:customStyle="1" w:styleId="DebateEmphasis">
    <w:name w:val="DebateEmphasis"/>
    <w:basedOn w:val="Normal"/>
    <w:link w:val="DebateEmphasisChar"/>
    <w:qFormat/>
    <w:rsid w:val="00C81726"/>
    <w:pPr>
      <w:spacing w:line="276" w:lineRule="auto"/>
    </w:pPr>
    <w:rPr>
      <w:rFonts w:eastAsia="Calibri"/>
      <w:b/>
      <w:szCs w:val="20"/>
      <w:u w:val="single"/>
    </w:rPr>
  </w:style>
  <w:style w:type="character" w:customStyle="1" w:styleId="DebateEmphasisChar">
    <w:name w:val="DebateEmphasis Char"/>
    <w:basedOn w:val="DefaultParagraphFont"/>
    <w:link w:val="DebateEmphasis"/>
    <w:rsid w:val="00C81726"/>
    <w:rPr>
      <w:rFonts w:ascii="Calibri" w:eastAsia="Calibri" w:hAnsi="Calibri" w:cs="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C81726"/>
    <w:rPr>
      <w:rFonts w:ascii="Times New Roman" w:eastAsia="Cambria" w:hAnsi="Times New Roman" w:cs="Times New Roman"/>
      <w:sz w:val="20"/>
      <w:szCs w:val="22"/>
    </w:rPr>
  </w:style>
  <w:style w:type="paragraph" w:customStyle="1" w:styleId="NormalCite">
    <w:name w:val="NormalCite"/>
    <w:link w:val="NormalCiteChar"/>
    <w:qFormat/>
    <w:rsid w:val="00C81726"/>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C81726"/>
    <w:rPr>
      <w:rFonts w:ascii="Times New Roman" w:hAnsi="Times New Roman" w:cs="Times New Roman"/>
      <w:sz w:val="18"/>
    </w:rPr>
  </w:style>
  <w:style w:type="character" w:customStyle="1" w:styleId="articletext">
    <w:name w:val="articletext"/>
    <w:basedOn w:val="DefaultParagraphFont"/>
    <w:rsid w:val="00C81726"/>
  </w:style>
  <w:style w:type="character" w:customStyle="1" w:styleId="grey10">
    <w:name w:val="grey10"/>
    <w:basedOn w:val="DefaultParagraphFont"/>
    <w:rsid w:val="00C81726"/>
  </w:style>
  <w:style w:type="character" w:customStyle="1" w:styleId="navy13bd">
    <w:name w:val="navy13bd"/>
    <w:basedOn w:val="DefaultParagraphFont"/>
    <w:rsid w:val="00C81726"/>
  </w:style>
  <w:style w:type="character" w:customStyle="1" w:styleId="Style9ptUnderline2">
    <w:name w:val="Style 9 pt Underline2"/>
    <w:basedOn w:val="DefaultParagraphFont"/>
    <w:rsid w:val="00C81726"/>
    <w:rPr>
      <w:sz w:val="20"/>
      <w:u w:val="single"/>
    </w:rPr>
  </w:style>
  <w:style w:type="character" w:customStyle="1" w:styleId="Style9ptBoldUnderline1">
    <w:name w:val="Style 9 pt Bold Underline1"/>
    <w:basedOn w:val="DefaultParagraphFont"/>
    <w:rsid w:val="00C81726"/>
    <w:rPr>
      <w:b/>
      <w:bCs/>
      <w:sz w:val="20"/>
      <w:u w:val="single"/>
    </w:rPr>
  </w:style>
  <w:style w:type="character" w:customStyle="1" w:styleId="TagsCharChar">
    <w:name w:val="Tags Char Char"/>
    <w:basedOn w:val="DefaultParagraphFont"/>
    <w:rsid w:val="00C81726"/>
    <w:rPr>
      <w:rFonts w:eastAsia="SimSun"/>
      <w:b/>
      <w:sz w:val="24"/>
      <w:lang w:val="en-US" w:eastAsia="zh-CN" w:bidi="ar-SA"/>
    </w:rPr>
  </w:style>
  <w:style w:type="paragraph" w:customStyle="1" w:styleId="cardCharCharCharChar">
    <w:name w:val="card Char Char Char Char"/>
    <w:basedOn w:val="Normal"/>
    <w:qFormat/>
    <w:rsid w:val="00C81726"/>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C81726"/>
    <w:rPr>
      <w:rFonts w:ascii="Times" w:eastAsia="Times New Roman" w:hAnsi="Times"/>
    </w:rPr>
  </w:style>
  <w:style w:type="paragraph" w:customStyle="1" w:styleId="CARD0">
    <w:name w:val="CARD"/>
    <w:basedOn w:val="Normal"/>
    <w:link w:val="CARDChar1"/>
    <w:qFormat/>
    <w:rsid w:val="00C81726"/>
    <w:rPr>
      <w:rFonts w:eastAsia="Times New Roman"/>
      <w:u w:val="single"/>
    </w:rPr>
  </w:style>
  <w:style w:type="character" w:customStyle="1" w:styleId="CARDChar1">
    <w:name w:val="CARD Char"/>
    <w:basedOn w:val="DefaultParagraphFont"/>
    <w:link w:val="CARD0"/>
    <w:rsid w:val="00C81726"/>
    <w:rPr>
      <w:rFonts w:ascii="Calibri" w:eastAsia="Times New Roman" w:hAnsi="Calibri" w:cs="Calibri"/>
      <w:u w:val="single"/>
    </w:rPr>
  </w:style>
  <w:style w:type="paragraph" w:customStyle="1" w:styleId="Normal2">
    <w:name w:val="Normal2"/>
    <w:basedOn w:val="Normal"/>
    <w:qFormat/>
    <w:rsid w:val="00C81726"/>
    <w:rPr>
      <w:rFonts w:eastAsia="Times New Roman"/>
    </w:rPr>
  </w:style>
  <w:style w:type="character" w:customStyle="1" w:styleId="Style11ptThickunderline">
    <w:name w:val="Style 11 pt Thick underline"/>
    <w:rsid w:val="00C81726"/>
    <w:rPr>
      <w:rFonts w:ascii="Times New Roman" w:hAnsi="Times New Roman"/>
      <w:sz w:val="20"/>
      <w:u w:val="single"/>
    </w:rPr>
  </w:style>
  <w:style w:type="character" w:customStyle="1" w:styleId="Style11ptBoldThickunderline">
    <w:name w:val="Style 11 pt Bold Thick underline"/>
    <w:rsid w:val="00C81726"/>
    <w:rPr>
      <w:rFonts w:ascii="Times New Roman" w:hAnsi="Times New Roman"/>
      <w:b/>
      <w:bCs/>
      <w:sz w:val="20"/>
      <w:u w:val="single"/>
    </w:rPr>
  </w:style>
  <w:style w:type="character" w:styleId="FootnoteReference">
    <w:name w:val="footnote reference"/>
    <w:unhideWhenUsed/>
    <w:rsid w:val="00C81726"/>
    <w:rPr>
      <w:vertAlign w:val="superscript"/>
    </w:rPr>
  </w:style>
  <w:style w:type="character" w:customStyle="1" w:styleId="CharChar5">
    <w:name w:val="Char Char5"/>
    <w:rsid w:val="00C81726"/>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C8172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C81726"/>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C81726"/>
    <w:rPr>
      <w:u w:val="single"/>
    </w:rPr>
  </w:style>
  <w:style w:type="character" w:customStyle="1" w:styleId="StyleUnderlineBoldIndent11ptChar">
    <w:name w:val="Style Underline + Bold Indent + 11 pt Char"/>
    <w:link w:val="StyleUnderlineBoldIndent11pt"/>
    <w:rsid w:val="00C81726"/>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C81726"/>
    <w:rPr>
      <w:b/>
      <w:bCs/>
      <w:u w:val="single"/>
    </w:rPr>
  </w:style>
  <w:style w:type="character" w:customStyle="1" w:styleId="StyleUnderlineBoldIndent11ptBoldChar">
    <w:name w:val="Style Underline + Bold Indent + 11 pt Bold Char"/>
    <w:link w:val="StyleUnderlineBoldIndent11ptBold"/>
    <w:rsid w:val="00C81726"/>
    <w:rPr>
      <w:rFonts w:ascii="Calibri" w:eastAsia="Times New Roman" w:hAnsi="Calibri" w:cs="Calibri"/>
      <w:b/>
      <w:bCs/>
      <w:szCs w:val="20"/>
      <w:u w:val="single"/>
    </w:rPr>
  </w:style>
  <w:style w:type="paragraph" w:customStyle="1" w:styleId="Normal20pt">
    <w:name w:val="Normal  + 20 pt"/>
    <w:basedOn w:val="Normal"/>
    <w:uiPriority w:val="6"/>
    <w:qFormat/>
    <w:rsid w:val="00C81726"/>
    <w:rPr>
      <w:bCs/>
      <w:u w:val="single"/>
    </w:rPr>
  </w:style>
  <w:style w:type="character" w:customStyle="1" w:styleId="StyleStyle4CharTimesNewRoman11pt">
    <w:name w:val="Style Style4 Char + Times New Roman 11 pt"/>
    <w:basedOn w:val="DefaultParagraphFont"/>
    <w:rsid w:val="00C81726"/>
    <w:rPr>
      <w:rFonts w:ascii="Times New Roman" w:hAnsi="Times New Roman"/>
      <w:sz w:val="20"/>
      <w:szCs w:val="24"/>
      <w:u w:val="single"/>
      <w:lang w:val="en-US" w:eastAsia="en-US" w:bidi="ar-SA"/>
    </w:rPr>
  </w:style>
  <w:style w:type="paragraph" w:customStyle="1" w:styleId="author-name">
    <w:name w:val="author-name"/>
    <w:basedOn w:val="Normal"/>
    <w:qFormat/>
    <w:rsid w:val="00C81726"/>
    <w:pPr>
      <w:spacing w:before="100" w:beforeAutospacing="1" w:after="100" w:afterAutospacing="1"/>
    </w:pPr>
    <w:rPr>
      <w:rFonts w:eastAsia="Times New Roman"/>
    </w:rPr>
  </w:style>
  <w:style w:type="paragraph" w:customStyle="1" w:styleId="author-credentials">
    <w:name w:val="author-credentials"/>
    <w:basedOn w:val="Normal"/>
    <w:rsid w:val="00C81726"/>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C81726"/>
    <w:rPr>
      <w:rFonts w:ascii="Consolas" w:hAnsi="Consolas" w:cs="Consolas"/>
      <w:sz w:val="20"/>
      <w:szCs w:val="20"/>
    </w:rPr>
  </w:style>
  <w:style w:type="character" w:customStyle="1" w:styleId="StyleStyle4CharTimesNewRoman11ptBold">
    <w:name w:val="Style Style4 Char + Times New Roman 11 pt Bold"/>
    <w:basedOn w:val="DefaultParagraphFont"/>
    <w:rsid w:val="00C81726"/>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C81726"/>
    <w:rPr>
      <w:rFonts w:ascii="Times New Roman" w:hAnsi="Times New Roman"/>
      <w:i/>
      <w:iCs/>
      <w:sz w:val="20"/>
      <w:szCs w:val="24"/>
      <w:u w:val="single"/>
      <w:lang w:val="en-US" w:eastAsia="en-US" w:bidi="ar-SA"/>
    </w:rPr>
  </w:style>
  <w:style w:type="character" w:customStyle="1" w:styleId="headline">
    <w:name w:val="headline"/>
    <w:basedOn w:val="DefaultParagraphFont"/>
    <w:rsid w:val="00C81726"/>
  </w:style>
  <w:style w:type="character" w:customStyle="1" w:styleId="CharChar4">
    <w:name w:val="Char Char4"/>
    <w:basedOn w:val="DefaultParagraphFont"/>
    <w:rsid w:val="00C81726"/>
    <w:rPr>
      <w:rFonts w:cs="Arial"/>
      <w:b/>
      <w:bCs/>
      <w:iCs/>
      <w:szCs w:val="28"/>
      <w:lang w:val="en-US" w:eastAsia="en-US" w:bidi="ar-SA"/>
    </w:rPr>
  </w:style>
  <w:style w:type="character" w:customStyle="1" w:styleId="yshortcuts">
    <w:name w:val="yshortcuts"/>
    <w:basedOn w:val="DefaultParagraphFont"/>
    <w:rsid w:val="00C81726"/>
  </w:style>
  <w:style w:type="character" w:customStyle="1" w:styleId="HotRouteChar0">
    <w:name w:val="Hot Route Char"/>
    <w:link w:val="HotRoute"/>
    <w:rsid w:val="00C81726"/>
    <w:rPr>
      <w:rFonts w:ascii="Calibri" w:eastAsia="Times New Roman" w:hAnsi="Calibri" w:cs="Calibri"/>
    </w:rPr>
  </w:style>
  <w:style w:type="paragraph" w:styleId="PlainText">
    <w:name w:val="Plain Text"/>
    <w:basedOn w:val="Normal"/>
    <w:link w:val="PlainTextChar"/>
    <w:rsid w:val="00C81726"/>
    <w:rPr>
      <w:rFonts w:ascii="Courier New" w:eastAsia="Times New Roman" w:hAnsi="Courier New" w:cs="Courier New"/>
      <w:szCs w:val="20"/>
    </w:rPr>
  </w:style>
  <w:style w:type="character" w:customStyle="1" w:styleId="PlainTextChar">
    <w:name w:val="Plain Text Char"/>
    <w:basedOn w:val="DefaultParagraphFont"/>
    <w:link w:val="PlainText"/>
    <w:rsid w:val="00C81726"/>
    <w:rPr>
      <w:rFonts w:ascii="Courier New" w:eastAsia="Times New Roman" w:hAnsi="Courier New" w:cs="Courier New"/>
      <w:szCs w:val="20"/>
    </w:rPr>
  </w:style>
  <w:style w:type="character" w:customStyle="1" w:styleId="senselabelstart">
    <w:name w:val="sense_label start"/>
    <w:basedOn w:val="DefaultParagraphFont"/>
    <w:rsid w:val="00C81726"/>
  </w:style>
  <w:style w:type="character" w:customStyle="1" w:styleId="sensecontent">
    <w:name w:val="sense_content"/>
    <w:basedOn w:val="DefaultParagraphFont"/>
    <w:rsid w:val="00C81726"/>
  </w:style>
  <w:style w:type="character" w:customStyle="1" w:styleId="vi">
    <w:name w:val="vi"/>
    <w:basedOn w:val="DefaultParagraphFont"/>
    <w:rsid w:val="00C81726"/>
  </w:style>
  <w:style w:type="character" w:customStyle="1" w:styleId="italic">
    <w:name w:val="italic"/>
    <w:basedOn w:val="DefaultParagraphFont"/>
    <w:rsid w:val="00C81726"/>
  </w:style>
  <w:style w:type="paragraph" w:customStyle="1" w:styleId="Microtext0">
    <w:name w:val="Microtext"/>
    <w:basedOn w:val="Normal"/>
    <w:next w:val="Normal"/>
    <w:link w:val="MicrotextChar0"/>
    <w:qFormat/>
    <w:rsid w:val="00C81726"/>
    <w:rPr>
      <w:sz w:val="12"/>
    </w:rPr>
  </w:style>
  <w:style w:type="character" w:customStyle="1" w:styleId="MicrotextChar0">
    <w:name w:val="Microtext Char"/>
    <w:link w:val="Microtext0"/>
    <w:rsid w:val="00C81726"/>
    <w:rPr>
      <w:rFonts w:ascii="Calibri" w:hAnsi="Calibri" w:cs="Calibri"/>
      <w:sz w:val="12"/>
    </w:rPr>
  </w:style>
  <w:style w:type="character" w:customStyle="1" w:styleId="st">
    <w:name w:val="st"/>
    <w:basedOn w:val="DefaultParagraphFont"/>
    <w:rsid w:val="00C81726"/>
  </w:style>
  <w:style w:type="paragraph" w:customStyle="1" w:styleId="Style6">
    <w:name w:val="Style6"/>
    <w:basedOn w:val="Normal"/>
    <w:link w:val="Style6Char"/>
    <w:autoRedefine/>
    <w:qFormat/>
    <w:rsid w:val="00C81726"/>
    <w:rPr>
      <w:b/>
    </w:rPr>
  </w:style>
  <w:style w:type="character" w:customStyle="1" w:styleId="Style6Char">
    <w:name w:val="Style6 Char"/>
    <w:basedOn w:val="DefaultParagraphFont"/>
    <w:link w:val="Style6"/>
    <w:rsid w:val="00C81726"/>
    <w:rPr>
      <w:rFonts w:ascii="Calibri" w:hAnsi="Calibri" w:cs="Calibri"/>
      <w:b/>
    </w:rPr>
  </w:style>
  <w:style w:type="paragraph" w:customStyle="1" w:styleId="Style11">
    <w:name w:val="Style11"/>
    <w:basedOn w:val="Normal"/>
    <w:link w:val="Style11Char"/>
    <w:qFormat/>
    <w:rsid w:val="00C81726"/>
    <w:rPr>
      <w:rFonts w:eastAsia="Times New Roman"/>
      <w:b/>
      <w:szCs w:val="20"/>
      <w:u w:val="thick"/>
    </w:rPr>
  </w:style>
  <w:style w:type="paragraph" w:customStyle="1" w:styleId="Style12">
    <w:name w:val="Style12"/>
    <w:basedOn w:val="Normal"/>
    <w:link w:val="Style12Char"/>
    <w:qFormat/>
    <w:rsid w:val="00C81726"/>
    <w:rPr>
      <w:rFonts w:eastAsia="Times New Roman"/>
      <w:b/>
      <w:u w:val="thick"/>
    </w:rPr>
  </w:style>
  <w:style w:type="character" w:customStyle="1" w:styleId="Style11Char">
    <w:name w:val="Style11 Char"/>
    <w:basedOn w:val="DefaultParagraphFont"/>
    <w:link w:val="Style11"/>
    <w:rsid w:val="00C81726"/>
    <w:rPr>
      <w:rFonts w:ascii="Calibri" w:eastAsia="Times New Roman" w:hAnsi="Calibri" w:cs="Calibri"/>
      <w:b/>
      <w:szCs w:val="20"/>
      <w:u w:val="thick"/>
    </w:rPr>
  </w:style>
  <w:style w:type="character" w:customStyle="1" w:styleId="Style12Char">
    <w:name w:val="Style12 Char"/>
    <w:basedOn w:val="DefaultParagraphFont"/>
    <w:link w:val="Style12"/>
    <w:rsid w:val="00C81726"/>
    <w:rPr>
      <w:rFonts w:ascii="Calibri" w:eastAsia="Times New Roman" w:hAnsi="Calibri" w:cs="Calibri"/>
      <w:b/>
      <w:u w:val="thick"/>
    </w:rPr>
  </w:style>
  <w:style w:type="character" w:customStyle="1" w:styleId="caps-label">
    <w:name w:val="caps-label"/>
    <w:basedOn w:val="DefaultParagraphFont"/>
    <w:rsid w:val="00C81726"/>
  </w:style>
  <w:style w:type="character" w:customStyle="1" w:styleId="wikiexternallink">
    <w:name w:val="wikiexternallink"/>
    <w:basedOn w:val="DefaultParagraphFont"/>
    <w:rsid w:val="00C81726"/>
  </w:style>
  <w:style w:type="character" w:customStyle="1" w:styleId="wikigeneratedlinkcontent">
    <w:name w:val="wikigeneratedlinkcontent"/>
    <w:basedOn w:val="DefaultParagraphFont"/>
    <w:rsid w:val="00C81726"/>
  </w:style>
  <w:style w:type="character" w:customStyle="1" w:styleId="ShrinkChar">
    <w:name w:val="Shrink Char"/>
    <w:link w:val="Shrink"/>
    <w:locked/>
    <w:rsid w:val="00C81726"/>
    <w:rPr>
      <w:rFonts w:ascii="Garamond" w:eastAsia="Times New Roman" w:hAnsi="Garamond"/>
      <w:sz w:val="12"/>
    </w:rPr>
  </w:style>
  <w:style w:type="paragraph" w:customStyle="1" w:styleId="Shrink">
    <w:name w:val="Shrink"/>
    <w:link w:val="ShrinkChar"/>
    <w:qFormat/>
    <w:rsid w:val="00C81726"/>
    <w:pPr>
      <w:spacing w:after="0" w:line="240" w:lineRule="auto"/>
      <w:ind w:left="288" w:right="288"/>
    </w:pPr>
    <w:rPr>
      <w:rFonts w:ascii="Garamond" w:eastAsia="Times New Roman" w:hAnsi="Garamond"/>
      <w:sz w:val="12"/>
    </w:rPr>
  </w:style>
  <w:style w:type="character" w:customStyle="1" w:styleId="aqj">
    <w:name w:val="aqj"/>
    <w:basedOn w:val="DefaultParagraphFont"/>
    <w:rsid w:val="00C81726"/>
  </w:style>
  <w:style w:type="character" w:customStyle="1" w:styleId="StyleStyleBoldUnderlineIntenseEmphasisUnderlineapple-style-s">
    <w:name w:val="Style Style Bold UnderlineIntense EmphasisUnderlineapple-style-s..."/>
    <w:basedOn w:val="DefaultParagraphFont"/>
    <w:rsid w:val="00C81726"/>
    <w:rPr>
      <w:b w:val="0"/>
      <w:bCs w:val="0"/>
      <w:sz w:val="22"/>
      <w:u w:val="single"/>
      <w:bdr w:val="none" w:sz="0" w:space="0" w:color="auto"/>
    </w:rPr>
  </w:style>
  <w:style w:type="paragraph" w:customStyle="1" w:styleId="blocktitle0">
    <w:name w:val="block title"/>
    <w:basedOn w:val="Normal"/>
    <w:link w:val="blocktitleChar"/>
    <w:autoRedefine/>
    <w:qFormat/>
    <w:rsid w:val="00C81726"/>
    <w:pPr>
      <w:spacing w:after="240"/>
      <w:jc w:val="center"/>
      <w:outlineLvl w:val="0"/>
    </w:pPr>
    <w:rPr>
      <w:rFonts w:eastAsia="Calibri"/>
      <w:b/>
      <w:caps/>
      <w:sz w:val="28"/>
      <w:szCs w:val="28"/>
      <w:lang w:val="es-ES"/>
    </w:rPr>
  </w:style>
  <w:style w:type="character" w:customStyle="1" w:styleId="Boxed">
    <w:name w:val="Boxed"/>
    <w:qFormat/>
    <w:rsid w:val="00C81726"/>
    <w:rPr>
      <w:rFonts w:ascii="Times New Roman" w:hAnsi="Times New Roman"/>
      <w:sz w:val="20"/>
      <w:bdr w:val="single" w:sz="6" w:space="0" w:color="auto"/>
    </w:rPr>
  </w:style>
  <w:style w:type="character" w:customStyle="1" w:styleId="UnderlineCard">
    <w:name w:val="Underline Card"/>
    <w:uiPriority w:val="6"/>
    <w:qFormat/>
    <w:rsid w:val="00C81726"/>
    <w:rPr>
      <w:rFonts w:ascii="Arial" w:hAnsi="Arial"/>
      <w:b w:val="0"/>
      <w:bCs/>
      <w:sz w:val="20"/>
      <w:u w:val="single"/>
    </w:rPr>
  </w:style>
  <w:style w:type="character" w:customStyle="1" w:styleId="story-author">
    <w:name w:val="story-author"/>
    <w:basedOn w:val="DefaultParagraphFont"/>
    <w:rsid w:val="00C81726"/>
  </w:style>
  <w:style w:type="paragraph" w:customStyle="1" w:styleId="type">
    <w:name w:val="type"/>
    <w:basedOn w:val="Normal"/>
    <w:qFormat/>
    <w:rsid w:val="00C81726"/>
    <w:pPr>
      <w:spacing w:before="100" w:beforeAutospacing="1" w:after="100" w:afterAutospacing="1"/>
    </w:pPr>
    <w:rPr>
      <w:rFonts w:eastAsia="Times New Roman"/>
    </w:rPr>
  </w:style>
  <w:style w:type="character" w:customStyle="1" w:styleId="institution">
    <w:name w:val="institution"/>
    <w:basedOn w:val="DefaultParagraphFont"/>
    <w:rsid w:val="00C81726"/>
  </w:style>
  <w:style w:type="character" w:customStyle="1" w:styleId="abodyblack3">
    <w:name w:val="abodyblack3"/>
    <w:basedOn w:val="DefaultParagraphFont"/>
    <w:rsid w:val="00C81726"/>
  </w:style>
  <w:style w:type="paragraph" w:customStyle="1" w:styleId="UnderlineChar2CharChar">
    <w:name w:val="Underline Char2 Char Char"/>
    <w:basedOn w:val="Normal"/>
    <w:link w:val="UnderlineChar2CharCharChar"/>
    <w:qFormat/>
    <w:rsid w:val="00C81726"/>
    <w:rPr>
      <w:rFonts w:eastAsia="MS Mincho"/>
      <w:szCs w:val="20"/>
      <w:u w:val="single"/>
    </w:rPr>
  </w:style>
  <w:style w:type="character" w:customStyle="1" w:styleId="UnderlineChar2CharCharChar">
    <w:name w:val="Underline Char2 Char Char Char"/>
    <w:link w:val="UnderlineChar2CharChar"/>
    <w:rsid w:val="00C81726"/>
    <w:rPr>
      <w:rFonts w:ascii="Calibri" w:eastAsia="MS Mincho" w:hAnsi="Calibri" w:cs="Calibri"/>
      <w:szCs w:val="20"/>
      <w:u w:val="single"/>
    </w:rPr>
  </w:style>
  <w:style w:type="character" w:customStyle="1" w:styleId="CharacterStyle1">
    <w:name w:val="Character Style 1"/>
    <w:rsid w:val="00C81726"/>
    <w:rPr>
      <w:sz w:val="20"/>
      <w:szCs w:val="20"/>
    </w:rPr>
  </w:style>
  <w:style w:type="character" w:customStyle="1" w:styleId="FontStyle177">
    <w:name w:val="Font Style177"/>
    <w:basedOn w:val="DefaultParagraphFont"/>
    <w:uiPriority w:val="99"/>
    <w:rsid w:val="00C81726"/>
    <w:rPr>
      <w:rFonts w:ascii="Times New Roman" w:hAnsi="Times New Roman" w:cs="Times New Roman"/>
      <w:sz w:val="20"/>
      <w:szCs w:val="20"/>
    </w:rPr>
  </w:style>
  <w:style w:type="character" w:customStyle="1" w:styleId="FontStyle173">
    <w:name w:val="Font Style173"/>
    <w:basedOn w:val="DefaultParagraphFont"/>
    <w:uiPriority w:val="99"/>
    <w:rsid w:val="00C81726"/>
    <w:rPr>
      <w:rFonts w:ascii="Times New Roman" w:hAnsi="Times New Roman" w:cs="Times New Roman"/>
      <w:sz w:val="14"/>
      <w:szCs w:val="14"/>
    </w:rPr>
  </w:style>
  <w:style w:type="character" w:customStyle="1" w:styleId="FontStyle151">
    <w:name w:val="Font Style151"/>
    <w:basedOn w:val="DefaultParagraphFont"/>
    <w:uiPriority w:val="99"/>
    <w:rsid w:val="00C81726"/>
    <w:rPr>
      <w:rFonts w:ascii="Arial Narrow" w:hAnsi="Arial Narrow" w:cs="Arial Narrow"/>
      <w:b/>
      <w:bCs/>
      <w:sz w:val="12"/>
      <w:szCs w:val="12"/>
    </w:rPr>
  </w:style>
  <w:style w:type="character" w:customStyle="1" w:styleId="FontStyle156">
    <w:name w:val="Font Style156"/>
    <w:basedOn w:val="DefaultParagraphFont"/>
    <w:uiPriority w:val="99"/>
    <w:rsid w:val="00C81726"/>
    <w:rPr>
      <w:rFonts w:ascii="Arial Narrow" w:hAnsi="Arial Narrow" w:cs="Arial Narrow"/>
      <w:sz w:val="8"/>
      <w:szCs w:val="8"/>
    </w:rPr>
  </w:style>
  <w:style w:type="character" w:customStyle="1" w:styleId="FontStyle160">
    <w:name w:val="Font Style160"/>
    <w:basedOn w:val="DefaultParagraphFont"/>
    <w:uiPriority w:val="99"/>
    <w:rsid w:val="00C81726"/>
    <w:rPr>
      <w:rFonts w:ascii="Times New Roman" w:hAnsi="Times New Roman" w:cs="Times New Roman"/>
      <w:b/>
      <w:bCs/>
      <w:sz w:val="20"/>
      <w:szCs w:val="20"/>
    </w:rPr>
  </w:style>
  <w:style w:type="character" w:customStyle="1" w:styleId="FontStyle178">
    <w:name w:val="Font Style178"/>
    <w:basedOn w:val="DefaultParagraphFont"/>
    <w:uiPriority w:val="99"/>
    <w:rsid w:val="00C81726"/>
    <w:rPr>
      <w:rFonts w:ascii="Times New Roman" w:hAnsi="Times New Roman" w:cs="Times New Roman"/>
      <w:sz w:val="18"/>
      <w:szCs w:val="18"/>
    </w:rPr>
  </w:style>
  <w:style w:type="paragraph" w:customStyle="1" w:styleId="Style14">
    <w:name w:val="Style14"/>
    <w:basedOn w:val="Normal"/>
    <w:uiPriority w:val="99"/>
    <w:qFormat/>
    <w:rsid w:val="00C81726"/>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C81726"/>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C81726"/>
    <w:rPr>
      <w:rFonts w:ascii="Times New Roman" w:hAnsi="Times New Roman" w:cs="Times New Roman"/>
      <w:sz w:val="12"/>
      <w:szCs w:val="12"/>
    </w:rPr>
  </w:style>
  <w:style w:type="paragraph" w:customStyle="1" w:styleId="Style9">
    <w:name w:val="Style9"/>
    <w:basedOn w:val="Normal"/>
    <w:uiPriority w:val="99"/>
    <w:qFormat/>
    <w:rsid w:val="00C81726"/>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C81726"/>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C81726"/>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C81726"/>
    <w:rPr>
      <w:rFonts w:ascii="Times New Roman" w:hAnsi="Times New Roman" w:cs="Times New Roman"/>
      <w:sz w:val="16"/>
      <w:szCs w:val="16"/>
    </w:rPr>
  </w:style>
  <w:style w:type="character" w:customStyle="1" w:styleId="f">
    <w:name w:val="f"/>
    <w:basedOn w:val="DefaultParagraphFont"/>
    <w:rsid w:val="00C81726"/>
  </w:style>
  <w:style w:type="character" w:customStyle="1" w:styleId="TagsChar2">
    <w:name w:val="Tags Char2"/>
    <w:rsid w:val="00C81726"/>
    <w:rPr>
      <w:b/>
      <w:sz w:val="24"/>
    </w:rPr>
  </w:style>
  <w:style w:type="paragraph" w:customStyle="1" w:styleId="CardsFont6ptChar">
    <w:name w:val="Cards + Font: 6 pt Char"/>
    <w:basedOn w:val="Normal"/>
    <w:link w:val="CardsFont6ptCharChar"/>
    <w:qFormat/>
    <w:rsid w:val="00C81726"/>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C81726"/>
    <w:rPr>
      <w:rFonts w:ascii="Calibri" w:eastAsia="Times New Roman" w:hAnsi="Calibri" w:cs="Calibri"/>
      <w:sz w:val="12"/>
    </w:rPr>
  </w:style>
  <w:style w:type="character" w:customStyle="1" w:styleId="FontStyle172">
    <w:name w:val="Font Style172"/>
    <w:basedOn w:val="DefaultParagraphFont"/>
    <w:uiPriority w:val="99"/>
    <w:rsid w:val="00C81726"/>
    <w:rPr>
      <w:rFonts w:ascii="Times New Roman" w:hAnsi="Times New Roman" w:cs="Times New Roman"/>
      <w:b/>
      <w:bCs/>
      <w:sz w:val="16"/>
      <w:szCs w:val="16"/>
    </w:rPr>
  </w:style>
  <w:style w:type="paragraph" w:customStyle="1" w:styleId="Style18">
    <w:name w:val="Style18"/>
    <w:basedOn w:val="Normal"/>
    <w:uiPriority w:val="99"/>
    <w:qFormat/>
    <w:rsid w:val="00C81726"/>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C81726"/>
    <w:rPr>
      <w:rFonts w:ascii="Times New Roman" w:hAnsi="Times New Roman" w:cs="Times New Roman"/>
      <w:i/>
      <w:iCs/>
      <w:sz w:val="16"/>
      <w:szCs w:val="16"/>
    </w:rPr>
  </w:style>
  <w:style w:type="character" w:customStyle="1" w:styleId="FontStyle162">
    <w:name w:val="Font Style162"/>
    <w:basedOn w:val="DefaultParagraphFont"/>
    <w:uiPriority w:val="99"/>
    <w:rsid w:val="00C81726"/>
    <w:rPr>
      <w:rFonts w:ascii="Times New Roman" w:hAnsi="Times New Roman" w:cs="Times New Roman"/>
      <w:b/>
      <w:bCs/>
      <w:sz w:val="18"/>
      <w:szCs w:val="18"/>
    </w:rPr>
  </w:style>
  <w:style w:type="character" w:customStyle="1" w:styleId="FontStyle167">
    <w:name w:val="Font Style167"/>
    <w:basedOn w:val="DefaultParagraphFont"/>
    <w:uiPriority w:val="99"/>
    <w:rsid w:val="00C81726"/>
    <w:rPr>
      <w:rFonts w:ascii="Times New Roman" w:hAnsi="Times New Roman" w:cs="Times New Roman"/>
      <w:sz w:val="10"/>
      <w:szCs w:val="10"/>
    </w:rPr>
  </w:style>
  <w:style w:type="character" w:customStyle="1" w:styleId="FontStyle174">
    <w:name w:val="Font Style174"/>
    <w:basedOn w:val="DefaultParagraphFont"/>
    <w:uiPriority w:val="99"/>
    <w:rsid w:val="00C81726"/>
    <w:rPr>
      <w:rFonts w:ascii="Arial Narrow" w:hAnsi="Arial Narrow" w:cs="Arial Narrow"/>
      <w:b/>
      <w:bCs/>
      <w:sz w:val="18"/>
      <w:szCs w:val="18"/>
    </w:rPr>
  </w:style>
  <w:style w:type="paragraph" w:customStyle="1" w:styleId="Style47">
    <w:name w:val="Style47"/>
    <w:basedOn w:val="Normal"/>
    <w:uiPriority w:val="99"/>
    <w:qFormat/>
    <w:rsid w:val="00C81726"/>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C81726"/>
    <w:rPr>
      <w:rFonts w:ascii="Times New Roman" w:hAnsi="Times New Roman" w:cs="Times New Roman"/>
      <w:sz w:val="12"/>
      <w:szCs w:val="12"/>
    </w:rPr>
  </w:style>
  <w:style w:type="paragraph" w:customStyle="1" w:styleId="Style24">
    <w:name w:val="Style24"/>
    <w:basedOn w:val="Normal"/>
    <w:uiPriority w:val="99"/>
    <w:qFormat/>
    <w:rsid w:val="00C81726"/>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C81726"/>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C81726"/>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C81726"/>
    <w:rPr>
      <w:rFonts w:ascii="Times New Roman" w:hAnsi="Times New Roman" w:cs="Times New Roman"/>
      <w:b/>
      <w:bCs/>
      <w:sz w:val="18"/>
      <w:szCs w:val="18"/>
    </w:rPr>
  </w:style>
  <w:style w:type="paragraph" w:customStyle="1" w:styleId="Style21">
    <w:name w:val="Style21"/>
    <w:basedOn w:val="Normal"/>
    <w:uiPriority w:val="99"/>
    <w:qFormat/>
    <w:rsid w:val="00C81726"/>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C81726"/>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C81726"/>
    <w:rPr>
      <w:rFonts w:ascii="Calibri" w:hAnsi="Calibri"/>
      <w:sz w:val="20"/>
      <w:szCs w:val="20"/>
    </w:rPr>
  </w:style>
  <w:style w:type="paragraph" w:customStyle="1" w:styleId="Standard">
    <w:name w:val="Standard"/>
    <w:qFormat/>
    <w:rsid w:val="00C81726"/>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C81726"/>
    <w:rPr>
      <w:color w:val="000000"/>
      <w:sz w:val="32"/>
      <w:szCs w:val="32"/>
    </w:rPr>
  </w:style>
  <w:style w:type="paragraph" w:customStyle="1" w:styleId="Cardnon-underlined">
    <w:name w:val="Card non-underlined"/>
    <w:basedOn w:val="Normal"/>
    <w:link w:val="Cardnon-underlinedChar"/>
    <w:autoRedefine/>
    <w:uiPriority w:val="99"/>
    <w:qFormat/>
    <w:rsid w:val="00C81726"/>
    <w:rPr>
      <w:rFonts w:eastAsia="Times New Roman"/>
      <w:szCs w:val="20"/>
    </w:rPr>
  </w:style>
  <w:style w:type="character" w:customStyle="1" w:styleId="Cardnon-underlinedChar">
    <w:name w:val="Card non-underlined Char"/>
    <w:basedOn w:val="DefaultParagraphFont"/>
    <w:link w:val="Cardnon-underlined"/>
    <w:uiPriority w:val="99"/>
    <w:rsid w:val="00C81726"/>
    <w:rPr>
      <w:rFonts w:ascii="Calibri" w:eastAsia="Times New Roman" w:hAnsi="Calibri" w:cs="Calibri"/>
      <w:szCs w:val="20"/>
    </w:rPr>
  </w:style>
  <w:style w:type="numbering" w:customStyle="1" w:styleId="NoList1">
    <w:name w:val="No List1"/>
    <w:next w:val="NoList"/>
    <w:semiHidden/>
    <w:unhideWhenUsed/>
    <w:rsid w:val="00C81726"/>
  </w:style>
  <w:style w:type="character" w:customStyle="1" w:styleId="TitleChar2">
    <w:name w:val="Title Char2"/>
    <w:basedOn w:val="DefaultParagraphFont"/>
    <w:uiPriority w:val="10"/>
    <w:qFormat/>
    <w:locked/>
    <w:rsid w:val="00C81726"/>
    <w:rPr>
      <w:b/>
      <w:bCs/>
      <w:u w:val="single"/>
    </w:rPr>
  </w:style>
  <w:style w:type="paragraph" w:styleId="TOC3">
    <w:name w:val="toc 3"/>
    <w:basedOn w:val="Normal"/>
    <w:next w:val="Normal"/>
    <w:autoRedefine/>
    <w:rsid w:val="00C81726"/>
    <w:pPr>
      <w:ind w:left="400"/>
    </w:pPr>
    <w:rPr>
      <w:rFonts w:eastAsia="Times New Roman"/>
      <w:szCs w:val="20"/>
    </w:rPr>
  </w:style>
  <w:style w:type="paragraph" w:styleId="TOC4">
    <w:name w:val="toc 4"/>
    <w:basedOn w:val="Normal"/>
    <w:next w:val="Normal"/>
    <w:autoRedefine/>
    <w:rsid w:val="00C81726"/>
    <w:pPr>
      <w:ind w:left="600"/>
    </w:pPr>
    <w:rPr>
      <w:rFonts w:eastAsia="Times New Roman"/>
      <w:szCs w:val="20"/>
    </w:rPr>
  </w:style>
  <w:style w:type="paragraph" w:styleId="TOC5">
    <w:name w:val="toc 5"/>
    <w:basedOn w:val="Normal"/>
    <w:next w:val="Normal"/>
    <w:autoRedefine/>
    <w:rsid w:val="00C81726"/>
    <w:pPr>
      <w:ind w:left="800"/>
    </w:pPr>
    <w:rPr>
      <w:rFonts w:eastAsia="Times New Roman"/>
      <w:szCs w:val="20"/>
    </w:rPr>
  </w:style>
  <w:style w:type="paragraph" w:styleId="TOC6">
    <w:name w:val="toc 6"/>
    <w:basedOn w:val="Normal"/>
    <w:next w:val="Normal"/>
    <w:autoRedefine/>
    <w:rsid w:val="00C81726"/>
    <w:pPr>
      <w:ind w:left="1000"/>
    </w:pPr>
    <w:rPr>
      <w:rFonts w:eastAsia="Times New Roman"/>
      <w:szCs w:val="20"/>
    </w:rPr>
  </w:style>
  <w:style w:type="paragraph" w:styleId="TOC7">
    <w:name w:val="toc 7"/>
    <w:basedOn w:val="Normal"/>
    <w:next w:val="Normal"/>
    <w:autoRedefine/>
    <w:rsid w:val="00C81726"/>
    <w:pPr>
      <w:ind w:left="1200"/>
    </w:pPr>
    <w:rPr>
      <w:rFonts w:eastAsia="Times New Roman"/>
      <w:szCs w:val="20"/>
    </w:rPr>
  </w:style>
  <w:style w:type="paragraph" w:styleId="TOC8">
    <w:name w:val="toc 8"/>
    <w:basedOn w:val="Normal"/>
    <w:next w:val="Normal"/>
    <w:autoRedefine/>
    <w:rsid w:val="00C81726"/>
    <w:pPr>
      <w:ind w:left="1400"/>
    </w:pPr>
    <w:rPr>
      <w:rFonts w:eastAsia="Times New Roman"/>
      <w:szCs w:val="20"/>
    </w:rPr>
  </w:style>
  <w:style w:type="character" w:customStyle="1" w:styleId="allocatoragentsleft">
    <w:name w:val="al_locatoragentsleft"/>
    <w:basedOn w:val="DefaultParagraphFont"/>
    <w:rsid w:val="00C81726"/>
  </w:style>
  <w:style w:type="character" w:styleId="HTMLTypewriter">
    <w:name w:val="HTML Typewriter"/>
    <w:basedOn w:val="DefaultParagraphFont"/>
    <w:unhideWhenUsed/>
    <w:rsid w:val="00C81726"/>
    <w:rPr>
      <w:rFonts w:ascii="Courier New" w:eastAsia="Times New Roman" w:hAnsi="Courier New" w:cs="Courier New"/>
      <w:sz w:val="20"/>
      <w:szCs w:val="20"/>
    </w:rPr>
  </w:style>
  <w:style w:type="character" w:customStyle="1" w:styleId="caps">
    <w:name w:val="caps"/>
    <w:basedOn w:val="DefaultParagraphFont"/>
    <w:rsid w:val="00C81726"/>
  </w:style>
  <w:style w:type="character" w:customStyle="1" w:styleId="UnderlinesCharChar">
    <w:name w:val="Underlines Char Char"/>
    <w:basedOn w:val="DefaultParagraphFont"/>
    <w:rsid w:val="00C81726"/>
    <w:rPr>
      <w:rFonts w:cs="Arial"/>
      <w:b/>
      <w:bCs/>
      <w:noProof w:val="0"/>
      <w:sz w:val="22"/>
      <w:szCs w:val="26"/>
      <w:u w:val="single"/>
      <w:lang w:val="en-US" w:eastAsia="en-US" w:bidi="ar-SA"/>
    </w:rPr>
  </w:style>
  <w:style w:type="paragraph" w:customStyle="1" w:styleId="Carding">
    <w:name w:val="Carding"/>
    <w:basedOn w:val="Normal"/>
    <w:uiPriority w:val="99"/>
    <w:qFormat/>
    <w:rsid w:val="00C81726"/>
    <w:rPr>
      <w:rFonts w:eastAsia="Times New Roman"/>
      <w:sz w:val="18"/>
    </w:rPr>
  </w:style>
  <w:style w:type="character" w:customStyle="1" w:styleId="aunderline">
    <w:name w:val="aunderline"/>
    <w:basedOn w:val="DefaultParagraphFont"/>
    <w:rsid w:val="00C81726"/>
    <w:rPr>
      <w:rFonts w:ascii="Times New Roman" w:hAnsi="Times New Roman"/>
      <w:sz w:val="20"/>
      <w:szCs w:val="24"/>
      <w:u w:val="thick"/>
    </w:rPr>
  </w:style>
  <w:style w:type="character" w:customStyle="1" w:styleId="tagChar1">
    <w:name w:val="tag Char1"/>
    <w:basedOn w:val="DefaultParagraphFont"/>
    <w:rsid w:val="00C81726"/>
    <w:rPr>
      <w:b/>
      <w:noProof w:val="0"/>
      <w:sz w:val="24"/>
      <w:lang w:val="en-US" w:eastAsia="en-US" w:bidi="ar-SA"/>
    </w:rPr>
  </w:style>
  <w:style w:type="character" w:customStyle="1" w:styleId="tagChar2">
    <w:name w:val="tag Char2"/>
    <w:basedOn w:val="DefaultParagraphFont"/>
    <w:qFormat/>
    <w:rsid w:val="00C81726"/>
    <w:rPr>
      <w:b/>
      <w:noProof w:val="0"/>
      <w:sz w:val="24"/>
      <w:lang w:val="en-US" w:eastAsia="en-US" w:bidi="ar-SA"/>
    </w:rPr>
  </w:style>
  <w:style w:type="character" w:customStyle="1" w:styleId="Taggin-New">
    <w:name w:val="Taggin - New"/>
    <w:basedOn w:val="DefaultParagraphFont"/>
    <w:rsid w:val="00C81726"/>
    <w:rPr>
      <w:rFonts w:ascii="Arial Narrow" w:hAnsi="Arial Narrow"/>
      <w:b/>
      <w:sz w:val="22"/>
    </w:rPr>
  </w:style>
  <w:style w:type="character" w:customStyle="1" w:styleId="Boxing-New">
    <w:name w:val="Boxing - New"/>
    <w:basedOn w:val="DefaultParagraphFont"/>
    <w:rsid w:val="00C81726"/>
    <w:rPr>
      <w:rFonts w:ascii="Arial Narrow" w:hAnsi="Arial Narrow"/>
      <w:sz w:val="16"/>
      <w:u w:val="none"/>
      <w:bdr w:val="single" w:sz="4" w:space="0" w:color="auto"/>
    </w:rPr>
  </w:style>
  <w:style w:type="character" w:customStyle="1" w:styleId="ilad">
    <w:name w:val="il_ad"/>
    <w:rsid w:val="00C81726"/>
  </w:style>
  <w:style w:type="paragraph" w:customStyle="1" w:styleId="CardsHighlighted">
    <w:name w:val="Cards Highlighted"/>
    <w:next w:val="Normal"/>
    <w:link w:val="CardsHighlightedChar"/>
    <w:qFormat/>
    <w:rsid w:val="00C81726"/>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C81726"/>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C81726"/>
    <w:rPr>
      <w:rFonts w:ascii="Garamond" w:hAnsi="Garamond"/>
      <w:sz w:val="22"/>
      <w:szCs w:val="24"/>
      <w:u w:val="single"/>
      <w:lang w:val="en-US" w:eastAsia="en-US" w:bidi="ar-SA"/>
    </w:rPr>
  </w:style>
  <w:style w:type="paragraph" w:customStyle="1" w:styleId="Style2">
    <w:name w:val="Style2"/>
    <w:basedOn w:val="Heading4"/>
    <w:qFormat/>
    <w:rsid w:val="00C81726"/>
    <w:pPr>
      <w:spacing w:before="0"/>
    </w:pPr>
    <w:rPr>
      <w:rFonts w:eastAsia="Times New Roman" w:cs="Times New Roman"/>
      <w:iCs w:val="0"/>
      <w:caps/>
      <w:szCs w:val="20"/>
    </w:rPr>
  </w:style>
  <w:style w:type="character" w:customStyle="1" w:styleId="pagetitle">
    <w:name w:val="pagetitle"/>
    <w:basedOn w:val="DefaultParagraphFont"/>
    <w:rsid w:val="00C81726"/>
  </w:style>
  <w:style w:type="paragraph" w:customStyle="1" w:styleId="text">
    <w:name w:val="text"/>
    <w:basedOn w:val="Normal"/>
    <w:uiPriority w:val="99"/>
    <w:qFormat/>
    <w:rsid w:val="00C81726"/>
    <w:pPr>
      <w:spacing w:before="100" w:beforeAutospacing="1" w:after="100" w:afterAutospacing="1"/>
    </w:pPr>
    <w:rPr>
      <w:rFonts w:eastAsia="Times New Roman"/>
    </w:rPr>
  </w:style>
  <w:style w:type="character" w:customStyle="1" w:styleId="StyleUnderlineCharChar9ptBold1">
    <w:name w:val="Style Underline Char Char + 9 pt Bold1"/>
    <w:rsid w:val="00C8172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C81726"/>
    <w:rPr>
      <w:rFonts w:ascii="Times New Roman" w:hAnsi="Times New Roman"/>
      <w:sz w:val="20"/>
      <w:szCs w:val="24"/>
      <w:u w:val="single"/>
      <w:lang w:val="en-US" w:eastAsia="en-US" w:bidi="ar-SA"/>
    </w:rPr>
  </w:style>
  <w:style w:type="character" w:customStyle="1" w:styleId="Style9ptBoldUnderline">
    <w:name w:val="Style 9 pt Bold Underline"/>
    <w:rsid w:val="00C81726"/>
    <w:rPr>
      <w:b/>
      <w:bCs/>
      <w:sz w:val="20"/>
      <w:u w:val="single"/>
    </w:rPr>
  </w:style>
  <w:style w:type="paragraph" w:customStyle="1" w:styleId="StyleUnderline9pt0">
    <w:name w:val="Style Underline + 9 pt"/>
    <w:link w:val="StyleUnderline9ptChar"/>
    <w:qFormat/>
    <w:rsid w:val="00C81726"/>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C81726"/>
    <w:rPr>
      <w:rFonts w:ascii="Arial" w:eastAsia="Times New Roman" w:hAnsi="Arial" w:cs="Times New Roman"/>
      <w:szCs w:val="20"/>
      <w:u w:val="single"/>
    </w:rPr>
  </w:style>
  <w:style w:type="character" w:customStyle="1" w:styleId="StyleUnderlineChar1Bold">
    <w:name w:val="Style Underline Char1 + Bold"/>
    <w:rsid w:val="00C81726"/>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C81726"/>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C81726"/>
    <w:rPr>
      <w:rFonts w:ascii="Calibri" w:hAnsi="Calibri" w:cs="Calibri"/>
      <w:kern w:val="32"/>
      <w:szCs w:val="20"/>
      <w:u w:val="single"/>
      <w:lang w:eastAsia="ar-SA"/>
    </w:rPr>
  </w:style>
  <w:style w:type="character" w:customStyle="1" w:styleId="TagsCharCharChar">
    <w:name w:val="Tags Char Char Char"/>
    <w:basedOn w:val="DefaultParagraphFont"/>
    <w:rsid w:val="00C8172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C81726"/>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C81726"/>
    <w:rPr>
      <w:color w:val="000000"/>
      <w:sz w:val="20"/>
      <w:u w:val="single"/>
    </w:rPr>
  </w:style>
  <w:style w:type="character" w:customStyle="1" w:styleId="Style11ptBlack">
    <w:name w:val="Style 11 pt Black"/>
    <w:basedOn w:val="DefaultParagraphFont"/>
    <w:rsid w:val="00C81726"/>
    <w:rPr>
      <w:color w:val="000000"/>
      <w:sz w:val="20"/>
    </w:rPr>
  </w:style>
  <w:style w:type="character" w:customStyle="1" w:styleId="StyleUnderlineCharTimesBold">
    <w:name w:val="Style Underline Char + Times Bold"/>
    <w:basedOn w:val="DefaultParagraphFont"/>
    <w:rsid w:val="00C81726"/>
    <w:rPr>
      <w:rFonts w:ascii="Times" w:hAnsi="Times"/>
      <w:b w:val="0"/>
      <w:bCs/>
      <w:sz w:val="20"/>
      <w:u w:val="single"/>
    </w:rPr>
  </w:style>
  <w:style w:type="character" w:customStyle="1" w:styleId="blubigktbiz">
    <w:name w:val="blubigktbiz"/>
    <w:rsid w:val="00C8172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81726"/>
  </w:style>
  <w:style w:type="character" w:customStyle="1" w:styleId="StyleevidencetextBorderSinglesolidlineAuto05ptLChar">
    <w:name w:val="Style evidence text + Border: : (Single solid line Auto  0.5 pt L... Char"/>
    <w:link w:val="StyleevidencetextBorderSinglesolidlineAuto05ptL"/>
    <w:rsid w:val="00C81726"/>
    <w:rPr>
      <w:rFonts w:ascii="Calibri" w:hAnsi="Calibri" w:cs="Calibri"/>
      <w:color w:val="000000"/>
      <w:lang w:val="x-none" w:eastAsia="x-none"/>
    </w:rPr>
  </w:style>
  <w:style w:type="character" w:customStyle="1" w:styleId="Style4CharChar">
    <w:name w:val="Style4 Char Char"/>
    <w:basedOn w:val="DefaultParagraphFont"/>
    <w:rsid w:val="00C8172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C81726"/>
    <w:rPr>
      <w:rFonts w:ascii="Times New Roman" w:hAnsi="Times New Roman" w:cs="Times New Roman"/>
      <w:sz w:val="16"/>
      <w:szCs w:val="16"/>
    </w:rPr>
  </w:style>
  <w:style w:type="character" w:customStyle="1" w:styleId="StyleEmphasisArial12ptBold">
    <w:name w:val="Style Emphasis + Arial 12 pt Bold"/>
    <w:rsid w:val="00C81726"/>
    <w:rPr>
      <w:rFonts w:ascii="Arial" w:hAnsi="Arial"/>
      <w:b/>
      <w:bCs/>
      <w:i/>
      <w:iCs/>
      <w:sz w:val="24"/>
    </w:rPr>
  </w:style>
  <w:style w:type="character" w:customStyle="1" w:styleId="super">
    <w:name w:val="super"/>
    <w:rsid w:val="00C81726"/>
  </w:style>
  <w:style w:type="character" w:customStyle="1" w:styleId="text30">
    <w:name w:val="text30"/>
    <w:rsid w:val="00C81726"/>
  </w:style>
  <w:style w:type="character" w:customStyle="1" w:styleId="uppercase">
    <w:name w:val="uppercase"/>
    <w:rsid w:val="00C81726"/>
  </w:style>
  <w:style w:type="character" w:customStyle="1" w:styleId="bodytext0">
    <w:name w:val="bodytext"/>
    <w:rsid w:val="00C81726"/>
  </w:style>
  <w:style w:type="character" w:customStyle="1" w:styleId="entry-title">
    <w:name w:val="entry-title"/>
    <w:rsid w:val="00C81726"/>
  </w:style>
  <w:style w:type="character" w:customStyle="1" w:styleId="BodyTextIndentChar1">
    <w:name w:val="Body Text Indent Char1"/>
    <w:basedOn w:val="DefaultParagraphFont"/>
    <w:uiPriority w:val="99"/>
    <w:semiHidden/>
    <w:rsid w:val="00C81726"/>
    <w:rPr>
      <w:rFonts w:ascii="Times New Roman" w:hAnsi="Times New Roman" w:cs="Times New Roman"/>
      <w:sz w:val="20"/>
    </w:rPr>
  </w:style>
  <w:style w:type="character" w:customStyle="1" w:styleId="Style6pt">
    <w:name w:val="Style 6 pt"/>
    <w:basedOn w:val="DefaultParagraphFont"/>
    <w:qFormat/>
    <w:rsid w:val="00C81726"/>
    <w:rPr>
      <w:sz w:val="12"/>
    </w:rPr>
  </w:style>
  <w:style w:type="character" w:customStyle="1" w:styleId="CiteCharCharCharCharCharChar">
    <w:name w:val="Cite Char Char Char Char Char Char"/>
    <w:basedOn w:val="DefaultParagraphFont"/>
    <w:rsid w:val="00C81726"/>
    <w:rPr>
      <w:b/>
      <w:noProof w:val="0"/>
      <w:sz w:val="22"/>
      <w:szCs w:val="24"/>
      <w:u w:val="single"/>
      <w:lang w:val="en-US" w:eastAsia="en-US" w:bidi="ar-SA"/>
    </w:rPr>
  </w:style>
  <w:style w:type="character" w:customStyle="1" w:styleId="mainbody1">
    <w:name w:val="mainbody1"/>
    <w:basedOn w:val="DefaultParagraphFont"/>
    <w:rsid w:val="00C81726"/>
    <w:rPr>
      <w:rFonts w:ascii="Verdana" w:hAnsi="Verdana" w:hint="default"/>
      <w:color w:val="000000"/>
      <w:sz w:val="22"/>
      <w:szCs w:val="22"/>
    </w:rPr>
  </w:style>
  <w:style w:type="character" w:customStyle="1" w:styleId="ssl4">
    <w:name w:val="ss_l4"/>
    <w:basedOn w:val="DefaultParagraphFont"/>
    <w:rsid w:val="00C81726"/>
  </w:style>
  <w:style w:type="paragraph" w:customStyle="1" w:styleId="StyleNormalWeb11ptUnderline">
    <w:name w:val="Style Normal (Web) + 11 pt Underline"/>
    <w:basedOn w:val="NormalWeb"/>
    <w:link w:val="StyleNormalWeb11ptUnderlineChar"/>
    <w:qFormat/>
    <w:rsid w:val="00C81726"/>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C81726"/>
    <w:rPr>
      <w:rFonts w:ascii="Calibri" w:eastAsia="Calibri" w:hAnsi="Calibri" w:cs="Calibri"/>
      <w:u w:val="single"/>
    </w:rPr>
  </w:style>
  <w:style w:type="character" w:customStyle="1" w:styleId="cit-first-element">
    <w:name w:val="cit-first-element"/>
    <w:basedOn w:val="DefaultParagraphFont"/>
    <w:rsid w:val="00C81726"/>
  </w:style>
  <w:style w:type="character" w:customStyle="1" w:styleId="title1">
    <w:name w:val="title1"/>
    <w:basedOn w:val="DefaultParagraphFont"/>
    <w:rsid w:val="00C81726"/>
  </w:style>
  <w:style w:type="character" w:customStyle="1" w:styleId="StyleThickunderline1">
    <w:name w:val="Style Thick underline1"/>
    <w:basedOn w:val="DefaultParagraphFont"/>
    <w:rsid w:val="00C8172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C81726"/>
    <w:rPr>
      <w:rFonts w:ascii="Georgia" w:hAnsi="Georgia"/>
    </w:rPr>
  </w:style>
  <w:style w:type="character" w:customStyle="1" w:styleId="FooterChar1">
    <w:name w:val="Footer Char1"/>
    <w:basedOn w:val="DefaultParagraphFont"/>
    <w:uiPriority w:val="99"/>
    <w:semiHidden/>
    <w:rsid w:val="00C81726"/>
    <w:rPr>
      <w:rFonts w:ascii="Georgia" w:hAnsi="Georgia"/>
    </w:rPr>
  </w:style>
  <w:style w:type="character" w:customStyle="1" w:styleId="AnalyticChar">
    <w:name w:val="Analytic Char"/>
    <w:basedOn w:val="DefaultParagraphFont"/>
    <w:link w:val="Analytic"/>
    <w:rsid w:val="00C81726"/>
    <w:rPr>
      <w:rFonts w:ascii="Calibri" w:hAnsi="Calibri" w:cs="Calibri"/>
      <w:b/>
      <w:sz w:val="24"/>
    </w:rPr>
  </w:style>
  <w:style w:type="character" w:customStyle="1" w:styleId="UnderlineBold0">
    <w:name w:val="Underline Bold"/>
    <w:uiPriority w:val="6"/>
    <w:qFormat/>
    <w:rsid w:val="00C81726"/>
    <w:rPr>
      <w:b/>
      <w:sz w:val="20"/>
      <w:u w:val="single"/>
    </w:rPr>
  </w:style>
  <w:style w:type="paragraph" w:customStyle="1" w:styleId="Underline20">
    <w:name w:val="Underline2"/>
    <w:basedOn w:val="Normal"/>
    <w:link w:val="Underline2Char"/>
    <w:autoRedefine/>
    <w:uiPriority w:val="4"/>
    <w:qFormat/>
    <w:rsid w:val="00C81726"/>
    <w:rPr>
      <w:b/>
      <w:u w:val="single"/>
    </w:rPr>
  </w:style>
  <w:style w:type="character" w:customStyle="1" w:styleId="Underline2Char">
    <w:name w:val="Underline2 Char"/>
    <w:basedOn w:val="DefaultParagraphFont"/>
    <w:link w:val="Underline20"/>
    <w:uiPriority w:val="4"/>
    <w:rsid w:val="00C81726"/>
    <w:rPr>
      <w:rFonts w:ascii="Calibri" w:hAnsi="Calibri" w:cs="Calibri"/>
      <w:b/>
      <w:u w:val="single"/>
    </w:rPr>
  </w:style>
  <w:style w:type="character" w:customStyle="1" w:styleId="NormalTextChar">
    <w:name w:val="Normal Text Char"/>
    <w:link w:val="NormalText"/>
    <w:rsid w:val="00C81726"/>
    <w:rPr>
      <w:rFonts w:ascii="Calibri" w:eastAsia="Times New Roman" w:hAnsi="Calibri" w:cs="Calibri"/>
      <w:szCs w:val="26"/>
    </w:rPr>
  </w:style>
  <w:style w:type="paragraph" w:customStyle="1" w:styleId="TableParagraph">
    <w:name w:val="Table Paragraph"/>
    <w:basedOn w:val="Normal"/>
    <w:uiPriority w:val="1"/>
    <w:qFormat/>
    <w:rsid w:val="00C81726"/>
    <w:pPr>
      <w:widowControl w:val="0"/>
    </w:pPr>
  </w:style>
  <w:style w:type="character" w:customStyle="1" w:styleId="UnderlineChar0">
    <w:name w:val="UnderlineChar"/>
    <w:rsid w:val="00C81726"/>
    <w:rPr>
      <w:sz w:val="24"/>
      <w:u w:val="single"/>
      <w:shd w:val="clear" w:color="auto" w:fill="auto"/>
    </w:rPr>
  </w:style>
  <w:style w:type="character" w:customStyle="1" w:styleId="foreground">
    <w:name w:val="foreground"/>
    <w:basedOn w:val="DefaultParagraphFont"/>
    <w:rsid w:val="00C81726"/>
  </w:style>
  <w:style w:type="paragraph" w:customStyle="1" w:styleId="StyleCircled11pt">
    <w:name w:val="Style Circled + 11 pt"/>
    <w:basedOn w:val="Normal"/>
    <w:link w:val="StyleCircled11ptChar"/>
    <w:qFormat/>
    <w:rsid w:val="00C81726"/>
    <w:rPr>
      <w:rFonts w:eastAsia="Times New Roman"/>
      <w:b/>
      <w:bCs/>
      <w:sz w:val="20"/>
      <w:u w:val="single"/>
    </w:rPr>
  </w:style>
  <w:style w:type="character" w:customStyle="1" w:styleId="StyleCircled11ptChar">
    <w:name w:val="Style Circled + 11 pt Char"/>
    <w:link w:val="StyleCircled11pt"/>
    <w:rsid w:val="00C81726"/>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C81726"/>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C81726"/>
    <w:rPr>
      <w:rFonts w:ascii="Times" w:eastAsia="Times New Roman" w:hAnsi="Times" w:cs="Calibri"/>
      <w:sz w:val="20"/>
      <w:szCs w:val="28"/>
      <w:u w:val="single"/>
    </w:rPr>
  </w:style>
  <w:style w:type="paragraph" w:customStyle="1" w:styleId="cite20">
    <w:name w:val="cite2"/>
    <w:basedOn w:val="Normal"/>
    <w:uiPriority w:val="99"/>
    <w:qFormat/>
    <w:rsid w:val="00C81726"/>
    <w:rPr>
      <w:rFonts w:eastAsia="Times New Roman"/>
      <w:color w:val="000000"/>
      <w:sz w:val="20"/>
      <w:szCs w:val="20"/>
    </w:rPr>
  </w:style>
  <w:style w:type="character" w:customStyle="1" w:styleId="postby">
    <w:name w:val="post_by"/>
    <w:basedOn w:val="DefaultParagraphFont"/>
    <w:rsid w:val="00C81726"/>
  </w:style>
  <w:style w:type="character" w:customStyle="1" w:styleId="Style11ptBorderSinglesolidlineAuto05ptLinewidth">
    <w:name w:val="Style 11 pt Border: : (Single solid line Auto  0.5 pt Line width)"/>
    <w:rsid w:val="00C81726"/>
    <w:rPr>
      <w:sz w:val="20"/>
      <w:bdr w:val="single" w:sz="4" w:space="0" w:color="auto" w:frame="1"/>
    </w:rPr>
  </w:style>
  <w:style w:type="character" w:customStyle="1" w:styleId="StyleUnderlineChar9ptBorderSinglesolidlineAuto0">
    <w:name w:val="Style Underline Char + 9 pt Border: : (Single solid line Auto  0..."/>
    <w:rsid w:val="00C8172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C8172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8172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8172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81726"/>
    <w:rPr>
      <w:sz w:val="20"/>
      <w:szCs w:val="24"/>
      <w:u w:val="single"/>
      <w:bdr w:val="single" w:sz="4" w:space="0" w:color="auto"/>
      <w:lang w:val="en-US" w:eastAsia="en-US" w:bidi="ar-SA"/>
    </w:rPr>
  </w:style>
  <w:style w:type="character" w:customStyle="1" w:styleId="StyleLatinGaramondUnderline">
    <w:name w:val="Style (Latin) Garamond Underline"/>
    <w:rsid w:val="00C81726"/>
    <w:rPr>
      <w:rFonts w:ascii="Times New Roman" w:hAnsi="Times New Roman"/>
      <w:sz w:val="20"/>
      <w:u w:val="single"/>
    </w:rPr>
  </w:style>
  <w:style w:type="character" w:customStyle="1" w:styleId="StyleLatinGaramond">
    <w:name w:val="Style (Latin) Garamond"/>
    <w:rsid w:val="00C81726"/>
    <w:rPr>
      <w:rFonts w:ascii="Times New Roman" w:hAnsi="Times New Roman"/>
      <w:sz w:val="20"/>
    </w:rPr>
  </w:style>
  <w:style w:type="character" w:customStyle="1" w:styleId="styletimesnewroman12ptbold0">
    <w:name w:val="styletimesnewroman12ptbold"/>
    <w:basedOn w:val="DefaultParagraphFont"/>
    <w:rsid w:val="00C81726"/>
  </w:style>
  <w:style w:type="character" w:customStyle="1" w:styleId="CharCharCharCharChar">
    <w:name w:val="Char Char Char Char Char"/>
    <w:aliases w:val="Char Char Char Char,Char Char Char Char Char Char Char1,Heading 2 Char1 Char Char Char Char Char Char"/>
    <w:basedOn w:val="DefaultParagraphFont"/>
    <w:rsid w:val="00C81726"/>
    <w:rPr>
      <w:rFonts w:cs="Arial"/>
      <w:b/>
      <w:bCs/>
      <w:iCs/>
      <w:sz w:val="24"/>
      <w:szCs w:val="28"/>
      <w:lang w:val="en-US" w:eastAsia="en-US" w:bidi="ar-SA"/>
    </w:rPr>
  </w:style>
  <w:style w:type="character" w:customStyle="1" w:styleId="mainheading">
    <w:name w:val="mainheading"/>
    <w:basedOn w:val="DefaultParagraphFont"/>
    <w:rsid w:val="00C81726"/>
  </w:style>
  <w:style w:type="paragraph" w:customStyle="1" w:styleId="BoldandUnderlineChar2CharChar">
    <w:name w:val="Bold and Underline Char2 Char Char"/>
    <w:basedOn w:val="Normal"/>
    <w:link w:val="BoldandUnderlineChar2CharCharChar"/>
    <w:qFormat/>
    <w:rsid w:val="00C81726"/>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C81726"/>
    <w:rPr>
      <w:rFonts w:ascii="Calibri" w:eastAsia="Times New Roman" w:hAnsi="Calibri" w:cs="Calibri"/>
      <w:b/>
      <w:u w:val="single"/>
    </w:rPr>
  </w:style>
  <w:style w:type="character" w:customStyle="1" w:styleId="StyleUnderlineChar9ptChar">
    <w:name w:val="Style Underline Char + 9 pt Char"/>
    <w:basedOn w:val="UnderlineCharChar"/>
    <w:rsid w:val="00C8172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C8172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C81726"/>
    <w:rPr>
      <w:sz w:val="16"/>
    </w:rPr>
  </w:style>
  <w:style w:type="paragraph" w:customStyle="1" w:styleId="Reduce8pt">
    <w:name w:val="Reduce 8pt"/>
    <w:basedOn w:val="Normal"/>
    <w:link w:val="Reduce8ptCharChar"/>
    <w:qFormat/>
    <w:rsid w:val="00C81726"/>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C81726"/>
    <w:pPr>
      <w:contextualSpacing/>
    </w:pPr>
    <w:rPr>
      <w:rFonts w:eastAsia="Calibri"/>
    </w:rPr>
  </w:style>
  <w:style w:type="character" w:customStyle="1" w:styleId="CardIndentedChar">
    <w:name w:val="Card (Indented) Char"/>
    <w:link w:val="CardIndented"/>
    <w:locked/>
    <w:rsid w:val="00C81726"/>
    <w:rPr>
      <w:rFonts w:ascii="Calibri" w:hAnsi="Calibri" w:cs="Calibri"/>
    </w:rPr>
  </w:style>
  <w:style w:type="character" w:customStyle="1" w:styleId="citenon-boldChar">
    <w:name w:val="cite non-bold Char"/>
    <w:basedOn w:val="DefaultParagraphFont"/>
    <w:link w:val="citenon-bold"/>
    <w:locked/>
    <w:rsid w:val="00C81726"/>
    <w:rPr>
      <w:rFonts w:ascii="Garamond" w:eastAsia="Times New Roman" w:hAnsi="Garamond" w:cs="Calibri"/>
      <w:szCs w:val="20"/>
    </w:rPr>
  </w:style>
  <w:style w:type="character" w:customStyle="1" w:styleId="boldciteChar4">
    <w:name w:val="bold cite Char4"/>
    <w:link w:val="boldcite"/>
    <w:locked/>
    <w:rsid w:val="00C81726"/>
    <w:rPr>
      <w:rFonts w:eastAsia="Times New Roman" w:cs="Times New Roman"/>
      <w:b/>
      <w:color w:val="000000"/>
      <w:sz w:val="20"/>
      <w:u w:val="thick" w:color="000000"/>
    </w:rPr>
  </w:style>
  <w:style w:type="paragraph" w:customStyle="1" w:styleId="boldcite">
    <w:name w:val="bold cite"/>
    <w:basedOn w:val="Normal"/>
    <w:link w:val="boldciteChar4"/>
    <w:qFormat/>
    <w:rsid w:val="00C81726"/>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C81726"/>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C81726"/>
    <w:rPr>
      <w:rFonts w:eastAsia="Calibri"/>
      <w:b/>
    </w:rPr>
  </w:style>
  <w:style w:type="character" w:customStyle="1" w:styleId="HeadingsBaseChar">
    <w:name w:val="Headings Base Char"/>
    <w:basedOn w:val="DefaultParagraphFont"/>
    <w:link w:val="HeadingsBase"/>
    <w:locked/>
    <w:rsid w:val="00C81726"/>
    <w:rPr>
      <w:rFonts w:ascii="Times New Roman" w:hAnsi="Times New Roman" w:cs="Times New Roman"/>
      <w:b/>
      <w:sz w:val="32"/>
    </w:rPr>
  </w:style>
  <w:style w:type="paragraph" w:customStyle="1" w:styleId="HeadingsBase">
    <w:name w:val="Headings Base"/>
    <w:basedOn w:val="Normal"/>
    <w:link w:val="HeadingsBaseChar"/>
    <w:qFormat/>
    <w:rsid w:val="00C81726"/>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C81726"/>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C81726"/>
    <w:pPr>
      <w:spacing w:line="480" w:lineRule="auto"/>
      <w:ind w:firstLine="720"/>
    </w:pPr>
    <w:rPr>
      <w:rFonts w:eastAsia="Calibri"/>
    </w:rPr>
  </w:style>
  <w:style w:type="paragraph" w:customStyle="1" w:styleId="SchoolBlockQuote">
    <w:name w:val="School Block Quote"/>
    <w:basedOn w:val="SchoolPaper"/>
    <w:qFormat/>
    <w:rsid w:val="00C81726"/>
  </w:style>
  <w:style w:type="paragraph" w:customStyle="1" w:styleId="SchoolWorksCited">
    <w:name w:val="School Works Cited"/>
    <w:basedOn w:val="SchoolPaper"/>
    <w:qFormat/>
    <w:rsid w:val="00C81726"/>
  </w:style>
  <w:style w:type="paragraph" w:customStyle="1" w:styleId="BlockQuote">
    <w:name w:val="Block Quote"/>
    <w:basedOn w:val="Normal"/>
    <w:qFormat/>
    <w:rsid w:val="00C81726"/>
    <w:pPr>
      <w:ind w:left="720" w:right="720"/>
    </w:pPr>
    <w:rPr>
      <w:rFonts w:eastAsia="Calibri"/>
    </w:rPr>
  </w:style>
  <w:style w:type="paragraph" w:customStyle="1" w:styleId="PaperBody">
    <w:name w:val="Paper Body"/>
    <w:basedOn w:val="Normal"/>
    <w:qFormat/>
    <w:rsid w:val="00C81726"/>
    <w:pPr>
      <w:spacing w:line="480" w:lineRule="auto"/>
      <w:ind w:firstLine="720"/>
    </w:pPr>
    <w:rPr>
      <w:rFonts w:eastAsia="Calibri"/>
    </w:rPr>
  </w:style>
  <w:style w:type="paragraph" w:customStyle="1" w:styleId="PaperCitation">
    <w:name w:val="Paper Citation"/>
    <w:basedOn w:val="Normal"/>
    <w:qFormat/>
    <w:rsid w:val="00C81726"/>
    <w:pPr>
      <w:spacing w:line="480" w:lineRule="auto"/>
      <w:ind w:left="720" w:hanging="720"/>
    </w:pPr>
    <w:rPr>
      <w:rFonts w:eastAsia="Calibri"/>
    </w:rPr>
  </w:style>
  <w:style w:type="character" w:customStyle="1" w:styleId="hatChar">
    <w:name w:val="hat Char"/>
    <w:basedOn w:val="DefaultParagraphFont"/>
    <w:link w:val="hat"/>
    <w:locked/>
    <w:rsid w:val="00C81726"/>
    <w:rPr>
      <w:rFonts w:ascii="Calibri" w:eastAsia="Times New Roman" w:hAnsi="Calibri" w:cs="Calibri"/>
      <w:b/>
      <w:bCs/>
      <w:sz w:val="32"/>
      <w:u w:val="single"/>
      <w:lang w:bidi="en-US"/>
    </w:rPr>
  </w:style>
  <w:style w:type="paragraph" w:customStyle="1" w:styleId="WW-Default">
    <w:name w:val="WW-Default"/>
    <w:qFormat/>
    <w:rsid w:val="00C81726"/>
    <w:pPr>
      <w:suppressAutoHyphens/>
      <w:spacing w:after="0" w:line="240" w:lineRule="auto"/>
    </w:pPr>
    <w:rPr>
      <w:rFonts w:ascii="Georgia" w:eastAsia="Calibri" w:hAnsi="Georgia" w:cs="Calibri"/>
      <w:lang w:eastAsia="ar-SA"/>
    </w:rPr>
  </w:style>
  <w:style w:type="paragraph" w:customStyle="1" w:styleId="B-TagCite">
    <w:name w:val="B-TagCite"/>
    <w:qFormat/>
    <w:rsid w:val="00C81726"/>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C81726"/>
    <w:rPr>
      <w:rFonts w:ascii="Times New Roman" w:hAnsi="Times New Roman" w:cs="Times New Roman"/>
      <w:b/>
      <w:sz w:val="20"/>
    </w:rPr>
  </w:style>
  <w:style w:type="paragraph" w:customStyle="1" w:styleId="MicroText">
    <w:name w:val="MicroText"/>
    <w:basedOn w:val="Normal"/>
    <w:next w:val="Normal"/>
    <w:link w:val="MicroTextChar"/>
    <w:qFormat/>
    <w:rsid w:val="00C81726"/>
    <w:rPr>
      <w:rFonts w:ascii="Arial Narrow" w:hAnsi="Arial Narrow" w:cstheme="minorBidi"/>
      <w:sz w:val="12"/>
    </w:rPr>
  </w:style>
  <w:style w:type="character" w:customStyle="1" w:styleId="Footnote2Char">
    <w:name w:val="Footnote2 Char"/>
    <w:link w:val="Footnote2"/>
    <w:locked/>
    <w:rsid w:val="00C81726"/>
  </w:style>
  <w:style w:type="paragraph" w:customStyle="1" w:styleId="Footnote2">
    <w:name w:val="Footnote2"/>
    <w:basedOn w:val="Normal"/>
    <w:next w:val="Normal"/>
    <w:link w:val="Footnote2Char"/>
    <w:autoRedefine/>
    <w:qFormat/>
    <w:rsid w:val="00C81726"/>
    <w:pPr>
      <w:spacing w:after="120" w:line="480" w:lineRule="auto"/>
    </w:pPr>
    <w:rPr>
      <w:rFonts w:asciiTheme="minorHAnsi" w:hAnsiTheme="minorHAnsi" w:cstheme="minorBidi"/>
    </w:rPr>
  </w:style>
  <w:style w:type="paragraph" w:customStyle="1" w:styleId="indent">
    <w:name w:val="indent"/>
    <w:basedOn w:val="Normal"/>
    <w:qFormat/>
    <w:rsid w:val="00C81726"/>
    <w:pPr>
      <w:spacing w:before="100" w:beforeAutospacing="1" w:after="100" w:afterAutospacing="1"/>
    </w:pPr>
    <w:rPr>
      <w:rFonts w:eastAsia="Times New Roman"/>
    </w:rPr>
  </w:style>
  <w:style w:type="paragraph" w:customStyle="1" w:styleId="PageHeaderLine1">
    <w:name w:val="PageHeaderLine1"/>
    <w:basedOn w:val="Normal"/>
    <w:qFormat/>
    <w:rsid w:val="00C81726"/>
    <w:pPr>
      <w:tabs>
        <w:tab w:val="right" w:pos="10800"/>
      </w:tabs>
    </w:pPr>
    <w:rPr>
      <w:rFonts w:eastAsia="Calibri"/>
      <w:b/>
    </w:rPr>
  </w:style>
  <w:style w:type="paragraph" w:customStyle="1" w:styleId="PageHeaderLine2">
    <w:name w:val="PageHeaderLine2"/>
    <w:basedOn w:val="Normal"/>
    <w:next w:val="Normal"/>
    <w:link w:val="PageHeaderLine2Char"/>
    <w:qFormat/>
    <w:rsid w:val="00C81726"/>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C81726"/>
    <w:rPr>
      <w:rFonts w:ascii="Times New Roman" w:hAnsi="Times New Roman" w:cs="Times New Roman"/>
      <w:sz w:val="20"/>
    </w:rPr>
  </w:style>
  <w:style w:type="paragraph" w:customStyle="1" w:styleId="CardText1">
    <w:name w:val="CardText"/>
    <w:basedOn w:val="Normal"/>
    <w:link w:val="CardTextChar3"/>
    <w:qFormat/>
    <w:rsid w:val="00C81726"/>
    <w:pPr>
      <w:ind w:left="288"/>
    </w:pPr>
    <w:rPr>
      <w:rFonts w:ascii="Times New Roman" w:hAnsi="Times New Roman" w:cs="Times New Roman"/>
      <w:sz w:val="20"/>
    </w:rPr>
  </w:style>
  <w:style w:type="character" w:customStyle="1" w:styleId="stylestylebold12pt">
    <w:name w:val="stylestylebold12pt"/>
    <w:basedOn w:val="DefaultParagraphFont"/>
    <w:rsid w:val="00C81726"/>
  </w:style>
  <w:style w:type="character" w:customStyle="1" w:styleId="styleboldunderline">
    <w:name w:val="styleboldunderline"/>
    <w:basedOn w:val="DefaultParagraphFont"/>
    <w:rsid w:val="00C81726"/>
  </w:style>
  <w:style w:type="character" w:customStyle="1" w:styleId="box">
    <w:name w:val="box"/>
    <w:basedOn w:val="DefaultParagraphFont"/>
    <w:rsid w:val="00C8172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C81726"/>
    <w:rPr>
      <w:rFonts w:ascii="Arial Narrow" w:hAnsi="Arial Narrow" w:cs="Arial Narrow" w:hint="default"/>
      <w:sz w:val="18"/>
      <w:szCs w:val="18"/>
    </w:rPr>
  </w:style>
  <w:style w:type="character" w:customStyle="1" w:styleId="FontStyle14">
    <w:name w:val="Font Style14"/>
    <w:basedOn w:val="DefaultParagraphFont"/>
    <w:uiPriority w:val="99"/>
    <w:rsid w:val="00C8172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81726"/>
    <w:rPr>
      <w:rFonts w:ascii="Arial Narrow" w:hAnsi="Arial Narrow" w:cs="Arial Narrow" w:hint="default"/>
      <w:b/>
      <w:bCs/>
      <w:sz w:val="10"/>
      <w:szCs w:val="10"/>
    </w:rPr>
  </w:style>
  <w:style w:type="character" w:customStyle="1" w:styleId="CardTagandCiteChar">
    <w:name w:val="Card Tag and Cite Char"/>
    <w:basedOn w:val="DefaultParagraphFont"/>
    <w:rsid w:val="00C8172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C81726"/>
    <w:rPr>
      <w:rFonts w:ascii="Arial Narrow" w:hAnsi="Arial Narrow"/>
      <w:b/>
      <w:color w:val="000000"/>
      <w:sz w:val="22"/>
      <w:szCs w:val="22"/>
      <w:u w:val="single"/>
    </w:rPr>
  </w:style>
  <w:style w:type="character" w:customStyle="1" w:styleId="SmallText0">
    <w:name w:val="SmallText"/>
    <w:rsid w:val="00C81726"/>
    <w:rPr>
      <w:color w:val="000000"/>
    </w:rPr>
  </w:style>
  <w:style w:type="character" w:customStyle="1" w:styleId="CitesChar1">
    <w:name w:val="Cites Char1"/>
    <w:basedOn w:val="DefaultParagraphFont"/>
    <w:rsid w:val="00C81726"/>
    <w:rPr>
      <w:b/>
      <w:bCs w:val="0"/>
      <w:szCs w:val="24"/>
      <w:u w:val="single"/>
      <w:lang w:val="en-US" w:eastAsia="en-US" w:bidi="ar-SA"/>
    </w:rPr>
  </w:style>
  <w:style w:type="character" w:customStyle="1" w:styleId="CardUnderlinedChar">
    <w:name w:val="Card Underlined Char"/>
    <w:basedOn w:val="DefaultParagraphFont"/>
    <w:rsid w:val="00C81726"/>
    <w:rPr>
      <w:rFonts w:ascii="Arial Narrow" w:hAnsi="Arial Narrow" w:hint="default"/>
      <w:sz w:val="22"/>
      <w:szCs w:val="24"/>
      <w:u w:val="single"/>
      <w:lang w:val="en-US" w:eastAsia="en-US" w:bidi="ar-SA"/>
    </w:rPr>
  </w:style>
  <w:style w:type="character" w:customStyle="1" w:styleId="underline3">
    <w:name w:val="underline3"/>
    <w:basedOn w:val="underline2"/>
    <w:rsid w:val="00C81726"/>
    <w:rPr>
      <w:rFonts w:ascii="Arial" w:hAnsi="Arial"/>
      <w:sz w:val="18"/>
      <w:u w:val="single"/>
      <w:bdr w:val="none" w:sz="0" w:space="0" w:color="auto" w:frame="1"/>
      <w:shd w:val="clear" w:color="auto" w:fill="FFFF00"/>
    </w:rPr>
  </w:style>
  <w:style w:type="character" w:customStyle="1" w:styleId="menu">
    <w:name w:val="menu"/>
    <w:basedOn w:val="DefaultParagraphFont"/>
    <w:rsid w:val="00C81726"/>
  </w:style>
  <w:style w:type="character" w:customStyle="1" w:styleId="itxtrst">
    <w:name w:val="itxtrst"/>
    <w:rsid w:val="00C81726"/>
  </w:style>
  <w:style w:type="character" w:customStyle="1" w:styleId="A-Underlining">
    <w:name w:val="A-Underlining"/>
    <w:basedOn w:val="DefaultParagraphFont"/>
    <w:rsid w:val="00C81726"/>
    <w:rPr>
      <w:rFonts w:ascii="Garamond" w:hAnsi="Garamond" w:hint="default"/>
      <w:color w:val="auto"/>
      <w:sz w:val="24"/>
      <w:u w:val="single"/>
    </w:rPr>
  </w:style>
  <w:style w:type="character" w:customStyle="1" w:styleId="StyleUnderlineBold0">
    <w:name w:val="Style Underline + Bold"/>
    <w:rsid w:val="00C81726"/>
    <w:rPr>
      <w:b/>
      <w:bCs/>
      <w:u w:val="single"/>
    </w:rPr>
  </w:style>
  <w:style w:type="character" w:customStyle="1" w:styleId="Underline-Highlighted">
    <w:name w:val="Underline-Highlighted"/>
    <w:uiPriority w:val="1"/>
    <w:qFormat/>
    <w:rsid w:val="00C8172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C81726"/>
  </w:style>
  <w:style w:type="character" w:customStyle="1" w:styleId="newsmain">
    <w:name w:val="news_main"/>
    <w:basedOn w:val="DefaultParagraphFont"/>
    <w:rsid w:val="00C81726"/>
  </w:style>
  <w:style w:type="character" w:customStyle="1" w:styleId="vitstoryheadline">
    <w:name w:val="vitstoryheadline"/>
    <w:rsid w:val="00C81726"/>
  </w:style>
  <w:style w:type="character" w:customStyle="1" w:styleId="AuthorDate0">
    <w:name w:val="Author Date"/>
    <w:rsid w:val="00C81726"/>
    <w:rPr>
      <w:b/>
      <w:bCs w:val="0"/>
      <w:sz w:val="24"/>
      <w:u w:val="thick"/>
    </w:rPr>
  </w:style>
  <w:style w:type="character" w:customStyle="1" w:styleId="red">
    <w:name w:val="red"/>
    <w:basedOn w:val="DefaultParagraphFont"/>
    <w:rsid w:val="00C81726"/>
  </w:style>
  <w:style w:type="character" w:customStyle="1" w:styleId="at">
    <w:name w:val="at"/>
    <w:rsid w:val="00C81726"/>
  </w:style>
  <w:style w:type="character" w:customStyle="1" w:styleId="org">
    <w:name w:val="org"/>
    <w:rsid w:val="00C81726"/>
  </w:style>
  <w:style w:type="character" w:customStyle="1" w:styleId="pnumber">
    <w:name w:val="pnumber"/>
    <w:rsid w:val="00C81726"/>
  </w:style>
  <w:style w:type="character" w:customStyle="1" w:styleId="ital">
    <w:name w:val="ital"/>
    <w:rsid w:val="00C81726"/>
  </w:style>
  <w:style w:type="character" w:customStyle="1" w:styleId="orgdiv">
    <w:name w:val="orgdiv"/>
    <w:rsid w:val="00C81726"/>
  </w:style>
  <w:style w:type="character" w:customStyle="1" w:styleId="orgname">
    <w:name w:val="orgname"/>
    <w:rsid w:val="00C81726"/>
  </w:style>
  <w:style w:type="character" w:customStyle="1" w:styleId="city">
    <w:name w:val="city"/>
    <w:rsid w:val="00C81726"/>
  </w:style>
  <w:style w:type="character" w:customStyle="1" w:styleId="state">
    <w:name w:val="state"/>
    <w:rsid w:val="00C81726"/>
  </w:style>
  <w:style w:type="character" w:customStyle="1" w:styleId="country">
    <w:name w:val="country"/>
    <w:rsid w:val="00C81726"/>
  </w:style>
  <w:style w:type="character" w:customStyle="1" w:styleId="articletitle">
    <w:name w:val="articletitle"/>
    <w:rsid w:val="00C81726"/>
    <w:rPr>
      <w:rFonts w:ascii="Times New Roman" w:hAnsi="Times New Roman" w:cs="Times New Roman" w:hint="default"/>
    </w:rPr>
  </w:style>
  <w:style w:type="character" w:customStyle="1" w:styleId="6pointChar">
    <w:name w:val="6 point Char"/>
    <w:rsid w:val="00C81726"/>
    <w:rPr>
      <w:rFonts w:ascii="Times New Roman" w:hAnsi="Times New Roman" w:cs="Times New Roman" w:hint="default"/>
      <w:sz w:val="12"/>
      <w:lang w:val="en-US" w:eastAsia="en-US"/>
    </w:rPr>
  </w:style>
  <w:style w:type="character" w:customStyle="1" w:styleId="StyleThickunderline">
    <w:name w:val="Style Thick underline"/>
    <w:qFormat/>
    <w:rsid w:val="00C81726"/>
    <w:rPr>
      <w:u w:val="thick"/>
    </w:rPr>
  </w:style>
  <w:style w:type="character" w:customStyle="1" w:styleId="Box0">
    <w:name w:val="Box!"/>
    <w:rsid w:val="00C81726"/>
    <w:rPr>
      <w:rFonts w:ascii="Garamond" w:hAnsi="Garamond" w:hint="default"/>
      <w:sz w:val="24"/>
      <w:u w:val="single"/>
      <w:bdr w:val="single" w:sz="4" w:space="0" w:color="auto" w:frame="1"/>
    </w:rPr>
  </w:style>
  <w:style w:type="character" w:customStyle="1" w:styleId="citechar">
    <w:name w:val="citechar"/>
    <w:basedOn w:val="DefaultParagraphFont"/>
    <w:rsid w:val="00C81726"/>
  </w:style>
  <w:style w:type="character" w:customStyle="1" w:styleId="underlinechar2">
    <w:name w:val="underlinechar"/>
    <w:basedOn w:val="DefaultParagraphFont"/>
    <w:rsid w:val="00C81726"/>
  </w:style>
  <w:style w:type="character" w:customStyle="1" w:styleId="CardUnderlineChar">
    <w:name w:val="Card Underline Char"/>
    <w:rsid w:val="00C81726"/>
    <w:rPr>
      <w:szCs w:val="24"/>
      <w:u w:val="single"/>
      <w:lang w:val="en-US" w:eastAsia="en-US" w:bidi="ar-SA"/>
    </w:rPr>
  </w:style>
  <w:style w:type="character" w:customStyle="1" w:styleId="tagciteChar">
    <w:name w:val="tag/cite Char"/>
    <w:basedOn w:val="DefaultParagraphFont"/>
    <w:rsid w:val="00C81726"/>
    <w:rPr>
      <w:b/>
      <w:bCs w:val="0"/>
      <w:sz w:val="24"/>
      <w:lang w:val="en-US" w:eastAsia="en-US" w:bidi="ar-SA"/>
    </w:rPr>
  </w:style>
  <w:style w:type="character" w:customStyle="1" w:styleId="8pointChar">
    <w:name w:val="8 point Char"/>
    <w:basedOn w:val="DefaultParagraphFont"/>
    <w:rsid w:val="00C81726"/>
    <w:rPr>
      <w:sz w:val="16"/>
      <w:lang w:val="en-US" w:eastAsia="en-US" w:bidi="ar-SA"/>
    </w:rPr>
  </w:style>
  <w:style w:type="character" w:customStyle="1" w:styleId="BoldText12pt">
    <w:name w:val="Bold Text 12 pt"/>
    <w:rsid w:val="00C8172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C81726"/>
  </w:style>
  <w:style w:type="table" w:styleId="TableGrid">
    <w:name w:val="Table Grid"/>
    <w:basedOn w:val="TableNormal"/>
    <w:rsid w:val="00C817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C81726"/>
    <w:rPr>
      <w:b/>
      <w:bCs w:val="0"/>
      <w:sz w:val="24"/>
      <w:lang w:val="en-US" w:eastAsia="en-US" w:bidi="ar-SA"/>
    </w:rPr>
  </w:style>
  <w:style w:type="character" w:customStyle="1" w:styleId="Mention11">
    <w:name w:val="Mention11"/>
    <w:basedOn w:val="DefaultParagraphFont"/>
    <w:uiPriority w:val="99"/>
    <w:semiHidden/>
    <w:unhideWhenUsed/>
    <w:rsid w:val="00C81726"/>
    <w:rPr>
      <w:color w:val="2B579A"/>
      <w:shd w:val="clear" w:color="auto" w:fill="E6E6E6"/>
    </w:rPr>
  </w:style>
  <w:style w:type="paragraph" w:customStyle="1" w:styleId="Emphasize">
    <w:name w:val="Emphasize"/>
    <w:basedOn w:val="Normal"/>
    <w:uiPriority w:val="7"/>
    <w:qFormat/>
    <w:rsid w:val="00C8172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C8172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C81726"/>
  </w:style>
  <w:style w:type="character" w:customStyle="1" w:styleId="Heading3Char2">
    <w:name w:val="Heading 3 Char2"/>
    <w:aliases w:val="Heading 3 Char Char Char4, Char Char1, Char Char Char4"/>
    <w:basedOn w:val="DefaultParagraphFont"/>
    <w:rsid w:val="00C81726"/>
    <w:rPr>
      <w:rFonts w:cs="Arial"/>
      <w:bCs/>
      <w:szCs w:val="26"/>
      <w:u w:val="single"/>
      <w:lang w:val="en-US" w:eastAsia="en-US" w:bidi="ar-SA"/>
    </w:rPr>
  </w:style>
  <w:style w:type="character" w:customStyle="1" w:styleId="Mention2">
    <w:name w:val="Mention2"/>
    <w:basedOn w:val="DefaultParagraphFont"/>
    <w:uiPriority w:val="99"/>
    <w:semiHidden/>
    <w:unhideWhenUsed/>
    <w:rsid w:val="00C81726"/>
    <w:rPr>
      <w:color w:val="2B579A"/>
      <w:shd w:val="clear" w:color="auto" w:fill="E6E6E6"/>
    </w:rPr>
  </w:style>
  <w:style w:type="paragraph" w:customStyle="1" w:styleId="FlashTag">
    <w:name w:val="FlashTag"/>
    <w:basedOn w:val="Normal"/>
    <w:link w:val="FlashTagChar"/>
    <w:autoRedefine/>
    <w:uiPriority w:val="4"/>
    <w:qFormat/>
    <w:rsid w:val="00C81726"/>
    <w:rPr>
      <w:rFonts w:asciiTheme="majorHAnsi" w:hAnsiTheme="majorHAnsi"/>
      <w:b/>
      <w:sz w:val="28"/>
    </w:rPr>
  </w:style>
  <w:style w:type="character" w:customStyle="1" w:styleId="FlashTagChar">
    <w:name w:val="FlashTag Char"/>
    <w:basedOn w:val="DefaultParagraphFont"/>
    <w:link w:val="FlashTag"/>
    <w:uiPriority w:val="4"/>
    <w:rsid w:val="00C81726"/>
    <w:rPr>
      <w:rFonts w:asciiTheme="majorHAnsi" w:hAnsiTheme="majorHAnsi" w:cs="Calibri"/>
      <w:b/>
      <w:sz w:val="28"/>
    </w:rPr>
  </w:style>
  <w:style w:type="paragraph" w:customStyle="1" w:styleId="Warrant">
    <w:name w:val="Warrant"/>
    <w:autoRedefine/>
    <w:uiPriority w:val="4"/>
    <w:qFormat/>
    <w:rsid w:val="00C81726"/>
    <w:pPr>
      <w:ind w:left="720"/>
    </w:pPr>
    <w:rPr>
      <w:rFonts w:ascii="Calibri" w:hAnsi="Calibri" w:cs="Arial"/>
    </w:rPr>
  </w:style>
  <w:style w:type="character" w:customStyle="1" w:styleId="m-8793234324905335251gmail-style13ptbold">
    <w:name w:val="m_-8793234324905335251gmail-style13ptbold"/>
    <w:basedOn w:val="DefaultParagraphFont"/>
    <w:rsid w:val="00C81726"/>
  </w:style>
  <w:style w:type="character" w:customStyle="1" w:styleId="m3965771245576658108gmail-styleunderline">
    <w:name w:val="m_3965771245576658108gmail-styleunderline"/>
    <w:basedOn w:val="DefaultParagraphFont"/>
    <w:rsid w:val="00C81726"/>
  </w:style>
  <w:style w:type="paragraph" w:customStyle="1" w:styleId="Header1">
    <w:name w:val="Header1"/>
    <w:aliases w:val="Header Char Char,Header Char Char Char Char Char Char Char Cha,Header Char2,Header Char1 Char,Char Char Char Cha"/>
    <w:basedOn w:val="Normal"/>
    <w:qFormat/>
    <w:rsid w:val="00C81726"/>
    <w:pPr>
      <w:tabs>
        <w:tab w:val="center" w:pos="4680"/>
        <w:tab w:val="right" w:pos="9360"/>
      </w:tabs>
    </w:pPr>
  </w:style>
  <w:style w:type="character" w:customStyle="1" w:styleId="EndnoteTextChar">
    <w:name w:val="Endnote Text Char"/>
    <w:basedOn w:val="DefaultParagraphFont"/>
    <w:link w:val="EndnoteText"/>
    <w:locked/>
    <w:rsid w:val="00C81726"/>
    <w:rPr>
      <w:rFonts w:ascii="Georgia" w:eastAsia="Times New Roman" w:hAnsi="Georgia"/>
      <w:szCs w:val="20"/>
    </w:rPr>
  </w:style>
  <w:style w:type="paragraph" w:styleId="EndnoteText">
    <w:name w:val="endnote text"/>
    <w:basedOn w:val="Normal"/>
    <w:link w:val="EndnoteTextChar"/>
    <w:unhideWhenUsed/>
    <w:rsid w:val="00C81726"/>
    <w:rPr>
      <w:rFonts w:ascii="Georgia" w:eastAsia="Times New Roman" w:hAnsi="Georgia" w:cstheme="minorBidi"/>
      <w:szCs w:val="20"/>
    </w:rPr>
  </w:style>
  <w:style w:type="character" w:customStyle="1" w:styleId="EndnoteTextChar1">
    <w:name w:val="Endnote Text Char1"/>
    <w:basedOn w:val="DefaultParagraphFont"/>
    <w:semiHidden/>
    <w:rsid w:val="00C81726"/>
    <w:rPr>
      <w:rFonts w:ascii="Calibri" w:hAnsi="Calibri" w:cs="Calibri"/>
      <w:sz w:val="20"/>
      <w:szCs w:val="20"/>
    </w:rPr>
  </w:style>
  <w:style w:type="character" w:customStyle="1" w:styleId="DateChar">
    <w:name w:val="Date Char"/>
    <w:aliases w:val="date Char"/>
    <w:basedOn w:val="DefaultParagraphFont"/>
    <w:link w:val="Date"/>
    <w:uiPriority w:val="99"/>
    <w:locked/>
    <w:rsid w:val="00C81726"/>
    <w:rPr>
      <w:rFonts w:ascii="Georgia" w:eastAsia="Times New Roman" w:hAnsi="Georgia"/>
    </w:rPr>
  </w:style>
  <w:style w:type="paragraph" w:styleId="Date">
    <w:name w:val="Date"/>
    <w:aliases w:val="date"/>
    <w:basedOn w:val="Normal"/>
    <w:next w:val="Normal"/>
    <w:link w:val="DateChar"/>
    <w:uiPriority w:val="99"/>
    <w:unhideWhenUsed/>
    <w:rsid w:val="00C81726"/>
    <w:rPr>
      <w:rFonts w:ascii="Georgia" w:eastAsia="Times New Roman" w:hAnsi="Georgia" w:cstheme="minorBidi"/>
    </w:rPr>
  </w:style>
  <w:style w:type="character" w:customStyle="1" w:styleId="DateChar1">
    <w:name w:val="Date Char1"/>
    <w:basedOn w:val="DefaultParagraphFont"/>
    <w:uiPriority w:val="99"/>
    <w:semiHidden/>
    <w:rsid w:val="00C81726"/>
    <w:rPr>
      <w:rFonts w:ascii="Calibri" w:hAnsi="Calibri" w:cs="Calibri"/>
    </w:rPr>
  </w:style>
  <w:style w:type="character" w:customStyle="1" w:styleId="BodyTextFirstIndentChar">
    <w:name w:val="Body Text First Indent Char"/>
    <w:basedOn w:val="BodyTextChar"/>
    <w:link w:val="BodyTextFirstIndent"/>
    <w:locked/>
    <w:rsid w:val="00C81726"/>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C81726"/>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C81726"/>
    <w:rPr>
      <w:rFonts w:ascii="Calibri" w:hAnsi="Calibri" w:cs="Calibri"/>
    </w:rPr>
  </w:style>
  <w:style w:type="character" w:customStyle="1" w:styleId="BodyTextIndent2Char1">
    <w:name w:val="Body Text Indent 2 Char1"/>
    <w:basedOn w:val="DefaultParagraphFont"/>
    <w:semiHidden/>
    <w:rsid w:val="00C81726"/>
    <w:rPr>
      <w:rFonts w:ascii="Calibri" w:hAnsi="Calibri" w:cs="Calibri"/>
    </w:rPr>
  </w:style>
  <w:style w:type="character" w:customStyle="1" w:styleId="PlainTextChar1">
    <w:name w:val="Plain Text Char1"/>
    <w:basedOn w:val="DefaultParagraphFont"/>
    <w:semiHidden/>
    <w:rsid w:val="00C81726"/>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C81726"/>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C81726"/>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C81726"/>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C81726"/>
    <w:rPr>
      <w:rFonts w:ascii="Calibri" w:hAnsi="Calibri" w:cs="Calibri"/>
      <w:i/>
      <w:iCs/>
      <w:color w:val="000000" w:themeColor="text1"/>
    </w:rPr>
  </w:style>
  <w:style w:type="paragraph" w:customStyle="1" w:styleId="CiteSpacing">
    <w:name w:val="Cite Spacing"/>
    <w:basedOn w:val="Normal"/>
    <w:uiPriority w:val="4"/>
    <w:qFormat/>
    <w:rsid w:val="00C81726"/>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C81726"/>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C81726"/>
    <w:rPr>
      <w:rFonts w:ascii="Calibri" w:eastAsia="Calibri" w:hAnsi="Calibri" w:cs="Calibri"/>
      <w:b/>
    </w:rPr>
  </w:style>
  <w:style w:type="paragraph" w:customStyle="1" w:styleId="Heading2-Bold">
    <w:name w:val="Heading 2 - Bold"/>
    <w:basedOn w:val="Normal"/>
    <w:autoRedefine/>
    <w:uiPriority w:val="99"/>
    <w:qFormat/>
    <w:rsid w:val="00C81726"/>
    <w:rPr>
      <w:rFonts w:ascii="Garamond" w:eastAsia="Calibri" w:hAnsi="Garamond"/>
      <w:b/>
    </w:rPr>
  </w:style>
  <w:style w:type="paragraph" w:customStyle="1" w:styleId="tag">
    <w:name w:val="%tag"/>
    <w:basedOn w:val="Normal"/>
    <w:next w:val="Normal"/>
    <w:uiPriority w:val="99"/>
    <w:qFormat/>
    <w:rsid w:val="00C81726"/>
    <w:rPr>
      <w:rFonts w:ascii="Garamond" w:eastAsia="Calibri" w:hAnsi="Garamond"/>
      <w:bCs/>
      <w:sz w:val="18"/>
    </w:rPr>
  </w:style>
  <w:style w:type="character" w:customStyle="1" w:styleId="Style2Char">
    <w:name w:val="Style 2 Char"/>
    <w:link w:val="Style20"/>
    <w:uiPriority w:val="99"/>
    <w:locked/>
    <w:rsid w:val="00C8172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C81726"/>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C8172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81726"/>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C81726"/>
    <w:rPr>
      <w:rFonts w:ascii="Georgia" w:eastAsia="Times New Roman" w:hAnsi="Georgia"/>
      <w:sz w:val="18"/>
      <w:szCs w:val="20"/>
      <w:lang w:val="x-none" w:eastAsia="x-none"/>
    </w:rPr>
  </w:style>
  <w:style w:type="paragraph" w:customStyle="1" w:styleId="textsmall0">
    <w:name w:val="textsmall"/>
    <w:basedOn w:val="Normal"/>
    <w:link w:val="textsmallChar0"/>
    <w:qFormat/>
    <w:rsid w:val="00C81726"/>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C8172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C81726"/>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C81726"/>
    <w:rPr>
      <w:rFonts w:ascii="Arial" w:eastAsia="Times New Roman" w:hAnsi="Arial" w:cs="Arial"/>
      <w:sz w:val="12"/>
    </w:rPr>
  </w:style>
  <w:style w:type="paragraph" w:customStyle="1" w:styleId="Micro">
    <w:name w:val="Micro"/>
    <w:basedOn w:val="Normal"/>
    <w:next w:val="Normal"/>
    <w:link w:val="MicroChar"/>
    <w:qFormat/>
    <w:rsid w:val="00C81726"/>
    <w:rPr>
      <w:rFonts w:ascii="Arial" w:eastAsia="Times New Roman" w:hAnsi="Arial" w:cs="Arial"/>
      <w:sz w:val="12"/>
    </w:rPr>
  </w:style>
  <w:style w:type="character" w:customStyle="1" w:styleId="CardNotUnderlinedChar1">
    <w:name w:val="Card Not Underlined Char1"/>
    <w:link w:val="CardNotUnderlined"/>
    <w:locked/>
    <w:rsid w:val="00C81726"/>
    <w:rPr>
      <w:rFonts w:ascii="Bell MT" w:eastAsia="Calibri" w:hAnsi="Bell MT"/>
      <w:szCs w:val="20"/>
    </w:rPr>
  </w:style>
  <w:style w:type="paragraph" w:customStyle="1" w:styleId="CardNotUnderlined">
    <w:name w:val="Card Not Underlined"/>
    <w:basedOn w:val="Normal"/>
    <w:link w:val="CardNotUnderlinedChar1"/>
    <w:autoRedefine/>
    <w:qFormat/>
    <w:rsid w:val="00C81726"/>
    <w:rPr>
      <w:rFonts w:ascii="Bell MT" w:eastAsia="Calibri" w:hAnsi="Bell MT" w:cstheme="minorBidi"/>
      <w:szCs w:val="20"/>
    </w:rPr>
  </w:style>
  <w:style w:type="paragraph" w:customStyle="1" w:styleId="h-lead">
    <w:name w:val="h-lead"/>
    <w:basedOn w:val="Normal"/>
    <w:uiPriority w:val="99"/>
    <w:qFormat/>
    <w:rsid w:val="00C81726"/>
    <w:pPr>
      <w:spacing w:before="100" w:beforeAutospacing="1" w:after="100" w:afterAutospacing="1"/>
    </w:pPr>
    <w:rPr>
      <w:rFonts w:eastAsia="Times New Roman"/>
      <w:sz w:val="24"/>
    </w:rPr>
  </w:style>
  <w:style w:type="paragraph" w:customStyle="1" w:styleId="intro">
    <w:name w:val="intro"/>
    <w:basedOn w:val="Normal"/>
    <w:uiPriority w:val="99"/>
    <w:qFormat/>
    <w:rsid w:val="00C81726"/>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C81726"/>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C8172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81726"/>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C81726"/>
    <w:rPr>
      <w:rFonts w:eastAsia="Calibri"/>
    </w:rPr>
  </w:style>
  <w:style w:type="paragraph" w:customStyle="1" w:styleId="F3-TagAuthor">
    <w:name w:val="F3 - Tag/Author"/>
    <w:basedOn w:val="Normal"/>
    <w:uiPriority w:val="99"/>
    <w:qFormat/>
    <w:rsid w:val="00C81726"/>
    <w:rPr>
      <w:rFonts w:eastAsia="Times New Roman"/>
      <w:b/>
    </w:rPr>
  </w:style>
  <w:style w:type="paragraph" w:customStyle="1" w:styleId="F5-UnderlineNormal">
    <w:name w:val="F5 - Underline Normal"/>
    <w:basedOn w:val="Normal"/>
    <w:uiPriority w:val="99"/>
    <w:qFormat/>
    <w:rsid w:val="00C81726"/>
    <w:rPr>
      <w:rFonts w:eastAsia="Calibri"/>
      <w:u w:val="single"/>
    </w:rPr>
  </w:style>
  <w:style w:type="paragraph" w:customStyle="1" w:styleId="Brief-PrimarySource">
    <w:name w:val="Brief - Primary Source"/>
    <w:basedOn w:val="Normal"/>
    <w:uiPriority w:val="99"/>
    <w:qFormat/>
    <w:rsid w:val="00C81726"/>
    <w:rPr>
      <w:rFonts w:eastAsia="Times New Roman"/>
      <w:b/>
      <w:sz w:val="24"/>
      <w:u w:val="single"/>
    </w:rPr>
  </w:style>
  <w:style w:type="paragraph" w:customStyle="1" w:styleId="Brief-Underline">
    <w:name w:val="Brief - Underline"/>
    <w:basedOn w:val="Normal"/>
    <w:uiPriority w:val="99"/>
    <w:qFormat/>
    <w:rsid w:val="00C81726"/>
    <w:rPr>
      <w:rFonts w:eastAsia="Times New Roman"/>
      <w:u w:val="single"/>
    </w:rPr>
  </w:style>
  <w:style w:type="paragraph" w:customStyle="1" w:styleId="Brief">
    <w:name w:val="Brief"/>
    <w:basedOn w:val="Brief-PrimarySource"/>
    <w:uiPriority w:val="99"/>
    <w:qFormat/>
    <w:rsid w:val="00C81726"/>
    <w:rPr>
      <w:b w:val="0"/>
    </w:rPr>
  </w:style>
  <w:style w:type="paragraph" w:customStyle="1" w:styleId="CM2">
    <w:name w:val="CM2"/>
    <w:basedOn w:val="Normal"/>
    <w:next w:val="Normal"/>
    <w:uiPriority w:val="99"/>
    <w:qFormat/>
    <w:rsid w:val="00C81726"/>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C81726"/>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C81726"/>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C81726"/>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C81726"/>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C81726"/>
    <w:pPr>
      <w:widowControl w:val="0"/>
      <w:spacing w:line="276" w:lineRule="atLeast"/>
    </w:pPr>
    <w:rPr>
      <w:color w:val="auto"/>
    </w:rPr>
  </w:style>
  <w:style w:type="paragraph" w:customStyle="1" w:styleId="CM34">
    <w:name w:val="CM34"/>
    <w:basedOn w:val="Default"/>
    <w:next w:val="Default"/>
    <w:uiPriority w:val="99"/>
    <w:qFormat/>
    <w:rsid w:val="00C81726"/>
    <w:pPr>
      <w:widowControl w:val="0"/>
    </w:pPr>
    <w:rPr>
      <w:color w:val="auto"/>
    </w:rPr>
  </w:style>
  <w:style w:type="paragraph" w:customStyle="1" w:styleId="CM56">
    <w:name w:val="CM56"/>
    <w:basedOn w:val="Default"/>
    <w:next w:val="Default"/>
    <w:uiPriority w:val="99"/>
    <w:qFormat/>
    <w:rsid w:val="00C81726"/>
    <w:pPr>
      <w:widowControl w:val="0"/>
    </w:pPr>
    <w:rPr>
      <w:rFonts w:eastAsia="Calibri"/>
      <w:color w:val="auto"/>
    </w:rPr>
  </w:style>
  <w:style w:type="paragraph" w:customStyle="1" w:styleId="CM58">
    <w:name w:val="CM58"/>
    <w:basedOn w:val="Default"/>
    <w:next w:val="Default"/>
    <w:uiPriority w:val="99"/>
    <w:qFormat/>
    <w:rsid w:val="00C81726"/>
    <w:pPr>
      <w:widowControl w:val="0"/>
    </w:pPr>
    <w:rPr>
      <w:rFonts w:eastAsia="Calibri"/>
      <w:color w:val="auto"/>
    </w:rPr>
  </w:style>
  <w:style w:type="paragraph" w:customStyle="1" w:styleId="CM57">
    <w:name w:val="CM57"/>
    <w:basedOn w:val="Default"/>
    <w:next w:val="Default"/>
    <w:uiPriority w:val="99"/>
    <w:qFormat/>
    <w:rsid w:val="00C81726"/>
    <w:pPr>
      <w:widowControl w:val="0"/>
    </w:pPr>
    <w:rPr>
      <w:rFonts w:eastAsia="Calibri"/>
      <w:color w:val="auto"/>
    </w:rPr>
  </w:style>
  <w:style w:type="paragraph" w:customStyle="1" w:styleId="CM1">
    <w:name w:val="CM1"/>
    <w:basedOn w:val="Default"/>
    <w:next w:val="Default"/>
    <w:uiPriority w:val="99"/>
    <w:qFormat/>
    <w:rsid w:val="00C81726"/>
    <w:pPr>
      <w:widowControl w:val="0"/>
    </w:pPr>
    <w:rPr>
      <w:rFonts w:eastAsia="Calibri"/>
      <w:color w:val="auto"/>
    </w:rPr>
  </w:style>
  <w:style w:type="paragraph" w:customStyle="1" w:styleId="CM49">
    <w:name w:val="CM49"/>
    <w:basedOn w:val="Default"/>
    <w:next w:val="Default"/>
    <w:uiPriority w:val="99"/>
    <w:qFormat/>
    <w:rsid w:val="00C81726"/>
    <w:pPr>
      <w:widowControl w:val="0"/>
    </w:pPr>
    <w:rPr>
      <w:rFonts w:eastAsia="Calibri"/>
      <w:color w:val="auto"/>
    </w:rPr>
  </w:style>
  <w:style w:type="paragraph" w:customStyle="1" w:styleId="CM41">
    <w:name w:val="CM41"/>
    <w:basedOn w:val="Default"/>
    <w:next w:val="Default"/>
    <w:uiPriority w:val="99"/>
    <w:qFormat/>
    <w:rsid w:val="00C81726"/>
    <w:pPr>
      <w:widowControl w:val="0"/>
    </w:pPr>
    <w:rPr>
      <w:rFonts w:eastAsia="Calibri"/>
      <w:color w:val="auto"/>
    </w:rPr>
  </w:style>
  <w:style w:type="paragraph" w:customStyle="1" w:styleId="3rdOrderPara">
    <w:name w:val="3rd Order Para"/>
    <w:basedOn w:val="Default"/>
    <w:next w:val="Default"/>
    <w:rsid w:val="00C81726"/>
    <w:pPr>
      <w:widowControl w:val="0"/>
    </w:pPr>
    <w:rPr>
      <w:rFonts w:eastAsia="Calibri"/>
      <w:color w:val="auto"/>
    </w:rPr>
  </w:style>
  <w:style w:type="paragraph" w:customStyle="1" w:styleId="2ndOrderPara">
    <w:name w:val="2nd Order Para"/>
    <w:basedOn w:val="Default"/>
    <w:next w:val="Default"/>
    <w:rsid w:val="00C81726"/>
    <w:pPr>
      <w:widowControl w:val="0"/>
    </w:pPr>
    <w:rPr>
      <w:rFonts w:eastAsia="Calibri"/>
      <w:color w:val="auto"/>
    </w:rPr>
  </w:style>
  <w:style w:type="paragraph" w:customStyle="1" w:styleId="Normal-SIGN2">
    <w:name w:val="Normal-SIGN2"/>
    <w:basedOn w:val="Default"/>
    <w:next w:val="Default"/>
    <w:qFormat/>
    <w:rsid w:val="00C81726"/>
    <w:pPr>
      <w:widowControl w:val="0"/>
    </w:pPr>
    <w:rPr>
      <w:rFonts w:eastAsia="Calibri"/>
      <w:color w:val="auto"/>
    </w:rPr>
  </w:style>
  <w:style w:type="paragraph" w:customStyle="1" w:styleId="Normal-SIGN1">
    <w:name w:val="Normal-SIGN1"/>
    <w:basedOn w:val="Default"/>
    <w:next w:val="Default"/>
    <w:uiPriority w:val="99"/>
    <w:qFormat/>
    <w:rsid w:val="00C81726"/>
    <w:pPr>
      <w:widowControl w:val="0"/>
    </w:pPr>
    <w:rPr>
      <w:rFonts w:eastAsia="Calibri"/>
      <w:color w:val="auto"/>
    </w:rPr>
  </w:style>
  <w:style w:type="paragraph" w:customStyle="1" w:styleId="CM3">
    <w:name w:val="CM3"/>
    <w:basedOn w:val="Default"/>
    <w:next w:val="Default"/>
    <w:uiPriority w:val="99"/>
    <w:qFormat/>
    <w:rsid w:val="00C81726"/>
    <w:pPr>
      <w:widowControl w:val="0"/>
      <w:spacing w:line="553" w:lineRule="atLeast"/>
    </w:pPr>
    <w:rPr>
      <w:rFonts w:eastAsia="Calibri"/>
      <w:color w:val="auto"/>
    </w:rPr>
  </w:style>
  <w:style w:type="paragraph" w:customStyle="1" w:styleId="CM33">
    <w:name w:val="CM33"/>
    <w:basedOn w:val="Default"/>
    <w:next w:val="Default"/>
    <w:uiPriority w:val="99"/>
    <w:qFormat/>
    <w:rsid w:val="00C81726"/>
    <w:pPr>
      <w:widowControl w:val="0"/>
    </w:pPr>
    <w:rPr>
      <w:rFonts w:eastAsia="Calibri"/>
      <w:color w:val="auto"/>
    </w:rPr>
  </w:style>
  <w:style w:type="paragraph" w:customStyle="1" w:styleId="CM37">
    <w:name w:val="CM37"/>
    <w:basedOn w:val="Default"/>
    <w:next w:val="Default"/>
    <w:uiPriority w:val="99"/>
    <w:qFormat/>
    <w:rsid w:val="00C81726"/>
    <w:pPr>
      <w:widowControl w:val="0"/>
    </w:pPr>
    <w:rPr>
      <w:rFonts w:eastAsia="Calibri"/>
      <w:color w:val="auto"/>
    </w:rPr>
  </w:style>
  <w:style w:type="paragraph" w:customStyle="1" w:styleId="CM7">
    <w:name w:val="CM7"/>
    <w:basedOn w:val="Default"/>
    <w:next w:val="Default"/>
    <w:uiPriority w:val="99"/>
    <w:qFormat/>
    <w:rsid w:val="00C81726"/>
    <w:pPr>
      <w:widowControl w:val="0"/>
      <w:spacing w:line="553" w:lineRule="atLeast"/>
    </w:pPr>
    <w:rPr>
      <w:rFonts w:eastAsia="Calibri"/>
      <w:color w:val="auto"/>
    </w:rPr>
  </w:style>
  <w:style w:type="paragraph" w:customStyle="1" w:styleId="Brief-SecondarySource">
    <w:name w:val="Brief - Secondary Source"/>
    <w:basedOn w:val="Normal"/>
    <w:qFormat/>
    <w:rsid w:val="00C81726"/>
    <w:rPr>
      <w:rFonts w:eastAsia="Times New Roman"/>
      <w:sz w:val="14"/>
      <w:szCs w:val="20"/>
    </w:rPr>
  </w:style>
  <w:style w:type="paragraph" w:customStyle="1" w:styleId="Brief-Card">
    <w:name w:val="Brief - Card"/>
    <w:basedOn w:val="Normal"/>
    <w:uiPriority w:val="99"/>
    <w:qFormat/>
    <w:rsid w:val="00C81726"/>
    <w:rPr>
      <w:rFonts w:eastAsia="Times New Roman"/>
    </w:rPr>
  </w:style>
  <w:style w:type="paragraph" w:customStyle="1" w:styleId="Pa2">
    <w:name w:val="Pa2"/>
    <w:basedOn w:val="Default"/>
    <w:next w:val="Default"/>
    <w:uiPriority w:val="99"/>
    <w:qFormat/>
    <w:rsid w:val="00C8172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C81726"/>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C81726"/>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C81726"/>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C81726"/>
    <w:pPr>
      <w:widowControl w:val="0"/>
    </w:pPr>
    <w:rPr>
      <w:rFonts w:ascii="Arial Black" w:hAnsi="Arial Black"/>
      <w:color w:val="auto"/>
    </w:rPr>
  </w:style>
  <w:style w:type="paragraph" w:customStyle="1" w:styleId="Cover1">
    <w:name w:val="Cover 1"/>
    <w:basedOn w:val="Normal"/>
    <w:next w:val="Normal"/>
    <w:uiPriority w:val="99"/>
    <w:qFormat/>
    <w:rsid w:val="00C81726"/>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C81726"/>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C81726"/>
    <w:pPr>
      <w:widowControl w:val="0"/>
    </w:pPr>
    <w:rPr>
      <w:color w:val="auto"/>
    </w:rPr>
  </w:style>
  <w:style w:type="paragraph" w:customStyle="1" w:styleId="Pa11">
    <w:name w:val="Pa11"/>
    <w:basedOn w:val="Normal"/>
    <w:next w:val="Normal"/>
    <w:uiPriority w:val="99"/>
    <w:qFormat/>
    <w:rsid w:val="00C81726"/>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C81726"/>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C8172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C81726"/>
    <w:pPr>
      <w:widowControl w:val="0"/>
    </w:pPr>
    <w:rPr>
      <w:rFonts w:eastAsia="Calibri"/>
      <w:color w:val="auto"/>
    </w:rPr>
  </w:style>
  <w:style w:type="paragraph" w:customStyle="1" w:styleId="CM5">
    <w:name w:val="CM5"/>
    <w:basedOn w:val="Default"/>
    <w:next w:val="Default"/>
    <w:qFormat/>
    <w:rsid w:val="00C81726"/>
    <w:pPr>
      <w:widowControl w:val="0"/>
      <w:spacing w:line="553" w:lineRule="atLeast"/>
    </w:pPr>
    <w:rPr>
      <w:rFonts w:eastAsia="Calibri"/>
      <w:color w:val="auto"/>
    </w:rPr>
  </w:style>
  <w:style w:type="paragraph" w:customStyle="1" w:styleId="CM28">
    <w:name w:val="CM28"/>
    <w:basedOn w:val="Default"/>
    <w:next w:val="Default"/>
    <w:uiPriority w:val="99"/>
    <w:qFormat/>
    <w:rsid w:val="00C81726"/>
    <w:pPr>
      <w:widowControl w:val="0"/>
    </w:pPr>
    <w:rPr>
      <w:rFonts w:eastAsia="Calibri"/>
      <w:color w:val="auto"/>
    </w:rPr>
  </w:style>
  <w:style w:type="paragraph" w:customStyle="1" w:styleId="CM8">
    <w:name w:val="CM8"/>
    <w:basedOn w:val="Default"/>
    <w:next w:val="Default"/>
    <w:uiPriority w:val="99"/>
    <w:qFormat/>
    <w:rsid w:val="00C81726"/>
    <w:pPr>
      <w:widowControl w:val="0"/>
    </w:pPr>
    <w:rPr>
      <w:rFonts w:eastAsia="Calibri"/>
      <w:color w:val="auto"/>
    </w:rPr>
  </w:style>
  <w:style w:type="paragraph" w:customStyle="1" w:styleId="CM6">
    <w:name w:val="CM6"/>
    <w:basedOn w:val="Default"/>
    <w:next w:val="Default"/>
    <w:uiPriority w:val="99"/>
    <w:qFormat/>
    <w:rsid w:val="00C81726"/>
    <w:pPr>
      <w:widowControl w:val="0"/>
      <w:spacing w:line="553" w:lineRule="atLeast"/>
    </w:pPr>
    <w:rPr>
      <w:rFonts w:eastAsia="Calibri"/>
      <w:color w:val="auto"/>
    </w:rPr>
  </w:style>
  <w:style w:type="paragraph" w:customStyle="1" w:styleId="CM22">
    <w:name w:val="CM22"/>
    <w:basedOn w:val="Default"/>
    <w:next w:val="Default"/>
    <w:uiPriority w:val="99"/>
    <w:qFormat/>
    <w:rsid w:val="00C81726"/>
    <w:pPr>
      <w:widowControl w:val="0"/>
    </w:pPr>
    <w:rPr>
      <w:rFonts w:eastAsia="Calibri"/>
      <w:color w:val="auto"/>
    </w:rPr>
  </w:style>
  <w:style w:type="paragraph" w:customStyle="1" w:styleId="DoubleUnderlined">
    <w:name w:val="Double Underlined"/>
    <w:basedOn w:val="Heading2"/>
    <w:autoRedefine/>
    <w:uiPriority w:val="99"/>
    <w:qFormat/>
    <w:rsid w:val="00C81726"/>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C8172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C81726"/>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C81726"/>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C81726"/>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C81726"/>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81726"/>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C81726"/>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C8172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C81726"/>
  </w:style>
  <w:style w:type="paragraph" w:customStyle="1" w:styleId="StyleUnderliningTimesNewRomanBoldNounderlineKernat16">
    <w:name w:val="Style Underlining + Times New Roman Bold No underline Kern at 16..."/>
    <w:basedOn w:val="Normal"/>
    <w:uiPriority w:val="99"/>
    <w:qFormat/>
    <w:rsid w:val="00C81726"/>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81726"/>
    <w:rPr>
      <w:rFonts w:eastAsia="Times New Roman"/>
      <w:b/>
      <w:bCs/>
      <w:kern w:val="32"/>
      <w:sz w:val="32"/>
      <w:szCs w:val="32"/>
    </w:rPr>
  </w:style>
  <w:style w:type="paragraph" w:customStyle="1" w:styleId="StyleBoldUnderliningKernat16pt">
    <w:name w:val="Style Bold Underlining + Kern at 16 pt"/>
    <w:uiPriority w:val="99"/>
    <w:qFormat/>
    <w:rsid w:val="00C81726"/>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C81726"/>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C81726"/>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C81726"/>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81726"/>
    <w:pPr>
      <w:ind w:left="400"/>
    </w:pPr>
    <w:rPr>
      <w:rFonts w:eastAsia="Times New Roman"/>
      <w:szCs w:val="20"/>
    </w:rPr>
  </w:style>
  <w:style w:type="paragraph" w:customStyle="1" w:styleId="Paste">
    <w:name w:val="Paste"/>
    <w:basedOn w:val="Normal"/>
    <w:qFormat/>
    <w:rsid w:val="00C81726"/>
    <w:rPr>
      <w:rFonts w:ascii="Arial Narrow" w:eastAsia="Times New Roman" w:hAnsi="Arial Narrow"/>
      <w:szCs w:val="20"/>
      <w:lang w:val="x-none" w:eastAsia="x-none"/>
    </w:rPr>
  </w:style>
  <w:style w:type="character" w:customStyle="1" w:styleId="UnderlineStyleChar">
    <w:name w:val="Underline Style Char"/>
    <w:link w:val="UnderlineStyle0"/>
    <w:locked/>
    <w:rsid w:val="00C81726"/>
    <w:rPr>
      <w:rFonts w:ascii="Georgia" w:eastAsia="Times New Roman" w:hAnsi="Georgia"/>
      <w:b/>
      <w:u w:val="single"/>
    </w:rPr>
  </w:style>
  <w:style w:type="paragraph" w:customStyle="1" w:styleId="UnderlineStyle0">
    <w:name w:val="Underline Style"/>
    <w:basedOn w:val="Normal"/>
    <w:link w:val="UnderlineStyleChar"/>
    <w:qFormat/>
    <w:rsid w:val="00C81726"/>
    <w:rPr>
      <w:rFonts w:ascii="Georgia" w:eastAsia="Times New Roman" w:hAnsi="Georgia" w:cstheme="minorBidi"/>
      <w:b/>
      <w:u w:val="single"/>
    </w:rPr>
  </w:style>
  <w:style w:type="paragraph" w:customStyle="1" w:styleId="Normalization">
    <w:name w:val="Normalization"/>
    <w:basedOn w:val="Normal"/>
    <w:uiPriority w:val="99"/>
    <w:qFormat/>
    <w:rsid w:val="00C81726"/>
    <w:rPr>
      <w:rFonts w:eastAsia="Times New Roman"/>
      <w:sz w:val="18"/>
    </w:rPr>
  </w:style>
  <w:style w:type="paragraph" w:customStyle="1" w:styleId="BreifTitle">
    <w:name w:val="Breif Title"/>
    <w:basedOn w:val="Normal"/>
    <w:autoRedefine/>
    <w:uiPriority w:val="99"/>
    <w:qFormat/>
    <w:rsid w:val="00C81726"/>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C81726"/>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C81726"/>
    <w:pPr>
      <w:spacing w:before="0" w:after="0"/>
      <w:jc w:val="center"/>
      <w:outlineLvl w:val="0"/>
    </w:pPr>
    <w:rPr>
      <w:sz w:val="32"/>
      <w:szCs w:val="32"/>
      <w:lang w:bidi="ar-SA"/>
    </w:rPr>
  </w:style>
  <w:style w:type="paragraph" w:customStyle="1" w:styleId="Tagandcite">
    <w:name w:val="Tag and cite"/>
    <w:basedOn w:val="Normal"/>
    <w:autoRedefine/>
    <w:uiPriority w:val="99"/>
    <w:qFormat/>
    <w:rsid w:val="00C81726"/>
    <w:rPr>
      <w:rFonts w:eastAsia="Times New Roman"/>
      <w:color w:val="333333"/>
    </w:rPr>
  </w:style>
  <w:style w:type="paragraph" w:customStyle="1" w:styleId="StyleTagandCiteFranklinGothicDemi">
    <w:name w:val="Style Tag and Cite + Franklin Gothic Demi"/>
    <w:basedOn w:val="Normal"/>
    <w:autoRedefine/>
    <w:uiPriority w:val="99"/>
    <w:qFormat/>
    <w:rsid w:val="00C81726"/>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C81726"/>
    <w:rPr>
      <w:bCs/>
    </w:rPr>
  </w:style>
  <w:style w:type="paragraph" w:customStyle="1" w:styleId="tagCharCharCharCharCharCharChar">
    <w:name w:val="tag Char Char Char Char Char Char Char"/>
    <w:basedOn w:val="Normal"/>
    <w:uiPriority w:val="99"/>
    <w:qFormat/>
    <w:rsid w:val="00C81726"/>
    <w:rPr>
      <w:rFonts w:eastAsia="Times New Roman"/>
      <w:b/>
      <w:sz w:val="24"/>
      <w:szCs w:val="20"/>
    </w:rPr>
  </w:style>
  <w:style w:type="paragraph" w:customStyle="1" w:styleId="title-bold-medium">
    <w:name w:val="title-bold-medium"/>
    <w:basedOn w:val="Normal"/>
    <w:uiPriority w:val="99"/>
    <w:qFormat/>
    <w:rsid w:val="00C81726"/>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C81726"/>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C81726"/>
    <w:rPr>
      <w:rFonts w:ascii="Arial Narrow" w:eastAsia="Times New Roman" w:hAnsi="Arial Narrow"/>
      <w:b/>
      <w:sz w:val="24"/>
    </w:rPr>
  </w:style>
  <w:style w:type="paragraph" w:customStyle="1" w:styleId="BLOCKTITLE1">
    <w:name w:val="BLOCK TITLE"/>
    <w:basedOn w:val="Heading1"/>
    <w:uiPriority w:val="99"/>
    <w:qFormat/>
    <w:rsid w:val="00C8172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C81726"/>
    <w:pPr>
      <w:widowControl w:val="0"/>
      <w:autoSpaceDE w:val="0"/>
      <w:autoSpaceDN w:val="0"/>
      <w:adjustRightInd w:val="0"/>
    </w:pPr>
    <w:rPr>
      <w:sz w:val="24"/>
      <w:szCs w:val="20"/>
    </w:rPr>
  </w:style>
  <w:style w:type="paragraph" w:customStyle="1" w:styleId="BriefTitle1">
    <w:name w:val="Brief Title 1"/>
    <w:basedOn w:val="Normal"/>
    <w:uiPriority w:val="99"/>
    <w:qFormat/>
    <w:rsid w:val="00C81726"/>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C81726"/>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C81726"/>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C81726"/>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C81726"/>
    <w:pPr>
      <w:spacing w:before="100" w:beforeAutospacing="1" w:after="100" w:afterAutospacing="1"/>
    </w:pPr>
    <w:rPr>
      <w:rFonts w:eastAsia="Times New Roman"/>
    </w:rPr>
  </w:style>
  <w:style w:type="paragraph" w:customStyle="1" w:styleId="ToRead">
    <w:name w:val="To Read"/>
    <w:basedOn w:val="Normal"/>
    <w:uiPriority w:val="99"/>
    <w:qFormat/>
    <w:rsid w:val="00C81726"/>
    <w:pPr>
      <w:ind w:left="720"/>
    </w:pPr>
    <w:rPr>
      <w:rFonts w:ascii="Verdana" w:eastAsia="Times New Roman" w:hAnsi="Verdana"/>
      <w:b/>
      <w:u w:val="single"/>
    </w:rPr>
  </w:style>
  <w:style w:type="paragraph" w:customStyle="1" w:styleId="Style1">
    <w:name w:val="Style 1"/>
    <w:basedOn w:val="Normal"/>
    <w:uiPriority w:val="99"/>
    <w:qFormat/>
    <w:rsid w:val="00C81726"/>
    <w:pPr>
      <w:widowControl w:val="0"/>
      <w:ind w:firstLine="216"/>
    </w:pPr>
    <w:rPr>
      <w:rFonts w:eastAsia="Times New Roman"/>
      <w:noProof/>
      <w:color w:val="000000"/>
      <w:szCs w:val="20"/>
    </w:rPr>
  </w:style>
  <w:style w:type="paragraph" w:customStyle="1" w:styleId="Style40">
    <w:name w:val="Style 4"/>
    <w:basedOn w:val="Normal"/>
    <w:uiPriority w:val="99"/>
    <w:qFormat/>
    <w:rsid w:val="00C81726"/>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C81726"/>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C81726"/>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C81726"/>
    <w:pPr>
      <w:ind w:left="1660"/>
    </w:pPr>
  </w:style>
  <w:style w:type="paragraph" w:customStyle="1" w:styleId="PageNumber1">
    <w:name w:val="Page Number1"/>
    <w:basedOn w:val="Normal"/>
    <w:next w:val="Normal"/>
    <w:uiPriority w:val="99"/>
    <w:qFormat/>
    <w:rsid w:val="00C81726"/>
    <w:rPr>
      <w:rFonts w:eastAsia="Times New Roman"/>
    </w:rPr>
  </w:style>
  <w:style w:type="paragraph" w:customStyle="1" w:styleId="Card1">
    <w:name w:val="Card1"/>
    <w:uiPriority w:val="99"/>
    <w:qFormat/>
    <w:rsid w:val="00C81726"/>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C81726"/>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C81726"/>
    <w:pPr>
      <w:ind w:left="288" w:right="288"/>
    </w:pPr>
    <w:rPr>
      <w:rFonts w:eastAsia="Times New Roman"/>
    </w:rPr>
  </w:style>
  <w:style w:type="paragraph" w:customStyle="1" w:styleId="CaseListNormal">
    <w:name w:val="Case List Normal"/>
    <w:basedOn w:val="Normal"/>
    <w:uiPriority w:val="99"/>
    <w:qFormat/>
    <w:rsid w:val="00C81726"/>
    <w:rPr>
      <w:rFonts w:ascii="Times" w:eastAsia="Times New Roman" w:hAnsi="Times"/>
      <w:szCs w:val="26"/>
    </w:rPr>
  </w:style>
  <w:style w:type="paragraph" w:customStyle="1" w:styleId="Body">
    <w:name w:val="Body"/>
    <w:basedOn w:val="Normal"/>
    <w:uiPriority w:val="99"/>
    <w:qFormat/>
    <w:rsid w:val="00C81726"/>
    <w:pPr>
      <w:outlineLvl w:val="3"/>
    </w:pPr>
    <w:rPr>
      <w:rFonts w:eastAsia="Times New Roman"/>
      <w:szCs w:val="20"/>
    </w:rPr>
  </w:style>
  <w:style w:type="paragraph" w:customStyle="1" w:styleId="3text">
    <w:name w:val="3text"/>
    <w:basedOn w:val="Normal"/>
    <w:uiPriority w:val="99"/>
    <w:qFormat/>
    <w:rsid w:val="00C81726"/>
    <w:pPr>
      <w:spacing w:before="100" w:beforeAutospacing="1" w:after="100" w:afterAutospacing="1"/>
    </w:pPr>
    <w:rPr>
      <w:rFonts w:eastAsia="Times New Roman"/>
      <w:sz w:val="24"/>
    </w:rPr>
  </w:style>
  <w:style w:type="paragraph" w:customStyle="1" w:styleId="TimesNewRoman12">
    <w:name w:val="TimesNewRoman12"/>
    <w:uiPriority w:val="99"/>
    <w:qFormat/>
    <w:rsid w:val="00C81726"/>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C81726"/>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C81726"/>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C81726"/>
    <w:rPr>
      <w:rFonts w:eastAsia="Times New Roman"/>
      <w:color w:val="000000"/>
      <w:sz w:val="18"/>
    </w:rPr>
  </w:style>
  <w:style w:type="paragraph" w:customStyle="1" w:styleId="text1">
    <w:name w:val="text1"/>
    <w:basedOn w:val="Normal"/>
    <w:autoRedefine/>
    <w:uiPriority w:val="99"/>
    <w:qFormat/>
    <w:rsid w:val="00C81726"/>
    <w:rPr>
      <w:rFonts w:eastAsia="Times New Roman"/>
      <w:szCs w:val="20"/>
    </w:rPr>
  </w:style>
  <w:style w:type="paragraph" w:customStyle="1" w:styleId="RepeatBlockHeading">
    <w:name w:val="Repeat Block Heading"/>
    <w:basedOn w:val="Normal"/>
    <w:autoRedefine/>
    <w:uiPriority w:val="99"/>
    <w:qFormat/>
    <w:rsid w:val="00C81726"/>
    <w:pPr>
      <w:jc w:val="center"/>
    </w:pPr>
    <w:rPr>
      <w:rFonts w:eastAsia="Times New Roman"/>
      <w:b/>
      <w:smallCaps/>
      <w:color w:val="000000"/>
      <w:sz w:val="24"/>
      <w:u w:val="thick"/>
    </w:rPr>
  </w:style>
  <w:style w:type="paragraph" w:customStyle="1" w:styleId="story-headline">
    <w:name w:val="story-headline"/>
    <w:basedOn w:val="Normal"/>
    <w:uiPriority w:val="99"/>
    <w:qFormat/>
    <w:rsid w:val="00C81726"/>
    <w:pPr>
      <w:spacing w:before="72" w:after="72"/>
    </w:pPr>
    <w:rPr>
      <w:rFonts w:eastAsia="Times New Roman"/>
      <w:b/>
      <w:bCs/>
      <w:sz w:val="26"/>
      <w:szCs w:val="26"/>
    </w:rPr>
  </w:style>
  <w:style w:type="paragraph" w:customStyle="1" w:styleId="story-body">
    <w:name w:val="story-body"/>
    <w:basedOn w:val="Normal"/>
    <w:uiPriority w:val="99"/>
    <w:qFormat/>
    <w:rsid w:val="00C81726"/>
    <w:pPr>
      <w:spacing w:before="100" w:beforeAutospacing="1" w:after="100" w:afterAutospacing="1"/>
    </w:pPr>
    <w:rPr>
      <w:rFonts w:eastAsia="Times New Roman"/>
    </w:rPr>
  </w:style>
  <w:style w:type="paragraph" w:customStyle="1" w:styleId="story-dateline">
    <w:name w:val="story-dateline"/>
    <w:basedOn w:val="Normal"/>
    <w:uiPriority w:val="99"/>
    <w:qFormat/>
    <w:rsid w:val="00C81726"/>
    <w:rPr>
      <w:rFonts w:eastAsia="Times New Roman"/>
      <w:b/>
      <w:bCs/>
    </w:rPr>
  </w:style>
  <w:style w:type="paragraph" w:customStyle="1" w:styleId="TextofCards">
    <w:name w:val="Text of Cards"/>
    <w:basedOn w:val="Normal"/>
    <w:uiPriority w:val="99"/>
    <w:qFormat/>
    <w:rsid w:val="00C81726"/>
    <w:rPr>
      <w:rFonts w:eastAsia="Times New Roman"/>
      <w:color w:val="000000"/>
      <w:spacing w:val="6"/>
      <w:szCs w:val="23"/>
    </w:rPr>
  </w:style>
  <w:style w:type="paragraph" w:customStyle="1" w:styleId="Corpotesto">
    <w:name w:val="Corpo testo"/>
    <w:basedOn w:val="Normal"/>
    <w:uiPriority w:val="99"/>
    <w:qFormat/>
    <w:rsid w:val="00C81726"/>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C81726"/>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C81726"/>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C81726"/>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C81726"/>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C81726"/>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C81726"/>
    <w:rPr>
      <w:rFonts w:ascii="Arial" w:hAnsi="Arial"/>
      <w:b w:val="0"/>
      <w:caps w:val="0"/>
      <w:sz w:val="20"/>
    </w:rPr>
  </w:style>
  <w:style w:type="paragraph" w:customStyle="1" w:styleId="ProjectTitleLine">
    <w:name w:val="Project Title Line"/>
    <w:basedOn w:val="Normal"/>
    <w:next w:val="Normal"/>
    <w:autoRedefine/>
    <w:uiPriority w:val="99"/>
    <w:qFormat/>
    <w:rsid w:val="00C81726"/>
    <w:pPr>
      <w:jc w:val="center"/>
    </w:pPr>
    <w:rPr>
      <w:rFonts w:eastAsia="Times New Roman"/>
      <w:caps/>
      <w:szCs w:val="20"/>
    </w:rPr>
  </w:style>
  <w:style w:type="paragraph" w:customStyle="1" w:styleId="LanguageStrike">
    <w:name w:val="Language Strike"/>
    <w:basedOn w:val="Normal"/>
    <w:next w:val="Normal"/>
    <w:uiPriority w:val="99"/>
    <w:qFormat/>
    <w:rsid w:val="00C81726"/>
    <w:rPr>
      <w:rFonts w:ascii="Arial Narrow" w:eastAsia="Times New Roman" w:hAnsi="Arial Narrow"/>
      <w:strike/>
    </w:rPr>
  </w:style>
  <w:style w:type="paragraph" w:customStyle="1" w:styleId="NormalVerdana">
    <w:name w:val="Normal + Verdana"/>
    <w:aliases w:val="10 pt,White,Normal + Arial"/>
    <w:basedOn w:val="Normal"/>
    <w:uiPriority w:val="99"/>
    <w:qFormat/>
    <w:rsid w:val="00C81726"/>
    <w:rPr>
      <w:rFonts w:eastAsia="Times New Roman"/>
      <w:szCs w:val="20"/>
      <w:u w:val="single"/>
    </w:rPr>
  </w:style>
  <w:style w:type="paragraph" w:customStyle="1" w:styleId="Normal10pt">
    <w:name w:val="Normal + 10 pt"/>
    <w:basedOn w:val="Normal"/>
    <w:uiPriority w:val="99"/>
    <w:qFormat/>
    <w:rsid w:val="00C81726"/>
    <w:rPr>
      <w:rFonts w:eastAsia="Times New Roman"/>
      <w:szCs w:val="20"/>
    </w:rPr>
  </w:style>
  <w:style w:type="paragraph" w:customStyle="1" w:styleId="cardChar1Char">
    <w:name w:val="card Char1 Char"/>
    <w:basedOn w:val="Normal"/>
    <w:uiPriority w:val="99"/>
    <w:qFormat/>
    <w:rsid w:val="00C81726"/>
    <w:pPr>
      <w:ind w:left="288" w:right="288"/>
    </w:pPr>
    <w:rPr>
      <w:rFonts w:eastAsia="Times New Roman"/>
      <w:szCs w:val="20"/>
    </w:rPr>
  </w:style>
  <w:style w:type="paragraph" w:customStyle="1" w:styleId="CM12">
    <w:name w:val="CM12"/>
    <w:basedOn w:val="Default"/>
    <w:next w:val="Default"/>
    <w:uiPriority w:val="99"/>
    <w:qFormat/>
    <w:rsid w:val="00C8172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C81726"/>
    <w:pPr>
      <w:widowControl w:val="0"/>
      <w:spacing w:after="480"/>
    </w:pPr>
    <w:rPr>
      <w:rFonts w:ascii="Granjon LT Std" w:hAnsi="Granjon LT Std"/>
      <w:color w:val="auto"/>
    </w:rPr>
  </w:style>
  <w:style w:type="paragraph" w:customStyle="1" w:styleId="CM10">
    <w:name w:val="CM10"/>
    <w:basedOn w:val="Default"/>
    <w:next w:val="Default"/>
    <w:uiPriority w:val="99"/>
    <w:qFormat/>
    <w:rsid w:val="00C81726"/>
    <w:pPr>
      <w:widowControl w:val="0"/>
      <w:spacing w:line="320" w:lineRule="atLeast"/>
    </w:pPr>
    <w:rPr>
      <w:rFonts w:ascii="Granjon LT Std" w:hAnsi="Granjon LT Std"/>
      <w:color w:val="auto"/>
    </w:rPr>
  </w:style>
  <w:style w:type="paragraph" w:customStyle="1" w:styleId="bold">
    <w:name w:val="bold"/>
    <w:basedOn w:val="Normal"/>
    <w:uiPriority w:val="99"/>
    <w:qFormat/>
    <w:rsid w:val="00C81726"/>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C81726"/>
    <w:rPr>
      <w:rFonts w:ascii="Arial Narrow" w:eastAsia="Times New Roman" w:hAnsi="Arial Narrow"/>
      <w:strike/>
      <w:szCs w:val="20"/>
    </w:rPr>
  </w:style>
  <w:style w:type="paragraph" w:customStyle="1" w:styleId="textbodyblack">
    <w:name w:val="textbodyblack"/>
    <w:basedOn w:val="Normal"/>
    <w:uiPriority w:val="99"/>
    <w:qFormat/>
    <w:rsid w:val="00C81726"/>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C8172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C817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C817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C81726"/>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C81726"/>
    <w:rPr>
      <w:rFonts w:ascii="Georgia" w:eastAsia="Times New Roman" w:hAnsi="Georgia"/>
      <w:b/>
      <w:bCs/>
      <w:szCs w:val="16"/>
      <w:u w:val="single"/>
    </w:rPr>
  </w:style>
  <w:style w:type="paragraph" w:customStyle="1" w:styleId="CiteCorrected">
    <w:name w:val="Cite Corrected"/>
    <w:basedOn w:val="Normal"/>
    <w:link w:val="CiteCorrectedChar"/>
    <w:qFormat/>
    <w:rsid w:val="00C81726"/>
    <w:rPr>
      <w:rFonts w:ascii="Georgia" w:eastAsia="Times New Roman" w:hAnsi="Georgia" w:cstheme="minorBidi"/>
      <w:b/>
      <w:bCs/>
      <w:szCs w:val="16"/>
      <w:u w:val="single"/>
    </w:rPr>
  </w:style>
  <w:style w:type="paragraph" w:customStyle="1" w:styleId="CardText2">
    <w:name w:val="Card Text 2"/>
    <w:basedOn w:val="CardText10"/>
    <w:link w:val="CardText2Char"/>
    <w:qFormat/>
    <w:rsid w:val="00C8172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C81726"/>
    <w:pPr>
      <w:ind w:left="288"/>
    </w:pPr>
    <w:rPr>
      <w:rFonts w:eastAsia="SimSun"/>
      <w:szCs w:val="20"/>
      <w:lang w:eastAsia="zh-CN"/>
    </w:rPr>
  </w:style>
  <w:style w:type="paragraph" w:customStyle="1" w:styleId="story-body-text">
    <w:name w:val="story-body-text"/>
    <w:basedOn w:val="Normal"/>
    <w:uiPriority w:val="99"/>
    <w:qFormat/>
    <w:rsid w:val="00C81726"/>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C81726"/>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C81726"/>
    <w:rPr>
      <w:u w:val="single"/>
    </w:rPr>
  </w:style>
  <w:style w:type="paragraph" w:customStyle="1" w:styleId="StyleCardText11ptUnderline">
    <w:name w:val="Style Card Text + 11 pt Underline"/>
    <w:link w:val="StyleCardText11ptUnderlineChar"/>
    <w:qFormat/>
    <w:rsid w:val="00C81726"/>
    <w:pPr>
      <w:spacing w:line="254" w:lineRule="auto"/>
    </w:pPr>
    <w:rPr>
      <w:u w:val="single"/>
    </w:rPr>
  </w:style>
  <w:style w:type="character" w:customStyle="1" w:styleId="StyleMinimizedText11ptChar">
    <w:name w:val="Style Minimized Text + 11 pt Char"/>
    <w:basedOn w:val="DefaultParagraphFont"/>
    <w:link w:val="StyleMinimizedText11pt"/>
    <w:locked/>
    <w:rsid w:val="00C81726"/>
    <w:rPr>
      <w:rFonts w:ascii="Georgia" w:hAnsi="Georgia"/>
      <w:sz w:val="16"/>
    </w:rPr>
  </w:style>
  <w:style w:type="paragraph" w:customStyle="1" w:styleId="StyleMinimizedText11pt">
    <w:name w:val="Style Minimized Text + 11 pt"/>
    <w:basedOn w:val="Normal"/>
    <w:link w:val="StyleMinimizedText11ptChar"/>
    <w:qFormat/>
    <w:rsid w:val="00C81726"/>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C81726"/>
    <w:rPr>
      <w:rFonts w:ascii="Georgia" w:hAnsi="Georgia"/>
      <w:sz w:val="16"/>
    </w:rPr>
  </w:style>
  <w:style w:type="paragraph" w:customStyle="1" w:styleId="StyleMinimizedText11pt1">
    <w:name w:val="Style Minimized Text + 11 pt1"/>
    <w:basedOn w:val="Normal"/>
    <w:link w:val="StyleMinimizedText11pt1Char"/>
    <w:qFormat/>
    <w:rsid w:val="00C81726"/>
    <w:rPr>
      <w:rFonts w:ascii="Georgia" w:hAnsi="Georgia" w:cstheme="minorBidi"/>
      <w:sz w:val="16"/>
    </w:rPr>
  </w:style>
  <w:style w:type="character" w:customStyle="1" w:styleId="Debate-CardSmalltextF2Char">
    <w:name w:val="Debate- Card Small text F2 Char"/>
    <w:link w:val="Debate-CardSmalltextF2"/>
    <w:locked/>
    <w:rsid w:val="00C81726"/>
    <w:rPr>
      <w:rFonts w:ascii="Arial Narrow" w:hAnsi="Arial Narrow"/>
      <w:sz w:val="16"/>
    </w:rPr>
  </w:style>
  <w:style w:type="paragraph" w:customStyle="1" w:styleId="Debate-CardSmalltextF2">
    <w:name w:val="Debate- Card Small text F2"/>
    <w:basedOn w:val="Normal"/>
    <w:next w:val="Normal"/>
    <w:link w:val="Debate-CardSmalltextF2Char"/>
    <w:qFormat/>
    <w:rsid w:val="00C81726"/>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C81726"/>
    <w:rPr>
      <w:rFonts w:ascii="Arial Narrow" w:hAnsi="Arial Narrow"/>
      <w:b/>
      <w:sz w:val="18"/>
      <w:u w:val="single"/>
    </w:rPr>
  </w:style>
  <w:style w:type="paragraph" w:customStyle="1" w:styleId="Debate-EmphasizedText-F5">
    <w:name w:val="Debate- Emphasized Text- F5"/>
    <w:basedOn w:val="Normal"/>
    <w:link w:val="Debate-EmphasizedText-F5Char"/>
    <w:qFormat/>
    <w:rsid w:val="00C81726"/>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C8172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81726"/>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C8172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C81726"/>
    <w:rPr>
      <w:rFonts w:ascii="Times New Roman" w:eastAsia="Times New Roman" w:hAnsi="Times New Roman"/>
      <w:sz w:val="16"/>
    </w:rPr>
  </w:style>
  <w:style w:type="character" w:customStyle="1" w:styleId="CardStyleChar">
    <w:name w:val="Card Style Char"/>
    <w:link w:val="CardStyle"/>
    <w:locked/>
    <w:rsid w:val="00C81726"/>
    <w:rPr>
      <w:rFonts w:ascii="Calibri" w:eastAsia="Times New Roman" w:hAnsi="Calibri" w:cs="Calibri"/>
    </w:rPr>
  </w:style>
  <w:style w:type="paragraph" w:customStyle="1" w:styleId="emactive">
    <w:name w:val="emactive"/>
    <w:basedOn w:val="Normal"/>
    <w:uiPriority w:val="99"/>
    <w:qFormat/>
    <w:rsid w:val="00C81726"/>
    <w:pPr>
      <w:spacing w:before="100" w:beforeAutospacing="1" w:after="100" w:afterAutospacing="1"/>
    </w:pPr>
    <w:rPr>
      <w:rFonts w:eastAsia="Times New Roman"/>
      <w:sz w:val="24"/>
    </w:rPr>
  </w:style>
  <w:style w:type="paragraph" w:customStyle="1" w:styleId="emready">
    <w:name w:val="emready"/>
    <w:basedOn w:val="Normal"/>
    <w:uiPriority w:val="99"/>
    <w:qFormat/>
    <w:rsid w:val="00C81726"/>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C8172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81726"/>
    <w:rPr>
      <w:rFonts w:ascii="Georgia" w:eastAsia="Times New Roman" w:hAnsi="Georgia" w:cs="Times New Roman"/>
      <w:b/>
      <w:u w:val="single"/>
    </w:rPr>
  </w:style>
  <w:style w:type="character" w:customStyle="1" w:styleId="CardHighlightChar">
    <w:name w:val="Card Highlight Char"/>
    <w:link w:val="CardHighlight"/>
    <w:locked/>
    <w:rsid w:val="00C8172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C81726"/>
    <w:pPr>
      <w:shd w:val="clear" w:color="auto" w:fill="66FFFF"/>
    </w:pPr>
    <w:rPr>
      <w:rFonts w:eastAsia="Calibri"/>
      <w:u w:val="single"/>
    </w:rPr>
  </w:style>
  <w:style w:type="character" w:customStyle="1" w:styleId="BlockHeaderHiddenChar">
    <w:name w:val="Block Header Hidden Char"/>
    <w:link w:val="BlockHeaderHidden"/>
    <w:locked/>
    <w:rsid w:val="00C8172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C81726"/>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C81726"/>
    <w:pPr>
      <w:spacing w:before="100" w:beforeAutospacing="1" w:after="100" w:afterAutospacing="1"/>
    </w:pPr>
    <w:rPr>
      <w:rFonts w:eastAsia="Times New Roman"/>
      <w:sz w:val="24"/>
    </w:rPr>
  </w:style>
  <w:style w:type="paragraph" w:customStyle="1" w:styleId="norma">
    <w:name w:val="norma"/>
    <w:basedOn w:val="Heading3"/>
    <w:uiPriority w:val="99"/>
    <w:qFormat/>
    <w:rsid w:val="00C81726"/>
    <w:rPr>
      <w:rFonts w:eastAsia="MS Gothic" w:cs="Arial"/>
      <w:sz w:val="24"/>
    </w:rPr>
  </w:style>
  <w:style w:type="paragraph" w:customStyle="1" w:styleId="nromal">
    <w:name w:val="nromal"/>
    <w:basedOn w:val="Normal"/>
    <w:uiPriority w:val="99"/>
    <w:qFormat/>
    <w:rsid w:val="00C81726"/>
    <w:pPr>
      <w:keepNext/>
      <w:keepLines/>
      <w:spacing w:before="200"/>
      <w:outlineLvl w:val="3"/>
    </w:pPr>
    <w:rPr>
      <w:rFonts w:eastAsia="Times New Roman" w:cs="Cambria"/>
      <w:b/>
      <w:iCs/>
    </w:rPr>
  </w:style>
  <w:style w:type="paragraph" w:customStyle="1" w:styleId="natural">
    <w:name w:val="natural"/>
    <w:basedOn w:val="Normal"/>
    <w:uiPriority w:val="99"/>
    <w:qFormat/>
    <w:rsid w:val="00C81726"/>
    <w:pPr>
      <w:keepNext/>
      <w:keepLines/>
      <w:spacing w:before="200"/>
      <w:outlineLvl w:val="3"/>
    </w:pPr>
    <w:rPr>
      <w:rFonts w:eastAsia="Times New Roman"/>
      <w:b/>
      <w:iCs/>
    </w:rPr>
  </w:style>
  <w:style w:type="paragraph" w:customStyle="1" w:styleId="nroaml">
    <w:name w:val="nroaml"/>
    <w:basedOn w:val="Normal"/>
    <w:uiPriority w:val="99"/>
    <w:qFormat/>
    <w:rsid w:val="00C81726"/>
    <w:pPr>
      <w:keepNext/>
      <w:keepLines/>
      <w:spacing w:before="200"/>
      <w:outlineLvl w:val="3"/>
    </w:pPr>
    <w:rPr>
      <w:rFonts w:eastAsia="Times New Roman"/>
      <w:b/>
      <w:iCs/>
    </w:rPr>
  </w:style>
  <w:style w:type="paragraph" w:customStyle="1" w:styleId="noraml">
    <w:name w:val="noraml"/>
    <w:basedOn w:val="Normal"/>
    <w:uiPriority w:val="99"/>
    <w:qFormat/>
    <w:rsid w:val="00C81726"/>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C81726"/>
    <w:rPr>
      <w:rFonts w:ascii="Georgia" w:eastAsia="Calibri" w:hAnsi="Georgia"/>
      <w:sz w:val="16"/>
      <w:szCs w:val="16"/>
    </w:rPr>
  </w:style>
  <w:style w:type="paragraph" w:customStyle="1" w:styleId="SmallSizeParagraph">
    <w:name w:val="Small Size Paragraph"/>
    <w:basedOn w:val="Normal"/>
    <w:link w:val="SmallSizeParagraphChar"/>
    <w:qFormat/>
    <w:rsid w:val="00C81726"/>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C8172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81726"/>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C8172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81726"/>
    <w:rPr>
      <w:rFonts w:ascii="Times New Roman" w:eastAsia="Times New Roman" w:hAnsi="Times New Roman" w:cs="Times New Roman"/>
      <w:strike/>
      <w:sz w:val="20"/>
    </w:rPr>
  </w:style>
  <w:style w:type="character" w:customStyle="1" w:styleId="CardT1Char">
    <w:name w:val="CardT1 Char"/>
    <w:link w:val="CardT1"/>
    <w:locked/>
    <w:rsid w:val="00C81726"/>
    <w:rPr>
      <w:rFonts w:ascii="Arial" w:eastAsia="Calibri" w:hAnsi="Arial" w:cs="Arial"/>
      <w:kern w:val="2"/>
      <w:sz w:val="14"/>
      <w:szCs w:val="14"/>
      <w:lang w:eastAsia="zh-TW"/>
    </w:rPr>
  </w:style>
  <w:style w:type="paragraph" w:customStyle="1" w:styleId="CardT1">
    <w:name w:val="CardT1"/>
    <w:basedOn w:val="Normal"/>
    <w:link w:val="CardT1Char"/>
    <w:qFormat/>
    <w:rsid w:val="00C8172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C8172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C81726"/>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C81726"/>
    <w:pPr>
      <w:spacing w:before="100" w:beforeAutospacing="1" w:after="100" w:afterAutospacing="1"/>
    </w:pPr>
    <w:rPr>
      <w:rFonts w:eastAsia="Times New Roman"/>
      <w:sz w:val="24"/>
    </w:rPr>
  </w:style>
  <w:style w:type="paragraph" w:customStyle="1" w:styleId="CiteReal">
    <w:name w:val="Cite Real"/>
    <w:basedOn w:val="Normal"/>
    <w:next w:val="Normal"/>
    <w:qFormat/>
    <w:rsid w:val="00C81726"/>
    <w:rPr>
      <w:rFonts w:eastAsia="MS Mincho"/>
      <w:b/>
      <w:sz w:val="24"/>
      <w:u w:val="single"/>
    </w:rPr>
  </w:style>
  <w:style w:type="paragraph" w:customStyle="1" w:styleId="2909F619802848F09E01365C32F34654">
    <w:name w:val="2909F619802848F09E01365C32F34654"/>
    <w:uiPriority w:val="99"/>
    <w:qFormat/>
    <w:rsid w:val="00C81726"/>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C81726"/>
    <w:rPr>
      <w:rFonts w:ascii="Georgia" w:eastAsia="Calibri" w:hAnsi="Georgia"/>
      <w:u w:val="single"/>
      <w:lang w:val="x-none" w:eastAsia="zh-CN"/>
    </w:rPr>
  </w:style>
  <w:style w:type="paragraph" w:customStyle="1" w:styleId="UnderlineS">
    <w:name w:val="Underline S"/>
    <w:basedOn w:val="Normal"/>
    <w:link w:val="UnderlineSChar"/>
    <w:qFormat/>
    <w:rsid w:val="00C81726"/>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C81726"/>
    <w:rPr>
      <w:rFonts w:ascii="Georgia" w:eastAsia="SimSun" w:hAnsi="Georgia"/>
      <w:sz w:val="12"/>
    </w:rPr>
  </w:style>
  <w:style w:type="paragraph" w:customStyle="1" w:styleId="Ununderlined">
    <w:name w:val="Ununderlined"/>
    <w:basedOn w:val="Normal"/>
    <w:link w:val="UnunderlinedChar"/>
    <w:qFormat/>
    <w:rsid w:val="00C81726"/>
    <w:rPr>
      <w:rFonts w:ascii="Georgia" w:eastAsia="SimSun" w:hAnsi="Georgia" w:cstheme="minorBidi"/>
      <w:sz w:val="12"/>
    </w:rPr>
  </w:style>
  <w:style w:type="character" w:customStyle="1" w:styleId="HighlightingChar">
    <w:name w:val="Highlighting Char"/>
    <w:link w:val="Highlighting"/>
    <w:locked/>
    <w:rsid w:val="00C81726"/>
    <w:rPr>
      <w:rFonts w:ascii="Georgia" w:eastAsia="SimSun" w:hAnsi="Georgia"/>
      <w:u w:val="thick"/>
    </w:rPr>
  </w:style>
  <w:style w:type="paragraph" w:customStyle="1" w:styleId="Highlighting">
    <w:name w:val="Highlighting"/>
    <w:basedOn w:val="Normal"/>
    <w:link w:val="HighlightingChar"/>
    <w:autoRedefine/>
    <w:qFormat/>
    <w:rsid w:val="00C81726"/>
    <w:rPr>
      <w:rFonts w:ascii="Georgia" w:eastAsia="SimSun" w:hAnsi="Georgia" w:cstheme="minorBidi"/>
      <w:u w:val="thick"/>
    </w:rPr>
  </w:style>
  <w:style w:type="character" w:customStyle="1" w:styleId="CITEChar0">
    <w:name w:val="CITE Char"/>
    <w:link w:val="CITE"/>
    <w:locked/>
    <w:rsid w:val="00C81726"/>
    <w:rPr>
      <w:rFonts w:ascii="Arial" w:eastAsia="Times New Roman" w:hAnsi="Arial" w:cs="Arial"/>
      <w:iCs/>
      <w:smallCaps/>
      <w:sz w:val="20"/>
      <w:szCs w:val="20"/>
      <w:u w:val="double"/>
    </w:rPr>
  </w:style>
  <w:style w:type="paragraph" w:customStyle="1" w:styleId="CITE">
    <w:name w:val="CITE"/>
    <w:basedOn w:val="Heading2"/>
    <w:link w:val="CITEChar0"/>
    <w:autoRedefine/>
    <w:qFormat/>
    <w:rsid w:val="00C81726"/>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C81726"/>
    <w:pPr>
      <w:spacing w:before="100" w:beforeAutospacing="1" w:after="100" w:afterAutospacing="1"/>
    </w:pPr>
    <w:rPr>
      <w:rFonts w:eastAsia="Times New Roman"/>
      <w:sz w:val="24"/>
      <w:lang w:eastAsia="zh-CN"/>
    </w:rPr>
  </w:style>
  <w:style w:type="paragraph" w:customStyle="1" w:styleId="Analytics">
    <w:name w:val="Analytics"/>
    <w:basedOn w:val="Normal"/>
    <w:rsid w:val="00C81726"/>
    <w:rPr>
      <w:rFonts w:eastAsia="Calibri"/>
      <w:b/>
      <w:sz w:val="24"/>
    </w:rPr>
  </w:style>
  <w:style w:type="paragraph" w:customStyle="1" w:styleId="D345FF3D873148C5AE3FBF3267827368">
    <w:name w:val="D345FF3D873148C5AE3FBF3267827368"/>
    <w:uiPriority w:val="99"/>
    <w:qFormat/>
    <w:rsid w:val="00C81726"/>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C8172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C81726"/>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C8172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81726"/>
    <w:rPr>
      <w:b/>
      <w:sz w:val="28"/>
    </w:rPr>
  </w:style>
  <w:style w:type="character" w:customStyle="1" w:styleId="SourcenameChar">
    <w:name w:val="Source name Char"/>
    <w:link w:val="Sourcename"/>
    <w:locked/>
    <w:rsid w:val="00C8172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C81726"/>
    <w:rPr>
      <w:b/>
      <w:bCs/>
      <w:sz w:val="20"/>
    </w:rPr>
  </w:style>
  <w:style w:type="character" w:customStyle="1" w:styleId="underlinedcardChar">
    <w:name w:val="underlined card Char"/>
    <w:link w:val="underlinedcard0"/>
    <w:locked/>
    <w:rsid w:val="00C8172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C81726"/>
    <w:rPr>
      <w:sz w:val="22"/>
      <w:u w:val="single"/>
    </w:rPr>
  </w:style>
  <w:style w:type="paragraph" w:customStyle="1" w:styleId="FullText">
    <w:name w:val="Full Text"/>
    <w:basedOn w:val="Normal"/>
    <w:uiPriority w:val="99"/>
    <w:qFormat/>
    <w:rsid w:val="00C81726"/>
    <w:rPr>
      <w:rFonts w:eastAsia="Times New Roman"/>
    </w:rPr>
  </w:style>
  <w:style w:type="character" w:customStyle="1" w:styleId="TextUnderlineChar">
    <w:name w:val="Text Underline Char"/>
    <w:link w:val="TextUnderline"/>
    <w:locked/>
    <w:rsid w:val="00C8172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C81726"/>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C8172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C81726"/>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C8172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C81726"/>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C81726"/>
    <w:pPr>
      <w:spacing w:before="240"/>
      <w:outlineLvl w:val="2"/>
    </w:pPr>
    <w:rPr>
      <w:rFonts w:eastAsia="Times New Roman"/>
      <w:b/>
    </w:rPr>
  </w:style>
  <w:style w:type="character" w:customStyle="1" w:styleId="CiteCardChar">
    <w:name w:val="Cite_Card Char"/>
    <w:link w:val="CiteCard0"/>
    <w:locked/>
    <w:rsid w:val="00C81726"/>
    <w:rPr>
      <w:rFonts w:ascii="Times New Roman" w:eastAsia="Times New Roman" w:hAnsi="Times New Roman" w:cs="Arial"/>
      <w:bCs/>
      <w:sz w:val="20"/>
      <w:szCs w:val="20"/>
    </w:rPr>
  </w:style>
  <w:style w:type="paragraph" w:customStyle="1" w:styleId="CiteCard0">
    <w:name w:val="Cite_Card"/>
    <w:link w:val="CiteCardChar"/>
    <w:qFormat/>
    <w:rsid w:val="00C81726"/>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C81726"/>
    <w:pPr>
      <w:widowControl w:val="0"/>
    </w:pPr>
    <w:rPr>
      <w:rFonts w:eastAsia="MS Mincho"/>
      <w:color w:val="auto"/>
    </w:rPr>
  </w:style>
  <w:style w:type="paragraph" w:customStyle="1" w:styleId="dropcap">
    <w:name w:val="dropcap"/>
    <w:basedOn w:val="Normal"/>
    <w:uiPriority w:val="99"/>
    <w:qFormat/>
    <w:rsid w:val="00C81726"/>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C81726"/>
    <w:rPr>
      <w:rFonts w:ascii="Georgia" w:eastAsia="Times New Roman" w:hAnsi="Georgia" w:cs="Calibri"/>
      <w:u w:val="single"/>
    </w:rPr>
  </w:style>
  <w:style w:type="paragraph" w:customStyle="1" w:styleId="StyleStyle49pt6">
    <w:name w:val="Style Style4 + 9 pt6"/>
    <w:basedOn w:val="Style4"/>
    <w:link w:val="StyleStyle49pt6Char"/>
    <w:qFormat/>
    <w:rsid w:val="00C81726"/>
    <w:rPr>
      <w:rFonts w:ascii="Georgia" w:hAnsi="Georgia"/>
    </w:rPr>
  </w:style>
  <w:style w:type="character" w:customStyle="1" w:styleId="UnderlineCharCharCharCharChar">
    <w:name w:val="Underline Char Char Char Char Char"/>
    <w:link w:val="UnderlineCharCharCharChar"/>
    <w:locked/>
    <w:rsid w:val="00C8172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C81726"/>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C8172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81726"/>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8172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81726"/>
    <w:rPr>
      <w:rFonts w:ascii="Georgia" w:hAnsi="Georgia"/>
      <w:b/>
      <w:bCs/>
      <w:u w:val="single"/>
    </w:rPr>
  </w:style>
  <w:style w:type="character" w:customStyle="1" w:styleId="DebatenoramlChar">
    <w:name w:val="Debatenoraml Char"/>
    <w:link w:val="Debatenoraml"/>
    <w:locked/>
    <w:rsid w:val="00C81726"/>
    <w:rPr>
      <w:rFonts w:ascii="Times New Roman" w:hAnsi="Times New Roman" w:cs="Times New Roman"/>
    </w:rPr>
  </w:style>
  <w:style w:type="paragraph" w:customStyle="1" w:styleId="Debatenoraml">
    <w:name w:val="Debatenoraml"/>
    <w:basedOn w:val="NoSpacing"/>
    <w:link w:val="DebatenoramlChar"/>
    <w:qFormat/>
    <w:rsid w:val="00C81726"/>
    <w:rPr>
      <w:rFonts w:eastAsiaTheme="minorHAnsi"/>
      <w:sz w:val="22"/>
      <w:szCs w:val="22"/>
    </w:rPr>
  </w:style>
  <w:style w:type="paragraph" w:customStyle="1" w:styleId="SynergyTag">
    <w:name w:val="SynergyTag"/>
    <w:basedOn w:val="Normal"/>
    <w:uiPriority w:val="99"/>
    <w:qFormat/>
    <w:rsid w:val="00C81726"/>
    <w:rPr>
      <w:rFonts w:eastAsia="Calibri"/>
      <w:b/>
    </w:rPr>
  </w:style>
  <w:style w:type="character" w:customStyle="1" w:styleId="QualsChar">
    <w:name w:val="Quals Char"/>
    <w:link w:val="Quals"/>
    <w:locked/>
    <w:rsid w:val="00C81726"/>
    <w:rPr>
      <w:rFonts w:ascii="Georgia" w:eastAsia="Calibri" w:hAnsi="Georgia"/>
      <w:sz w:val="18"/>
    </w:rPr>
  </w:style>
  <w:style w:type="paragraph" w:customStyle="1" w:styleId="Quals">
    <w:name w:val="Quals"/>
    <w:basedOn w:val="Normal"/>
    <w:link w:val="QualsChar"/>
    <w:qFormat/>
    <w:rsid w:val="00C81726"/>
    <w:rPr>
      <w:rFonts w:ascii="Georgia" w:eastAsia="Calibri" w:hAnsi="Georgia" w:cstheme="minorBidi"/>
      <w:sz w:val="18"/>
    </w:rPr>
  </w:style>
  <w:style w:type="paragraph" w:customStyle="1" w:styleId="times">
    <w:name w:val="times"/>
    <w:basedOn w:val="Normal"/>
    <w:qFormat/>
    <w:rsid w:val="00C81726"/>
    <w:pPr>
      <w:spacing w:before="100" w:beforeAutospacing="1" w:after="100" w:afterAutospacing="1"/>
    </w:pPr>
    <w:rPr>
      <w:rFonts w:eastAsia="Times New Roman"/>
      <w:sz w:val="24"/>
    </w:rPr>
  </w:style>
  <w:style w:type="paragraph" w:customStyle="1" w:styleId="BodyA">
    <w:name w:val="Body A"/>
    <w:uiPriority w:val="99"/>
    <w:qFormat/>
    <w:rsid w:val="00C81726"/>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C81726"/>
    <w:rPr>
      <w:rFonts w:ascii="Georgia" w:eastAsia="Times New Roman" w:hAnsi="Georgia"/>
      <w:b/>
      <w:caps/>
      <w:szCs w:val="28"/>
      <w:u w:val="single"/>
    </w:rPr>
  </w:style>
  <w:style w:type="paragraph" w:customStyle="1" w:styleId="Starred">
    <w:name w:val="Starred"/>
    <w:basedOn w:val="Normal"/>
    <w:link w:val="StarredChar"/>
    <w:qFormat/>
    <w:rsid w:val="00C81726"/>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C81726"/>
    <w:rPr>
      <w:rFonts w:ascii="Georgia" w:eastAsia="Times New Roman" w:hAnsi="Georgia"/>
      <w:b/>
      <w:caps/>
      <w:szCs w:val="28"/>
      <w:u w:val="single"/>
    </w:rPr>
  </w:style>
  <w:style w:type="paragraph" w:customStyle="1" w:styleId="NotStarred">
    <w:name w:val="NotStarred"/>
    <w:basedOn w:val="Normal"/>
    <w:link w:val="NotStarredChar"/>
    <w:qFormat/>
    <w:rsid w:val="00C81726"/>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C8172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C8172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81726"/>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C81726"/>
    <w:rPr>
      <w:rFonts w:ascii="Georgia" w:eastAsia="Calibri" w:hAnsi="Georgia"/>
      <w:b/>
    </w:rPr>
  </w:style>
  <w:style w:type="paragraph" w:customStyle="1" w:styleId="H4Tag">
    <w:name w:val="H4 (Tag)"/>
    <w:basedOn w:val="Normal"/>
    <w:link w:val="H4TagChar1"/>
    <w:qFormat/>
    <w:rsid w:val="00C81726"/>
    <w:rPr>
      <w:rFonts w:ascii="Georgia" w:eastAsia="Calibri" w:hAnsi="Georgia" w:cstheme="minorBidi"/>
      <w:b/>
    </w:rPr>
  </w:style>
  <w:style w:type="paragraph" w:customStyle="1" w:styleId="CM25">
    <w:name w:val="CM25"/>
    <w:basedOn w:val="Default"/>
    <w:next w:val="Default"/>
    <w:qFormat/>
    <w:rsid w:val="00C8172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C81726"/>
    <w:rPr>
      <w:rFonts w:ascii="Georgia" w:hAnsi="Georgia"/>
      <w:b/>
    </w:rPr>
  </w:style>
  <w:style w:type="paragraph" w:customStyle="1" w:styleId="Debate-CardTagandCite-F6">
    <w:name w:val="Debate- Card Tag and Cite- F6"/>
    <w:basedOn w:val="Normal"/>
    <w:link w:val="Debate-CardTagandCite-F6Char"/>
    <w:qFormat/>
    <w:rsid w:val="00C81726"/>
    <w:pPr>
      <w:contextualSpacing/>
    </w:pPr>
    <w:rPr>
      <w:rFonts w:ascii="Georgia" w:hAnsi="Georgia" w:cstheme="minorBidi"/>
      <w:b/>
    </w:rPr>
  </w:style>
  <w:style w:type="character" w:customStyle="1" w:styleId="CardtextChar4">
    <w:name w:val="Card text Char"/>
    <w:link w:val="Cardtext3"/>
    <w:locked/>
    <w:rsid w:val="00C81726"/>
    <w:rPr>
      <w:rFonts w:ascii="Arial Narrow" w:hAnsi="Arial Narrow"/>
      <w:u w:val="single"/>
    </w:rPr>
  </w:style>
  <w:style w:type="paragraph" w:customStyle="1" w:styleId="Cardtext3">
    <w:name w:val="Card text"/>
    <w:link w:val="CardtextChar4"/>
    <w:qFormat/>
    <w:rsid w:val="00C81726"/>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C81726"/>
    <w:rPr>
      <w:rFonts w:ascii="Georgia" w:eastAsia="Times New Roman" w:hAnsi="Georgia"/>
      <w:b/>
      <w:szCs w:val="28"/>
      <w:u w:val="single"/>
    </w:rPr>
  </w:style>
  <w:style w:type="paragraph" w:customStyle="1" w:styleId="NewHeading2">
    <w:name w:val="NewHeading2"/>
    <w:basedOn w:val="Normal"/>
    <w:link w:val="NewHeading2Char"/>
    <w:qFormat/>
    <w:rsid w:val="00C81726"/>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C81726"/>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C81726"/>
    <w:rPr>
      <w:rFonts w:eastAsia="Calibri"/>
    </w:rPr>
  </w:style>
  <w:style w:type="paragraph" w:customStyle="1" w:styleId="TagLine">
    <w:name w:val="Tag Line"/>
    <w:basedOn w:val="Normal"/>
    <w:next w:val="FullText"/>
    <w:uiPriority w:val="99"/>
    <w:qFormat/>
    <w:rsid w:val="00C81726"/>
    <w:rPr>
      <w:rFonts w:ascii="Arial Narrow" w:eastAsia="Times New Roman" w:hAnsi="Arial Narrow"/>
      <w:b/>
      <w:sz w:val="28"/>
    </w:rPr>
  </w:style>
  <w:style w:type="paragraph" w:customStyle="1" w:styleId="Card6pt">
    <w:name w:val="Card 6pt"/>
    <w:basedOn w:val="Normal"/>
    <w:uiPriority w:val="99"/>
    <w:qFormat/>
    <w:rsid w:val="00C81726"/>
    <w:pPr>
      <w:ind w:left="288" w:right="288"/>
    </w:pPr>
    <w:rPr>
      <w:rFonts w:eastAsia="Calibri"/>
      <w:color w:val="000000"/>
      <w:sz w:val="12"/>
      <w:szCs w:val="20"/>
    </w:rPr>
  </w:style>
  <w:style w:type="character" w:customStyle="1" w:styleId="FullCiteChar">
    <w:name w:val="Full Cite Char"/>
    <w:link w:val="FullCite"/>
    <w:locked/>
    <w:rsid w:val="00C81726"/>
    <w:rPr>
      <w:rFonts w:ascii="Garamond" w:eastAsia="Calibri" w:hAnsi="Garamond"/>
    </w:rPr>
  </w:style>
  <w:style w:type="paragraph" w:customStyle="1" w:styleId="FullCite">
    <w:name w:val="Full Cite"/>
    <w:basedOn w:val="Normal"/>
    <w:next w:val="Normal"/>
    <w:link w:val="FullCiteChar"/>
    <w:qFormat/>
    <w:rsid w:val="00C81726"/>
    <w:rPr>
      <w:rFonts w:ascii="Garamond" w:eastAsia="Calibri" w:hAnsi="Garamond" w:cstheme="minorBidi"/>
    </w:rPr>
  </w:style>
  <w:style w:type="character" w:customStyle="1" w:styleId="StyleCardStyleBlackUnderlineChar">
    <w:name w:val="Style Card Style + Black Underline Char"/>
    <w:link w:val="StyleCardStyleBlackUnderline"/>
    <w:locked/>
    <w:rsid w:val="00C8172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C81726"/>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C81726"/>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C81726"/>
    <w:rPr>
      <w:rFonts w:ascii="Century Gothic" w:eastAsia="Times New Roman" w:hAnsi="Century Gothic"/>
    </w:rPr>
  </w:style>
  <w:style w:type="character" w:customStyle="1" w:styleId="StylecardThickunderlineChar">
    <w:name w:val="Style card + Thick underline Char"/>
    <w:link w:val="StylecardThickunderline"/>
    <w:locked/>
    <w:rsid w:val="00C81726"/>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C81726"/>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C81726"/>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C81726"/>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C81726"/>
    <w:pPr>
      <w:spacing w:after="200" w:line="276" w:lineRule="auto"/>
    </w:pPr>
    <w:rPr>
      <w:rFonts w:eastAsia="Calibri"/>
      <w:color w:val="auto"/>
      <w:sz w:val="22"/>
    </w:rPr>
  </w:style>
  <w:style w:type="paragraph" w:customStyle="1" w:styleId="font-null">
    <w:name w:val="font-null"/>
    <w:basedOn w:val="Normal"/>
    <w:uiPriority w:val="99"/>
    <w:qFormat/>
    <w:rsid w:val="00C81726"/>
    <w:pPr>
      <w:spacing w:before="100" w:beforeAutospacing="1" w:after="100" w:afterAutospacing="1"/>
    </w:pPr>
    <w:rPr>
      <w:rFonts w:eastAsia="Times New Roman"/>
      <w:sz w:val="24"/>
    </w:rPr>
  </w:style>
  <w:style w:type="paragraph" w:customStyle="1" w:styleId="rteindent1">
    <w:name w:val="rteindent1"/>
    <w:basedOn w:val="Normal"/>
    <w:uiPriority w:val="99"/>
    <w:qFormat/>
    <w:rsid w:val="00C81726"/>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C8172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C81726"/>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C81726"/>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C81726"/>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C81726"/>
    <w:pPr>
      <w:spacing w:before="100" w:beforeAutospacing="1" w:after="100" w:afterAutospacing="1"/>
    </w:pPr>
    <w:rPr>
      <w:rFonts w:eastAsia="Times New Roman"/>
      <w:sz w:val="24"/>
    </w:rPr>
  </w:style>
  <w:style w:type="paragraph" w:customStyle="1" w:styleId="class">
    <w:name w:val="class"/>
    <w:basedOn w:val="Normal"/>
    <w:uiPriority w:val="99"/>
    <w:qFormat/>
    <w:rsid w:val="00C81726"/>
    <w:pPr>
      <w:spacing w:before="100" w:beforeAutospacing="1" w:after="100" w:afterAutospacing="1"/>
    </w:pPr>
    <w:rPr>
      <w:rFonts w:eastAsia="Times New Roman"/>
      <w:sz w:val="24"/>
    </w:rPr>
  </w:style>
  <w:style w:type="character" w:customStyle="1" w:styleId="blocktitleChar">
    <w:name w:val="block title Char"/>
    <w:link w:val="blocktitle0"/>
    <w:locked/>
    <w:rsid w:val="00C81726"/>
    <w:rPr>
      <w:rFonts w:ascii="Calibri" w:eastAsia="Calibri" w:hAnsi="Calibri" w:cs="Calibri"/>
      <w:b/>
      <w:caps/>
      <w:sz w:val="28"/>
      <w:szCs w:val="28"/>
      <w:lang w:val="es-ES"/>
    </w:rPr>
  </w:style>
  <w:style w:type="paragraph" w:customStyle="1" w:styleId="Pa6">
    <w:name w:val="Pa6"/>
    <w:basedOn w:val="Normal"/>
    <w:next w:val="Normal"/>
    <w:uiPriority w:val="99"/>
    <w:qFormat/>
    <w:rsid w:val="00C81726"/>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C81726"/>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C81726"/>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C81726"/>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C81726"/>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C81726"/>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C8172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81726"/>
    <w:rPr>
      <w:rFonts w:ascii="Georgia" w:eastAsia="SimSun" w:hAnsi="Georgia" w:cstheme="minorBidi"/>
      <w:b/>
      <w:bCs/>
    </w:rPr>
  </w:style>
  <w:style w:type="paragraph" w:customStyle="1" w:styleId="summary">
    <w:name w:val="summary"/>
    <w:basedOn w:val="Normal"/>
    <w:uiPriority w:val="99"/>
    <w:qFormat/>
    <w:rsid w:val="00C81726"/>
    <w:pPr>
      <w:spacing w:before="100" w:beforeAutospacing="1" w:after="100" w:afterAutospacing="1"/>
    </w:pPr>
    <w:rPr>
      <w:rFonts w:eastAsia="Times New Roman"/>
      <w:sz w:val="24"/>
    </w:rPr>
  </w:style>
  <w:style w:type="paragraph" w:customStyle="1" w:styleId="Caption2">
    <w:name w:val="Caption2"/>
    <w:basedOn w:val="Normal"/>
    <w:uiPriority w:val="99"/>
    <w:qFormat/>
    <w:rsid w:val="00C81726"/>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C8172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81726"/>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C81726"/>
    <w:pPr>
      <w:jc w:val="center"/>
    </w:pPr>
    <w:rPr>
      <w:rFonts w:ascii="Book Antiqua" w:eastAsia="Times New Roman" w:hAnsi="Book Antiqua"/>
      <w:b/>
      <w:sz w:val="28"/>
    </w:rPr>
  </w:style>
  <w:style w:type="paragraph" w:customStyle="1" w:styleId="Little">
    <w:name w:val="Little"/>
    <w:basedOn w:val="Normal"/>
    <w:next w:val="Normal"/>
    <w:link w:val="LittleChar"/>
    <w:qFormat/>
    <w:rsid w:val="00C81726"/>
    <w:pPr>
      <w:ind w:left="288"/>
    </w:pPr>
    <w:rPr>
      <w:rFonts w:ascii="Garamond" w:eastAsia="Times New Roman" w:hAnsi="Garamond"/>
    </w:rPr>
  </w:style>
  <w:style w:type="paragraph" w:customStyle="1" w:styleId="AAAcard">
    <w:name w:val="AAAcard"/>
    <w:basedOn w:val="Normal"/>
    <w:uiPriority w:val="99"/>
    <w:qFormat/>
    <w:rsid w:val="00C81726"/>
    <w:pPr>
      <w:ind w:left="288" w:right="288"/>
    </w:pPr>
    <w:rPr>
      <w:rFonts w:eastAsia="Times New Roman"/>
    </w:rPr>
  </w:style>
  <w:style w:type="paragraph" w:customStyle="1" w:styleId="Caption3">
    <w:name w:val="Caption3"/>
    <w:basedOn w:val="Normal"/>
    <w:uiPriority w:val="99"/>
    <w:qFormat/>
    <w:rsid w:val="00C81726"/>
    <w:pPr>
      <w:spacing w:before="100" w:beforeAutospacing="1" w:after="100" w:afterAutospacing="1"/>
    </w:pPr>
    <w:rPr>
      <w:rFonts w:eastAsia="Times New Roman"/>
      <w:sz w:val="24"/>
    </w:rPr>
  </w:style>
  <w:style w:type="paragraph" w:customStyle="1" w:styleId="body-12-5">
    <w:name w:val="body-12-5"/>
    <w:basedOn w:val="Normal"/>
    <w:uiPriority w:val="99"/>
    <w:qFormat/>
    <w:rsid w:val="00C81726"/>
    <w:pPr>
      <w:spacing w:before="100" w:beforeAutospacing="1" w:after="100" w:afterAutospacing="1"/>
    </w:pPr>
    <w:rPr>
      <w:rFonts w:eastAsia="Times New Roman"/>
      <w:sz w:val="24"/>
    </w:rPr>
  </w:style>
  <w:style w:type="paragraph" w:customStyle="1" w:styleId="infuse">
    <w:name w:val="infuse"/>
    <w:basedOn w:val="Normal"/>
    <w:uiPriority w:val="99"/>
    <w:qFormat/>
    <w:rsid w:val="00C81726"/>
    <w:pPr>
      <w:spacing w:before="100" w:beforeAutospacing="1" w:after="100" w:afterAutospacing="1"/>
    </w:pPr>
    <w:rPr>
      <w:rFonts w:eastAsia="Times New Roman"/>
      <w:sz w:val="24"/>
    </w:rPr>
  </w:style>
  <w:style w:type="paragraph" w:customStyle="1" w:styleId="fontreg">
    <w:name w:val="font_reg"/>
    <w:basedOn w:val="Normal"/>
    <w:uiPriority w:val="99"/>
    <w:qFormat/>
    <w:rsid w:val="00C81726"/>
    <w:pPr>
      <w:spacing w:before="100" w:beforeAutospacing="1" w:after="100" w:afterAutospacing="1"/>
    </w:pPr>
    <w:rPr>
      <w:rFonts w:eastAsia="Times New Roman"/>
      <w:sz w:val="24"/>
    </w:rPr>
  </w:style>
  <w:style w:type="paragraph" w:customStyle="1" w:styleId="CITEF3">
    <w:name w:val="CITE F3"/>
    <w:uiPriority w:val="99"/>
    <w:qFormat/>
    <w:rsid w:val="00C81726"/>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C8172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8172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8172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81726"/>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C81726"/>
    <w:pPr>
      <w:ind w:left="144"/>
    </w:pPr>
    <w:rPr>
      <w:rFonts w:ascii="Cambria" w:eastAsia="Calibri" w:hAnsi="Cambria"/>
      <w:sz w:val="24"/>
    </w:rPr>
  </w:style>
  <w:style w:type="paragraph" w:customStyle="1" w:styleId="FreeFormA">
    <w:name w:val="Free Form A"/>
    <w:autoRedefine/>
    <w:uiPriority w:val="99"/>
    <w:qFormat/>
    <w:rsid w:val="00C81726"/>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C81726"/>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C81726"/>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C81726"/>
    <w:rPr>
      <w:rFonts w:ascii="Times New Roman" w:eastAsia="Times New Roman" w:hAnsi="Times New Roman" w:cs="Times New Roman"/>
      <w:sz w:val="10"/>
    </w:rPr>
  </w:style>
  <w:style w:type="paragraph" w:customStyle="1" w:styleId="subheader">
    <w:name w:val="subheader"/>
    <w:basedOn w:val="Normal"/>
    <w:uiPriority w:val="99"/>
    <w:qFormat/>
    <w:rsid w:val="00C81726"/>
    <w:pPr>
      <w:spacing w:before="100" w:beforeAutospacing="1" w:after="100" w:afterAutospacing="1"/>
    </w:pPr>
    <w:rPr>
      <w:rFonts w:eastAsia="Times New Roman"/>
      <w:sz w:val="24"/>
    </w:rPr>
  </w:style>
  <w:style w:type="paragraph" w:customStyle="1" w:styleId="firstletter">
    <w:name w:val="firstletter"/>
    <w:basedOn w:val="Normal"/>
    <w:uiPriority w:val="99"/>
    <w:qFormat/>
    <w:rsid w:val="00C81726"/>
    <w:pPr>
      <w:spacing w:before="100" w:beforeAutospacing="1" w:after="100" w:afterAutospacing="1"/>
    </w:pPr>
    <w:rPr>
      <w:rFonts w:eastAsia="Times New Roman"/>
      <w:sz w:val="24"/>
    </w:rPr>
  </w:style>
  <w:style w:type="paragraph" w:customStyle="1" w:styleId="more">
    <w:name w:val="more"/>
    <w:basedOn w:val="Normal"/>
    <w:uiPriority w:val="99"/>
    <w:qFormat/>
    <w:rsid w:val="00C81726"/>
    <w:pPr>
      <w:spacing w:before="100" w:beforeAutospacing="1" w:after="100" w:afterAutospacing="1"/>
    </w:pPr>
    <w:rPr>
      <w:rFonts w:eastAsia="Times New Roman"/>
      <w:sz w:val="24"/>
    </w:rPr>
  </w:style>
  <w:style w:type="paragraph" w:customStyle="1" w:styleId="story">
    <w:name w:val="story"/>
    <w:basedOn w:val="Normal"/>
    <w:uiPriority w:val="99"/>
    <w:qFormat/>
    <w:rsid w:val="00C81726"/>
    <w:pPr>
      <w:spacing w:before="100" w:beforeAutospacing="1" w:after="100" w:afterAutospacing="1"/>
    </w:pPr>
    <w:rPr>
      <w:rFonts w:eastAsia="Times New Roman"/>
      <w:sz w:val="24"/>
    </w:rPr>
  </w:style>
  <w:style w:type="paragraph" w:customStyle="1" w:styleId="H1numbered">
    <w:name w:val="H1 numbered"/>
    <w:basedOn w:val="Normal"/>
    <w:uiPriority w:val="99"/>
    <w:qFormat/>
    <w:rsid w:val="00C81726"/>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C81726"/>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C81726"/>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C81726"/>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C81726"/>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C81726"/>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C81726"/>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C81726"/>
    <w:pPr>
      <w:widowControl w:val="0"/>
      <w:spacing w:after="63"/>
    </w:pPr>
    <w:rPr>
      <w:rFonts w:ascii="Arial" w:hAnsi="Arial"/>
      <w:color w:val="auto"/>
    </w:rPr>
  </w:style>
  <w:style w:type="paragraph" w:customStyle="1" w:styleId="CM35">
    <w:name w:val="CM35"/>
    <w:basedOn w:val="Default"/>
    <w:next w:val="Default"/>
    <w:uiPriority w:val="99"/>
    <w:qFormat/>
    <w:rsid w:val="00C8172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C8172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C8172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C81726"/>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C8172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81726"/>
    <w:rPr>
      <w:rFonts w:ascii="Georgia" w:hAnsi="Georgia"/>
      <w:sz w:val="22"/>
      <w:szCs w:val="22"/>
      <w:lang w:val="x-none" w:eastAsia="x-none"/>
    </w:rPr>
  </w:style>
  <w:style w:type="character" w:customStyle="1" w:styleId="StyleCards11ptUnderlineChar">
    <w:name w:val="Style Cards + 11 pt Underline Char"/>
    <w:link w:val="StyleCards11ptUnderline"/>
    <w:locked/>
    <w:rsid w:val="00C8172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81726"/>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C8172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81726"/>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8172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81726"/>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C8172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C81726"/>
    <w:rPr>
      <w:rFonts w:ascii="Georgia" w:hAnsi="Georgia" w:cstheme="minorBidi"/>
      <w:lang w:val="x-none" w:eastAsia="x-none"/>
    </w:rPr>
  </w:style>
  <w:style w:type="character" w:customStyle="1" w:styleId="NormalFontChar">
    <w:name w:val="Normal Font Char"/>
    <w:link w:val="NormalFont"/>
    <w:locked/>
    <w:rsid w:val="00C81726"/>
    <w:rPr>
      <w:rFonts w:ascii="Times New Roman" w:eastAsia="Times New Roman" w:hAnsi="Times New Roman" w:cs="Times New Roman"/>
      <w:sz w:val="20"/>
      <w:szCs w:val="20"/>
    </w:rPr>
  </w:style>
  <w:style w:type="paragraph" w:customStyle="1" w:styleId="NormalFont">
    <w:name w:val="Normal Font"/>
    <w:link w:val="NormalFontChar"/>
    <w:qFormat/>
    <w:rsid w:val="00C81726"/>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C81726"/>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C8172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81726"/>
    <w:rPr>
      <w:u w:val="single"/>
      <w:lang w:val="x-none" w:eastAsia="x-none"/>
    </w:rPr>
  </w:style>
  <w:style w:type="character" w:customStyle="1" w:styleId="StyleNormalFont11ptBoldUnderlineChar">
    <w:name w:val="Style Normal Font + 11 pt Bold Underline Char"/>
    <w:link w:val="StyleNormalFont11ptBoldUnderline"/>
    <w:locked/>
    <w:rsid w:val="00C8172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81726"/>
    <w:rPr>
      <w:b/>
      <w:bCs/>
      <w:u w:val="single"/>
      <w:lang w:val="x-none" w:eastAsia="x-none"/>
    </w:rPr>
  </w:style>
  <w:style w:type="paragraph" w:customStyle="1" w:styleId="Smallfont0">
    <w:name w:val="Smallfont"/>
    <w:basedOn w:val="Normal"/>
    <w:uiPriority w:val="99"/>
    <w:qFormat/>
    <w:rsid w:val="00C81726"/>
    <w:rPr>
      <w:rFonts w:eastAsia="Times New Roman"/>
      <w:sz w:val="15"/>
    </w:rPr>
  </w:style>
  <w:style w:type="paragraph" w:customStyle="1" w:styleId="formatvorlage2">
    <w:name w:val="formatvorlage2"/>
    <w:basedOn w:val="Normal"/>
    <w:uiPriority w:val="99"/>
    <w:qFormat/>
    <w:rsid w:val="00C81726"/>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C8172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81726"/>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C8172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81726"/>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C8172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C81726"/>
    <w:pPr>
      <w:ind w:left="144"/>
    </w:pPr>
    <w:rPr>
      <w:rFonts w:ascii="Georgia" w:eastAsia="Times New Roman" w:hAnsi="Georgia" w:cstheme="minorBidi"/>
      <w:lang w:val="x-none" w:eastAsia="x-none"/>
    </w:rPr>
  </w:style>
  <w:style w:type="paragraph" w:customStyle="1" w:styleId="deck">
    <w:name w:val="deck"/>
    <w:basedOn w:val="Normal"/>
    <w:uiPriority w:val="99"/>
    <w:qFormat/>
    <w:rsid w:val="00C81726"/>
    <w:pPr>
      <w:spacing w:before="100" w:beforeAutospacing="1" w:after="100" w:afterAutospacing="1"/>
    </w:pPr>
    <w:rPr>
      <w:rFonts w:eastAsia="Times New Roman"/>
      <w:sz w:val="24"/>
    </w:rPr>
  </w:style>
  <w:style w:type="paragraph" w:customStyle="1" w:styleId="i1">
    <w:name w:val="i1"/>
    <w:basedOn w:val="Normal"/>
    <w:uiPriority w:val="99"/>
    <w:qFormat/>
    <w:rsid w:val="00C81726"/>
    <w:pPr>
      <w:spacing w:before="100" w:beforeAutospacing="1" w:after="100" w:afterAutospacing="1"/>
    </w:pPr>
    <w:rPr>
      <w:rFonts w:eastAsia="Times New Roman"/>
      <w:sz w:val="24"/>
    </w:rPr>
  </w:style>
  <w:style w:type="paragraph" w:customStyle="1" w:styleId="question">
    <w:name w:val="question"/>
    <w:basedOn w:val="Normal"/>
    <w:uiPriority w:val="99"/>
    <w:qFormat/>
    <w:rsid w:val="00C81726"/>
    <w:pPr>
      <w:spacing w:before="100" w:beforeAutospacing="1" w:after="100" w:afterAutospacing="1"/>
    </w:pPr>
    <w:rPr>
      <w:rFonts w:eastAsia="Times New Roman"/>
      <w:sz w:val="24"/>
    </w:rPr>
  </w:style>
  <w:style w:type="paragraph" w:customStyle="1" w:styleId="bodycopy">
    <w:name w:val="bodycopy"/>
    <w:basedOn w:val="Normal"/>
    <w:uiPriority w:val="99"/>
    <w:qFormat/>
    <w:rsid w:val="00C81726"/>
    <w:pPr>
      <w:spacing w:before="100" w:beforeAutospacing="1" w:after="100" w:afterAutospacing="1"/>
    </w:pPr>
    <w:rPr>
      <w:rFonts w:eastAsia="Times New Roman"/>
      <w:sz w:val="24"/>
    </w:rPr>
  </w:style>
  <w:style w:type="paragraph" w:customStyle="1" w:styleId="Fifth">
    <w:name w:val="Fifth"/>
    <w:basedOn w:val="Normal"/>
    <w:link w:val="FifthChar"/>
    <w:qFormat/>
    <w:rsid w:val="00C81726"/>
    <w:rPr>
      <w:rFonts w:eastAsia="Calibri"/>
    </w:rPr>
  </w:style>
  <w:style w:type="paragraph" w:customStyle="1" w:styleId="NoteLevel22">
    <w:name w:val="Note Level 22"/>
    <w:basedOn w:val="Normal"/>
    <w:next w:val="Normal"/>
    <w:uiPriority w:val="99"/>
    <w:qFormat/>
    <w:rsid w:val="00C81726"/>
    <w:pPr>
      <w:keepNext/>
      <w:ind w:left="288" w:right="288"/>
    </w:pPr>
    <w:rPr>
      <w:rFonts w:eastAsia="MS Gothic"/>
      <w:szCs w:val="20"/>
    </w:rPr>
  </w:style>
  <w:style w:type="paragraph" w:customStyle="1" w:styleId="wp-caption-text">
    <w:name w:val="wp-caption-text"/>
    <w:basedOn w:val="Normal"/>
    <w:qFormat/>
    <w:rsid w:val="00C81726"/>
    <w:pPr>
      <w:spacing w:before="100" w:beforeAutospacing="1" w:after="100" w:afterAutospacing="1"/>
    </w:pPr>
    <w:rPr>
      <w:rFonts w:eastAsia="Times New Roman"/>
      <w:sz w:val="24"/>
    </w:rPr>
  </w:style>
  <w:style w:type="paragraph" w:customStyle="1" w:styleId="svarticle">
    <w:name w:val="svarticle"/>
    <w:basedOn w:val="Normal"/>
    <w:uiPriority w:val="99"/>
    <w:qFormat/>
    <w:rsid w:val="00C81726"/>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C81726"/>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C81726"/>
    <w:pPr>
      <w:spacing w:before="100" w:beforeAutospacing="1" w:after="100" w:afterAutospacing="1"/>
    </w:pPr>
  </w:style>
  <w:style w:type="paragraph" w:customStyle="1" w:styleId="description">
    <w:name w:val="description"/>
    <w:basedOn w:val="Normal"/>
    <w:uiPriority w:val="99"/>
    <w:qFormat/>
    <w:rsid w:val="00C81726"/>
    <w:pPr>
      <w:spacing w:before="100" w:beforeAutospacing="1" w:after="100" w:afterAutospacing="1"/>
    </w:pPr>
  </w:style>
  <w:style w:type="paragraph" w:customStyle="1" w:styleId="graf">
    <w:name w:val="graf"/>
    <w:basedOn w:val="Normal"/>
    <w:uiPriority w:val="99"/>
    <w:qFormat/>
    <w:rsid w:val="00C81726"/>
    <w:pPr>
      <w:spacing w:before="100" w:beforeAutospacing="1" w:after="100" w:afterAutospacing="1"/>
    </w:pPr>
  </w:style>
  <w:style w:type="paragraph" w:customStyle="1" w:styleId="column">
    <w:name w:val="column"/>
    <w:basedOn w:val="Normal"/>
    <w:uiPriority w:val="99"/>
    <w:qFormat/>
    <w:rsid w:val="00C81726"/>
    <w:pPr>
      <w:spacing w:before="100" w:beforeAutospacing="1" w:after="100" w:afterAutospacing="1"/>
    </w:pPr>
  </w:style>
  <w:style w:type="paragraph" w:customStyle="1" w:styleId="recirc-container">
    <w:name w:val="recirc-container"/>
    <w:basedOn w:val="Normal"/>
    <w:uiPriority w:val="99"/>
    <w:qFormat/>
    <w:rsid w:val="00C81726"/>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C81726"/>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C81726"/>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C81726"/>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C81726"/>
    <w:rPr>
      <w:rFonts w:ascii="Georgia" w:hAnsi="Georgia" w:hint="default"/>
      <w:i/>
      <w:iCs/>
      <w:color w:val="808080"/>
    </w:rPr>
  </w:style>
  <w:style w:type="character" w:customStyle="1" w:styleId="cardchar00">
    <w:name w:val="cardchar0"/>
    <w:basedOn w:val="DefaultParagraphFont"/>
    <w:rsid w:val="00C81726"/>
  </w:style>
  <w:style w:type="character" w:customStyle="1" w:styleId="UnderlineNon-bold">
    <w:name w:val="Underline Non - bold"/>
    <w:rsid w:val="00C81726"/>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C81726"/>
  </w:style>
  <w:style w:type="character" w:customStyle="1" w:styleId="StyleHeading4UnderlinedsmalltextGaramondChar">
    <w:name w:val="Style Heading 4Underlinedsmall text + Garamond Char"/>
    <w:link w:val="StyleHeading4UnderlinedsmalltextGaramond"/>
    <w:locked/>
    <w:rsid w:val="00C81726"/>
    <w:rPr>
      <w:rFonts w:ascii="Calibri" w:hAnsi="Calibri" w:cs="Calibri"/>
    </w:rPr>
  </w:style>
  <w:style w:type="character" w:customStyle="1" w:styleId="Heading5Char2">
    <w:name w:val="Heading 5 Char2"/>
    <w:rsid w:val="00C8172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C81726"/>
    <w:rPr>
      <w:rFonts w:ascii="Arial" w:hAnsi="Arial" w:cs="Arial"/>
      <w:vanish/>
      <w:sz w:val="16"/>
      <w:szCs w:val="16"/>
    </w:rPr>
  </w:style>
  <w:style w:type="paragraph" w:styleId="z-TopofForm">
    <w:name w:val="HTML Top of Form"/>
    <w:basedOn w:val="Normal"/>
    <w:next w:val="Normal"/>
    <w:link w:val="z-TopofFormChar"/>
    <w:hidden/>
    <w:uiPriority w:val="99"/>
    <w:unhideWhenUsed/>
    <w:rsid w:val="00C81726"/>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C81726"/>
    <w:rPr>
      <w:rFonts w:ascii="Arial" w:hAnsi="Arial" w:cs="Arial"/>
      <w:vanish/>
      <w:sz w:val="16"/>
      <w:szCs w:val="16"/>
    </w:rPr>
  </w:style>
  <w:style w:type="character" w:customStyle="1" w:styleId="z-BottomofFormChar">
    <w:name w:val="z-Bottom of Form Char"/>
    <w:basedOn w:val="DefaultParagraphFont"/>
    <w:link w:val="z-BottomofForm"/>
    <w:uiPriority w:val="99"/>
    <w:rsid w:val="00C8172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C81726"/>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C81726"/>
    <w:rPr>
      <w:rFonts w:ascii="Arial" w:hAnsi="Arial" w:cs="Arial"/>
      <w:vanish/>
      <w:sz w:val="16"/>
      <w:szCs w:val="16"/>
    </w:rPr>
  </w:style>
  <w:style w:type="character" w:customStyle="1" w:styleId="Style2CharChar">
    <w:name w:val="Style2 Char Char"/>
    <w:rsid w:val="00C81726"/>
    <w:rPr>
      <w:u w:val="thick"/>
      <w:lang w:val="en-US" w:eastAsia="en-US" w:bidi="ar-SA"/>
    </w:rPr>
  </w:style>
  <w:style w:type="character" w:customStyle="1" w:styleId="authordate1">
    <w:name w:val="authordate"/>
    <w:rsid w:val="00C81726"/>
  </w:style>
  <w:style w:type="character" w:customStyle="1" w:styleId="underline0">
    <w:name w:val="%underline"/>
    <w:rsid w:val="00C81726"/>
    <w:rPr>
      <w:rFonts w:ascii="Times New Roman" w:hAnsi="Times New Roman" w:cs="Times New Roman" w:hint="default"/>
      <w:strike w:val="0"/>
      <w:dstrike w:val="0"/>
      <w:sz w:val="16"/>
      <w:u w:val="none"/>
      <w:effect w:val="none"/>
    </w:rPr>
  </w:style>
  <w:style w:type="character" w:customStyle="1" w:styleId="AUNDERLINE0">
    <w:name w:val="AUNDERLINE"/>
    <w:qFormat/>
    <w:rsid w:val="00C81726"/>
    <w:rPr>
      <w:rFonts w:ascii="Times New Roman" w:hAnsi="Times New Roman" w:cs="Times New Roman" w:hint="default"/>
      <w:sz w:val="20"/>
      <w:u w:val="single"/>
    </w:rPr>
  </w:style>
  <w:style w:type="character" w:customStyle="1" w:styleId="UnderlinedCharChar">
    <w:name w:val="Underlined Char Char"/>
    <w:rsid w:val="00C81726"/>
    <w:rPr>
      <w:rFonts w:ascii="Garamond" w:hAnsi="Garamond" w:hint="default"/>
      <w:szCs w:val="28"/>
      <w:u w:val="single"/>
      <w:lang w:val="en-US" w:eastAsia="en-US" w:bidi="ar-SA"/>
    </w:rPr>
  </w:style>
  <w:style w:type="character" w:customStyle="1" w:styleId="slug-doi">
    <w:name w:val="slug-doi"/>
    <w:basedOn w:val="DefaultParagraphFont"/>
    <w:rsid w:val="00C81726"/>
  </w:style>
  <w:style w:type="character" w:customStyle="1" w:styleId="af">
    <w:name w:val="af"/>
    <w:basedOn w:val="DefaultParagraphFont"/>
    <w:rsid w:val="00C81726"/>
  </w:style>
  <w:style w:type="character" w:customStyle="1" w:styleId="ab">
    <w:name w:val="ab"/>
    <w:basedOn w:val="DefaultParagraphFont"/>
    <w:rsid w:val="00C81726"/>
  </w:style>
  <w:style w:type="character" w:customStyle="1" w:styleId="em">
    <w:name w:val="em"/>
    <w:basedOn w:val="DefaultParagraphFont"/>
    <w:rsid w:val="00C81726"/>
  </w:style>
  <w:style w:type="character" w:customStyle="1" w:styleId="au">
    <w:name w:val="au"/>
    <w:basedOn w:val="DefaultParagraphFont"/>
    <w:rsid w:val="00C81726"/>
  </w:style>
  <w:style w:type="character" w:customStyle="1" w:styleId="ti">
    <w:name w:val="ti"/>
    <w:basedOn w:val="DefaultParagraphFont"/>
    <w:rsid w:val="00C81726"/>
  </w:style>
  <w:style w:type="character" w:customStyle="1" w:styleId="subheadblue">
    <w:name w:val="subhead_blue"/>
    <w:basedOn w:val="DefaultParagraphFont"/>
    <w:rsid w:val="00C81726"/>
  </w:style>
  <w:style w:type="character" w:customStyle="1" w:styleId="affiliation">
    <w:name w:val="affiliation"/>
    <w:basedOn w:val="DefaultParagraphFont"/>
    <w:rsid w:val="00C81726"/>
  </w:style>
  <w:style w:type="character" w:customStyle="1" w:styleId="slug-doi-wrapper">
    <w:name w:val="slug-doi-wrapper"/>
    <w:basedOn w:val="DefaultParagraphFont"/>
    <w:rsid w:val="00C81726"/>
  </w:style>
  <w:style w:type="character" w:customStyle="1" w:styleId="slug-metadata-noteahead-of-print">
    <w:name w:val="slug-metadata-note ahead-of-print"/>
    <w:basedOn w:val="DefaultParagraphFont"/>
    <w:rsid w:val="00C81726"/>
  </w:style>
  <w:style w:type="character" w:customStyle="1" w:styleId="slug-ahead-of-print-date">
    <w:name w:val="slug-ahead-of-print-date"/>
    <w:basedOn w:val="DefaultParagraphFont"/>
    <w:rsid w:val="00C81726"/>
  </w:style>
  <w:style w:type="character" w:customStyle="1" w:styleId="medium-bold">
    <w:name w:val="medium-bold"/>
    <w:basedOn w:val="DefaultParagraphFont"/>
    <w:rsid w:val="00C81726"/>
  </w:style>
  <w:style w:type="character" w:customStyle="1" w:styleId="updated-short-citation">
    <w:name w:val="updated-short-citation"/>
    <w:basedOn w:val="DefaultParagraphFont"/>
    <w:rsid w:val="00C81726"/>
  </w:style>
  <w:style w:type="character" w:customStyle="1" w:styleId="goohl0">
    <w:name w:val="goohl0"/>
    <w:basedOn w:val="DefaultParagraphFont"/>
    <w:rsid w:val="00C81726"/>
  </w:style>
  <w:style w:type="character" w:customStyle="1" w:styleId="CharChar6">
    <w:name w:val="Char Char6"/>
    <w:rsid w:val="00C81726"/>
    <w:rPr>
      <w:rFonts w:ascii="Arial" w:hAnsi="Arial" w:cs="Arial" w:hint="default"/>
      <w:bCs/>
      <w:sz w:val="16"/>
      <w:szCs w:val="26"/>
      <w:lang w:val="en-US" w:eastAsia="en-US" w:bidi="ar-SA"/>
    </w:rPr>
  </w:style>
  <w:style w:type="character" w:customStyle="1" w:styleId="TagCharChar1">
    <w:name w:val="Tag Char Char1"/>
    <w:rsid w:val="00C81726"/>
    <w:rPr>
      <w:b/>
      <w:bCs w:val="0"/>
      <w:sz w:val="24"/>
      <w:szCs w:val="24"/>
      <w:lang w:val="en-US" w:eastAsia="en-US" w:bidi="ar-SA"/>
    </w:rPr>
  </w:style>
  <w:style w:type="character" w:customStyle="1" w:styleId="12TimesNewRoman">
    <w:name w:val="12 Times New Roman"/>
    <w:rsid w:val="00C8172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C8172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81726"/>
    <w:rPr>
      <w:rFonts w:ascii="Times New Roman" w:hAnsi="Times New Roman" w:cs="Times New Roman" w:hint="default"/>
      <w:strike w:val="0"/>
      <w:dstrike w:val="0"/>
      <w:sz w:val="14"/>
      <w:u w:val="none"/>
      <w:effect w:val="none"/>
    </w:rPr>
  </w:style>
  <w:style w:type="character" w:customStyle="1" w:styleId="F8-UnderlineBold">
    <w:name w:val="F8 - Underline/Bold"/>
    <w:rsid w:val="00C81726"/>
    <w:rPr>
      <w:rFonts w:ascii="Times New Roman" w:hAnsi="Times New Roman" w:cs="Times New Roman" w:hint="default"/>
      <w:b/>
      <w:bCs w:val="0"/>
      <w:sz w:val="20"/>
      <w:u w:val="single"/>
    </w:rPr>
  </w:style>
  <w:style w:type="character" w:customStyle="1" w:styleId="F7-SmallFont">
    <w:name w:val="F7 - Small Font"/>
    <w:rsid w:val="00C81726"/>
    <w:rPr>
      <w:rFonts w:ascii="Times New Roman" w:hAnsi="Times New Roman" w:cs="Times New Roman" w:hint="default"/>
      <w:sz w:val="14"/>
    </w:rPr>
  </w:style>
  <w:style w:type="character" w:customStyle="1" w:styleId="Brief-Bold">
    <w:name w:val="Brief - Bold"/>
    <w:rsid w:val="00C81726"/>
    <w:rPr>
      <w:rFonts w:ascii="Times New Roman" w:hAnsi="Times New Roman" w:cs="Times New Roman" w:hint="default"/>
      <w:b/>
      <w:bCs w:val="0"/>
    </w:rPr>
  </w:style>
  <w:style w:type="character" w:customStyle="1" w:styleId="Card-Underline">
    <w:name w:val="Card - Underline"/>
    <w:rsid w:val="00C81726"/>
    <w:rPr>
      <w:rFonts w:ascii="Times New Roman" w:hAnsi="Times New Roman" w:cs="Times New Roman" w:hint="default"/>
      <w:u w:val="single"/>
    </w:rPr>
  </w:style>
  <w:style w:type="character" w:customStyle="1" w:styleId="beriefunderline">
    <w:name w:val="berief = underline"/>
    <w:rsid w:val="00C81726"/>
    <w:rPr>
      <w:rFonts w:ascii="Times New Roman" w:eastAsia="Times New Roman" w:hAnsi="Times New Roman" w:cs="Times New Roman" w:hint="default"/>
      <w:sz w:val="20"/>
      <w:u w:val="single"/>
    </w:rPr>
  </w:style>
  <w:style w:type="character" w:customStyle="1" w:styleId="BoldText10pt">
    <w:name w:val="Bold Text 10 pt"/>
    <w:rsid w:val="00C8172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C81726"/>
    <w:rPr>
      <w:i/>
      <w:iCs w:val="0"/>
    </w:rPr>
  </w:style>
  <w:style w:type="character" w:customStyle="1" w:styleId="eoeaheader">
    <w:name w:val="eoea_header"/>
    <w:basedOn w:val="DefaultParagraphFont"/>
    <w:rsid w:val="00C81726"/>
  </w:style>
  <w:style w:type="character" w:customStyle="1" w:styleId="SC4208902">
    <w:name w:val="SC.4.208902"/>
    <w:rsid w:val="00C81726"/>
    <w:rPr>
      <w:rFonts w:ascii="Century" w:hAnsi="Century" w:cs="Century" w:hint="default"/>
      <w:color w:val="000000"/>
      <w:sz w:val="22"/>
      <w:szCs w:val="22"/>
    </w:rPr>
  </w:style>
  <w:style w:type="character" w:customStyle="1" w:styleId="SC4208915">
    <w:name w:val="SC.4.208915"/>
    <w:rsid w:val="00C81726"/>
    <w:rPr>
      <w:rFonts w:ascii="Century" w:hAnsi="Century" w:cs="Century" w:hint="default"/>
      <w:color w:val="000000"/>
      <w:sz w:val="13"/>
      <w:szCs w:val="13"/>
    </w:rPr>
  </w:style>
  <w:style w:type="character" w:customStyle="1" w:styleId="SC273764">
    <w:name w:val="SC.2.73764"/>
    <w:rsid w:val="00C81726"/>
    <w:rPr>
      <w:rFonts w:ascii="Century" w:hAnsi="Century" w:cs="Century" w:hint="default"/>
      <w:color w:val="000000"/>
      <w:sz w:val="72"/>
      <w:szCs w:val="72"/>
    </w:rPr>
  </w:style>
  <w:style w:type="character" w:customStyle="1" w:styleId="SC273779">
    <w:name w:val="SC.2.73779"/>
    <w:rsid w:val="00C81726"/>
    <w:rPr>
      <w:rFonts w:ascii="Century" w:hAnsi="Century" w:cs="Century" w:hint="default"/>
      <w:color w:val="000000"/>
      <w:sz w:val="40"/>
      <w:szCs w:val="40"/>
    </w:rPr>
  </w:style>
  <w:style w:type="character" w:customStyle="1" w:styleId="SC273763">
    <w:name w:val="SC.2.73763"/>
    <w:rsid w:val="00C81726"/>
    <w:rPr>
      <w:rFonts w:ascii="Century" w:hAnsi="Century" w:cs="Century" w:hint="default"/>
      <w:b/>
      <w:bCs/>
      <w:color w:val="000000"/>
    </w:rPr>
  </w:style>
  <w:style w:type="character" w:customStyle="1" w:styleId="SC4208910">
    <w:name w:val="SC.4.208910"/>
    <w:rsid w:val="00C81726"/>
    <w:rPr>
      <w:rFonts w:ascii="Century" w:hAnsi="Century" w:cs="Century" w:hint="default"/>
      <w:color w:val="000000"/>
      <w:sz w:val="28"/>
      <w:szCs w:val="28"/>
    </w:rPr>
  </w:style>
  <w:style w:type="character" w:customStyle="1" w:styleId="SC4208911">
    <w:name w:val="SC.4.208911"/>
    <w:rsid w:val="00C81726"/>
    <w:rPr>
      <w:rFonts w:ascii="Century" w:hAnsi="Century" w:cs="Century" w:hint="default"/>
      <w:color w:val="000000"/>
    </w:rPr>
  </w:style>
  <w:style w:type="character" w:customStyle="1" w:styleId="articlesubtitle">
    <w:name w:val="article_sub_title"/>
    <w:basedOn w:val="DefaultParagraphFont"/>
    <w:rsid w:val="00C81726"/>
  </w:style>
  <w:style w:type="character" w:customStyle="1" w:styleId="newsdate2">
    <w:name w:val="news_date2"/>
    <w:basedOn w:val="DefaultParagraphFont"/>
    <w:rsid w:val="00C81726"/>
  </w:style>
  <w:style w:type="character" w:customStyle="1" w:styleId="readarticleheader">
    <w:name w:val="readarticleheader"/>
    <w:basedOn w:val="DefaultParagraphFont"/>
    <w:rsid w:val="00C81726"/>
  </w:style>
  <w:style w:type="character" w:customStyle="1" w:styleId="UnderlineChar20">
    <w:name w:val="Underline Char2"/>
    <w:rsid w:val="00C81726"/>
    <w:rPr>
      <w:rFonts w:ascii="Trebuchet MS" w:hAnsi="Trebuchet MS" w:hint="default"/>
      <w:u w:val="thick"/>
      <w:lang w:val="en-US" w:eastAsia="zh-CN" w:bidi="ar-SA"/>
    </w:rPr>
  </w:style>
  <w:style w:type="character" w:customStyle="1" w:styleId="BoldUnderliningChar">
    <w:name w:val="Bold Underlining Char"/>
    <w:rsid w:val="00C81726"/>
    <w:rPr>
      <w:rFonts w:ascii="Arial Narrow" w:eastAsia="Times New Roman" w:hAnsi="Arial Narrow" w:hint="default"/>
      <w:b/>
      <w:bCs w:val="0"/>
      <w:szCs w:val="24"/>
      <w:u w:val="single"/>
      <w:lang w:val="en-GB" w:eastAsia="en-US" w:bidi="ar-SA"/>
    </w:rPr>
  </w:style>
  <w:style w:type="character" w:customStyle="1" w:styleId="medium-normal1">
    <w:name w:val="medium-normal1"/>
    <w:rsid w:val="00C81726"/>
    <w:rPr>
      <w:rFonts w:ascii="Arial" w:hAnsi="Arial" w:cs="Arial" w:hint="default"/>
      <w:b w:val="0"/>
      <w:bCs w:val="0"/>
      <w:i w:val="0"/>
      <w:iCs w:val="0"/>
      <w:sz w:val="20"/>
      <w:szCs w:val="20"/>
    </w:rPr>
  </w:style>
  <w:style w:type="character" w:customStyle="1" w:styleId="UnderlinedCardChar0">
    <w:name w:val="Underlined Card Char"/>
    <w:rsid w:val="00C81726"/>
    <w:rPr>
      <w:rFonts w:ascii="Palatino Linotype" w:hAnsi="Palatino Linotype" w:hint="default"/>
      <w:u w:val="single"/>
      <w:lang w:val="en-US" w:eastAsia="en-US" w:bidi="ar-SA"/>
    </w:rPr>
  </w:style>
  <w:style w:type="character" w:customStyle="1" w:styleId="char">
    <w:name w:val="char"/>
    <w:basedOn w:val="DefaultParagraphFont"/>
    <w:rsid w:val="00C81726"/>
  </w:style>
  <w:style w:type="character" w:customStyle="1" w:styleId="UnderlineCharCharCharCharCharChar">
    <w:name w:val="Underline Char Char Char Char Char Char"/>
    <w:rsid w:val="00C81726"/>
    <w:rPr>
      <w:rFonts w:ascii="Arial Narrow" w:hAnsi="Arial Narrow" w:hint="default"/>
      <w:szCs w:val="24"/>
      <w:u w:val="single"/>
      <w:lang w:val="en-US" w:eastAsia="en-US" w:bidi="ar-SA"/>
    </w:rPr>
  </w:style>
  <w:style w:type="character" w:customStyle="1" w:styleId="klink">
    <w:name w:val="klink"/>
    <w:basedOn w:val="DefaultParagraphFont"/>
    <w:rsid w:val="00C81726"/>
  </w:style>
  <w:style w:type="character" w:customStyle="1" w:styleId="date10">
    <w:name w:val="date1"/>
    <w:basedOn w:val="DefaultParagraphFont"/>
    <w:rsid w:val="00C81726"/>
  </w:style>
  <w:style w:type="character" w:customStyle="1" w:styleId="bolding1">
    <w:name w:val="bolding1"/>
    <w:rsid w:val="00C81726"/>
    <w:rPr>
      <w:b/>
      <w:bCs/>
    </w:rPr>
  </w:style>
  <w:style w:type="character" w:customStyle="1" w:styleId="bookoptions1">
    <w:name w:val="book_options1"/>
    <w:rsid w:val="00C81726"/>
    <w:rPr>
      <w:b/>
      <w:bCs/>
      <w:color w:val="333366"/>
    </w:rPr>
  </w:style>
  <w:style w:type="character" w:customStyle="1" w:styleId="descriptionblock">
    <w:name w:val="description block"/>
    <w:basedOn w:val="DefaultParagraphFont"/>
    <w:rsid w:val="00C81726"/>
  </w:style>
  <w:style w:type="character" w:customStyle="1" w:styleId="detailsboxblock">
    <w:name w:val="detailsbox block"/>
    <w:basedOn w:val="DefaultParagraphFont"/>
    <w:rsid w:val="00C81726"/>
  </w:style>
  <w:style w:type="character" w:customStyle="1" w:styleId="Char3">
    <w:name w:val="Char3"/>
    <w:rsid w:val="00C81726"/>
    <w:rPr>
      <w:rFonts w:ascii="Arial" w:hAnsi="Arial" w:cs="Arial" w:hint="default"/>
      <w:bCs/>
      <w:u w:val="thick"/>
      <w:lang w:val="en-US" w:eastAsia="en-US" w:bidi="ar-SA"/>
    </w:rPr>
  </w:style>
  <w:style w:type="character" w:customStyle="1" w:styleId="texto11">
    <w:name w:val="texto11"/>
    <w:rsid w:val="00C81726"/>
    <w:rPr>
      <w:rFonts w:ascii="Arial" w:hAnsi="Arial" w:cs="Arial" w:hint="default"/>
      <w:b w:val="0"/>
      <w:bCs w:val="0"/>
      <w:i w:val="0"/>
      <w:iCs w:val="0"/>
      <w:caps w:val="0"/>
      <w:color w:val="000000"/>
      <w:sz w:val="26"/>
      <w:szCs w:val="26"/>
    </w:rPr>
  </w:style>
  <w:style w:type="character" w:customStyle="1" w:styleId="CardTagChar">
    <w:name w:val="Card Tag Char"/>
    <w:rsid w:val="00C81726"/>
    <w:rPr>
      <w:rFonts w:ascii="Arial Narrow" w:hAnsi="Arial Narrow" w:hint="default"/>
      <w:b/>
      <w:bCs w:val="0"/>
      <w:sz w:val="24"/>
      <w:szCs w:val="24"/>
      <w:lang w:val="en-US" w:eastAsia="en-US" w:bidi="ar-SA"/>
    </w:rPr>
  </w:style>
  <w:style w:type="character" w:customStyle="1" w:styleId="DebateCiteCharCharChar">
    <w:name w:val="Debate Cite Char Char Char"/>
    <w:rsid w:val="00C81726"/>
    <w:rPr>
      <w:b/>
      <w:bCs w:val="0"/>
      <w:sz w:val="32"/>
      <w:szCs w:val="32"/>
      <w:lang w:val="en-US" w:eastAsia="en-US" w:bidi="ar-SA"/>
    </w:rPr>
  </w:style>
  <w:style w:type="character" w:customStyle="1" w:styleId="TagChar3">
    <w:name w:val="Tag Char3"/>
    <w:rsid w:val="00C81726"/>
    <w:rPr>
      <w:rFonts w:ascii="Palatino Linotype" w:hAnsi="Palatino Linotype" w:hint="default"/>
      <w:b/>
      <w:bCs w:val="0"/>
      <w:sz w:val="24"/>
      <w:szCs w:val="24"/>
      <w:lang w:val="en-US" w:eastAsia="en-US" w:bidi="ar-SA"/>
    </w:rPr>
  </w:style>
  <w:style w:type="character" w:customStyle="1" w:styleId="TagandCiteChar">
    <w:name w:val="Tag and Cite Char"/>
    <w:rsid w:val="00C81726"/>
    <w:rPr>
      <w:color w:val="333333"/>
      <w:sz w:val="22"/>
      <w:szCs w:val="22"/>
      <w:lang w:val="en-US" w:eastAsia="en-US" w:bidi="ar-SA"/>
    </w:rPr>
  </w:style>
  <w:style w:type="character" w:customStyle="1" w:styleId="Style10ptBold">
    <w:name w:val="Style 10 pt Bold"/>
    <w:rsid w:val="00C81726"/>
    <w:rPr>
      <w:b/>
      <w:bCs/>
      <w:sz w:val="20"/>
    </w:rPr>
  </w:style>
  <w:style w:type="character" w:customStyle="1" w:styleId="text9">
    <w:name w:val="text9"/>
    <w:basedOn w:val="DefaultParagraphFont"/>
    <w:rsid w:val="00C81726"/>
  </w:style>
  <w:style w:type="character" w:customStyle="1" w:styleId="text21">
    <w:name w:val="text21"/>
    <w:basedOn w:val="DefaultParagraphFont"/>
    <w:rsid w:val="00C81726"/>
  </w:style>
  <w:style w:type="character" w:customStyle="1" w:styleId="text19">
    <w:name w:val="text19"/>
    <w:basedOn w:val="DefaultParagraphFont"/>
    <w:rsid w:val="00C81726"/>
  </w:style>
  <w:style w:type="character" w:customStyle="1" w:styleId="term2">
    <w:name w:val="term2"/>
    <w:rsid w:val="00C81726"/>
    <w:rPr>
      <w:b/>
      <w:bCs/>
    </w:rPr>
  </w:style>
  <w:style w:type="character" w:customStyle="1" w:styleId="pmterms12">
    <w:name w:val="pmterms12"/>
    <w:rsid w:val="00C81726"/>
    <w:rPr>
      <w:b/>
      <w:bCs/>
      <w:i w:val="0"/>
      <w:iCs w:val="0"/>
      <w:color w:val="000000"/>
    </w:rPr>
  </w:style>
  <w:style w:type="character" w:customStyle="1" w:styleId="ToReadChar">
    <w:name w:val="To Read Char"/>
    <w:rsid w:val="00C81726"/>
    <w:rPr>
      <w:rFonts w:ascii="Verdana" w:hAnsi="Verdana" w:hint="default"/>
      <w:b/>
      <w:bCs w:val="0"/>
      <w:szCs w:val="24"/>
      <w:u w:val="single"/>
      <w:lang w:val="en-US" w:eastAsia="en-US" w:bidi="ar-SA"/>
    </w:rPr>
  </w:style>
  <w:style w:type="character" w:customStyle="1" w:styleId="ToReadCharChar">
    <w:name w:val="To Read Char Char"/>
    <w:rsid w:val="00C81726"/>
    <w:rPr>
      <w:rFonts w:ascii="Verdana" w:hAnsi="Verdana" w:hint="default"/>
      <w:b/>
      <w:bCs w:val="0"/>
      <w:szCs w:val="24"/>
      <w:u w:val="single"/>
      <w:lang w:val="en-US" w:eastAsia="en-US" w:bidi="ar-SA"/>
    </w:rPr>
  </w:style>
  <w:style w:type="character" w:customStyle="1" w:styleId="bio">
    <w:name w:val="bio"/>
    <w:basedOn w:val="DefaultParagraphFont"/>
    <w:rsid w:val="00C81726"/>
  </w:style>
  <w:style w:type="character" w:customStyle="1" w:styleId="storytextstyle">
    <w:name w:val="storytextstyle"/>
    <w:basedOn w:val="DefaultParagraphFont"/>
    <w:rsid w:val="00C81726"/>
  </w:style>
  <w:style w:type="character" w:customStyle="1" w:styleId="cardunderlinedCharChar">
    <w:name w:val="card underlined Char Char"/>
    <w:rsid w:val="00C81726"/>
    <w:rPr>
      <w:rFonts w:ascii="Arial" w:hAnsi="Arial" w:cs="Arial" w:hint="default"/>
      <w:sz w:val="22"/>
      <w:szCs w:val="24"/>
      <w:u w:val="single"/>
      <w:lang w:val="en-US" w:eastAsia="en-US" w:bidi="ar-SA"/>
    </w:rPr>
  </w:style>
  <w:style w:type="character" w:customStyle="1" w:styleId="Style2Char0">
    <w:name w:val="Style2 Char"/>
    <w:rsid w:val="00C81726"/>
    <w:rPr>
      <w:rFonts w:ascii="Book Antiqua" w:hAnsi="Book Antiqua" w:hint="default"/>
      <w:u w:val="thick"/>
      <w:lang w:val="en-US" w:eastAsia="en-US" w:bidi="ar-SA"/>
    </w:rPr>
  </w:style>
  <w:style w:type="character" w:customStyle="1" w:styleId="Style2Char1">
    <w:name w:val="Style2 Char1"/>
    <w:rsid w:val="00C81726"/>
    <w:rPr>
      <w:rFonts w:ascii="Book Antiqua" w:hAnsi="Book Antiqua" w:hint="default"/>
      <w:szCs w:val="24"/>
      <w:u w:val="thick"/>
      <w:lang w:val="en-US" w:eastAsia="en-US" w:bidi="ar-SA"/>
    </w:rPr>
  </w:style>
  <w:style w:type="character" w:customStyle="1" w:styleId="articlehead21">
    <w:name w:val="articlehead21"/>
    <w:rsid w:val="00C81726"/>
    <w:rPr>
      <w:rFonts w:ascii="Arial" w:hAnsi="Arial" w:cs="Arial" w:hint="default"/>
      <w:b/>
      <w:bCs/>
      <w:color w:val="660000"/>
      <w:sz w:val="20"/>
      <w:szCs w:val="20"/>
    </w:rPr>
  </w:style>
  <w:style w:type="character" w:customStyle="1" w:styleId="TagCiteChar1">
    <w:name w:val="Tag/Cite Char1"/>
    <w:rsid w:val="00C81726"/>
    <w:rPr>
      <w:b/>
      <w:bCs w:val="0"/>
      <w:lang w:val="en-US" w:eastAsia="en-US" w:bidi="ar-SA"/>
    </w:rPr>
  </w:style>
  <w:style w:type="character" w:customStyle="1" w:styleId="goohl2">
    <w:name w:val="goohl2"/>
    <w:basedOn w:val="DefaultParagraphFont"/>
    <w:rsid w:val="00C81726"/>
  </w:style>
  <w:style w:type="character" w:customStyle="1" w:styleId="CardCharChar0">
    <w:name w:val="Card Char Char"/>
    <w:rsid w:val="00C81726"/>
    <w:rPr>
      <w:lang w:val="en-US" w:eastAsia="en-US" w:bidi="ar-SA"/>
    </w:rPr>
  </w:style>
  <w:style w:type="character" w:customStyle="1" w:styleId="BriefTitle1Char">
    <w:name w:val="Brief Title 1 Char"/>
    <w:rsid w:val="00C81726"/>
    <w:rPr>
      <w:b/>
      <w:bCs w:val="0"/>
      <w:u w:val="single"/>
      <w:lang w:val="en-US" w:eastAsia="en-US" w:bidi="ar-SA"/>
    </w:rPr>
  </w:style>
  <w:style w:type="character" w:customStyle="1" w:styleId="TagCiteCharChar">
    <w:name w:val="Tag/Cite Char Char"/>
    <w:rsid w:val="00C81726"/>
    <w:rPr>
      <w:b/>
      <w:bCs w:val="0"/>
      <w:lang w:val="en-US" w:eastAsia="en-US" w:bidi="ar-SA"/>
    </w:rPr>
  </w:style>
  <w:style w:type="character" w:customStyle="1" w:styleId="btx">
    <w:name w:val="btx"/>
    <w:basedOn w:val="DefaultParagraphFont"/>
    <w:rsid w:val="00C81726"/>
  </w:style>
  <w:style w:type="character" w:customStyle="1" w:styleId="CardChar10">
    <w:name w:val="Card Char1"/>
    <w:rsid w:val="00C81726"/>
    <w:rPr>
      <w:lang w:val="en-US" w:eastAsia="en-US" w:bidi="ar-SA"/>
    </w:rPr>
  </w:style>
  <w:style w:type="character" w:customStyle="1" w:styleId="prodgeneral1">
    <w:name w:val="prodgeneral1"/>
    <w:rsid w:val="00C81726"/>
    <w:rPr>
      <w:rFonts w:ascii="Verdana" w:hAnsi="Verdana" w:hint="default"/>
      <w:b w:val="0"/>
      <w:bCs w:val="0"/>
      <w:caps w:val="0"/>
      <w:color w:val="000000"/>
      <w:spacing w:val="0"/>
      <w:sz w:val="16"/>
      <w:szCs w:val="16"/>
    </w:rPr>
  </w:style>
  <w:style w:type="character" w:customStyle="1" w:styleId="summary1">
    <w:name w:val="summary1"/>
    <w:rsid w:val="00C81726"/>
    <w:rPr>
      <w:rFonts w:ascii="Arial" w:hAnsi="Arial" w:cs="Arial" w:hint="default"/>
      <w:sz w:val="18"/>
      <w:szCs w:val="18"/>
    </w:rPr>
  </w:style>
  <w:style w:type="character" w:customStyle="1" w:styleId="text3">
    <w:name w:val="text3"/>
    <w:basedOn w:val="DefaultParagraphFont"/>
    <w:rsid w:val="00C81726"/>
  </w:style>
  <w:style w:type="character" w:customStyle="1" w:styleId="cardtextsmallChar">
    <w:name w:val="card text small Char"/>
    <w:rsid w:val="00C81726"/>
    <w:rPr>
      <w:rFonts w:ascii="Arial Narrow" w:hAnsi="Arial Narrow" w:hint="default"/>
      <w:sz w:val="16"/>
      <w:szCs w:val="24"/>
      <w:lang w:val="en-US" w:eastAsia="en-US" w:bidi="ar-SA"/>
    </w:rPr>
  </w:style>
  <w:style w:type="character" w:customStyle="1" w:styleId="countrytitle1">
    <w:name w:val="countrytitle1"/>
    <w:rsid w:val="00C81726"/>
    <w:rPr>
      <w:rFonts w:ascii="Verdana" w:hAnsi="Verdana" w:hint="default"/>
      <w:b/>
      <w:bCs/>
      <w:color w:val="293643"/>
      <w:sz w:val="24"/>
      <w:szCs w:val="24"/>
    </w:rPr>
  </w:style>
  <w:style w:type="character" w:customStyle="1" w:styleId="storyheader1">
    <w:name w:val="storyheader1"/>
    <w:rsid w:val="00C81726"/>
    <w:rPr>
      <w:rFonts w:ascii="Verdana" w:hAnsi="Verdana" w:hint="default"/>
      <w:b/>
      <w:bCs/>
      <w:color w:val="000000"/>
      <w:sz w:val="21"/>
      <w:szCs w:val="21"/>
    </w:rPr>
  </w:style>
  <w:style w:type="character" w:customStyle="1" w:styleId="cardunderlinedChar0">
    <w:name w:val="card underlined Char"/>
    <w:rsid w:val="00C81726"/>
    <w:rPr>
      <w:rFonts w:ascii="Arial" w:hAnsi="Arial" w:cs="Arial" w:hint="default"/>
      <w:sz w:val="22"/>
      <w:szCs w:val="24"/>
      <w:u w:val="single"/>
      <w:lang w:val="en-US" w:eastAsia="en-US" w:bidi="ar-SA"/>
    </w:rPr>
  </w:style>
  <w:style w:type="character" w:customStyle="1" w:styleId="article1">
    <w:name w:val="article1"/>
    <w:rsid w:val="00C81726"/>
    <w:rPr>
      <w:rFonts w:ascii="Verdana" w:hAnsi="Verdana" w:hint="default"/>
      <w:color w:val="333333"/>
      <w:sz w:val="16"/>
      <w:szCs w:val="16"/>
    </w:rPr>
  </w:style>
  <w:style w:type="character" w:customStyle="1" w:styleId="story-posted-date1">
    <w:name w:val="story-posted-date1"/>
    <w:rsid w:val="00C8172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8172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C81726"/>
  </w:style>
  <w:style w:type="character" w:customStyle="1" w:styleId="textmedium">
    <w:name w:val="textmedium"/>
    <w:basedOn w:val="DefaultParagraphFont"/>
    <w:rsid w:val="00C81726"/>
  </w:style>
  <w:style w:type="character" w:customStyle="1" w:styleId="citation1">
    <w:name w:val="citation1"/>
    <w:rsid w:val="00C81726"/>
    <w:rPr>
      <w:rFonts w:ascii="Verdana" w:hAnsi="Verdana" w:hint="default"/>
      <w:sz w:val="17"/>
      <w:szCs w:val="17"/>
    </w:rPr>
  </w:style>
  <w:style w:type="character" w:customStyle="1" w:styleId="hithighlite">
    <w:name w:val="hithighlite"/>
    <w:basedOn w:val="DefaultParagraphFont"/>
    <w:rsid w:val="00C81726"/>
  </w:style>
  <w:style w:type="character" w:customStyle="1" w:styleId="articlecontent">
    <w:name w:val="articlecontent"/>
    <w:basedOn w:val="DefaultParagraphFont"/>
    <w:rsid w:val="00C81726"/>
  </w:style>
  <w:style w:type="character" w:customStyle="1" w:styleId="fource1">
    <w:name w:val="fource1"/>
    <w:rsid w:val="00C81726"/>
    <w:rPr>
      <w:sz w:val="34"/>
      <w:szCs w:val="34"/>
    </w:rPr>
  </w:style>
  <w:style w:type="character" w:customStyle="1" w:styleId="LanguageStrikeChar">
    <w:name w:val="Language Strike Char"/>
    <w:rsid w:val="00C81726"/>
    <w:rPr>
      <w:rFonts w:ascii="Arial Narrow" w:hAnsi="Arial Narrow" w:hint="default"/>
      <w:strike/>
      <w:szCs w:val="24"/>
      <w:lang w:val="en-US" w:eastAsia="en-US" w:bidi="ar-SA"/>
    </w:rPr>
  </w:style>
  <w:style w:type="character" w:customStyle="1" w:styleId="normal11">
    <w:name w:val="normal1"/>
    <w:basedOn w:val="DefaultParagraphFont"/>
    <w:rsid w:val="00C81726"/>
  </w:style>
  <w:style w:type="character" w:customStyle="1" w:styleId="ds">
    <w:name w:val="ds"/>
    <w:basedOn w:val="DefaultParagraphFont"/>
    <w:rsid w:val="00C81726"/>
  </w:style>
  <w:style w:type="character" w:customStyle="1" w:styleId="UnderliningChar1">
    <w:name w:val="Underlining Char1"/>
    <w:rsid w:val="00C81726"/>
    <w:rPr>
      <w:rFonts w:ascii="Arial Narrow" w:hAnsi="Arial Narrow" w:hint="default"/>
      <w:szCs w:val="24"/>
      <w:u w:val="single"/>
      <w:lang w:val="en-US" w:eastAsia="en-US" w:bidi="ar-SA"/>
    </w:rPr>
  </w:style>
  <w:style w:type="character" w:customStyle="1" w:styleId="UnderliningChar2">
    <w:name w:val="Underlining Char2"/>
    <w:rsid w:val="00C81726"/>
    <w:rPr>
      <w:rFonts w:ascii="Arial Narrow" w:hAnsi="Arial Narrow" w:hint="default"/>
      <w:szCs w:val="24"/>
      <w:u w:val="single"/>
      <w:lang w:val="en-US" w:eastAsia="en-US" w:bidi="ar-SA"/>
    </w:rPr>
  </w:style>
  <w:style w:type="character" w:customStyle="1" w:styleId="MicroTextChar1">
    <w:name w:val="MicroText Char1"/>
    <w:rsid w:val="00C81726"/>
    <w:rPr>
      <w:rFonts w:ascii="Arial Narrow" w:hAnsi="Arial Narrow" w:hint="default"/>
      <w:sz w:val="12"/>
      <w:szCs w:val="24"/>
      <w:lang w:val="en-US" w:eastAsia="en-US" w:bidi="ar-SA"/>
    </w:rPr>
  </w:style>
  <w:style w:type="character" w:customStyle="1" w:styleId="DefaultPara">
    <w:name w:val="Default Para"/>
    <w:rsid w:val="00C81726"/>
    <w:rPr>
      <w:sz w:val="20"/>
    </w:rPr>
  </w:style>
  <w:style w:type="character" w:customStyle="1" w:styleId="SYSHYPERTEXT">
    <w:name w:val="SYS_HYPERTEXT"/>
    <w:rsid w:val="00C81726"/>
    <w:rPr>
      <w:color w:val="0000FF"/>
      <w:u w:val="single"/>
    </w:rPr>
  </w:style>
  <w:style w:type="character" w:customStyle="1" w:styleId="Hyperlink1">
    <w:name w:val="Hyperlink1"/>
    <w:rsid w:val="00C8172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C8172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C81726"/>
    <w:rPr>
      <w:rFonts w:ascii="Arial Narrow" w:hAnsi="Arial Narrow" w:hint="default"/>
      <w:noProof w:val="0"/>
      <w:szCs w:val="24"/>
      <w:u w:val="single"/>
      <w:lang w:val="en-US" w:eastAsia="en-US" w:bidi="ar-SA"/>
    </w:rPr>
  </w:style>
  <w:style w:type="character" w:customStyle="1" w:styleId="BlockHeading1Char">
    <w:name w:val="Block Heading 1 Char"/>
    <w:rsid w:val="00C8172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C81726"/>
    <w:rPr>
      <w:b/>
      <w:bCs w:val="0"/>
      <w:sz w:val="24"/>
      <w:szCs w:val="24"/>
      <w:u w:val="single"/>
      <w:lang w:val="en-US" w:eastAsia="en-US" w:bidi="ar-SA"/>
    </w:rPr>
  </w:style>
  <w:style w:type="character" w:customStyle="1" w:styleId="StyleTagTimesNewRomanChar">
    <w:name w:val="Style Tag + Times New Roman Char"/>
    <w:rsid w:val="00C8172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81726"/>
    <w:rPr>
      <w:rFonts w:ascii="Arial Narrow" w:hAnsi="Arial Narrow" w:cs="Arial" w:hint="default"/>
      <w:b/>
      <w:bCs/>
      <w:iCs/>
      <w:sz w:val="24"/>
      <w:szCs w:val="28"/>
      <w:lang w:val="en-US" w:eastAsia="en-US" w:bidi="ar-SA"/>
    </w:rPr>
  </w:style>
  <w:style w:type="character" w:customStyle="1" w:styleId="UnderliningCharChar">
    <w:name w:val="Underlining Char Char"/>
    <w:rsid w:val="00C81726"/>
    <w:rPr>
      <w:rFonts w:ascii="Arial Narrow" w:hAnsi="Arial Narrow" w:hint="default"/>
      <w:szCs w:val="24"/>
      <w:u w:val="single"/>
      <w:lang w:val="en-US" w:eastAsia="en-US" w:bidi="ar-SA"/>
    </w:rPr>
  </w:style>
  <w:style w:type="character" w:customStyle="1" w:styleId="StyleArialNarrow12ptBold">
    <w:name w:val="Style Arial Narrow 12 pt Bold"/>
    <w:rsid w:val="00C81726"/>
    <w:rPr>
      <w:rFonts w:ascii="Arial Narrow" w:hAnsi="Arial Narrow" w:hint="default"/>
      <w:b/>
      <w:bCs/>
      <w:sz w:val="24"/>
    </w:rPr>
  </w:style>
  <w:style w:type="character" w:customStyle="1" w:styleId="Style1CharChar">
    <w:name w:val="Style1 Char Char"/>
    <w:rsid w:val="00C81726"/>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C81726"/>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C81726"/>
    <w:rPr>
      <w:noProof w:val="0"/>
      <w:u w:val="single"/>
      <w:lang w:val="en-US" w:eastAsia="en-US" w:bidi="ar-SA"/>
    </w:rPr>
  </w:style>
  <w:style w:type="character" w:customStyle="1" w:styleId="UnderlinedCharChar1">
    <w:name w:val="Underlined Char Char1"/>
    <w:rsid w:val="00C81726"/>
    <w:rPr>
      <w:rFonts w:ascii="Bell MT" w:eastAsia="Times New Roman" w:hAnsi="Bell MT" w:hint="default"/>
      <w:bCs/>
      <w:iCs/>
      <w:sz w:val="22"/>
      <w:u w:val="single"/>
    </w:rPr>
  </w:style>
  <w:style w:type="character" w:customStyle="1" w:styleId="Heading2CharChar2">
    <w:name w:val="Heading 2 Char Char2"/>
    <w:rsid w:val="00C81726"/>
    <w:rPr>
      <w:rFonts w:ascii="Arial" w:hAnsi="Arial" w:cs="Arial" w:hint="default"/>
      <w:b/>
      <w:bCs/>
      <w:iCs/>
      <w:sz w:val="22"/>
      <w:szCs w:val="28"/>
      <w:lang w:val="en-US" w:eastAsia="en-US" w:bidi="ar-SA"/>
    </w:rPr>
  </w:style>
  <w:style w:type="character" w:customStyle="1" w:styleId="doctitle">
    <w:name w:val="doctitle"/>
    <w:rsid w:val="00C81726"/>
  </w:style>
  <w:style w:type="character" w:customStyle="1" w:styleId="cardtext-underlined0">
    <w:name w:val="card text- underlined"/>
    <w:rsid w:val="00C81726"/>
    <w:rPr>
      <w:rFonts w:ascii="Garamond" w:hAnsi="Garamond" w:hint="default"/>
      <w:u w:val="single"/>
    </w:rPr>
  </w:style>
  <w:style w:type="character" w:customStyle="1" w:styleId="BodyText1">
    <w:name w:val="Body Text1"/>
    <w:basedOn w:val="DefaultParagraphFont"/>
    <w:rsid w:val="00C8172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C81726"/>
  </w:style>
  <w:style w:type="character" w:customStyle="1" w:styleId="BriefTitleChar">
    <w:name w:val="Brief Title Char"/>
    <w:basedOn w:val="DefaultParagraphFont"/>
    <w:rsid w:val="00C81726"/>
    <w:rPr>
      <w:b/>
      <w:bCs w:val="0"/>
      <w:sz w:val="24"/>
      <w:szCs w:val="24"/>
      <w:u w:val="single"/>
      <w:lang w:val="en-US" w:eastAsia="en-US" w:bidi="ar-SA"/>
    </w:rPr>
  </w:style>
  <w:style w:type="character" w:customStyle="1" w:styleId="BriefTitle2Char">
    <w:name w:val="Brief Title 2 Char"/>
    <w:basedOn w:val="BriefTitleChar"/>
    <w:rsid w:val="00C8172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81726"/>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C81726"/>
    <w:rPr>
      <w:rFonts w:ascii="Georgia" w:hAnsi="Georgia" w:hint="default"/>
      <w:b/>
      <w:bCs w:val="0"/>
      <w:sz w:val="24"/>
    </w:rPr>
  </w:style>
  <w:style w:type="character" w:customStyle="1" w:styleId="Emphasis20">
    <w:name w:val="Emphasis 2"/>
    <w:uiPriority w:val="1"/>
    <w:qFormat/>
    <w:rsid w:val="00C8172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C81726"/>
    <w:rPr>
      <w:rFonts w:ascii="AGaramond" w:hAnsi="AGaramond" w:cs="AGaramond" w:hint="default"/>
      <w:color w:val="211D1E"/>
      <w:sz w:val="14"/>
      <w:szCs w:val="14"/>
    </w:rPr>
  </w:style>
  <w:style w:type="character" w:customStyle="1" w:styleId="CharacterStyle2">
    <w:name w:val="Character Style 2"/>
    <w:uiPriority w:val="99"/>
    <w:rsid w:val="00C81726"/>
    <w:rPr>
      <w:sz w:val="20"/>
      <w:szCs w:val="20"/>
    </w:rPr>
  </w:style>
  <w:style w:type="character" w:customStyle="1" w:styleId="cross-head">
    <w:name w:val="cross-head"/>
    <w:rsid w:val="00C81726"/>
  </w:style>
  <w:style w:type="character" w:customStyle="1" w:styleId="dateline">
    <w:name w:val="dateline"/>
    <w:rsid w:val="00C81726"/>
  </w:style>
  <w:style w:type="character" w:customStyle="1" w:styleId="Subtitle1">
    <w:name w:val="Subtitle1"/>
    <w:rsid w:val="00C81726"/>
  </w:style>
  <w:style w:type="character" w:customStyle="1" w:styleId="metaorigin">
    <w:name w:val="meta_origin"/>
    <w:rsid w:val="00C81726"/>
  </w:style>
  <w:style w:type="character" w:customStyle="1" w:styleId="mandelbrotrefrag">
    <w:name w:val="mandelbrot_refrag"/>
    <w:rsid w:val="00C81726"/>
  </w:style>
  <w:style w:type="character" w:customStyle="1" w:styleId="eminfo">
    <w:name w:val="eminfo"/>
    <w:rsid w:val="00C81726"/>
  </w:style>
  <w:style w:type="character" w:customStyle="1" w:styleId="emhighlight">
    <w:name w:val="emhighlight"/>
    <w:rsid w:val="00C81726"/>
  </w:style>
  <w:style w:type="character" w:customStyle="1" w:styleId="name">
    <w:name w:val="name"/>
    <w:rsid w:val="00C81726"/>
  </w:style>
  <w:style w:type="character" w:customStyle="1" w:styleId="tkrname">
    <w:name w:val="tkrname"/>
    <w:rsid w:val="00C81726"/>
  </w:style>
  <w:style w:type="character" w:customStyle="1" w:styleId="tkrchange">
    <w:name w:val="tkrchange"/>
    <w:rsid w:val="00C81726"/>
  </w:style>
  <w:style w:type="character" w:customStyle="1" w:styleId="source-org">
    <w:name w:val="source-org"/>
    <w:rsid w:val="00C81726"/>
  </w:style>
  <w:style w:type="character" w:customStyle="1" w:styleId="updated">
    <w:name w:val="updated"/>
    <w:rsid w:val="00C81726"/>
  </w:style>
  <w:style w:type="character" w:customStyle="1" w:styleId="last">
    <w:name w:val="last"/>
    <w:rsid w:val="00C81726"/>
  </w:style>
  <w:style w:type="character" w:customStyle="1" w:styleId="Style11ptBoldUnderline1">
    <w:name w:val="Style 11 pt Bold Underline1"/>
    <w:rsid w:val="00C81726"/>
    <w:rPr>
      <w:b/>
      <w:bCs/>
      <w:sz w:val="20"/>
      <w:u w:val="single"/>
    </w:rPr>
  </w:style>
  <w:style w:type="character" w:customStyle="1" w:styleId="StyleStyleunderlineBold11pt">
    <w:name w:val="Style Style underline + Bold + 11 pt"/>
    <w:rsid w:val="00C81726"/>
    <w:rPr>
      <w:bCs/>
      <w:sz w:val="20"/>
      <w:u w:val="single"/>
    </w:rPr>
  </w:style>
  <w:style w:type="character" w:customStyle="1" w:styleId="StyleunderlineAsianTimesNewRomanBold">
    <w:name w:val="Style underline + (Asian) Times New Roman Bold"/>
    <w:rsid w:val="00C8172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81726"/>
    <w:rPr>
      <w:b/>
      <w:bCs/>
      <w:sz w:val="20"/>
      <w:u w:val="single"/>
      <w:bdr w:val="single" w:sz="4" w:space="0" w:color="auto" w:frame="1"/>
    </w:rPr>
  </w:style>
  <w:style w:type="character" w:customStyle="1" w:styleId="A5">
    <w:name w:val="A5"/>
    <w:uiPriority w:val="99"/>
    <w:rsid w:val="00C81726"/>
    <w:rPr>
      <w:rFonts w:ascii="Times New Roman" w:hAnsi="Times New Roman" w:cs="Times New Roman" w:hint="default"/>
      <w:color w:val="000000"/>
      <w:sz w:val="13"/>
      <w:szCs w:val="13"/>
    </w:rPr>
  </w:style>
  <w:style w:type="character" w:customStyle="1" w:styleId="quotepeekbase">
    <w:name w:val="quotepeekbase"/>
    <w:rsid w:val="00C81726"/>
  </w:style>
  <w:style w:type="character" w:customStyle="1" w:styleId="cardChar11">
    <w:name w:val="card Char1"/>
    <w:rsid w:val="00C81726"/>
    <w:rPr>
      <w:rFonts w:ascii="Calibri" w:eastAsia="Calibri" w:hAnsi="Calibri" w:cs="Calibri" w:hint="default"/>
      <w:sz w:val="24"/>
      <w:szCs w:val="22"/>
      <w:lang w:val="x-none" w:eastAsia="x-none"/>
    </w:rPr>
  </w:style>
  <w:style w:type="character" w:customStyle="1" w:styleId="NormalCard">
    <w:name w:val="Normal Card"/>
    <w:uiPriority w:val="1"/>
    <w:qFormat/>
    <w:rsid w:val="00C81726"/>
    <w:rPr>
      <w:rFonts w:ascii="Times New Roman" w:hAnsi="Times New Roman" w:cs="Times New Roman" w:hint="default"/>
      <w:sz w:val="24"/>
    </w:rPr>
  </w:style>
  <w:style w:type="character" w:customStyle="1" w:styleId="HighlightedUnderline0">
    <w:name w:val="Highlighted Underline"/>
    <w:uiPriority w:val="1"/>
    <w:qFormat/>
    <w:rsid w:val="00C8172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C81726"/>
    <w:rPr>
      <w:rFonts w:ascii="Times New Roman" w:hAnsi="Times New Roman" w:cs="Times New Roman" w:hint="default"/>
      <w:sz w:val="16"/>
      <w:szCs w:val="16"/>
    </w:rPr>
  </w:style>
  <w:style w:type="character" w:customStyle="1" w:styleId="timebox">
    <w:name w:val="timebox"/>
    <w:rsid w:val="00C81726"/>
  </w:style>
  <w:style w:type="character" w:customStyle="1" w:styleId="Heading2Subtext">
    <w:name w:val="Heading 2 Subtext"/>
    <w:rsid w:val="00C81726"/>
    <w:rPr>
      <w:rFonts w:ascii="Times New Roman" w:hAnsi="Times New Roman" w:cs="Times New Roman" w:hint="default"/>
      <w:sz w:val="16"/>
    </w:rPr>
  </w:style>
  <w:style w:type="character" w:customStyle="1" w:styleId="-SmallText-">
    <w:name w:val="-Small Text-"/>
    <w:rsid w:val="00C81726"/>
    <w:rPr>
      <w:rFonts w:ascii="Garamond" w:hAnsi="Garamond" w:hint="default"/>
      <w:sz w:val="16"/>
    </w:rPr>
  </w:style>
  <w:style w:type="character" w:customStyle="1" w:styleId="label">
    <w:name w:val="label"/>
    <w:rsid w:val="00C81726"/>
  </w:style>
  <w:style w:type="character" w:customStyle="1" w:styleId="BoldUnderlineCharChar">
    <w:name w:val="BoldUnderline Char Char"/>
    <w:rsid w:val="00C8172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C81726"/>
  </w:style>
  <w:style w:type="character" w:customStyle="1" w:styleId="FontStyle477">
    <w:name w:val="Font Style477"/>
    <w:basedOn w:val="DefaultParagraphFont"/>
    <w:uiPriority w:val="99"/>
    <w:rsid w:val="00C81726"/>
    <w:rPr>
      <w:rFonts w:ascii="Times New Roman" w:hAnsi="Times New Roman" w:cs="Times New Roman" w:hint="default"/>
      <w:sz w:val="18"/>
      <w:szCs w:val="18"/>
    </w:rPr>
  </w:style>
  <w:style w:type="character" w:customStyle="1" w:styleId="FontStyle505">
    <w:name w:val="Font Style505"/>
    <w:basedOn w:val="DefaultParagraphFont"/>
    <w:uiPriority w:val="99"/>
    <w:rsid w:val="00C81726"/>
    <w:rPr>
      <w:rFonts w:ascii="Times New Roman" w:hAnsi="Times New Roman" w:cs="Times New Roman" w:hint="default"/>
      <w:sz w:val="18"/>
      <w:szCs w:val="18"/>
    </w:rPr>
  </w:style>
  <w:style w:type="character" w:customStyle="1" w:styleId="FontStyle514">
    <w:name w:val="Font Style514"/>
    <w:basedOn w:val="DefaultParagraphFont"/>
    <w:uiPriority w:val="99"/>
    <w:rsid w:val="00C81726"/>
    <w:rPr>
      <w:rFonts w:ascii="Times New Roman" w:hAnsi="Times New Roman" w:cs="Times New Roman" w:hint="default"/>
      <w:sz w:val="14"/>
      <w:szCs w:val="14"/>
    </w:rPr>
  </w:style>
  <w:style w:type="character" w:customStyle="1" w:styleId="FontStyle500">
    <w:name w:val="Font Style500"/>
    <w:basedOn w:val="DefaultParagraphFont"/>
    <w:uiPriority w:val="99"/>
    <w:rsid w:val="00C81726"/>
    <w:rPr>
      <w:rFonts w:ascii="Times New Roman" w:hAnsi="Times New Roman" w:cs="Times New Roman" w:hint="default"/>
      <w:b/>
      <w:bCs/>
      <w:sz w:val="16"/>
      <w:szCs w:val="16"/>
    </w:rPr>
  </w:style>
  <w:style w:type="character" w:customStyle="1" w:styleId="CardCite1">
    <w:name w:val="CardCite1"/>
    <w:qFormat/>
    <w:rsid w:val="00C8172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C8172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81726"/>
    <w:rPr>
      <w:rFonts w:ascii="Times New Roman" w:hAnsi="Times New Roman" w:cs="Times New Roman" w:hint="default"/>
      <w:b/>
      <w:bCs/>
      <w:sz w:val="22"/>
      <w:szCs w:val="22"/>
    </w:rPr>
  </w:style>
  <w:style w:type="character" w:customStyle="1" w:styleId="CharacterStyle3">
    <w:name w:val="Character Style 3"/>
    <w:uiPriority w:val="99"/>
    <w:rsid w:val="00C81726"/>
    <w:rPr>
      <w:rFonts w:ascii="Bookman Old Style" w:hAnsi="Bookman Old Style" w:cs="Bookman Old Style" w:hint="default"/>
      <w:spacing w:val="-5"/>
      <w:sz w:val="18"/>
      <w:szCs w:val="18"/>
    </w:rPr>
  </w:style>
  <w:style w:type="character" w:customStyle="1" w:styleId="Style8pt1">
    <w:name w:val="Style 8 pt1"/>
    <w:rsid w:val="00C81726"/>
    <w:rPr>
      <w:rFonts w:ascii="Georgia" w:hAnsi="Georgia" w:hint="default"/>
      <w:sz w:val="16"/>
    </w:rPr>
  </w:style>
  <w:style w:type="character" w:customStyle="1" w:styleId="UnderlineStyleChar7">
    <w:name w:val="Underline Style Char7"/>
    <w:rsid w:val="00C81726"/>
    <w:rPr>
      <w:rFonts w:ascii="Garamond" w:hAnsi="Garamond" w:hint="default"/>
      <w:sz w:val="22"/>
      <w:szCs w:val="24"/>
      <w:u w:val="single"/>
      <w:lang w:val="en-US" w:eastAsia="en-US" w:bidi="ar-SA"/>
    </w:rPr>
  </w:style>
  <w:style w:type="character" w:customStyle="1" w:styleId="StyleArial6ptBold">
    <w:name w:val="Style Arial 6 pt Bold"/>
    <w:rsid w:val="00C81726"/>
    <w:rPr>
      <w:rFonts w:ascii="Arial" w:hAnsi="Arial" w:cs="Arial" w:hint="default"/>
      <w:bCs/>
      <w:sz w:val="12"/>
    </w:rPr>
  </w:style>
  <w:style w:type="character" w:customStyle="1" w:styleId="Heading2Char5">
    <w:name w:val="Heading 2 Char5"/>
    <w:rsid w:val="00C81726"/>
    <w:rPr>
      <w:rFonts w:ascii="Garamond" w:hAnsi="Garamond" w:cs="Arial" w:hint="default"/>
      <w:b/>
      <w:bCs/>
      <w:iCs/>
      <w:sz w:val="24"/>
      <w:szCs w:val="28"/>
      <w:lang w:val="en-US" w:eastAsia="en-US" w:bidi="ar-SA"/>
    </w:rPr>
  </w:style>
  <w:style w:type="character" w:customStyle="1" w:styleId="TagGreg">
    <w:name w:val="TagGreg"/>
    <w:uiPriority w:val="1"/>
    <w:qFormat/>
    <w:rsid w:val="00C81726"/>
    <w:rPr>
      <w:b/>
      <w:bCs w:val="0"/>
      <w:sz w:val="24"/>
    </w:rPr>
  </w:style>
  <w:style w:type="character" w:customStyle="1" w:styleId="StyleDebateUnderline10pt">
    <w:name w:val="Style Debate Underline + 10 pt"/>
    <w:rsid w:val="00C81726"/>
    <w:rPr>
      <w:rFonts w:ascii="Times New Roman" w:hAnsi="Times New Roman" w:cs="Times New Roman" w:hint="default"/>
      <w:sz w:val="20"/>
      <w:szCs w:val="20"/>
      <w:u w:val="single"/>
    </w:rPr>
  </w:style>
  <w:style w:type="character" w:customStyle="1" w:styleId="underlinedCharChar0">
    <w:name w:val="underlined Char Char"/>
    <w:locked/>
    <w:rsid w:val="00C81726"/>
    <w:rPr>
      <w:u w:val="single"/>
    </w:rPr>
  </w:style>
  <w:style w:type="character" w:customStyle="1" w:styleId="SourceBold">
    <w:name w:val="Source Bold"/>
    <w:rsid w:val="00C81726"/>
    <w:rPr>
      <w:rFonts w:ascii="Arial Narrow" w:hAnsi="Arial Narrow" w:hint="default"/>
      <w:b/>
      <w:bCs w:val="0"/>
      <w:strike w:val="0"/>
      <w:dstrike w:val="0"/>
      <w:sz w:val="24"/>
      <w:u w:val="none"/>
      <w:effect w:val="none"/>
    </w:rPr>
  </w:style>
  <w:style w:type="character" w:customStyle="1" w:styleId="2xBoldUnderline">
    <w:name w:val="2x_Bold_Underline"/>
    <w:rsid w:val="00C81726"/>
    <w:rPr>
      <w:b/>
      <w:bCs/>
      <w:sz w:val="24"/>
      <w:u w:val="thick"/>
    </w:rPr>
  </w:style>
  <w:style w:type="character" w:customStyle="1" w:styleId="Dottedunderline">
    <w:name w:val="Dotted underline"/>
    <w:rsid w:val="00C81726"/>
    <w:rPr>
      <w:u w:val="dotted"/>
    </w:rPr>
  </w:style>
  <w:style w:type="character" w:customStyle="1" w:styleId="readChar">
    <w:name w:val="read Char"/>
    <w:rsid w:val="00C81726"/>
    <w:rPr>
      <w:szCs w:val="22"/>
      <w:u w:val="single"/>
      <w:lang w:val="en-US" w:eastAsia="en-US" w:bidi="ar-SA"/>
    </w:rPr>
  </w:style>
  <w:style w:type="character" w:customStyle="1" w:styleId="underlining0">
    <w:name w:val="underlining"/>
    <w:rsid w:val="00C81726"/>
    <w:rPr>
      <w:u w:val="single"/>
    </w:rPr>
  </w:style>
  <w:style w:type="character" w:customStyle="1" w:styleId="btitle">
    <w:name w:val="btitle"/>
    <w:rsid w:val="00C81726"/>
  </w:style>
  <w:style w:type="character" w:customStyle="1" w:styleId="green">
    <w:name w:val="green"/>
    <w:rsid w:val="00C81726"/>
  </w:style>
  <w:style w:type="character" w:customStyle="1" w:styleId="BodyText20">
    <w:name w:val="Body Text2"/>
    <w:rsid w:val="00C8172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C8172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8172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8172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8172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8172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C8172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C81726"/>
    <w:rPr>
      <w:rFonts w:ascii="Sylfaen" w:hAnsi="Sylfaen" w:cs="Sylfaen" w:hint="default"/>
      <w:i/>
      <w:iCs/>
      <w:strike w:val="0"/>
      <w:dstrike w:val="0"/>
      <w:sz w:val="19"/>
      <w:szCs w:val="19"/>
      <w:u w:val="none"/>
      <w:effect w:val="none"/>
      <w:shd w:val="clear" w:color="auto" w:fill="FFFFFF"/>
    </w:rPr>
  </w:style>
  <w:style w:type="character" w:customStyle="1" w:styleId="1">
    <w:name w:val="1"/>
    <w:rsid w:val="00C81726"/>
    <w:rPr>
      <w:rFonts w:ascii="Arial" w:hAnsi="Arial" w:cs="Arial" w:hint="default"/>
      <w:bCs/>
      <w:sz w:val="20"/>
      <w:u w:val="single"/>
      <w:lang w:val="en-US" w:eastAsia="en-US" w:bidi="ar-SA"/>
    </w:rPr>
  </w:style>
  <w:style w:type="character" w:customStyle="1" w:styleId="CharChar31">
    <w:name w:val="Char Char31"/>
    <w:rsid w:val="00C81726"/>
    <w:rPr>
      <w:rFonts w:ascii="Arial" w:hAnsi="Arial" w:cs="Arial" w:hint="default"/>
      <w:b/>
      <w:bCs/>
      <w:iCs/>
      <w:lang w:val="en-US" w:eastAsia="en-US" w:bidi="ar-SA"/>
    </w:rPr>
  </w:style>
  <w:style w:type="character" w:customStyle="1" w:styleId="Subtitle2">
    <w:name w:val="Subtitle2"/>
    <w:rsid w:val="00C81726"/>
  </w:style>
  <w:style w:type="character" w:customStyle="1" w:styleId="drop">
    <w:name w:val="drop"/>
    <w:rsid w:val="00C81726"/>
  </w:style>
  <w:style w:type="character" w:customStyle="1" w:styleId="bioline">
    <w:name w:val="bioline"/>
    <w:rsid w:val="00C81726"/>
  </w:style>
  <w:style w:type="character" w:customStyle="1" w:styleId="articletitle0">
    <w:name w:val="article_title"/>
    <w:rsid w:val="00C81726"/>
  </w:style>
  <w:style w:type="character" w:customStyle="1" w:styleId="A4">
    <w:name w:val="A4"/>
    <w:uiPriority w:val="99"/>
    <w:rsid w:val="00C81726"/>
    <w:rPr>
      <w:color w:val="000000"/>
    </w:rPr>
  </w:style>
  <w:style w:type="character" w:customStyle="1" w:styleId="s2">
    <w:name w:val="s2"/>
    <w:rsid w:val="00C81726"/>
  </w:style>
  <w:style w:type="character" w:customStyle="1" w:styleId="s4">
    <w:name w:val="s4"/>
    <w:rsid w:val="00C81726"/>
  </w:style>
  <w:style w:type="character" w:customStyle="1" w:styleId="s5">
    <w:name w:val="s5"/>
    <w:rsid w:val="00C81726"/>
  </w:style>
  <w:style w:type="character" w:customStyle="1" w:styleId="cap">
    <w:name w:val="cap"/>
    <w:rsid w:val="00C81726"/>
  </w:style>
  <w:style w:type="character" w:customStyle="1" w:styleId="rightsnotice">
    <w:name w:val="rightsnotice"/>
    <w:rsid w:val="00C81726"/>
  </w:style>
  <w:style w:type="character" w:customStyle="1" w:styleId="Caption1">
    <w:name w:val="Caption1"/>
    <w:rsid w:val="00C81726"/>
  </w:style>
  <w:style w:type="character" w:customStyle="1" w:styleId="credit">
    <w:name w:val="credit"/>
    <w:rsid w:val="00C81726"/>
  </w:style>
  <w:style w:type="character" w:customStyle="1" w:styleId="scaps">
    <w:name w:val="scaps"/>
    <w:rsid w:val="00C81726"/>
  </w:style>
  <w:style w:type="character" w:customStyle="1" w:styleId="current-article">
    <w:name w:val="current-article"/>
    <w:rsid w:val="00C81726"/>
  </w:style>
  <w:style w:type="character" w:customStyle="1" w:styleId="related-current-indicator">
    <w:name w:val="related-current-indicator"/>
    <w:rsid w:val="00C81726"/>
  </w:style>
  <w:style w:type="character" w:customStyle="1" w:styleId="bylclear">
    <w:name w:val="bylclear"/>
    <w:rsid w:val="00C81726"/>
  </w:style>
  <w:style w:type="character" w:customStyle="1" w:styleId="timestamp">
    <w:name w:val="timestamp"/>
    <w:rsid w:val="00C81726"/>
  </w:style>
  <w:style w:type="character" w:customStyle="1" w:styleId="comments">
    <w:name w:val="comments"/>
    <w:rsid w:val="00C81726"/>
  </w:style>
  <w:style w:type="character" w:customStyle="1" w:styleId="essaytext">
    <w:name w:val="essaytext"/>
    <w:rsid w:val="00C81726"/>
  </w:style>
  <w:style w:type="character" w:customStyle="1" w:styleId="username">
    <w:name w:val="username"/>
    <w:rsid w:val="00C81726"/>
  </w:style>
  <w:style w:type="character" w:customStyle="1" w:styleId="toplinks">
    <w:name w:val="toplinks"/>
    <w:rsid w:val="00C81726"/>
  </w:style>
  <w:style w:type="character" w:customStyle="1" w:styleId="A3">
    <w:name w:val="A3"/>
    <w:uiPriority w:val="99"/>
    <w:rsid w:val="00C81726"/>
    <w:rPr>
      <w:rFonts w:ascii="Perpetua" w:hAnsi="Perpetua" w:cs="Perpetua" w:hint="default"/>
      <w:color w:val="000000"/>
      <w:sz w:val="15"/>
      <w:szCs w:val="15"/>
    </w:rPr>
  </w:style>
  <w:style w:type="character" w:customStyle="1" w:styleId="see">
    <w:name w:val="see"/>
    <w:rsid w:val="00C81726"/>
  </w:style>
  <w:style w:type="character" w:customStyle="1" w:styleId="first-letter">
    <w:name w:val="first-letter"/>
    <w:rsid w:val="00C81726"/>
  </w:style>
  <w:style w:type="character" w:customStyle="1" w:styleId="focusparagraph">
    <w:name w:val="focusparagraph"/>
    <w:rsid w:val="00C81726"/>
  </w:style>
  <w:style w:type="character" w:customStyle="1" w:styleId="lightblue">
    <w:name w:val="lightblue"/>
    <w:rsid w:val="00C81726"/>
  </w:style>
  <w:style w:type="character" w:customStyle="1" w:styleId="StyleUnderlineCharChar9pt">
    <w:name w:val="Style Underline Char Char + 9 pt"/>
    <w:rsid w:val="00C8172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C81726"/>
  </w:style>
  <w:style w:type="character" w:customStyle="1" w:styleId="Title10">
    <w:name w:val="Title1"/>
    <w:rsid w:val="00C81726"/>
  </w:style>
  <w:style w:type="character" w:customStyle="1" w:styleId="BoldandUnderlineCharCharCharChar">
    <w:name w:val="Bold and Underline Char Char Char Char"/>
    <w:rsid w:val="00C81726"/>
    <w:rPr>
      <w:b/>
      <w:bCs w:val="0"/>
      <w:noProof w:val="0"/>
      <w:u w:val="single"/>
      <w:lang w:val="en-US" w:eastAsia="en-US" w:bidi="ar-SA"/>
    </w:rPr>
  </w:style>
  <w:style w:type="character" w:customStyle="1" w:styleId="FontStyle29">
    <w:name w:val="Font Style29"/>
    <w:uiPriority w:val="99"/>
    <w:rsid w:val="00C81726"/>
    <w:rPr>
      <w:rFonts w:ascii="Arial" w:hAnsi="Arial" w:cs="Arial" w:hint="default"/>
      <w:sz w:val="14"/>
      <w:szCs w:val="14"/>
    </w:rPr>
  </w:style>
  <w:style w:type="character" w:customStyle="1" w:styleId="CardsUnderlined">
    <w:name w:val="Cards Underlined"/>
    <w:rsid w:val="00C81726"/>
    <w:rPr>
      <w:rFonts w:ascii="Helvetica" w:hAnsi="Helvetica" w:cs="Helvetica" w:hint="default"/>
      <w:sz w:val="22"/>
      <w:szCs w:val="24"/>
      <w:u w:val="thick"/>
    </w:rPr>
  </w:style>
  <w:style w:type="character" w:customStyle="1" w:styleId="titles">
    <w:name w:val="titles"/>
    <w:rsid w:val="00C81726"/>
  </w:style>
  <w:style w:type="character" w:customStyle="1" w:styleId="articletext0">
    <w:name w:val="article_text"/>
    <w:rsid w:val="00C81726"/>
  </w:style>
  <w:style w:type="character" w:customStyle="1" w:styleId="contentauthor">
    <w:name w:val="contentauthor"/>
    <w:rsid w:val="00C81726"/>
  </w:style>
  <w:style w:type="character" w:customStyle="1" w:styleId="subarticleheader">
    <w:name w:val="subarticleheader"/>
    <w:rsid w:val="00C81726"/>
  </w:style>
  <w:style w:type="character" w:customStyle="1" w:styleId="spelle">
    <w:name w:val="spelle"/>
    <w:rsid w:val="00C81726"/>
  </w:style>
  <w:style w:type="character" w:customStyle="1" w:styleId="grame">
    <w:name w:val="grame"/>
    <w:rsid w:val="00C81726"/>
  </w:style>
  <w:style w:type="character" w:customStyle="1" w:styleId="newstitle1">
    <w:name w:val="newstitle1"/>
    <w:rsid w:val="00C81726"/>
  </w:style>
  <w:style w:type="character" w:customStyle="1" w:styleId="copy">
    <w:name w:val="copy"/>
    <w:rsid w:val="00C81726"/>
  </w:style>
  <w:style w:type="character" w:customStyle="1" w:styleId="topheadline">
    <w:name w:val="topheadline"/>
    <w:rsid w:val="00C81726"/>
  </w:style>
  <w:style w:type="character" w:customStyle="1" w:styleId="Stylereduce27pt">
    <w:name w:val="Style reduce2 + 7 pt"/>
    <w:rsid w:val="00C81726"/>
    <w:rPr>
      <w:rFonts w:ascii="Times New Roman" w:hAnsi="Times New Roman" w:cs="Arial" w:hint="default"/>
      <w:color w:val="000000"/>
      <w:sz w:val="14"/>
      <w:szCs w:val="22"/>
    </w:rPr>
  </w:style>
  <w:style w:type="character" w:customStyle="1" w:styleId="srtitle">
    <w:name w:val="srtitle"/>
    <w:rsid w:val="00C81726"/>
  </w:style>
  <w:style w:type="character" w:customStyle="1" w:styleId="st1">
    <w:name w:val="st1"/>
    <w:rsid w:val="00C81726"/>
  </w:style>
  <w:style w:type="character" w:customStyle="1" w:styleId="StyleStyleGaramond">
    <w:name w:val="Style Style Garamond +"/>
    <w:rsid w:val="00C81726"/>
    <w:rPr>
      <w:rFonts w:ascii="Garamond" w:hAnsi="Garamond" w:cs="Times New Roman" w:hint="default"/>
      <w:sz w:val="20"/>
    </w:rPr>
  </w:style>
  <w:style w:type="character" w:customStyle="1" w:styleId="quotechar0">
    <w:name w:val="quotechar"/>
    <w:rsid w:val="00C81726"/>
  </w:style>
  <w:style w:type="character" w:customStyle="1" w:styleId="boldunderline0">
    <w:name w:val="boldunderline"/>
    <w:rsid w:val="00C81726"/>
  </w:style>
  <w:style w:type="character" w:customStyle="1" w:styleId="A8">
    <w:name w:val="A8"/>
    <w:rsid w:val="00C81726"/>
    <w:rPr>
      <w:rFonts w:ascii="Scala" w:hAnsi="Scala" w:cs="Scala" w:hint="default"/>
      <w:color w:val="000000"/>
      <w:sz w:val="15"/>
      <w:szCs w:val="15"/>
    </w:rPr>
  </w:style>
  <w:style w:type="character" w:customStyle="1" w:styleId="A0">
    <w:name w:val="A0"/>
    <w:uiPriority w:val="99"/>
    <w:rsid w:val="00C81726"/>
    <w:rPr>
      <w:rFonts w:ascii="Scala" w:hAnsi="Scala" w:cs="Scala" w:hint="default"/>
      <w:color w:val="000000"/>
      <w:sz w:val="16"/>
      <w:szCs w:val="16"/>
    </w:rPr>
  </w:style>
  <w:style w:type="character" w:customStyle="1" w:styleId="Date11">
    <w:name w:val="Date11"/>
    <w:rsid w:val="00C81726"/>
  </w:style>
  <w:style w:type="character" w:customStyle="1" w:styleId="Boxout">
    <w:name w:val="Box out"/>
    <w:uiPriority w:val="1"/>
    <w:qFormat/>
    <w:rsid w:val="00C81726"/>
    <w:rPr>
      <w:rFonts w:ascii="Tahoma" w:hAnsi="Tahoma" w:cs="Tahoma" w:hint="default"/>
      <w:b/>
      <w:bCs w:val="0"/>
      <w:sz w:val="20"/>
      <w:u w:val="single"/>
      <w:bdr w:val="none" w:sz="0" w:space="0" w:color="auto" w:frame="1"/>
      <w:shd w:val="clear" w:color="auto" w:fill="A9E8F5"/>
    </w:rPr>
  </w:style>
  <w:style w:type="character" w:customStyle="1" w:styleId="metad">
    <w:name w:val="metad"/>
    <w:rsid w:val="00C81726"/>
  </w:style>
  <w:style w:type="character" w:customStyle="1" w:styleId="sifr-alternate">
    <w:name w:val="sifr-alternate"/>
    <w:rsid w:val="00C81726"/>
  </w:style>
  <w:style w:type="character" w:customStyle="1" w:styleId="justify1">
    <w:name w:val="justify1"/>
    <w:rsid w:val="00C81726"/>
  </w:style>
  <w:style w:type="character" w:customStyle="1" w:styleId="artbody1">
    <w:name w:val="art_body1"/>
    <w:rsid w:val="00C81726"/>
    <w:rPr>
      <w:rFonts w:ascii="Arial" w:hAnsi="Arial" w:cs="Arial" w:hint="default"/>
    </w:rPr>
  </w:style>
  <w:style w:type="character" w:customStyle="1" w:styleId="A1">
    <w:name w:val="A1"/>
    <w:uiPriority w:val="99"/>
    <w:rsid w:val="00C81726"/>
    <w:rPr>
      <w:rFonts w:ascii="Book Antiqua" w:hAnsi="Book Antiqua" w:cs="Book Antiqua" w:hint="default"/>
      <w:color w:val="221E1F"/>
      <w:sz w:val="22"/>
      <w:szCs w:val="22"/>
    </w:rPr>
  </w:style>
  <w:style w:type="character" w:customStyle="1" w:styleId="reality">
    <w:name w:val="reality"/>
    <w:rsid w:val="00C81726"/>
  </w:style>
  <w:style w:type="character" w:customStyle="1" w:styleId="text2">
    <w:name w:val="text2"/>
    <w:rsid w:val="00C81726"/>
  </w:style>
  <w:style w:type="character" w:customStyle="1" w:styleId="StyleUnderlineChar2CharChar11pt">
    <w:name w:val="Style Underline Char2 Char Char + 11 pt"/>
    <w:rsid w:val="00C81726"/>
    <w:rPr>
      <w:rFonts w:ascii="Times New Roman" w:hAnsi="Times New Roman" w:cs="Times New Roman" w:hint="default"/>
      <w:sz w:val="20"/>
      <w:u w:val="single"/>
    </w:rPr>
  </w:style>
  <w:style w:type="character" w:customStyle="1" w:styleId="StyleStyleBoldUnderline11pt">
    <w:name w:val="Style Style Bold Underline + 11 pt"/>
    <w:rsid w:val="00C81726"/>
    <w:rPr>
      <w:b/>
      <w:bCs/>
      <w:sz w:val="20"/>
      <w:u w:val="single"/>
    </w:rPr>
  </w:style>
  <w:style w:type="character" w:customStyle="1" w:styleId="articlehead2">
    <w:name w:val="articlehead2"/>
    <w:rsid w:val="00C81726"/>
  </w:style>
  <w:style w:type="character" w:customStyle="1" w:styleId="pronset">
    <w:name w:val="pronset"/>
    <w:rsid w:val="00C81726"/>
  </w:style>
  <w:style w:type="character" w:customStyle="1" w:styleId="prondelim">
    <w:name w:val="prondelim"/>
    <w:rsid w:val="00C81726"/>
  </w:style>
  <w:style w:type="character" w:customStyle="1" w:styleId="prontoggle">
    <w:name w:val="pron_toggle"/>
    <w:rsid w:val="00C81726"/>
  </w:style>
  <w:style w:type="character" w:customStyle="1" w:styleId="boldface">
    <w:name w:val="boldface"/>
    <w:rsid w:val="00C81726"/>
  </w:style>
  <w:style w:type="character" w:customStyle="1" w:styleId="secondary-bf">
    <w:name w:val="secondary-bf"/>
    <w:rsid w:val="00C81726"/>
  </w:style>
  <w:style w:type="table" w:styleId="ColorfulGrid-Accent1">
    <w:name w:val="Colorful Grid Accent 1"/>
    <w:basedOn w:val="TableNormal"/>
    <w:link w:val="ColorfulGrid-Accent1Char"/>
    <w:uiPriority w:val="29"/>
    <w:unhideWhenUsed/>
    <w:rsid w:val="00C81726"/>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C81726"/>
    <w:rPr>
      <w:rFonts w:ascii="Times New Roman" w:hAnsi="Times New Roman" w:cs="Times New Roman" w:hint="default"/>
      <w:iCs/>
      <w:color w:val="000000"/>
      <w:sz w:val="16"/>
    </w:rPr>
  </w:style>
  <w:style w:type="character" w:customStyle="1" w:styleId="Boxout0">
    <w:name w:val="Boxout"/>
    <w:uiPriority w:val="1"/>
    <w:qFormat/>
    <w:rsid w:val="00C8172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C81726"/>
  </w:style>
  <w:style w:type="character" w:customStyle="1" w:styleId="pg">
    <w:name w:val="pg"/>
    <w:rsid w:val="00C81726"/>
  </w:style>
  <w:style w:type="character" w:customStyle="1" w:styleId="detailtitle">
    <w:name w:val="detailtitle"/>
    <w:rsid w:val="00C81726"/>
  </w:style>
  <w:style w:type="character" w:customStyle="1" w:styleId="storydate">
    <w:name w:val="storydate"/>
    <w:rsid w:val="00C81726"/>
  </w:style>
  <w:style w:type="character" w:customStyle="1" w:styleId="preloadwrap">
    <w:name w:val="preloadwrap"/>
    <w:rsid w:val="00C81726"/>
  </w:style>
  <w:style w:type="character" w:customStyle="1" w:styleId="creditwrap">
    <w:name w:val="creditwrap"/>
    <w:rsid w:val="00C81726"/>
  </w:style>
  <w:style w:type="character" w:customStyle="1" w:styleId="DefaultChar1">
    <w:name w:val="Default Char1"/>
    <w:rsid w:val="00C81726"/>
    <w:rPr>
      <w:noProof w:val="0"/>
      <w:color w:val="000000"/>
      <w:lang w:val="en-US" w:eastAsia="en-US" w:bidi="ar-SA"/>
    </w:rPr>
  </w:style>
  <w:style w:type="character" w:customStyle="1" w:styleId="textunderlineChar0">
    <w:name w:val="text underline Char"/>
    <w:rsid w:val="00C81726"/>
    <w:rPr>
      <w:sz w:val="24"/>
      <w:szCs w:val="22"/>
      <w:u w:val="thick"/>
      <w:lang w:val="en-US" w:eastAsia="en-US" w:bidi="ar-SA"/>
    </w:rPr>
  </w:style>
  <w:style w:type="character" w:customStyle="1" w:styleId="BoldChar">
    <w:name w:val="Bold Char"/>
    <w:rsid w:val="00C81726"/>
    <w:rPr>
      <w:rFonts w:ascii="Times New Roman" w:eastAsia="Times New Roman" w:hAnsi="Times New Roman" w:cs="Times New Roman" w:hint="default"/>
      <w:b/>
      <w:bCs w:val="0"/>
      <w:szCs w:val="24"/>
    </w:rPr>
  </w:style>
  <w:style w:type="character" w:customStyle="1" w:styleId="pmterms31">
    <w:name w:val="pmterms31"/>
    <w:rsid w:val="00C81726"/>
    <w:rPr>
      <w:b/>
      <w:bCs/>
      <w:i w:val="0"/>
      <w:iCs w:val="0"/>
      <w:color w:val="000000"/>
    </w:rPr>
  </w:style>
  <w:style w:type="character" w:customStyle="1" w:styleId="copyrightdescription">
    <w:name w:val="copyrightdescription"/>
    <w:rsid w:val="00C81726"/>
  </w:style>
  <w:style w:type="character" w:customStyle="1" w:styleId="ft01">
    <w:name w:val="ft01"/>
    <w:rsid w:val="00C81726"/>
    <w:rPr>
      <w:rFonts w:ascii="Times" w:hAnsi="Times" w:cs="Times" w:hint="default"/>
      <w:color w:val="000000"/>
      <w:sz w:val="14"/>
      <w:szCs w:val="14"/>
    </w:rPr>
  </w:style>
  <w:style w:type="character" w:customStyle="1" w:styleId="ft11">
    <w:name w:val="ft11"/>
    <w:rsid w:val="00C81726"/>
    <w:rPr>
      <w:rFonts w:ascii="Times" w:hAnsi="Times" w:cs="Times" w:hint="default"/>
      <w:color w:val="000000"/>
      <w:sz w:val="17"/>
      <w:szCs w:val="17"/>
    </w:rPr>
  </w:style>
  <w:style w:type="character" w:customStyle="1" w:styleId="ft21">
    <w:name w:val="ft21"/>
    <w:rsid w:val="00C81726"/>
    <w:rPr>
      <w:rFonts w:ascii="Times" w:hAnsi="Times" w:cs="Times" w:hint="default"/>
      <w:color w:val="000000"/>
      <w:sz w:val="15"/>
      <w:szCs w:val="15"/>
    </w:rPr>
  </w:style>
  <w:style w:type="character" w:customStyle="1" w:styleId="ft31">
    <w:name w:val="ft31"/>
    <w:rsid w:val="00C81726"/>
    <w:rPr>
      <w:rFonts w:ascii="Times" w:hAnsi="Times" w:cs="Times" w:hint="default"/>
      <w:color w:val="000000"/>
      <w:sz w:val="15"/>
      <w:szCs w:val="15"/>
    </w:rPr>
  </w:style>
  <w:style w:type="character" w:customStyle="1" w:styleId="dquo">
    <w:name w:val="dquo"/>
    <w:rsid w:val="00C81726"/>
  </w:style>
  <w:style w:type="character" w:customStyle="1" w:styleId="caps2">
    <w:name w:val="caps2"/>
    <w:rsid w:val="00C81726"/>
  </w:style>
  <w:style w:type="character" w:customStyle="1" w:styleId="CardsFont12ptCharCharCharChar">
    <w:name w:val="Cards + Font: 12 pt Char Char Char Char"/>
    <w:rsid w:val="00C81726"/>
    <w:rPr>
      <w:sz w:val="24"/>
      <w:szCs w:val="24"/>
      <w:u w:val="thick"/>
      <w:lang w:val="en-US" w:eastAsia="en-US" w:bidi="ar-SA"/>
    </w:rPr>
  </w:style>
  <w:style w:type="character" w:customStyle="1" w:styleId="ccs">
    <w:name w:val="c cs"/>
    <w:rsid w:val="00C81726"/>
  </w:style>
  <w:style w:type="character" w:customStyle="1" w:styleId="UnderlinedEvChar">
    <w:name w:val="Underlined Ev Char"/>
    <w:rsid w:val="00C81726"/>
    <w:rPr>
      <w:rFonts w:ascii="Times New Roman" w:eastAsia="Times New Roman" w:hAnsi="Times New Roman" w:cs="Times New Roman" w:hint="default"/>
      <w:szCs w:val="24"/>
      <w:u w:val="single"/>
    </w:rPr>
  </w:style>
  <w:style w:type="character" w:customStyle="1" w:styleId="dropshadow">
    <w:name w:val="dropshadow"/>
    <w:rsid w:val="00C81726"/>
  </w:style>
  <w:style w:type="character" w:customStyle="1" w:styleId="d05ws">
    <w:name w:val="d05ws"/>
    <w:rsid w:val="00C81726"/>
  </w:style>
  <w:style w:type="character" w:customStyle="1" w:styleId="rzibod">
    <w:name w:val="rzibod"/>
    <w:rsid w:val="00C81726"/>
  </w:style>
  <w:style w:type="character" w:customStyle="1" w:styleId="StyleBold1">
    <w:name w:val="Style Bold1"/>
    <w:rsid w:val="00C81726"/>
    <w:rPr>
      <w:rFonts w:ascii="Georgia" w:hAnsi="Georgia" w:hint="default"/>
      <w:b/>
      <w:bCs/>
      <w:sz w:val="22"/>
    </w:rPr>
  </w:style>
  <w:style w:type="character" w:customStyle="1" w:styleId="headertext">
    <w:name w:val="headertext"/>
    <w:rsid w:val="00C81726"/>
  </w:style>
  <w:style w:type="character" w:customStyle="1" w:styleId="endnote-reference">
    <w:name w:val="endnote-reference"/>
    <w:rsid w:val="00C81726"/>
  </w:style>
  <w:style w:type="character" w:customStyle="1" w:styleId="officialsname">
    <w:name w:val="official_s_name"/>
    <w:rsid w:val="00C81726"/>
  </w:style>
  <w:style w:type="character" w:customStyle="1" w:styleId="audience">
    <w:name w:val="audience"/>
    <w:rsid w:val="00C81726"/>
  </w:style>
  <w:style w:type="character" w:customStyle="1" w:styleId="A7">
    <w:name w:val="A7"/>
    <w:uiPriority w:val="99"/>
    <w:rsid w:val="00C81726"/>
    <w:rPr>
      <w:rFonts w:ascii="Myriad Pro" w:hAnsi="Myriad Pro" w:cs="Myriad Pro" w:hint="default"/>
      <w:color w:val="0066B1"/>
      <w:sz w:val="22"/>
      <w:szCs w:val="22"/>
    </w:rPr>
  </w:style>
  <w:style w:type="character" w:customStyle="1" w:styleId="normalchar">
    <w:name w:val="normal__char"/>
    <w:rsid w:val="00C81726"/>
  </w:style>
  <w:style w:type="character" w:customStyle="1" w:styleId="hyperlink002cheading0020100200028block0020title0029char">
    <w:name w:val="hyperlink_002cheading_00201_0020_0028block_0020title_0029__char"/>
    <w:rsid w:val="00C81726"/>
  </w:style>
  <w:style w:type="character" w:customStyle="1" w:styleId="underline002cstyle0020bold0020underlinechar">
    <w:name w:val="underline_002cstyle_0020bold_0020underline__char"/>
    <w:rsid w:val="00C81726"/>
  </w:style>
  <w:style w:type="character" w:customStyle="1" w:styleId="copyboldblack">
    <w:name w:val="copyboldblack"/>
    <w:rsid w:val="00C81726"/>
  </w:style>
  <w:style w:type="character" w:customStyle="1" w:styleId="copybold">
    <w:name w:val="copybold"/>
    <w:rsid w:val="00C81726"/>
  </w:style>
  <w:style w:type="character" w:customStyle="1" w:styleId="author-date0">
    <w:name w:val="author-date"/>
    <w:rsid w:val="00C81726"/>
  </w:style>
  <w:style w:type="character" w:customStyle="1" w:styleId="hidden">
    <w:name w:val="hidden"/>
    <w:rsid w:val="00C81726"/>
  </w:style>
  <w:style w:type="character" w:customStyle="1" w:styleId="articlebegin">
    <w:name w:val="articlebegin"/>
    <w:rsid w:val="00C81726"/>
  </w:style>
  <w:style w:type="character" w:customStyle="1" w:styleId="mediaoverlay">
    <w:name w:val="mediaoverlay"/>
    <w:rsid w:val="00C81726"/>
  </w:style>
  <w:style w:type="character" w:customStyle="1" w:styleId="blogcaption">
    <w:name w:val="blog_caption"/>
    <w:rsid w:val="00C81726"/>
  </w:style>
  <w:style w:type="character" w:customStyle="1" w:styleId="commnet-abuzz">
    <w:name w:val="commnet-abuzz"/>
    <w:rsid w:val="00C81726"/>
  </w:style>
  <w:style w:type="character" w:customStyle="1" w:styleId="fbconnectbuttontext">
    <w:name w:val="fbconnectbutton_text"/>
    <w:rsid w:val="00C81726"/>
  </w:style>
  <w:style w:type="character" w:customStyle="1" w:styleId="fbsharecountinner">
    <w:name w:val="fb_share_count_inner"/>
    <w:rsid w:val="00C81726"/>
  </w:style>
  <w:style w:type="character" w:customStyle="1" w:styleId="stbuttontext">
    <w:name w:val="stbuttontext"/>
    <w:rsid w:val="00C81726"/>
  </w:style>
  <w:style w:type="character" w:customStyle="1" w:styleId="source">
    <w:name w:val="source"/>
    <w:rsid w:val="00C81726"/>
  </w:style>
  <w:style w:type="character" w:customStyle="1" w:styleId="pubdate">
    <w:name w:val="pubdate"/>
    <w:rsid w:val="00C81726"/>
  </w:style>
  <w:style w:type="character" w:customStyle="1" w:styleId="grey">
    <w:name w:val="grey"/>
    <w:rsid w:val="00C81726"/>
  </w:style>
  <w:style w:type="character" w:customStyle="1" w:styleId="postdate">
    <w:name w:val="post_date"/>
    <w:rsid w:val="00C81726"/>
  </w:style>
  <w:style w:type="character" w:customStyle="1" w:styleId="bdx">
    <w:name w:val="bdx"/>
    <w:rsid w:val="00C81726"/>
  </w:style>
  <w:style w:type="character" w:customStyle="1" w:styleId="bdl">
    <w:name w:val="bdl"/>
    <w:rsid w:val="00C81726"/>
  </w:style>
  <w:style w:type="character" w:customStyle="1" w:styleId="breadcrumbitemcurrent">
    <w:name w:val="breadcrumbitemcurrent"/>
    <w:rsid w:val="00C81726"/>
  </w:style>
  <w:style w:type="character" w:customStyle="1" w:styleId="bbl">
    <w:name w:val="bbl"/>
    <w:rsid w:val="00C81726"/>
  </w:style>
  <w:style w:type="character" w:customStyle="1" w:styleId="Date2">
    <w:name w:val="Date2"/>
    <w:rsid w:val="00C81726"/>
  </w:style>
  <w:style w:type="character" w:customStyle="1" w:styleId="company">
    <w:name w:val="company"/>
    <w:rsid w:val="00C81726"/>
  </w:style>
  <w:style w:type="character" w:customStyle="1" w:styleId="itxtnewhookspan">
    <w:name w:val="itxtnewhookspan"/>
    <w:rsid w:val="00C81726"/>
  </w:style>
  <w:style w:type="character" w:customStyle="1" w:styleId="gstxthlt">
    <w:name w:val="gstxt_hlt"/>
    <w:rsid w:val="00C81726"/>
  </w:style>
  <w:style w:type="character" w:customStyle="1" w:styleId="SubtleEmphasis1">
    <w:name w:val="Subtle Emphasis1"/>
    <w:uiPriority w:val="19"/>
    <w:qFormat/>
    <w:rsid w:val="00C81726"/>
    <w:rPr>
      <w:rFonts w:ascii="Times New Roman" w:hAnsi="Times New Roman" w:cs="Times New Roman" w:hint="default"/>
      <w:b/>
      <w:bCs w:val="0"/>
      <w:iCs/>
      <w:color w:val="auto"/>
      <w:sz w:val="22"/>
    </w:rPr>
  </w:style>
  <w:style w:type="character" w:customStyle="1" w:styleId="StyleBoldRed">
    <w:name w:val="Style Bold Red"/>
    <w:rsid w:val="00C81726"/>
    <w:rPr>
      <w:b/>
      <w:bCs/>
      <w:color w:val="auto"/>
    </w:rPr>
  </w:style>
  <w:style w:type="character" w:customStyle="1" w:styleId="StyleTimesNewRoman8pt">
    <w:name w:val="Style Times New Roman 8 pt"/>
    <w:rsid w:val="00C81726"/>
    <w:rPr>
      <w:rFonts w:ascii="Georgia" w:hAnsi="Georgia" w:hint="default"/>
      <w:sz w:val="16"/>
    </w:rPr>
  </w:style>
  <w:style w:type="character" w:customStyle="1" w:styleId="StyleStyle7pt8pt">
    <w:name w:val="Style Style 7 pt + 8 pt"/>
    <w:rsid w:val="00C81726"/>
    <w:rPr>
      <w:sz w:val="16"/>
    </w:rPr>
  </w:style>
  <w:style w:type="character" w:customStyle="1" w:styleId="StyleStyleThickunderlineBold1">
    <w:name w:val="Style Style Thick underline + Bold1"/>
    <w:rsid w:val="00C81726"/>
    <w:rPr>
      <w:b/>
      <w:bCs/>
      <w:u w:val="thick"/>
    </w:rPr>
  </w:style>
  <w:style w:type="character" w:customStyle="1" w:styleId="StyleUnderline2">
    <w:name w:val="Style Underline2"/>
    <w:rsid w:val="00C81726"/>
    <w:rPr>
      <w:u w:val="single"/>
    </w:rPr>
  </w:style>
  <w:style w:type="character" w:customStyle="1" w:styleId="ShrinkText">
    <w:name w:val="Shrink Text"/>
    <w:rsid w:val="00C81726"/>
    <w:rPr>
      <w:sz w:val="16"/>
    </w:rPr>
  </w:style>
  <w:style w:type="character" w:customStyle="1" w:styleId="smallcaps">
    <w:name w:val="smallcaps"/>
    <w:rsid w:val="00C81726"/>
  </w:style>
  <w:style w:type="character" w:customStyle="1" w:styleId="goldbldtext">
    <w:name w:val="goldbldtext"/>
    <w:rsid w:val="00C81726"/>
  </w:style>
  <w:style w:type="character" w:customStyle="1" w:styleId="cardshighlight0">
    <w:name w:val="cardshighlight"/>
    <w:rsid w:val="00C81726"/>
  </w:style>
  <w:style w:type="character" w:customStyle="1" w:styleId="cardsfont12pt1">
    <w:name w:val="cardsfont12pt"/>
    <w:rsid w:val="00C81726"/>
  </w:style>
  <w:style w:type="character" w:customStyle="1" w:styleId="ft1">
    <w:name w:val="ft1"/>
    <w:rsid w:val="00C81726"/>
  </w:style>
  <w:style w:type="character" w:customStyle="1" w:styleId="ft6">
    <w:name w:val="ft6"/>
    <w:rsid w:val="00C81726"/>
  </w:style>
  <w:style w:type="character" w:customStyle="1" w:styleId="kicker">
    <w:name w:val="kicker"/>
    <w:rsid w:val="00C81726"/>
  </w:style>
  <w:style w:type="character" w:customStyle="1" w:styleId="backcontent">
    <w:name w:val="backcontent"/>
    <w:rsid w:val="00C81726"/>
  </w:style>
  <w:style w:type="character" w:customStyle="1" w:styleId="daystmp">
    <w:name w:val="daystmp"/>
    <w:rsid w:val="00C81726"/>
  </w:style>
  <w:style w:type="character" w:customStyle="1" w:styleId="cardsfont12ptchar">
    <w:name w:val="cardsfont12ptchar"/>
    <w:rsid w:val="00C81726"/>
  </w:style>
  <w:style w:type="character" w:customStyle="1" w:styleId="gal">
    <w:name w:val="gal"/>
    <w:rsid w:val="00C81726"/>
  </w:style>
  <w:style w:type="character" w:customStyle="1" w:styleId="submitted">
    <w:name w:val="submitted"/>
    <w:rsid w:val="00C81726"/>
  </w:style>
  <w:style w:type="character" w:customStyle="1" w:styleId="imagedateline">
    <w:name w:val="image_dateline"/>
    <w:rsid w:val="00C81726"/>
  </w:style>
  <w:style w:type="character" w:customStyle="1" w:styleId="authordatecharchar">
    <w:name w:val="authordatecharchar"/>
    <w:rsid w:val="00C81726"/>
  </w:style>
  <w:style w:type="character" w:customStyle="1" w:styleId="style1char0">
    <w:name w:val="style1char"/>
    <w:rsid w:val="00C81726"/>
  </w:style>
  <w:style w:type="character" w:customStyle="1" w:styleId="tagcharchar0">
    <w:name w:val="tagcharchar"/>
    <w:rsid w:val="00C81726"/>
  </w:style>
  <w:style w:type="character" w:customStyle="1" w:styleId="underlinedcharchar2">
    <w:name w:val="underlinedcharchar"/>
    <w:rsid w:val="00C81726"/>
  </w:style>
  <w:style w:type="character" w:customStyle="1" w:styleId="BoxedChar">
    <w:name w:val="Boxed Char"/>
    <w:rsid w:val="00C81726"/>
    <w:rPr>
      <w:rFonts w:ascii="Arial Narrow" w:hAnsi="Arial Narrow" w:hint="default"/>
      <w:b/>
      <w:bCs w:val="0"/>
      <w:sz w:val="18"/>
      <w:bdr w:val="single" w:sz="6" w:space="0" w:color="auto" w:frame="1"/>
    </w:rPr>
  </w:style>
  <w:style w:type="character" w:customStyle="1" w:styleId="Style11ptUnderline2">
    <w:name w:val="Style 11 pt Underline2"/>
    <w:rsid w:val="00C81726"/>
    <w:rPr>
      <w:sz w:val="20"/>
      <w:u w:val="single"/>
    </w:rPr>
  </w:style>
  <w:style w:type="character" w:customStyle="1" w:styleId="Style11ptBoldUnderline2">
    <w:name w:val="Style 11 pt Bold Underline2"/>
    <w:rsid w:val="00C81726"/>
    <w:rPr>
      <w:b/>
      <w:bCs/>
      <w:sz w:val="20"/>
      <w:u w:val="single"/>
    </w:rPr>
  </w:style>
  <w:style w:type="character" w:customStyle="1" w:styleId="nw">
    <w:name w:val="nw"/>
    <w:rsid w:val="00C81726"/>
  </w:style>
  <w:style w:type="character" w:customStyle="1" w:styleId="Styleunderline11ptBoldBorderSinglesolidlineAuto">
    <w:name w:val="Style underline + 11 pt Bold Border: : (Single solid line Auto ..."/>
    <w:rsid w:val="00C81726"/>
    <w:rPr>
      <w:b/>
      <w:bCs/>
      <w:sz w:val="20"/>
      <w:u w:val="single"/>
      <w:bdr w:val="single" w:sz="4" w:space="0" w:color="auto" w:frame="1"/>
    </w:rPr>
  </w:style>
  <w:style w:type="character" w:customStyle="1" w:styleId="cardCharCharChar1">
    <w:name w:val="card Char Char Char1"/>
    <w:rsid w:val="00C81726"/>
    <w:rPr>
      <w:lang w:val="en-US" w:eastAsia="en-US" w:bidi="ar-SA"/>
    </w:rPr>
  </w:style>
  <w:style w:type="character" w:customStyle="1" w:styleId="authors1">
    <w:name w:val="authors1"/>
    <w:rsid w:val="00C81726"/>
    <w:rPr>
      <w:rFonts w:ascii="Verdana" w:hAnsi="Verdana" w:hint="default"/>
      <w:b/>
      <w:bCs/>
      <w:color w:val="006699"/>
      <w:sz w:val="20"/>
      <w:szCs w:val="20"/>
    </w:rPr>
  </w:style>
  <w:style w:type="character" w:customStyle="1" w:styleId="headlinesectionlarge">
    <w:name w:val="headline_section_large"/>
    <w:rsid w:val="00C81726"/>
  </w:style>
  <w:style w:type="character" w:customStyle="1" w:styleId="Styleunderline11ptBlack">
    <w:name w:val="Style underline + 11 pt Black"/>
    <w:rsid w:val="00C81726"/>
    <w:rPr>
      <w:color w:val="000000"/>
      <w:sz w:val="20"/>
      <w:u w:val="single"/>
    </w:rPr>
  </w:style>
  <w:style w:type="character" w:customStyle="1" w:styleId="Styleunderline11ptBoldBlack">
    <w:name w:val="Style underline + 11 pt Bold Black"/>
    <w:rsid w:val="00C81726"/>
    <w:rPr>
      <w:b/>
      <w:bCs/>
      <w:color w:val="000000"/>
      <w:sz w:val="20"/>
      <w:u w:val="single"/>
    </w:rPr>
  </w:style>
  <w:style w:type="character" w:customStyle="1" w:styleId="Style11ptBoldBlackUnderline">
    <w:name w:val="Style 11 pt Bold Black Underline"/>
    <w:rsid w:val="00C81726"/>
    <w:rPr>
      <w:b/>
      <w:bCs/>
      <w:color w:val="000000"/>
      <w:sz w:val="20"/>
      <w:u w:val="single"/>
    </w:rPr>
  </w:style>
  <w:style w:type="character" w:customStyle="1" w:styleId="Style11ptBoldBlackUnderlineBorderSinglesolidline">
    <w:name w:val="Style 11 pt Bold Black Underline Border: : (Single solid line ..."/>
    <w:rsid w:val="00C81726"/>
    <w:rPr>
      <w:b/>
      <w:bCs/>
      <w:color w:val="000000"/>
      <w:sz w:val="20"/>
      <w:u w:val="single"/>
      <w:bdr w:val="single" w:sz="4" w:space="0" w:color="auto" w:frame="1"/>
    </w:rPr>
  </w:style>
  <w:style w:type="character" w:customStyle="1" w:styleId="StyleLatinMeridien-Italic11ptItalicUnderline">
    <w:name w:val="Style (Latin) Meridien-Italic 11 pt Italic Underline"/>
    <w:rsid w:val="00C81726"/>
    <w:rPr>
      <w:rFonts w:ascii="Meridien-Italic" w:hAnsi="Meridien-Italic" w:hint="default"/>
      <w:i/>
      <w:iCs/>
      <w:sz w:val="20"/>
      <w:u w:val="single"/>
    </w:rPr>
  </w:style>
  <w:style w:type="character" w:customStyle="1" w:styleId="Citation-AuthorDate">
    <w:name w:val="Citation - Author/Date"/>
    <w:rsid w:val="00C81726"/>
    <w:rPr>
      <w:b/>
      <w:bCs w:val="0"/>
      <w:smallCaps/>
      <w:sz w:val="24"/>
      <w:u w:val="single"/>
    </w:rPr>
  </w:style>
  <w:style w:type="character" w:customStyle="1" w:styleId="underlinestylechar0">
    <w:name w:val="underlinestylechar"/>
    <w:rsid w:val="00C81726"/>
  </w:style>
  <w:style w:type="character" w:customStyle="1" w:styleId="highlight">
    <w:name w:val="highlight"/>
    <w:rsid w:val="00C81726"/>
  </w:style>
  <w:style w:type="character" w:customStyle="1" w:styleId="DottedUnderline0">
    <w:name w:val="Dotted Underline"/>
    <w:rsid w:val="00C81726"/>
    <w:rPr>
      <w:rFonts w:ascii="Times New Roman" w:hAnsi="Times New Roman" w:cs="Times New Roman" w:hint="default"/>
      <w:sz w:val="20"/>
      <w:u w:val="dottedHeavy"/>
    </w:rPr>
  </w:style>
  <w:style w:type="character" w:customStyle="1" w:styleId="titleauthoretc">
    <w:name w:val="titleauthoretc"/>
    <w:rsid w:val="00C81726"/>
  </w:style>
  <w:style w:type="character" w:customStyle="1" w:styleId="labeltext">
    <w:name w:val="labeltext"/>
    <w:rsid w:val="00C81726"/>
  </w:style>
  <w:style w:type="character" w:customStyle="1" w:styleId="viewlink">
    <w:name w:val="viewlink"/>
    <w:rsid w:val="00C81726"/>
  </w:style>
  <w:style w:type="character" w:customStyle="1" w:styleId="share">
    <w:name w:val="share"/>
    <w:rsid w:val="00C81726"/>
  </w:style>
  <w:style w:type="character" w:customStyle="1" w:styleId="inlinkchart">
    <w:name w:val="inlink_chart"/>
    <w:rsid w:val="00C81726"/>
  </w:style>
  <w:style w:type="character" w:customStyle="1" w:styleId="underLight">
    <w:name w:val="underLight"/>
    <w:uiPriority w:val="1"/>
    <w:qFormat/>
    <w:rsid w:val="00C8172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C81726"/>
  </w:style>
  <w:style w:type="character" w:customStyle="1" w:styleId="author-rss">
    <w:name w:val="author-rss"/>
    <w:rsid w:val="00C81726"/>
  </w:style>
  <w:style w:type="character" w:customStyle="1" w:styleId="fbsharecountwrapper">
    <w:name w:val="fb_share_count_wrapper"/>
    <w:rsid w:val="00C81726"/>
  </w:style>
  <w:style w:type="character" w:customStyle="1" w:styleId="fbbuttontext">
    <w:name w:val="fb_button_text"/>
    <w:rsid w:val="00C81726"/>
  </w:style>
  <w:style w:type="character" w:customStyle="1" w:styleId="hw">
    <w:name w:val="hw"/>
    <w:rsid w:val="00C81726"/>
  </w:style>
  <w:style w:type="character" w:customStyle="1" w:styleId="linktotop">
    <w:name w:val="linktotop"/>
    <w:rsid w:val="00C81726"/>
  </w:style>
  <w:style w:type="character" w:customStyle="1" w:styleId="maintextbldleft">
    <w:name w:val="maintextbldleft"/>
    <w:rsid w:val="00C81726"/>
  </w:style>
  <w:style w:type="character" w:customStyle="1" w:styleId="maintextleft">
    <w:name w:val="maintextleft"/>
    <w:rsid w:val="00C81726"/>
  </w:style>
  <w:style w:type="character" w:customStyle="1" w:styleId="descriptionstyle1block">
    <w:name w:val="description style1 block"/>
    <w:rsid w:val="00C81726"/>
  </w:style>
  <w:style w:type="character" w:customStyle="1" w:styleId="gutter-right-1">
    <w:name w:val="gutter-right-1"/>
    <w:basedOn w:val="DefaultParagraphFont"/>
    <w:rsid w:val="00C81726"/>
  </w:style>
  <w:style w:type="character" w:customStyle="1" w:styleId="ssl3">
    <w:name w:val="ss_l3"/>
    <w:rsid w:val="00C81726"/>
  </w:style>
  <w:style w:type="character" w:customStyle="1" w:styleId="FontStyle39">
    <w:name w:val="Font Style39"/>
    <w:uiPriority w:val="99"/>
    <w:rsid w:val="00C81726"/>
    <w:rPr>
      <w:rFonts w:ascii="Constantia" w:hAnsi="Constantia" w:cs="Constantia" w:hint="default"/>
      <w:b/>
      <w:bCs/>
      <w:sz w:val="18"/>
      <w:szCs w:val="18"/>
    </w:rPr>
  </w:style>
  <w:style w:type="character" w:customStyle="1" w:styleId="6">
    <w:name w:val="6"/>
    <w:rsid w:val="00C81726"/>
    <w:rPr>
      <w:rFonts w:ascii="Arial" w:hAnsi="Arial" w:cs="Arial" w:hint="default"/>
      <w:bCs/>
      <w:sz w:val="20"/>
      <w:u w:val="single"/>
      <w:lang w:val="en-US" w:eastAsia="en-US" w:bidi="ar-SA"/>
    </w:rPr>
  </w:style>
  <w:style w:type="character" w:customStyle="1" w:styleId="Header11">
    <w:name w:val="Header11"/>
    <w:rsid w:val="00C81726"/>
  </w:style>
  <w:style w:type="character" w:customStyle="1" w:styleId="posa">
    <w:name w:val="pos(a)"/>
    <w:basedOn w:val="DefaultParagraphFont"/>
    <w:rsid w:val="00C81726"/>
  </w:style>
  <w:style w:type="character" w:customStyle="1" w:styleId="u-hiddeninnarrowenv">
    <w:name w:val="u-hiddeninnarrowenv"/>
    <w:basedOn w:val="DefaultParagraphFont"/>
    <w:rsid w:val="00C81726"/>
  </w:style>
  <w:style w:type="character" w:customStyle="1" w:styleId="followbutton-bird">
    <w:name w:val="followbutton-bird"/>
    <w:basedOn w:val="DefaultParagraphFont"/>
    <w:rsid w:val="00C81726"/>
  </w:style>
  <w:style w:type="character" w:customStyle="1" w:styleId="tweetauthor-name">
    <w:name w:val="tweetauthor-name"/>
    <w:basedOn w:val="DefaultParagraphFont"/>
    <w:rsid w:val="00C81726"/>
  </w:style>
  <w:style w:type="character" w:customStyle="1" w:styleId="tweetauthor-verifiedbadge">
    <w:name w:val="tweetauthor-verifiedbadge"/>
    <w:basedOn w:val="DefaultParagraphFont"/>
    <w:rsid w:val="00C81726"/>
  </w:style>
  <w:style w:type="character" w:customStyle="1" w:styleId="tweetauthor-screenname">
    <w:name w:val="tweetauthor-screenname"/>
    <w:basedOn w:val="DefaultParagraphFont"/>
    <w:rsid w:val="00C81726"/>
  </w:style>
  <w:style w:type="character" w:customStyle="1" w:styleId="u-hiddenvisually">
    <w:name w:val="u-hiddenvisually"/>
    <w:basedOn w:val="DefaultParagraphFont"/>
    <w:rsid w:val="00C81726"/>
  </w:style>
  <w:style w:type="character" w:customStyle="1" w:styleId="tweetaction-stat">
    <w:name w:val="tweetaction-stat"/>
    <w:basedOn w:val="DefaultParagraphFont"/>
    <w:rsid w:val="00C81726"/>
  </w:style>
  <w:style w:type="character" w:customStyle="1" w:styleId="related">
    <w:name w:val="related"/>
    <w:basedOn w:val="DefaultParagraphFont"/>
    <w:rsid w:val="00C81726"/>
  </w:style>
  <w:style w:type="character" w:customStyle="1" w:styleId="related-content">
    <w:name w:val="related-content"/>
    <w:basedOn w:val="DefaultParagraphFont"/>
    <w:rsid w:val="00C81726"/>
  </w:style>
  <w:style w:type="character" w:customStyle="1" w:styleId="name-of-author">
    <w:name w:val="name-of-author"/>
    <w:basedOn w:val="DefaultParagraphFont"/>
    <w:rsid w:val="00C81726"/>
  </w:style>
  <w:style w:type="character" w:customStyle="1" w:styleId="first-name">
    <w:name w:val="first-name"/>
    <w:basedOn w:val="DefaultParagraphFont"/>
    <w:rsid w:val="00C81726"/>
  </w:style>
  <w:style w:type="character" w:customStyle="1" w:styleId="last-name">
    <w:name w:val="last-name"/>
    <w:basedOn w:val="DefaultParagraphFont"/>
    <w:rsid w:val="00C81726"/>
  </w:style>
  <w:style w:type="character" w:customStyle="1" w:styleId="caption10">
    <w:name w:val="caption1"/>
    <w:basedOn w:val="DefaultParagraphFont"/>
    <w:rsid w:val="00C81726"/>
  </w:style>
  <w:style w:type="character" w:customStyle="1" w:styleId="recirc-text">
    <w:name w:val="&quot;recirc-text”"/>
    <w:basedOn w:val="DefaultParagraphFont"/>
    <w:rsid w:val="00C81726"/>
  </w:style>
  <w:style w:type="character" w:customStyle="1" w:styleId="video-icon">
    <w:name w:val="video-icon"/>
    <w:basedOn w:val="DefaultParagraphFont"/>
    <w:rsid w:val="00C81726"/>
  </w:style>
  <w:style w:type="character" w:customStyle="1" w:styleId="powa-shot-play-btn-text">
    <w:name w:val="powa-shot-play-btn-text"/>
    <w:basedOn w:val="DefaultParagraphFont"/>
    <w:rsid w:val="00C81726"/>
  </w:style>
  <w:style w:type="character" w:customStyle="1" w:styleId="powa-shot-click">
    <w:name w:val="powa-shot-click"/>
    <w:basedOn w:val="DefaultParagraphFont"/>
    <w:rsid w:val="00C81726"/>
  </w:style>
  <w:style w:type="character" w:customStyle="1" w:styleId="wpv-blurb">
    <w:name w:val="wpv-blurb"/>
    <w:basedOn w:val="DefaultParagraphFont"/>
    <w:rsid w:val="00C81726"/>
  </w:style>
  <w:style w:type="character" w:customStyle="1" w:styleId="pb-caption">
    <w:name w:val="pb-caption"/>
    <w:basedOn w:val="DefaultParagraphFont"/>
    <w:rsid w:val="00C81726"/>
  </w:style>
  <w:style w:type="character" w:customStyle="1" w:styleId="Heading5Char1">
    <w:name w:val="Heading 5 Char1"/>
    <w:aliases w:val="Text Char1"/>
    <w:basedOn w:val="DefaultParagraphFont"/>
    <w:semiHidden/>
    <w:rsid w:val="00C81726"/>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C81726"/>
    <w:rPr>
      <w:vertAlign w:val="baseline"/>
    </w:rPr>
  </w:style>
  <w:style w:type="character" w:customStyle="1" w:styleId="Heading7Char1">
    <w:name w:val="Heading 7 Char1"/>
    <w:basedOn w:val="DefaultParagraphFont"/>
    <w:semiHidden/>
    <w:rsid w:val="00C81726"/>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C8172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C8172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C81726"/>
    <w:rPr>
      <w:rFonts w:ascii="Calibri" w:hAnsi="Calibri" w:cs="Calibri"/>
    </w:rPr>
  </w:style>
  <w:style w:type="numbering" w:customStyle="1" w:styleId="NoList2">
    <w:name w:val="No List2"/>
    <w:next w:val="NoList"/>
    <w:uiPriority w:val="99"/>
    <w:semiHidden/>
    <w:unhideWhenUsed/>
    <w:rsid w:val="00C81726"/>
  </w:style>
  <w:style w:type="numbering" w:customStyle="1" w:styleId="NoList3">
    <w:name w:val="No List3"/>
    <w:next w:val="NoList"/>
    <w:uiPriority w:val="99"/>
    <w:semiHidden/>
    <w:unhideWhenUsed/>
    <w:rsid w:val="00C81726"/>
  </w:style>
  <w:style w:type="numbering" w:customStyle="1" w:styleId="NoList4">
    <w:name w:val="No List4"/>
    <w:next w:val="NoList"/>
    <w:uiPriority w:val="99"/>
    <w:semiHidden/>
    <w:unhideWhenUsed/>
    <w:rsid w:val="00C81726"/>
  </w:style>
  <w:style w:type="numbering" w:customStyle="1" w:styleId="NoList5">
    <w:name w:val="No List5"/>
    <w:next w:val="NoList"/>
    <w:semiHidden/>
    <w:unhideWhenUsed/>
    <w:rsid w:val="00C81726"/>
  </w:style>
  <w:style w:type="paragraph" w:styleId="BlockText">
    <w:name w:val="Block Text"/>
    <w:basedOn w:val="Normal"/>
    <w:rsid w:val="00C81726"/>
    <w:pPr>
      <w:ind w:left="229" w:right="229"/>
    </w:pPr>
    <w:rPr>
      <w:rFonts w:ascii="Verdana" w:eastAsia="Times New Roman" w:hAnsi="Verdana"/>
      <w:szCs w:val="20"/>
    </w:rPr>
  </w:style>
  <w:style w:type="paragraph" w:styleId="NormalIndent">
    <w:name w:val="Normal Indent"/>
    <w:basedOn w:val="Normal"/>
    <w:rsid w:val="00C81726"/>
    <w:pPr>
      <w:ind w:left="720"/>
    </w:pPr>
    <w:rPr>
      <w:rFonts w:eastAsia="Times New Roman"/>
      <w:szCs w:val="20"/>
    </w:rPr>
  </w:style>
  <w:style w:type="paragraph" w:styleId="EnvelopeReturn">
    <w:name w:val="envelope return"/>
    <w:basedOn w:val="Normal"/>
    <w:rsid w:val="00C81726"/>
    <w:rPr>
      <w:rFonts w:eastAsia="Times New Roman"/>
      <w:sz w:val="24"/>
      <w:szCs w:val="20"/>
    </w:rPr>
  </w:style>
  <w:style w:type="paragraph" w:styleId="EnvelopeAddress">
    <w:name w:val="envelope address"/>
    <w:basedOn w:val="Normal"/>
    <w:rsid w:val="00C81726"/>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C81726"/>
  </w:style>
  <w:style w:type="numbering" w:customStyle="1" w:styleId="NoList7">
    <w:name w:val="No List7"/>
    <w:next w:val="NoList"/>
    <w:semiHidden/>
    <w:unhideWhenUsed/>
    <w:rsid w:val="00C81726"/>
  </w:style>
  <w:style w:type="paragraph" w:styleId="ListBullet">
    <w:name w:val="List Bullet"/>
    <w:basedOn w:val="Normal"/>
    <w:link w:val="ListBulletChar"/>
    <w:uiPriority w:val="99"/>
    <w:unhideWhenUsed/>
    <w:rsid w:val="00C81726"/>
    <w:pPr>
      <w:tabs>
        <w:tab w:val="num" w:pos="360"/>
      </w:tabs>
      <w:ind w:left="360" w:hanging="360"/>
      <w:contextualSpacing/>
    </w:pPr>
    <w:rPr>
      <w:rFonts w:eastAsia="Calibri"/>
    </w:rPr>
  </w:style>
  <w:style w:type="table" w:styleId="MediumGrid1">
    <w:name w:val="Medium Grid 1"/>
    <w:basedOn w:val="TableNormal"/>
    <w:uiPriority w:val="67"/>
    <w:rsid w:val="00C81726"/>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C81726"/>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C81726"/>
  </w:style>
  <w:style w:type="numbering" w:customStyle="1" w:styleId="NoList111">
    <w:name w:val="No List111"/>
    <w:next w:val="NoList"/>
    <w:uiPriority w:val="99"/>
    <w:semiHidden/>
    <w:unhideWhenUsed/>
    <w:rsid w:val="00C81726"/>
  </w:style>
  <w:style w:type="numbering" w:customStyle="1" w:styleId="NoList1111">
    <w:name w:val="No List1111"/>
    <w:next w:val="NoList"/>
    <w:uiPriority w:val="99"/>
    <w:semiHidden/>
    <w:unhideWhenUsed/>
    <w:rsid w:val="00C81726"/>
  </w:style>
  <w:style w:type="numbering" w:customStyle="1" w:styleId="NoList11111">
    <w:name w:val="No List11111"/>
    <w:next w:val="NoList"/>
    <w:uiPriority w:val="99"/>
    <w:semiHidden/>
    <w:unhideWhenUsed/>
    <w:rsid w:val="00C81726"/>
  </w:style>
  <w:style w:type="numbering" w:customStyle="1" w:styleId="NoList111111">
    <w:name w:val="No List111111"/>
    <w:next w:val="NoList"/>
    <w:uiPriority w:val="99"/>
    <w:semiHidden/>
    <w:unhideWhenUsed/>
    <w:rsid w:val="00C81726"/>
  </w:style>
  <w:style w:type="numbering" w:customStyle="1" w:styleId="NoList1111111">
    <w:name w:val="No List1111111"/>
    <w:next w:val="NoList"/>
    <w:uiPriority w:val="99"/>
    <w:semiHidden/>
    <w:unhideWhenUsed/>
    <w:rsid w:val="00C81726"/>
  </w:style>
  <w:style w:type="numbering" w:customStyle="1" w:styleId="NoList11111111">
    <w:name w:val="No List11111111"/>
    <w:next w:val="NoList"/>
    <w:uiPriority w:val="99"/>
    <w:semiHidden/>
    <w:unhideWhenUsed/>
    <w:rsid w:val="00C81726"/>
  </w:style>
  <w:style w:type="numbering" w:customStyle="1" w:styleId="NoList111111111">
    <w:name w:val="No List111111111"/>
    <w:next w:val="NoList"/>
    <w:uiPriority w:val="99"/>
    <w:semiHidden/>
    <w:unhideWhenUsed/>
    <w:rsid w:val="00C81726"/>
  </w:style>
  <w:style w:type="numbering" w:customStyle="1" w:styleId="NoList1111111111">
    <w:name w:val="No List1111111111"/>
    <w:next w:val="NoList"/>
    <w:uiPriority w:val="99"/>
    <w:semiHidden/>
    <w:unhideWhenUsed/>
    <w:rsid w:val="00C81726"/>
  </w:style>
  <w:style w:type="numbering" w:customStyle="1" w:styleId="NoList11111111111">
    <w:name w:val="No List11111111111"/>
    <w:next w:val="NoList"/>
    <w:uiPriority w:val="99"/>
    <w:semiHidden/>
    <w:unhideWhenUsed/>
    <w:rsid w:val="00C81726"/>
  </w:style>
  <w:style w:type="numbering" w:customStyle="1" w:styleId="NoList111111111111">
    <w:name w:val="No List111111111111"/>
    <w:next w:val="NoList"/>
    <w:uiPriority w:val="99"/>
    <w:semiHidden/>
    <w:unhideWhenUsed/>
    <w:rsid w:val="00C81726"/>
  </w:style>
  <w:style w:type="numbering" w:customStyle="1" w:styleId="NoList1111111111111">
    <w:name w:val="No List1111111111111"/>
    <w:next w:val="NoList"/>
    <w:uiPriority w:val="99"/>
    <w:semiHidden/>
    <w:unhideWhenUsed/>
    <w:rsid w:val="00C81726"/>
  </w:style>
  <w:style w:type="numbering" w:customStyle="1" w:styleId="NoList11111111111111">
    <w:name w:val="No List11111111111111"/>
    <w:next w:val="NoList"/>
    <w:uiPriority w:val="99"/>
    <w:semiHidden/>
    <w:unhideWhenUsed/>
    <w:rsid w:val="00C81726"/>
  </w:style>
  <w:style w:type="numbering" w:customStyle="1" w:styleId="NoList111111111111111">
    <w:name w:val="No List111111111111111"/>
    <w:next w:val="NoList"/>
    <w:uiPriority w:val="99"/>
    <w:semiHidden/>
    <w:unhideWhenUsed/>
    <w:rsid w:val="00C81726"/>
  </w:style>
  <w:style w:type="numbering" w:customStyle="1" w:styleId="NoList1111111111111111">
    <w:name w:val="No List1111111111111111"/>
    <w:next w:val="NoList"/>
    <w:uiPriority w:val="99"/>
    <w:semiHidden/>
    <w:unhideWhenUsed/>
    <w:rsid w:val="00C81726"/>
  </w:style>
  <w:style w:type="numbering" w:customStyle="1" w:styleId="NoList11111111111111111">
    <w:name w:val="No List11111111111111111"/>
    <w:next w:val="NoList"/>
    <w:uiPriority w:val="99"/>
    <w:semiHidden/>
    <w:unhideWhenUsed/>
    <w:rsid w:val="00C81726"/>
  </w:style>
  <w:style w:type="character" w:customStyle="1" w:styleId="FontStyle220">
    <w:name w:val="Font Style220"/>
    <w:basedOn w:val="DefaultParagraphFont"/>
    <w:uiPriority w:val="99"/>
    <w:rsid w:val="00C81726"/>
    <w:rPr>
      <w:rFonts w:ascii="Candara" w:hAnsi="Candara" w:cs="Candara" w:hint="default"/>
      <w:i/>
      <w:iCs/>
      <w:sz w:val="18"/>
      <w:szCs w:val="18"/>
    </w:rPr>
  </w:style>
  <w:style w:type="character" w:customStyle="1" w:styleId="FontStyle290">
    <w:name w:val="Font Style290"/>
    <w:basedOn w:val="DefaultParagraphFont"/>
    <w:uiPriority w:val="99"/>
    <w:rsid w:val="00C8172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81726"/>
    <w:rPr>
      <w:rFonts w:ascii="Arial" w:hAnsi="Arial" w:cs="Arial"/>
      <w:b/>
      <w:bCs/>
      <w:sz w:val="16"/>
      <w:szCs w:val="16"/>
    </w:rPr>
  </w:style>
  <w:style w:type="paragraph" w:customStyle="1" w:styleId="analytic0">
    <w:name w:val="analytic"/>
    <w:basedOn w:val="Normal"/>
    <w:link w:val="analyticChar0"/>
    <w:uiPriority w:val="4"/>
    <w:qFormat/>
    <w:rsid w:val="00C81726"/>
    <w:pPr>
      <w:spacing w:before="120"/>
    </w:pPr>
    <w:rPr>
      <w:b/>
      <w:sz w:val="20"/>
    </w:rPr>
  </w:style>
  <w:style w:type="character" w:customStyle="1" w:styleId="analyticChar0">
    <w:name w:val="analytic Char"/>
    <w:basedOn w:val="DefaultParagraphFont"/>
    <w:link w:val="analytic0"/>
    <w:uiPriority w:val="4"/>
    <w:rsid w:val="00C81726"/>
    <w:rPr>
      <w:rFonts w:ascii="Calibri" w:hAnsi="Calibri" w:cs="Calibri"/>
      <w:b/>
      <w:sz w:val="20"/>
    </w:rPr>
  </w:style>
  <w:style w:type="character" w:customStyle="1" w:styleId="m-5498913268213319940gmail-styleunderline">
    <w:name w:val="m_-5498913268213319940gmail-styleunderline"/>
    <w:basedOn w:val="DefaultParagraphFont"/>
    <w:rsid w:val="00C81726"/>
  </w:style>
  <w:style w:type="paragraph" w:customStyle="1" w:styleId="speakable">
    <w:name w:val="speakable"/>
    <w:basedOn w:val="Normal"/>
    <w:uiPriority w:val="99"/>
    <w:qFormat/>
    <w:rsid w:val="00C81726"/>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C81726"/>
  </w:style>
  <w:style w:type="character" w:customStyle="1" w:styleId="copyright">
    <w:name w:val="copyright"/>
    <w:basedOn w:val="DefaultParagraphFont"/>
    <w:rsid w:val="00C81726"/>
  </w:style>
  <w:style w:type="character" w:customStyle="1" w:styleId="TagCharCharCharChar">
    <w:name w:val="Tag Char Char Char Char"/>
    <w:basedOn w:val="DefaultParagraphFont"/>
    <w:rsid w:val="00C81726"/>
    <w:rPr>
      <w:rFonts w:ascii="Calibri" w:hAnsi="Calibri" w:cs="Calibri"/>
      <w:b/>
      <w:sz w:val="24"/>
    </w:rPr>
  </w:style>
  <w:style w:type="paragraph" w:customStyle="1" w:styleId="g-body">
    <w:name w:val="g-body"/>
    <w:basedOn w:val="Normal"/>
    <w:uiPriority w:val="99"/>
    <w:qFormat/>
    <w:rsid w:val="00C81726"/>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C81726"/>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C81726"/>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C81726"/>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C81726"/>
    <w:pPr>
      <w:spacing w:before="100" w:beforeAutospacing="1" w:after="100" w:afterAutospacing="1"/>
    </w:pPr>
    <w:rPr>
      <w:sz w:val="24"/>
    </w:rPr>
  </w:style>
  <w:style w:type="paragraph" w:customStyle="1" w:styleId="style41">
    <w:name w:val="style4"/>
    <w:basedOn w:val="Normal"/>
    <w:uiPriority w:val="99"/>
    <w:qFormat/>
    <w:rsid w:val="00C81726"/>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C81726"/>
    <w:pPr>
      <w:spacing w:before="100" w:beforeAutospacing="1" w:after="100" w:afterAutospacing="1"/>
    </w:pPr>
    <w:rPr>
      <w:rFonts w:ascii="Times New Roman" w:hAnsi="Times New Roman"/>
      <w:sz w:val="24"/>
    </w:rPr>
  </w:style>
  <w:style w:type="character" w:customStyle="1" w:styleId="adtext">
    <w:name w:val="adtext"/>
    <w:basedOn w:val="DefaultParagraphFont"/>
    <w:rsid w:val="00C81726"/>
  </w:style>
  <w:style w:type="character" w:customStyle="1" w:styleId="UL-Bold">
    <w:name w:val="UL-Bold"/>
    <w:basedOn w:val="DefaultParagraphFont"/>
    <w:rsid w:val="00C81726"/>
    <w:rPr>
      <w:u w:val="thick"/>
    </w:rPr>
  </w:style>
  <w:style w:type="character" w:customStyle="1" w:styleId="UL-None">
    <w:name w:val="UL-None"/>
    <w:basedOn w:val="DefaultParagraphFont"/>
    <w:rsid w:val="00C81726"/>
    <w:rPr>
      <w:strike w:val="0"/>
      <w:dstrike w:val="0"/>
      <w:u w:val="none"/>
      <w:effect w:val="none"/>
    </w:rPr>
  </w:style>
  <w:style w:type="character" w:customStyle="1" w:styleId="gl">
    <w:name w:val="gl"/>
    <w:basedOn w:val="DefaultParagraphFont"/>
    <w:rsid w:val="00C81726"/>
  </w:style>
  <w:style w:type="character" w:customStyle="1" w:styleId="qu730rj69h">
    <w:name w:val="qu730rj69h"/>
    <w:basedOn w:val="DefaultParagraphFont"/>
    <w:rsid w:val="00C81726"/>
  </w:style>
  <w:style w:type="paragraph" w:customStyle="1" w:styleId="optext">
    <w:name w:val="optext"/>
    <w:basedOn w:val="Normal"/>
    <w:uiPriority w:val="99"/>
    <w:qFormat/>
    <w:rsid w:val="00C81726"/>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C81726"/>
  </w:style>
  <w:style w:type="character" w:customStyle="1" w:styleId="icr880">
    <w:name w:val="icr880"/>
    <w:basedOn w:val="DefaultParagraphFont"/>
    <w:rsid w:val="00C81726"/>
  </w:style>
  <w:style w:type="character" w:customStyle="1" w:styleId="hx23q54">
    <w:name w:val="hx23q54"/>
    <w:basedOn w:val="DefaultParagraphFont"/>
    <w:rsid w:val="00C81726"/>
  </w:style>
  <w:style w:type="character" w:customStyle="1" w:styleId="m-5348258726587825636gmail-style13ptbold">
    <w:name w:val="m_-5348258726587825636gmail-style13ptbold"/>
    <w:basedOn w:val="DefaultParagraphFont"/>
    <w:rsid w:val="00C81726"/>
  </w:style>
  <w:style w:type="character" w:customStyle="1" w:styleId="m-5348258726587825636gmail-styleunderline">
    <w:name w:val="m_-5348258726587825636gmail-styleunderline"/>
    <w:basedOn w:val="DefaultParagraphFont"/>
    <w:rsid w:val="00C81726"/>
  </w:style>
  <w:style w:type="character" w:customStyle="1" w:styleId="UnderlineCharChar1">
    <w:name w:val="Underline Char Char1"/>
    <w:basedOn w:val="DefaultParagraphFont"/>
    <w:rsid w:val="00C81726"/>
    <w:rPr>
      <w:u w:val="single"/>
      <w:lang w:val="en-US" w:eastAsia="en-US" w:bidi="ar-SA"/>
    </w:rPr>
  </w:style>
  <w:style w:type="character" w:customStyle="1" w:styleId="m4385445901877740177gmail-styleunderline">
    <w:name w:val="m_4385445901877740177gmail-styleunderline"/>
    <w:basedOn w:val="DefaultParagraphFont"/>
    <w:rsid w:val="00C81726"/>
  </w:style>
  <w:style w:type="character" w:customStyle="1" w:styleId="CardsFont12ptCharChar">
    <w:name w:val="Cards + Font: 12 pt Char Char"/>
    <w:basedOn w:val="DefaultParagraphFont"/>
    <w:rsid w:val="00C81726"/>
    <w:rPr>
      <w:sz w:val="24"/>
      <w:szCs w:val="24"/>
      <w:u w:val="thick"/>
      <w:lang w:val="en-US" w:eastAsia="en-US" w:bidi="ar-SA"/>
    </w:rPr>
  </w:style>
  <w:style w:type="character" w:customStyle="1" w:styleId="NothingChar1">
    <w:name w:val="Nothing Char1"/>
    <w:basedOn w:val="DefaultParagraphFont"/>
    <w:rsid w:val="00C81726"/>
    <w:rPr>
      <w:lang w:val="en-US" w:eastAsia="en-US" w:bidi="ar-SA"/>
    </w:rPr>
  </w:style>
  <w:style w:type="paragraph" w:customStyle="1" w:styleId="useless">
    <w:name w:val="useless"/>
    <w:basedOn w:val="Normal"/>
    <w:uiPriority w:val="99"/>
    <w:qFormat/>
    <w:rsid w:val="00C81726"/>
    <w:rPr>
      <w:rFonts w:ascii="Times New Roman" w:eastAsia="Times New Roman" w:hAnsi="Times New Roman"/>
      <w:sz w:val="12"/>
    </w:rPr>
  </w:style>
  <w:style w:type="character" w:customStyle="1" w:styleId="DDIUnderline">
    <w:name w:val="DDI Underline"/>
    <w:qFormat/>
    <w:rsid w:val="00C81726"/>
    <w:rPr>
      <w:rFonts w:ascii="Times New Roman" w:hAnsi="Times New Roman"/>
      <w:sz w:val="24"/>
      <w:u w:val="single"/>
    </w:rPr>
  </w:style>
  <w:style w:type="character" w:customStyle="1" w:styleId="Char1">
    <w:name w:val="Char1"/>
    <w:basedOn w:val="DefaultParagraphFont"/>
    <w:rsid w:val="00C81726"/>
    <w:rPr>
      <w:rFonts w:cs="Arial"/>
      <w:b/>
      <w:bCs/>
      <w:iCs/>
      <w:sz w:val="24"/>
      <w:szCs w:val="28"/>
      <w:lang w:val="en-US" w:eastAsia="en-US" w:bidi="ar-SA"/>
    </w:rPr>
  </w:style>
  <w:style w:type="paragraph" w:customStyle="1" w:styleId="ALLCAPS">
    <w:name w:val="ALL CAPS"/>
    <w:basedOn w:val="Normal"/>
    <w:link w:val="ALLCAPSChar"/>
    <w:rsid w:val="00C81726"/>
    <w:rPr>
      <w:rFonts w:ascii="Times New Roman" w:eastAsia="Times New Roman" w:hAnsi="Times New Roman"/>
      <w:b/>
      <w:caps/>
    </w:rPr>
  </w:style>
  <w:style w:type="character" w:customStyle="1" w:styleId="ALLCAPSChar">
    <w:name w:val="ALL CAPS Char"/>
    <w:basedOn w:val="DefaultParagraphFont"/>
    <w:link w:val="ALLCAPS"/>
    <w:rsid w:val="00C81726"/>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C81726"/>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C81726"/>
    <w:rPr>
      <w:rFonts w:ascii="Times New Roman" w:eastAsia="Times New Roman" w:hAnsi="Times New Roman" w:cs="Calibri"/>
      <w:b/>
      <w:sz w:val="24"/>
    </w:rPr>
  </w:style>
  <w:style w:type="character" w:customStyle="1" w:styleId="10ptnotbold">
    <w:name w:val="10ptnotbold"/>
    <w:basedOn w:val="DefaultParagraphFont"/>
    <w:rsid w:val="00C81726"/>
    <w:rPr>
      <w:sz w:val="20"/>
    </w:rPr>
  </w:style>
  <w:style w:type="character" w:customStyle="1" w:styleId="Cites-AuthorDate">
    <w:name w:val="Cites-Author/Date"/>
    <w:rsid w:val="00C81726"/>
    <w:rPr>
      <w:rFonts w:ascii="Helvetica" w:hAnsi="Helvetica"/>
      <w:b/>
      <w:sz w:val="22"/>
      <w:szCs w:val="24"/>
      <w:u w:val="thick"/>
    </w:rPr>
  </w:style>
  <w:style w:type="paragraph" w:customStyle="1" w:styleId="CiteTag">
    <w:name w:val="Cite/Tag"/>
    <w:basedOn w:val="Normal"/>
    <w:uiPriority w:val="99"/>
    <w:qFormat/>
    <w:rsid w:val="00C81726"/>
    <w:rPr>
      <w:rFonts w:ascii="Times New Roman" w:eastAsia="Cambria" w:hAnsi="Times New Roman"/>
      <w:b/>
    </w:rPr>
  </w:style>
  <w:style w:type="character" w:customStyle="1" w:styleId="CardsFont6ptChar1">
    <w:name w:val="Cards + Font: 6 pt Char1"/>
    <w:basedOn w:val="CardsChar"/>
    <w:link w:val="CardsFont6pt"/>
    <w:rsid w:val="00C81726"/>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C81726"/>
  </w:style>
  <w:style w:type="character" w:customStyle="1" w:styleId="m489902567989944824gmail-styleunderline">
    <w:name w:val="m_489902567989944824gmail-styleunderline"/>
    <w:basedOn w:val="DefaultParagraphFont"/>
    <w:rsid w:val="00C81726"/>
  </w:style>
  <w:style w:type="character" w:customStyle="1" w:styleId="UnresolvedMention2">
    <w:name w:val="Unresolved Mention2"/>
    <w:basedOn w:val="DefaultParagraphFont"/>
    <w:uiPriority w:val="99"/>
    <w:semiHidden/>
    <w:rsid w:val="00C81726"/>
    <w:rPr>
      <w:color w:val="808080"/>
      <w:shd w:val="clear" w:color="auto" w:fill="E6E6E6"/>
    </w:rPr>
  </w:style>
  <w:style w:type="character" w:customStyle="1" w:styleId="swauthor">
    <w:name w:val="sw_author"/>
    <w:rsid w:val="00C81726"/>
  </w:style>
  <w:style w:type="character" w:customStyle="1" w:styleId="UnderlineCharChar3">
    <w:name w:val="Underline Char Char3"/>
    <w:rsid w:val="00C81726"/>
    <w:rPr>
      <w:szCs w:val="24"/>
      <w:u w:val="single"/>
      <w:lang w:val="en-US" w:eastAsia="en-US" w:bidi="ar-SA"/>
    </w:rPr>
  </w:style>
  <w:style w:type="character" w:customStyle="1" w:styleId="tl8wme">
    <w:name w:val="tl8wme"/>
    <w:basedOn w:val="DefaultParagraphFont"/>
    <w:rsid w:val="00C81726"/>
  </w:style>
  <w:style w:type="character" w:customStyle="1" w:styleId="Mention3">
    <w:name w:val="Mention3"/>
    <w:basedOn w:val="DefaultParagraphFont"/>
    <w:uiPriority w:val="99"/>
    <w:semiHidden/>
    <w:unhideWhenUsed/>
    <w:rsid w:val="00C81726"/>
    <w:rPr>
      <w:color w:val="2B579A"/>
      <w:shd w:val="clear" w:color="auto" w:fill="E6E6E6"/>
    </w:rPr>
  </w:style>
  <w:style w:type="character" w:customStyle="1" w:styleId="m-5251091010484660064gmail-style13ptbold">
    <w:name w:val="m_-5251091010484660064gmail-style13ptbold"/>
    <w:basedOn w:val="DefaultParagraphFont"/>
    <w:rsid w:val="00C81726"/>
  </w:style>
  <w:style w:type="character" w:customStyle="1" w:styleId="m-5251091010484660064gmail-styleunderline">
    <w:name w:val="m_-5251091010484660064gmail-styleunderline"/>
    <w:basedOn w:val="DefaultParagraphFont"/>
    <w:rsid w:val="00C81726"/>
  </w:style>
  <w:style w:type="character" w:customStyle="1" w:styleId="tablecaption">
    <w:name w:val="tablecaption"/>
    <w:basedOn w:val="DefaultParagraphFont"/>
    <w:rsid w:val="00C81726"/>
  </w:style>
  <w:style w:type="character" w:customStyle="1" w:styleId="StyleLatinHelvetica105ptBlack">
    <w:name w:val="Style (Latin) Helvetica 10.5 pt Black"/>
    <w:basedOn w:val="DefaultParagraphFont"/>
    <w:rsid w:val="00C81726"/>
    <w:rPr>
      <w:rFonts w:ascii="Times New Roman" w:hAnsi="Times New Roman"/>
      <w:color w:val="000000"/>
      <w:sz w:val="21"/>
    </w:rPr>
  </w:style>
  <w:style w:type="character" w:customStyle="1" w:styleId="m-413333960618644972gmail-style13ptbold">
    <w:name w:val="m_-413333960618644972gmail-style13ptbold"/>
    <w:basedOn w:val="DefaultParagraphFont"/>
    <w:rsid w:val="00C81726"/>
  </w:style>
  <w:style w:type="character" w:customStyle="1" w:styleId="m-413333960618644972gmail-styleunderline">
    <w:name w:val="m_-413333960618644972gmail-styleunderline"/>
    <w:basedOn w:val="DefaultParagraphFont"/>
    <w:rsid w:val="00C81726"/>
  </w:style>
  <w:style w:type="character" w:customStyle="1" w:styleId="m8314098763611656848gmail-stylestylebold12pt">
    <w:name w:val="m_8314098763611656848gmail-stylestylebold12pt"/>
    <w:basedOn w:val="DefaultParagraphFont"/>
    <w:rsid w:val="00C81726"/>
  </w:style>
  <w:style w:type="character" w:customStyle="1" w:styleId="m8314098763611656848gmail-styleboldunderline">
    <w:name w:val="m_8314098763611656848gmail-styleboldunderline"/>
    <w:basedOn w:val="DefaultParagraphFont"/>
    <w:rsid w:val="00C81726"/>
  </w:style>
  <w:style w:type="paragraph" w:customStyle="1" w:styleId="Spacer">
    <w:name w:val="Spacer"/>
    <w:basedOn w:val="Heading1"/>
    <w:link w:val="SpacerChar"/>
    <w:autoRedefine/>
    <w:uiPriority w:val="4"/>
    <w:qFormat/>
    <w:rsid w:val="00C81726"/>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C81726"/>
    <w:rPr>
      <w:rFonts w:ascii="Calibri" w:eastAsiaTheme="majorEastAsia" w:hAnsi="Calibri" w:cstheme="majorBidi"/>
      <w:b/>
      <w:sz w:val="24"/>
      <w:szCs w:val="32"/>
    </w:rPr>
  </w:style>
  <w:style w:type="paragraph" w:customStyle="1" w:styleId="msonormal0">
    <w:name w:val="msonormal"/>
    <w:basedOn w:val="Normal"/>
    <w:rsid w:val="00C81726"/>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C81726"/>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C81726"/>
    <w:rPr>
      <w:rFonts w:ascii="Georgia" w:eastAsia="Times New Roman" w:hAnsi="Georgia" w:cs="Arial" w:hint="default"/>
      <w:b/>
      <w:bCs/>
      <w:kern w:val="32"/>
      <w:sz w:val="28"/>
      <w:szCs w:val="32"/>
    </w:rPr>
  </w:style>
  <w:style w:type="character" w:customStyle="1" w:styleId="SmallChar0">
    <w:name w:val="Small Char"/>
    <w:qFormat/>
    <w:rsid w:val="00C81726"/>
    <w:rPr>
      <w:rFonts w:ascii="Arial Narrow" w:hAnsi="Arial Narrow" w:cs="Times New Roman"/>
      <w:color w:val="000000"/>
      <w:sz w:val="16"/>
    </w:rPr>
  </w:style>
  <w:style w:type="character" w:customStyle="1" w:styleId="CiteReal0">
    <w:name w:val="CiteReal"/>
    <w:uiPriority w:val="1"/>
    <w:qFormat/>
    <w:rsid w:val="00C81726"/>
    <w:rPr>
      <w:rFonts w:ascii="Arial" w:hAnsi="Arial"/>
      <w:b/>
      <w:sz w:val="24"/>
      <w:u w:val="single"/>
    </w:rPr>
  </w:style>
  <w:style w:type="character" w:customStyle="1" w:styleId="dropcap1">
    <w:name w:val="dropcap1"/>
    <w:rsid w:val="00C81726"/>
  </w:style>
  <w:style w:type="paragraph" w:customStyle="1" w:styleId="Style31">
    <w:name w:val="Style31"/>
    <w:basedOn w:val="Normal"/>
    <w:uiPriority w:val="99"/>
    <w:rsid w:val="00C81726"/>
    <w:pPr>
      <w:spacing w:line="197" w:lineRule="exact"/>
      <w:jc w:val="both"/>
    </w:pPr>
    <w:rPr>
      <w:rFonts w:ascii="Palatino Linotype" w:hAnsi="Palatino Linotype" w:cs="Palatino Linotype"/>
    </w:rPr>
  </w:style>
  <w:style w:type="paragraph" w:customStyle="1" w:styleId="Style42">
    <w:name w:val="Style42"/>
    <w:basedOn w:val="Normal"/>
    <w:uiPriority w:val="99"/>
    <w:rsid w:val="00C81726"/>
    <w:pPr>
      <w:spacing w:line="202" w:lineRule="exact"/>
      <w:jc w:val="both"/>
    </w:pPr>
    <w:rPr>
      <w:rFonts w:ascii="Palatino Linotype" w:hAnsi="Palatino Linotype" w:cs="Palatino Linotype"/>
    </w:rPr>
  </w:style>
  <w:style w:type="paragraph" w:customStyle="1" w:styleId="Style51">
    <w:name w:val="Style51"/>
    <w:basedOn w:val="Normal"/>
    <w:uiPriority w:val="99"/>
    <w:rsid w:val="00C81726"/>
    <w:pPr>
      <w:spacing w:line="200" w:lineRule="exact"/>
      <w:jc w:val="both"/>
    </w:pPr>
    <w:rPr>
      <w:rFonts w:ascii="Palatino Linotype" w:hAnsi="Palatino Linotype" w:cs="Palatino Linotype"/>
    </w:rPr>
  </w:style>
  <w:style w:type="character" w:customStyle="1" w:styleId="FontStyle72">
    <w:name w:val="Font Style72"/>
    <w:uiPriority w:val="99"/>
    <w:rsid w:val="00C81726"/>
    <w:rPr>
      <w:rFonts w:ascii="Cambria" w:hAnsi="Cambria" w:cs="Cambria" w:hint="default"/>
      <w:sz w:val="16"/>
      <w:szCs w:val="16"/>
    </w:rPr>
  </w:style>
  <w:style w:type="character" w:customStyle="1" w:styleId="FontStyle73">
    <w:name w:val="Font Style73"/>
    <w:uiPriority w:val="99"/>
    <w:rsid w:val="00C81726"/>
    <w:rPr>
      <w:rFonts w:ascii="Cambria" w:hAnsi="Cambria" w:cs="Cambria" w:hint="default"/>
      <w:i/>
      <w:iCs/>
      <w:sz w:val="16"/>
      <w:szCs w:val="16"/>
    </w:rPr>
  </w:style>
  <w:style w:type="character" w:customStyle="1" w:styleId="UnderlinestyleChar2">
    <w:name w:val="Underline style Char2"/>
    <w:rsid w:val="00C81726"/>
    <w:rPr>
      <w:sz w:val="22"/>
      <w:szCs w:val="24"/>
      <w:u w:val="single"/>
      <w:lang w:val="en-US" w:eastAsia="en-US" w:bidi="ar-SA"/>
    </w:rPr>
  </w:style>
  <w:style w:type="paragraph" w:customStyle="1" w:styleId="CitationCharChar">
    <w:name w:val="Citation Char Char"/>
    <w:basedOn w:val="Normal"/>
    <w:uiPriority w:val="6"/>
    <w:qFormat/>
    <w:rsid w:val="00C81726"/>
    <w:pPr>
      <w:ind w:left="1440" w:right="1440"/>
    </w:pPr>
    <w:rPr>
      <w:rFonts w:ascii="Cambria" w:eastAsia="Verdana" w:hAnsi="Cambria" w:cs="Cambria"/>
      <w:szCs w:val="20"/>
      <w:u w:val="single"/>
    </w:rPr>
  </w:style>
  <w:style w:type="character" w:customStyle="1" w:styleId="FontStyle49">
    <w:name w:val="Font Style49"/>
    <w:uiPriority w:val="99"/>
    <w:rsid w:val="00C81726"/>
    <w:rPr>
      <w:rFonts w:ascii="Cambria" w:hAnsi="Cambria" w:cs="Cambria"/>
      <w:sz w:val="20"/>
      <w:szCs w:val="20"/>
    </w:rPr>
  </w:style>
  <w:style w:type="character" w:customStyle="1" w:styleId="FontStyle50">
    <w:name w:val="Font Style50"/>
    <w:uiPriority w:val="99"/>
    <w:rsid w:val="00C8172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C81726"/>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C81726"/>
    <w:rPr>
      <w:rFonts w:ascii="Cambria" w:eastAsia="Cambria" w:hAnsi="Cambria" w:cs="Cambria"/>
      <w:spacing w:val="-3"/>
      <w:szCs w:val="20"/>
    </w:rPr>
  </w:style>
  <w:style w:type="character" w:customStyle="1" w:styleId="kn">
    <w:name w:val="kn"/>
    <w:basedOn w:val="DefaultParagraphFont"/>
    <w:rsid w:val="00C81726"/>
  </w:style>
  <w:style w:type="character" w:customStyle="1" w:styleId="StyleStyleUnderlineUnderlineStyleBoldUnderlineIntenseEmphas">
    <w:name w:val="Style Style UnderlineUnderlineStyle Bold UnderlineIntense Emphas..."/>
    <w:basedOn w:val="DefaultParagraphFont"/>
    <w:rsid w:val="00C81726"/>
    <w:rPr>
      <w:b/>
      <w:bCs/>
      <w:sz w:val="26"/>
      <w:u w:val="single"/>
    </w:rPr>
  </w:style>
  <w:style w:type="character" w:customStyle="1" w:styleId="articoloinside">
    <w:name w:val="articolo_inside"/>
    <w:rsid w:val="00C81726"/>
  </w:style>
  <w:style w:type="paragraph" w:customStyle="1" w:styleId="pagetools">
    <w:name w:val="pagetools"/>
    <w:basedOn w:val="Normal"/>
    <w:rsid w:val="00C81726"/>
    <w:pPr>
      <w:spacing w:before="100" w:beforeAutospacing="1" w:after="100" w:afterAutospacing="1"/>
    </w:pPr>
    <w:rPr>
      <w:rFonts w:ascii="Cambria" w:eastAsia="Cambria" w:hAnsi="Cambria"/>
      <w:sz w:val="24"/>
    </w:rPr>
  </w:style>
  <w:style w:type="character" w:customStyle="1" w:styleId="desc">
    <w:name w:val="desc"/>
    <w:basedOn w:val="DefaultParagraphFont"/>
    <w:rsid w:val="00C81726"/>
  </w:style>
  <w:style w:type="character" w:customStyle="1" w:styleId="job">
    <w:name w:val="job"/>
    <w:basedOn w:val="DefaultParagraphFont"/>
    <w:rsid w:val="00C81726"/>
  </w:style>
  <w:style w:type="character" w:customStyle="1" w:styleId="publisher">
    <w:name w:val="publisher"/>
    <w:basedOn w:val="DefaultParagraphFont"/>
    <w:rsid w:val="00C81726"/>
  </w:style>
  <w:style w:type="character" w:customStyle="1" w:styleId="pubyear">
    <w:name w:val="pubyear"/>
    <w:basedOn w:val="DefaultParagraphFont"/>
    <w:rsid w:val="00C81726"/>
  </w:style>
  <w:style w:type="character" w:customStyle="1" w:styleId="pubcity">
    <w:name w:val="pubcity"/>
    <w:basedOn w:val="DefaultParagraphFont"/>
    <w:rsid w:val="00C81726"/>
  </w:style>
  <w:style w:type="character" w:customStyle="1" w:styleId="bodycontentlink">
    <w:name w:val="bodycontentlink"/>
    <w:basedOn w:val="DefaultParagraphFont"/>
    <w:rsid w:val="00C81726"/>
  </w:style>
  <w:style w:type="paragraph" w:customStyle="1" w:styleId="C-Text">
    <w:name w:val="C-Text"/>
    <w:basedOn w:val="Normal"/>
    <w:rsid w:val="00C81726"/>
    <w:pPr>
      <w:tabs>
        <w:tab w:val="num" w:pos="720"/>
      </w:tabs>
      <w:ind w:left="720" w:hanging="360"/>
    </w:pPr>
    <w:rPr>
      <w:rFonts w:ascii="Book Antiqua" w:hAnsi="Book Antiqua"/>
      <w:sz w:val="24"/>
    </w:rPr>
  </w:style>
  <w:style w:type="character" w:customStyle="1" w:styleId="ecdate">
    <w:name w:val="ec_date"/>
    <w:basedOn w:val="DefaultParagraphFont"/>
    <w:rsid w:val="00C81726"/>
    <w:rPr>
      <w:rFonts w:ascii="Symbol" w:hAnsi="Symbol" w:hint="default"/>
      <w:sz w:val="20"/>
      <w:szCs w:val="20"/>
      <w:shd w:val="clear" w:color="auto" w:fill="FFFFFF"/>
    </w:rPr>
  </w:style>
  <w:style w:type="paragraph" w:customStyle="1" w:styleId="ecmsonormal">
    <w:name w:val="ec_msonormal"/>
    <w:basedOn w:val="Normal"/>
    <w:rsid w:val="00C81726"/>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C81726"/>
  </w:style>
  <w:style w:type="character" w:customStyle="1" w:styleId="articleheadline">
    <w:name w:val="articleheadline"/>
    <w:basedOn w:val="DefaultParagraphFont"/>
    <w:rsid w:val="00C81726"/>
  </w:style>
  <w:style w:type="paragraph" w:customStyle="1" w:styleId="u-intro">
    <w:name w:val="u-intro"/>
    <w:basedOn w:val="Normal"/>
    <w:rsid w:val="00C81726"/>
    <w:pPr>
      <w:spacing w:before="100" w:beforeAutospacing="1" w:after="100" w:afterAutospacing="1"/>
    </w:pPr>
    <w:rPr>
      <w:sz w:val="24"/>
    </w:rPr>
  </w:style>
  <w:style w:type="character" w:customStyle="1" w:styleId="u-byline">
    <w:name w:val="u-byline"/>
    <w:basedOn w:val="DefaultParagraphFont"/>
    <w:rsid w:val="00C81726"/>
  </w:style>
  <w:style w:type="character" w:customStyle="1" w:styleId="articlebya">
    <w:name w:val="articleby_a"/>
    <w:basedOn w:val="DefaultParagraphFont"/>
    <w:rsid w:val="00C81726"/>
  </w:style>
  <w:style w:type="character" w:customStyle="1" w:styleId="popupwinby">
    <w:name w:val="popupwinby"/>
    <w:basedOn w:val="DefaultParagraphFont"/>
    <w:rsid w:val="00C81726"/>
  </w:style>
  <w:style w:type="character" w:customStyle="1" w:styleId="storyheader">
    <w:name w:val="storyheader"/>
    <w:basedOn w:val="DefaultParagraphFont"/>
    <w:rsid w:val="00C81726"/>
  </w:style>
  <w:style w:type="character" w:customStyle="1" w:styleId="marron">
    <w:name w:val="marron"/>
    <w:basedOn w:val="DefaultParagraphFont"/>
    <w:rsid w:val="00C81726"/>
  </w:style>
  <w:style w:type="paragraph" w:customStyle="1" w:styleId="StyleNormalWeb10pt">
    <w:name w:val="Style Normal (Web) + 10 pt"/>
    <w:basedOn w:val="NormalWeb"/>
    <w:next w:val="Normal"/>
    <w:rsid w:val="00C81726"/>
    <w:rPr>
      <w:rFonts w:ascii="Bookman Old Style" w:eastAsiaTheme="minorHAnsi" w:hAnsi="Bookman Old Style"/>
      <w:sz w:val="20"/>
      <w:lang w:bidi="ar-SA"/>
    </w:rPr>
  </w:style>
  <w:style w:type="character" w:customStyle="1" w:styleId="StyleNormalWeb10ptChar">
    <w:name w:val="Style Normal (Web) + 10 pt Char"/>
    <w:basedOn w:val="DefaultParagraphFont"/>
    <w:rsid w:val="00C81726"/>
    <w:rPr>
      <w:szCs w:val="24"/>
      <w:lang w:val="en-US" w:eastAsia="en-US" w:bidi="ar-SA"/>
    </w:rPr>
  </w:style>
  <w:style w:type="paragraph" w:customStyle="1" w:styleId="TagCiteShells">
    <w:name w:val="Tag/Cite/Shells"/>
    <w:basedOn w:val="Normal"/>
    <w:rsid w:val="00C81726"/>
    <w:rPr>
      <w:b/>
    </w:rPr>
  </w:style>
  <w:style w:type="paragraph" w:customStyle="1" w:styleId="DefinitionTerm">
    <w:name w:val="Definition Term"/>
    <w:basedOn w:val="Normal"/>
    <w:next w:val="Normal"/>
    <w:rsid w:val="00C81726"/>
    <w:rPr>
      <w:snapToGrid w:val="0"/>
      <w:sz w:val="24"/>
    </w:rPr>
  </w:style>
  <w:style w:type="character" w:customStyle="1" w:styleId="Style3CharChar">
    <w:name w:val="Style3 Char Char"/>
    <w:basedOn w:val="DefaultParagraphFont"/>
    <w:rsid w:val="00C8172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C81726"/>
    <w:pPr>
      <w:spacing w:after="60"/>
    </w:pPr>
    <w:rPr>
      <w:rFonts w:eastAsia="Segoe UI" w:cs="Cambria"/>
      <w:caps/>
      <w:sz w:val="20"/>
      <w:lang w:eastAsia="zh-CN"/>
    </w:rPr>
  </w:style>
  <w:style w:type="character" w:customStyle="1" w:styleId="NormalChar0">
    <w:name w:val="Normal Char"/>
    <w:basedOn w:val="DefaultParagraphFont"/>
    <w:rsid w:val="00C81726"/>
    <w:rPr>
      <w:lang w:eastAsia="en-US"/>
    </w:rPr>
  </w:style>
  <w:style w:type="character" w:customStyle="1" w:styleId="BoldUnderlineChar2">
    <w:name w:val="Bold + Underline Char"/>
    <w:basedOn w:val="DefaultParagraphFont"/>
    <w:rsid w:val="00C81726"/>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C81726"/>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C81726"/>
  </w:style>
  <w:style w:type="character" w:customStyle="1" w:styleId="CharacterStyle7">
    <w:name w:val="Character Style 7"/>
    <w:rsid w:val="00C81726"/>
    <w:rPr>
      <w:rFonts w:ascii="Trebuchet MS" w:hAnsi="Trebuchet MS" w:cs="Trebuchet MS"/>
      <w:sz w:val="20"/>
      <w:szCs w:val="20"/>
      <w:u w:val="single"/>
    </w:rPr>
  </w:style>
  <w:style w:type="character" w:customStyle="1" w:styleId="StyleStyle4Char">
    <w:name w:val="Style Style4 + Char"/>
    <w:basedOn w:val="DefaultParagraphFont"/>
    <w:rsid w:val="00C8172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C8172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C81726"/>
    <w:rPr>
      <w:rFonts w:ascii="Symbol" w:hAnsi="Symbol"/>
      <w:sz w:val="21"/>
      <w:szCs w:val="21"/>
      <w:u w:val="thick"/>
    </w:rPr>
  </w:style>
  <w:style w:type="character" w:customStyle="1" w:styleId="UnderlinedEvidenceCharChar">
    <w:name w:val="Underlined Evidence Char Char"/>
    <w:basedOn w:val="DefaultParagraphFont"/>
    <w:rsid w:val="00C81726"/>
    <w:rPr>
      <w:rFonts w:ascii="Symbol" w:hAnsi="Symbol"/>
      <w:sz w:val="21"/>
      <w:szCs w:val="21"/>
      <w:u w:val="thick"/>
      <w:lang w:val="en-US" w:eastAsia="en-US" w:bidi="ar-SA"/>
    </w:rPr>
  </w:style>
  <w:style w:type="character" w:styleId="PlaceholderText">
    <w:name w:val="Placeholder Text"/>
    <w:basedOn w:val="DefaultParagraphFont"/>
    <w:uiPriority w:val="99"/>
    <w:rsid w:val="00C81726"/>
    <w:rPr>
      <w:color w:val="808080"/>
    </w:rPr>
  </w:style>
  <w:style w:type="paragraph" w:customStyle="1" w:styleId="Cite8">
    <w:name w:val="Cite8"/>
    <w:basedOn w:val="Normal"/>
    <w:autoRedefine/>
    <w:qFormat/>
    <w:rsid w:val="00C81726"/>
    <w:rPr>
      <w:rFonts w:ascii="Trebuchet MS" w:eastAsia="Verdana" w:hAnsi="Trebuchet MS" w:cs="Cambria"/>
    </w:rPr>
  </w:style>
  <w:style w:type="paragraph" w:customStyle="1" w:styleId="8font">
    <w:name w:val="8font"/>
    <w:basedOn w:val="Normal"/>
    <w:next w:val="Normal"/>
    <w:autoRedefine/>
    <w:rsid w:val="00C81726"/>
    <w:rPr>
      <w:rFonts w:eastAsia="Cambria Math" w:cs="Cambria"/>
      <w:szCs w:val="16"/>
    </w:rPr>
  </w:style>
  <w:style w:type="character" w:customStyle="1" w:styleId="NoterefInText">
    <w:name w:val="_NoterefInText"/>
    <w:uiPriority w:val="99"/>
    <w:rsid w:val="00C81726"/>
    <w:rPr>
      <w:rFonts w:cs="AKDPE C+ Utopia"/>
      <w:color w:val="000000"/>
    </w:rPr>
  </w:style>
  <w:style w:type="character" w:customStyle="1" w:styleId="postauthor">
    <w:name w:val="postauthor"/>
    <w:basedOn w:val="DefaultParagraphFont"/>
    <w:rsid w:val="00C81726"/>
  </w:style>
  <w:style w:type="paragraph" w:customStyle="1" w:styleId="notes-source-hasnotes">
    <w:name w:val="notes-source-hasnotes"/>
    <w:basedOn w:val="Normal"/>
    <w:rsid w:val="00C81726"/>
    <w:pPr>
      <w:spacing w:before="100" w:beforeAutospacing="1" w:after="100" w:afterAutospacing="1"/>
    </w:pPr>
    <w:rPr>
      <w:rFonts w:ascii="Tahoma" w:hAnsi="Tahoma"/>
      <w:szCs w:val="20"/>
    </w:rPr>
  </w:style>
  <w:style w:type="character" w:customStyle="1" w:styleId="span">
    <w:name w:val="span"/>
    <w:basedOn w:val="DefaultParagraphFont"/>
    <w:rsid w:val="00C81726"/>
  </w:style>
  <w:style w:type="character" w:customStyle="1" w:styleId="maintitle">
    <w:name w:val="maintitle"/>
    <w:basedOn w:val="DefaultParagraphFont"/>
    <w:rsid w:val="00C81726"/>
  </w:style>
  <w:style w:type="character" w:customStyle="1" w:styleId="thirdparty-logo">
    <w:name w:val="thirdparty-logo"/>
    <w:basedOn w:val="DefaultParagraphFont"/>
    <w:rsid w:val="00C81726"/>
  </w:style>
  <w:style w:type="character" w:customStyle="1" w:styleId="posted">
    <w:name w:val="posted"/>
    <w:basedOn w:val="DefaultParagraphFont"/>
    <w:rsid w:val="00C81726"/>
  </w:style>
  <w:style w:type="character" w:customStyle="1" w:styleId="ticker">
    <w:name w:val="ticker"/>
    <w:basedOn w:val="DefaultParagraphFont"/>
    <w:rsid w:val="00C81726"/>
  </w:style>
  <w:style w:type="paragraph" w:customStyle="1" w:styleId="articlemeta">
    <w:name w:val="articlemeta"/>
    <w:basedOn w:val="Normal"/>
    <w:rsid w:val="00C81726"/>
    <w:pPr>
      <w:spacing w:before="100" w:beforeAutospacing="1" w:after="100" w:afterAutospacing="1"/>
    </w:pPr>
    <w:rPr>
      <w:rFonts w:ascii="Tahoma" w:hAnsi="Tahoma"/>
      <w:szCs w:val="20"/>
    </w:rPr>
  </w:style>
  <w:style w:type="character" w:customStyle="1" w:styleId="vcard">
    <w:name w:val="vcard"/>
    <w:basedOn w:val="DefaultParagraphFont"/>
    <w:rsid w:val="00C81726"/>
  </w:style>
  <w:style w:type="character" w:customStyle="1" w:styleId="print-footnote">
    <w:name w:val="print-footnote"/>
    <w:basedOn w:val="DefaultParagraphFont"/>
    <w:rsid w:val="00C81726"/>
  </w:style>
  <w:style w:type="character" w:customStyle="1" w:styleId="datestring">
    <w:name w:val="datestring"/>
    <w:basedOn w:val="DefaultParagraphFont"/>
    <w:rsid w:val="00C81726"/>
  </w:style>
  <w:style w:type="paragraph" w:customStyle="1" w:styleId="noindent0">
    <w:name w:val="no_indent"/>
    <w:basedOn w:val="Normal"/>
    <w:rsid w:val="00C81726"/>
    <w:pPr>
      <w:spacing w:before="100" w:beforeAutospacing="1" w:after="100" w:afterAutospacing="1"/>
    </w:pPr>
    <w:rPr>
      <w:rFonts w:ascii="Tahoma" w:hAnsi="Tahoma"/>
      <w:szCs w:val="20"/>
    </w:rPr>
  </w:style>
  <w:style w:type="character" w:customStyle="1" w:styleId="email">
    <w:name w:val="email"/>
    <w:basedOn w:val="DefaultParagraphFont"/>
    <w:rsid w:val="00C81726"/>
  </w:style>
  <w:style w:type="paragraph" w:customStyle="1" w:styleId="left">
    <w:name w:val="left"/>
    <w:basedOn w:val="Normal"/>
    <w:rsid w:val="00C81726"/>
    <w:pPr>
      <w:spacing w:before="100" w:beforeAutospacing="1" w:after="100" w:afterAutospacing="1"/>
    </w:pPr>
    <w:rPr>
      <w:rFonts w:ascii="Tahoma" w:hAnsi="Tahoma"/>
      <w:szCs w:val="20"/>
    </w:rPr>
  </w:style>
  <w:style w:type="paragraph" w:customStyle="1" w:styleId="right">
    <w:name w:val="right"/>
    <w:basedOn w:val="Normal"/>
    <w:rsid w:val="00C81726"/>
    <w:pPr>
      <w:spacing w:before="100" w:beforeAutospacing="1" w:after="100" w:afterAutospacing="1"/>
    </w:pPr>
    <w:rPr>
      <w:rFonts w:ascii="Tahoma" w:hAnsi="Tahoma"/>
      <w:szCs w:val="20"/>
    </w:rPr>
  </w:style>
  <w:style w:type="character" w:customStyle="1" w:styleId="gptad">
    <w:name w:val="gptad"/>
    <w:basedOn w:val="DefaultParagraphFont"/>
    <w:rsid w:val="00C81726"/>
  </w:style>
  <w:style w:type="paragraph" w:customStyle="1" w:styleId="creditpostedmodified">
    <w:name w:val="credit_posted_modified"/>
    <w:basedOn w:val="Normal"/>
    <w:rsid w:val="00C81726"/>
    <w:pPr>
      <w:spacing w:before="100" w:beforeAutospacing="1" w:after="100" w:afterAutospacing="1"/>
    </w:pPr>
    <w:rPr>
      <w:rFonts w:ascii="Tahoma" w:hAnsi="Tahoma"/>
      <w:szCs w:val="20"/>
    </w:rPr>
  </w:style>
  <w:style w:type="character" w:customStyle="1" w:styleId="creditline">
    <w:name w:val="creditline"/>
    <w:basedOn w:val="DefaultParagraphFont"/>
    <w:rsid w:val="00C81726"/>
  </w:style>
  <w:style w:type="character" w:customStyle="1" w:styleId="grd">
    <w:name w:val="grd"/>
    <w:basedOn w:val="DefaultParagraphFont"/>
    <w:rsid w:val="00C81726"/>
  </w:style>
  <w:style w:type="paragraph" w:customStyle="1" w:styleId="hs-text-container">
    <w:name w:val="hs-text-container"/>
    <w:basedOn w:val="Normal"/>
    <w:rsid w:val="00C81726"/>
    <w:pPr>
      <w:spacing w:before="100" w:beforeAutospacing="1" w:after="100" w:afterAutospacing="1"/>
    </w:pPr>
    <w:rPr>
      <w:rFonts w:ascii="Tahoma" w:hAnsi="Tahoma"/>
      <w:szCs w:val="20"/>
    </w:rPr>
  </w:style>
  <w:style w:type="character" w:customStyle="1" w:styleId="created">
    <w:name w:val="created"/>
    <w:basedOn w:val="DefaultParagraphFont"/>
    <w:rsid w:val="00C81726"/>
  </w:style>
  <w:style w:type="character" w:customStyle="1" w:styleId="changed">
    <w:name w:val="changed"/>
    <w:basedOn w:val="DefaultParagraphFont"/>
    <w:rsid w:val="00C81726"/>
  </w:style>
  <w:style w:type="character" w:customStyle="1" w:styleId="article-author-name">
    <w:name w:val="article-author-name"/>
    <w:basedOn w:val="DefaultParagraphFont"/>
    <w:rsid w:val="00C81726"/>
  </w:style>
  <w:style w:type="character" w:customStyle="1" w:styleId="bioexcerpt">
    <w:name w:val="bio_excerpt"/>
    <w:basedOn w:val="DefaultParagraphFont"/>
    <w:rsid w:val="00C81726"/>
  </w:style>
  <w:style w:type="character" w:customStyle="1" w:styleId="commentcount">
    <w:name w:val="comment_count"/>
    <w:basedOn w:val="DefaultParagraphFont"/>
    <w:rsid w:val="00C81726"/>
  </w:style>
  <w:style w:type="character" w:customStyle="1" w:styleId="searchtermshighlighted">
    <w:name w:val="searchtermshighlighted"/>
    <w:basedOn w:val="DefaultParagraphFont"/>
    <w:rsid w:val="00C81726"/>
  </w:style>
  <w:style w:type="character" w:customStyle="1" w:styleId="contributornametrigger">
    <w:name w:val="contributornametrigger"/>
    <w:basedOn w:val="DefaultParagraphFont"/>
    <w:rsid w:val="00C81726"/>
  </w:style>
  <w:style w:type="character" w:customStyle="1" w:styleId="bylinepipe">
    <w:name w:val="bylinepipe"/>
    <w:basedOn w:val="DefaultParagraphFont"/>
    <w:rsid w:val="00C81726"/>
  </w:style>
  <w:style w:type="character" w:customStyle="1" w:styleId="lucenesearchresulturlb">
    <w:name w:val="lucene_search_result_url_b"/>
    <w:basedOn w:val="DefaultParagraphFont"/>
    <w:rsid w:val="00C81726"/>
  </w:style>
  <w:style w:type="character" w:customStyle="1" w:styleId="faculty-title">
    <w:name w:val="faculty-title"/>
    <w:basedOn w:val="DefaultParagraphFont"/>
    <w:rsid w:val="00C81726"/>
  </w:style>
  <w:style w:type="character" w:customStyle="1" w:styleId="count">
    <w:name w:val="count"/>
    <w:basedOn w:val="DefaultParagraphFont"/>
    <w:rsid w:val="00C81726"/>
  </w:style>
  <w:style w:type="character" w:customStyle="1" w:styleId="volume">
    <w:name w:val="volume"/>
    <w:basedOn w:val="DefaultParagraphFont"/>
    <w:rsid w:val="00C81726"/>
  </w:style>
  <w:style w:type="character" w:customStyle="1" w:styleId="issue">
    <w:name w:val="issue"/>
    <w:basedOn w:val="DefaultParagraphFont"/>
    <w:rsid w:val="00C81726"/>
  </w:style>
  <w:style w:type="character" w:customStyle="1" w:styleId="pages">
    <w:name w:val="pages"/>
    <w:basedOn w:val="DefaultParagraphFont"/>
    <w:rsid w:val="00C81726"/>
  </w:style>
  <w:style w:type="character" w:customStyle="1" w:styleId="field-content">
    <w:name w:val="field-content"/>
    <w:basedOn w:val="DefaultParagraphFont"/>
    <w:rsid w:val="00C81726"/>
  </w:style>
  <w:style w:type="character" w:customStyle="1" w:styleId="person">
    <w:name w:val="person"/>
    <w:basedOn w:val="DefaultParagraphFont"/>
    <w:rsid w:val="00C81726"/>
  </w:style>
  <w:style w:type="character" w:customStyle="1" w:styleId="corresponding">
    <w:name w:val="corresponding"/>
    <w:basedOn w:val="DefaultParagraphFont"/>
    <w:rsid w:val="00C81726"/>
  </w:style>
  <w:style w:type="character" w:customStyle="1" w:styleId="entry-date">
    <w:name w:val="entry-date"/>
    <w:basedOn w:val="DefaultParagraphFont"/>
    <w:rsid w:val="00C81726"/>
  </w:style>
  <w:style w:type="paragraph" w:customStyle="1" w:styleId="entry-meta">
    <w:name w:val="entry-meta"/>
    <w:basedOn w:val="Normal"/>
    <w:rsid w:val="00C81726"/>
    <w:pPr>
      <w:spacing w:before="100" w:beforeAutospacing="1" w:after="100" w:afterAutospacing="1"/>
    </w:pPr>
    <w:rPr>
      <w:rFonts w:ascii="Tahoma" w:hAnsi="Tahoma"/>
      <w:szCs w:val="20"/>
    </w:rPr>
  </w:style>
  <w:style w:type="character" w:customStyle="1" w:styleId="post-time">
    <w:name w:val="post-time"/>
    <w:basedOn w:val="DefaultParagraphFont"/>
    <w:rsid w:val="00C81726"/>
  </w:style>
  <w:style w:type="character" w:customStyle="1" w:styleId="post-category">
    <w:name w:val="post-category"/>
    <w:basedOn w:val="DefaultParagraphFont"/>
    <w:rsid w:val="00C81726"/>
  </w:style>
  <w:style w:type="character" w:customStyle="1" w:styleId="post-author">
    <w:name w:val="post-author"/>
    <w:basedOn w:val="DefaultParagraphFont"/>
    <w:rsid w:val="00C81726"/>
  </w:style>
  <w:style w:type="character" w:customStyle="1" w:styleId="A10">
    <w:name w:val="A10"/>
    <w:uiPriority w:val="99"/>
    <w:rsid w:val="00C81726"/>
    <w:rPr>
      <w:rFonts w:cs="MS Mincho"/>
      <w:color w:val="000000"/>
      <w:sz w:val="11"/>
      <w:szCs w:val="11"/>
    </w:rPr>
  </w:style>
  <w:style w:type="paragraph" w:customStyle="1" w:styleId="Pa10">
    <w:name w:val="Pa10"/>
    <w:basedOn w:val="Default"/>
    <w:next w:val="Default"/>
    <w:uiPriority w:val="99"/>
    <w:rsid w:val="00C81726"/>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C81726"/>
    <w:pPr>
      <w:widowControl w:val="0"/>
      <w:spacing w:line="241" w:lineRule="atLeast"/>
    </w:pPr>
    <w:rPr>
      <w:rFonts w:ascii="Verdana" w:eastAsiaTheme="minorEastAsia" w:hAnsi="Verdana" w:cs="Cambria"/>
      <w:color w:val="auto"/>
    </w:rPr>
  </w:style>
  <w:style w:type="character" w:customStyle="1" w:styleId="A9">
    <w:name w:val="A9"/>
    <w:uiPriority w:val="99"/>
    <w:rsid w:val="00C81726"/>
    <w:rPr>
      <w:rFonts w:cs="MS Mincho"/>
      <w:color w:val="000000"/>
      <w:sz w:val="14"/>
      <w:szCs w:val="14"/>
    </w:rPr>
  </w:style>
  <w:style w:type="paragraph" w:customStyle="1" w:styleId="articledetails">
    <w:name w:val="articledetails"/>
    <w:basedOn w:val="Normal"/>
    <w:rsid w:val="00C81726"/>
    <w:pPr>
      <w:spacing w:before="100" w:beforeAutospacing="1" w:after="100" w:afterAutospacing="1"/>
    </w:pPr>
    <w:rPr>
      <w:rFonts w:ascii="Tahoma" w:hAnsi="Tahoma"/>
      <w:szCs w:val="20"/>
    </w:rPr>
  </w:style>
  <w:style w:type="character" w:customStyle="1" w:styleId="posted-and-updated">
    <w:name w:val="posted-and-updated"/>
    <w:basedOn w:val="DefaultParagraphFont"/>
    <w:rsid w:val="00C81726"/>
  </w:style>
  <w:style w:type="paragraph" w:customStyle="1" w:styleId="aff">
    <w:name w:val="aff"/>
    <w:basedOn w:val="Normal"/>
    <w:rsid w:val="00C81726"/>
    <w:pPr>
      <w:spacing w:before="100" w:beforeAutospacing="1" w:after="100" w:afterAutospacing="1"/>
    </w:pPr>
    <w:rPr>
      <w:rFonts w:ascii="Tahoma" w:hAnsi="Tahoma"/>
      <w:szCs w:val="20"/>
    </w:rPr>
  </w:style>
  <w:style w:type="character" w:customStyle="1" w:styleId="entry-author">
    <w:name w:val="entry-author"/>
    <w:basedOn w:val="DefaultParagraphFont"/>
    <w:rsid w:val="00C81726"/>
  </w:style>
  <w:style w:type="character" w:customStyle="1" w:styleId="entry-author-name">
    <w:name w:val="entry-author-name"/>
    <w:basedOn w:val="DefaultParagraphFont"/>
    <w:rsid w:val="00C81726"/>
  </w:style>
  <w:style w:type="character" w:customStyle="1" w:styleId="arial11">
    <w:name w:val="arial_11"/>
    <w:basedOn w:val="DefaultParagraphFont"/>
    <w:rsid w:val="00C81726"/>
  </w:style>
  <w:style w:type="character" w:customStyle="1" w:styleId="contrib-degrees">
    <w:name w:val="contrib-degrees"/>
    <w:basedOn w:val="DefaultParagraphFont"/>
    <w:rsid w:val="00C81726"/>
  </w:style>
  <w:style w:type="character" w:customStyle="1" w:styleId="contrib-on-behalf-of">
    <w:name w:val="contrib-on-behalf-of"/>
    <w:basedOn w:val="DefaultParagraphFont"/>
    <w:rsid w:val="00C81726"/>
  </w:style>
  <w:style w:type="character" w:customStyle="1" w:styleId="pubtime">
    <w:name w:val="pubtime"/>
    <w:basedOn w:val="DefaultParagraphFont"/>
    <w:rsid w:val="00C81726"/>
  </w:style>
  <w:style w:type="character" w:customStyle="1" w:styleId="time">
    <w:name w:val="time"/>
    <w:basedOn w:val="DefaultParagraphFont"/>
    <w:rsid w:val="00C81726"/>
  </w:style>
  <w:style w:type="character" w:customStyle="1" w:styleId="fbcommentscount">
    <w:name w:val="fb_comments_count"/>
    <w:basedOn w:val="DefaultParagraphFont"/>
    <w:rsid w:val="00C81726"/>
  </w:style>
  <w:style w:type="character" w:customStyle="1" w:styleId="stsharethiscustom">
    <w:name w:val="st_sharethis_custom"/>
    <w:basedOn w:val="DefaultParagraphFont"/>
    <w:rsid w:val="00C81726"/>
  </w:style>
  <w:style w:type="paragraph" w:customStyle="1" w:styleId="permalinkable">
    <w:name w:val="permalinkable"/>
    <w:basedOn w:val="Normal"/>
    <w:rsid w:val="00C81726"/>
    <w:pPr>
      <w:spacing w:before="100" w:beforeAutospacing="1" w:after="100" w:afterAutospacing="1"/>
    </w:pPr>
    <w:rPr>
      <w:rFonts w:ascii="Tahoma" w:hAnsi="Tahoma"/>
      <w:szCs w:val="20"/>
    </w:rPr>
  </w:style>
  <w:style w:type="character" w:customStyle="1" w:styleId="post-date">
    <w:name w:val="post-date"/>
    <w:basedOn w:val="DefaultParagraphFont"/>
    <w:rsid w:val="00C81726"/>
  </w:style>
  <w:style w:type="character" w:customStyle="1" w:styleId="link-external">
    <w:name w:val="link-external"/>
    <w:basedOn w:val="DefaultParagraphFont"/>
    <w:rsid w:val="00C81726"/>
  </w:style>
  <w:style w:type="character" w:customStyle="1" w:styleId="articleauthor">
    <w:name w:val="article_author"/>
    <w:basedOn w:val="DefaultParagraphFont"/>
    <w:rsid w:val="00C81726"/>
  </w:style>
  <w:style w:type="character" w:customStyle="1" w:styleId="articleissue">
    <w:name w:val="article_issue"/>
    <w:basedOn w:val="DefaultParagraphFont"/>
    <w:rsid w:val="00C81726"/>
  </w:style>
  <w:style w:type="character" w:customStyle="1" w:styleId="a-size-large">
    <w:name w:val="a-size-large"/>
    <w:basedOn w:val="DefaultParagraphFont"/>
    <w:rsid w:val="00C81726"/>
  </w:style>
  <w:style w:type="character" w:customStyle="1" w:styleId="a-size-medium">
    <w:name w:val="a-size-medium"/>
    <w:basedOn w:val="DefaultParagraphFont"/>
    <w:rsid w:val="00C81726"/>
  </w:style>
  <w:style w:type="character" w:customStyle="1" w:styleId="contribution">
    <w:name w:val="contribution"/>
    <w:basedOn w:val="DefaultParagraphFont"/>
    <w:rsid w:val="00C81726"/>
  </w:style>
  <w:style w:type="character" w:customStyle="1" w:styleId="a-color-secondary">
    <w:name w:val="a-color-secondary"/>
    <w:basedOn w:val="DefaultParagraphFont"/>
    <w:rsid w:val="00C81726"/>
  </w:style>
  <w:style w:type="paragraph" w:customStyle="1" w:styleId="sbyline">
    <w:name w:val="sbyline"/>
    <w:basedOn w:val="Normal"/>
    <w:rsid w:val="00C81726"/>
    <w:pPr>
      <w:spacing w:before="100" w:beforeAutospacing="1" w:after="100" w:afterAutospacing="1"/>
    </w:pPr>
    <w:rPr>
      <w:rFonts w:ascii="Tahoma" w:hAnsi="Tahoma"/>
      <w:szCs w:val="20"/>
    </w:rPr>
  </w:style>
  <w:style w:type="character" w:customStyle="1" w:styleId="ui-author">
    <w:name w:val="ui-author"/>
    <w:basedOn w:val="DefaultParagraphFont"/>
    <w:rsid w:val="00C81726"/>
  </w:style>
  <w:style w:type="character" w:customStyle="1" w:styleId="ui-staffline">
    <w:name w:val="ui-staffline"/>
    <w:basedOn w:val="DefaultParagraphFont"/>
    <w:rsid w:val="00C81726"/>
  </w:style>
  <w:style w:type="paragraph" w:customStyle="1" w:styleId="promotion-tag-p">
    <w:name w:val="promotion-tag-p"/>
    <w:basedOn w:val="Normal"/>
    <w:rsid w:val="00C81726"/>
    <w:pPr>
      <w:spacing w:before="100" w:beforeAutospacing="1" w:after="100" w:afterAutospacing="1"/>
    </w:pPr>
    <w:rPr>
      <w:rFonts w:ascii="Tahoma" w:hAnsi="Tahoma"/>
      <w:szCs w:val="20"/>
    </w:rPr>
  </w:style>
  <w:style w:type="paragraph" w:customStyle="1" w:styleId="heading">
    <w:name w:val="heading"/>
    <w:basedOn w:val="Normal"/>
    <w:rsid w:val="00C81726"/>
    <w:pPr>
      <w:spacing w:before="100" w:beforeAutospacing="1" w:after="100" w:afterAutospacing="1"/>
    </w:pPr>
    <w:rPr>
      <w:rFonts w:ascii="Tahoma" w:hAnsi="Tahoma"/>
      <w:szCs w:val="20"/>
    </w:rPr>
  </w:style>
  <w:style w:type="character" w:customStyle="1" w:styleId="value">
    <w:name w:val="value"/>
    <w:basedOn w:val="DefaultParagraphFont"/>
    <w:rsid w:val="00C81726"/>
  </w:style>
  <w:style w:type="character" w:customStyle="1" w:styleId="specialissuelabel">
    <w:name w:val="specialissuelabel"/>
    <w:basedOn w:val="DefaultParagraphFont"/>
    <w:rsid w:val="00C81726"/>
  </w:style>
  <w:style w:type="character" w:customStyle="1" w:styleId="referencediv">
    <w:name w:val="referencediv"/>
    <w:basedOn w:val="DefaultParagraphFont"/>
    <w:rsid w:val="00C81726"/>
  </w:style>
  <w:style w:type="character" w:customStyle="1" w:styleId="wp-smiley">
    <w:name w:val="wp-smiley"/>
    <w:basedOn w:val="DefaultParagraphFont"/>
    <w:rsid w:val="00C81726"/>
  </w:style>
  <w:style w:type="character" w:customStyle="1" w:styleId="meta-prep">
    <w:name w:val="meta-prep"/>
    <w:basedOn w:val="DefaultParagraphFont"/>
    <w:rsid w:val="00C81726"/>
  </w:style>
  <w:style w:type="character" w:customStyle="1" w:styleId="artjournal">
    <w:name w:val="art_journal"/>
    <w:basedOn w:val="DefaultParagraphFont"/>
    <w:rsid w:val="00C81726"/>
  </w:style>
  <w:style w:type="character" w:customStyle="1" w:styleId="artdatevolumeissuepart">
    <w:name w:val="art_datevolumeissuepart"/>
    <w:basedOn w:val="DefaultParagraphFont"/>
    <w:rsid w:val="00C81726"/>
  </w:style>
  <w:style w:type="character" w:customStyle="1" w:styleId="artpages">
    <w:name w:val="art_pages"/>
    <w:basedOn w:val="DefaultParagraphFont"/>
    <w:rsid w:val="00C81726"/>
  </w:style>
  <w:style w:type="character" w:customStyle="1" w:styleId="singlehighlightclass">
    <w:name w:val="single_highlight_class"/>
    <w:basedOn w:val="DefaultParagraphFont"/>
    <w:rsid w:val="00C81726"/>
  </w:style>
  <w:style w:type="character" w:customStyle="1" w:styleId="degree">
    <w:name w:val="degree"/>
    <w:basedOn w:val="DefaultParagraphFont"/>
    <w:rsid w:val="00C81726"/>
  </w:style>
  <w:style w:type="character" w:customStyle="1" w:styleId="major">
    <w:name w:val="major"/>
    <w:basedOn w:val="DefaultParagraphFont"/>
    <w:rsid w:val="00C81726"/>
  </w:style>
  <w:style w:type="character" w:customStyle="1" w:styleId="authors">
    <w:name w:val="authors"/>
    <w:basedOn w:val="DefaultParagraphFont"/>
    <w:rsid w:val="00C81726"/>
  </w:style>
  <w:style w:type="character" w:customStyle="1" w:styleId="views">
    <w:name w:val="views"/>
    <w:basedOn w:val="DefaultParagraphFont"/>
    <w:rsid w:val="00C81726"/>
  </w:style>
  <w:style w:type="character" w:customStyle="1" w:styleId="stmainservices">
    <w:name w:val="stmainservices"/>
    <w:basedOn w:val="DefaultParagraphFont"/>
    <w:rsid w:val="00C81726"/>
  </w:style>
  <w:style w:type="character" w:customStyle="1" w:styleId="stbubblehcount">
    <w:name w:val="stbubble_hcount"/>
    <w:basedOn w:val="DefaultParagraphFont"/>
    <w:rsid w:val="00C81726"/>
  </w:style>
  <w:style w:type="paragraph" w:customStyle="1" w:styleId="Document">
    <w:name w:val="_Document"/>
    <w:basedOn w:val="Default"/>
    <w:next w:val="Default"/>
    <w:uiPriority w:val="99"/>
    <w:rsid w:val="00C81726"/>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C81726"/>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C81726"/>
    <w:pPr>
      <w:widowControl w:val="0"/>
    </w:pPr>
    <w:rPr>
      <w:rFonts w:ascii="AKDPE C+ Utopia" w:eastAsiaTheme="minorEastAsia" w:hAnsi="AKDPE C+ Utopia" w:cs="Cambria"/>
      <w:color w:val="auto"/>
    </w:rPr>
  </w:style>
  <w:style w:type="paragraph" w:customStyle="1" w:styleId="collapsed-hide">
    <w:name w:val="collapsed-hide"/>
    <w:basedOn w:val="Normal"/>
    <w:rsid w:val="00C81726"/>
    <w:pPr>
      <w:spacing w:before="100" w:beforeAutospacing="1" w:after="100" w:afterAutospacing="1"/>
    </w:pPr>
    <w:rPr>
      <w:rFonts w:ascii="Tahoma" w:hAnsi="Tahoma"/>
      <w:szCs w:val="20"/>
    </w:rPr>
  </w:style>
  <w:style w:type="paragraph" w:customStyle="1" w:styleId="Pa7">
    <w:name w:val="Pa7"/>
    <w:basedOn w:val="Default"/>
    <w:next w:val="Default"/>
    <w:uiPriority w:val="99"/>
    <w:rsid w:val="00C81726"/>
    <w:pPr>
      <w:widowControl w:val="0"/>
      <w:spacing w:line="211" w:lineRule="atLeast"/>
    </w:pPr>
    <w:rPr>
      <w:rFonts w:ascii="Courier New" w:eastAsiaTheme="minorEastAsia" w:hAnsi="Courier New" w:cs="Cambria"/>
      <w:color w:val="auto"/>
    </w:rPr>
  </w:style>
  <w:style w:type="paragraph" w:customStyle="1" w:styleId="odd">
    <w:name w:val="odd"/>
    <w:basedOn w:val="Normal"/>
    <w:rsid w:val="00C81726"/>
    <w:pPr>
      <w:spacing w:before="100" w:beforeAutospacing="1" w:after="100" w:afterAutospacing="1"/>
    </w:pPr>
    <w:rPr>
      <w:rFonts w:ascii="Tahoma" w:hAnsi="Tahoma"/>
      <w:szCs w:val="20"/>
    </w:rPr>
  </w:style>
  <w:style w:type="character" w:customStyle="1" w:styleId="article-date">
    <w:name w:val="article-date"/>
    <w:basedOn w:val="DefaultParagraphFont"/>
    <w:rsid w:val="00C81726"/>
  </w:style>
  <w:style w:type="character" w:customStyle="1" w:styleId="article-author">
    <w:name w:val="article-author"/>
    <w:basedOn w:val="DefaultParagraphFont"/>
    <w:rsid w:val="00C81726"/>
  </w:style>
  <w:style w:type="character" w:customStyle="1" w:styleId="tolocaltime">
    <w:name w:val="tolocaltime"/>
    <w:basedOn w:val="DefaultParagraphFont"/>
    <w:rsid w:val="00C81726"/>
  </w:style>
  <w:style w:type="character" w:customStyle="1" w:styleId="pb-byline">
    <w:name w:val="pb-byline"/>
    <w:basedOn w:val="DefaultParagraphFont"/>
    <w:rsid w:val="00C81726"/>
  </w:style>
  <w:style w:type="character" w:customStyle="1" w:styleId="pb-timestamp">
    <w:name w:val="pb-timestamp"/>
    <w:basedOn w:val="DefaultParagraphFont"/>
    <w:rsid w:val="00C81726"/>
  </w:style>
  <w:style w:type="paragraph" w:customStyle="1" w:styleId="Pa8">
    <w:name w:val="Pa8"/>
    <w:basedOn w:val="Default"/>
    <w:next w:val="Default"/>
    <w:uiPriority w:val="99"/>
    <w:rsid w:val="00C81726"/>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C81726"/>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C81726"/>
  </w:style>
  <w:style w:type="character" w:customStyle="1" w:styleId="even">
    <w:name w:val="even"/>
    <w:basedOn w:val="DefaultParagraphFont"/>
    <w:rsid w:val="00C81726"/>
  </w:style>
  <w:style w:type="paragraph" w:customStyle="1" w:styleId="volissue">
    <w:name w:val="volissue"/>
    <w:basedOn w:val="Normal"/>
    <w:rsid w:val="00C81726"/>
    <w:pPr>
      <w:spacing w:before="100" w:beforeAutospacing="1" w:after="100" w:afterAutospacing="1"/>
    </w:pPr>
    <w:rPr>
      <w:rFonts w:ascii="Tahoma" w:hAnsi="Tahoma"/>
      <w:szCs w:val="20"/>
    </w:rPr>
  </w:style>
  <w:style w:type="character" w:customStyle="1" w:styleId="view-count">
    <w:name w:val="view-count"/>
    <w:basedOn w:val="DefaultParagraphFont"/>
    <w:rsid w:val="00C81726"/>
  </w:style>
  <w:style w:type="character" w:customStyle="1" w:styleId="tChar">
    <w:name w:val="t Char"/>
    <w:rsid w:val="00C81726"/>
    <w:rPr>
      <w:rFonts w:ascii="Georgia" w:eastAsia="Times New Roman" w:hAnsi="Georgia" w:cs="Calibri"/>
      <w:b/>
      <w:lang w:val="x-none" w:eastAsia="x-none"/>
    </w:rPr>
  </w:style>
  <w:style w:type="paragraph" w:customStyle="1" w:styleId="BoldUnderlineChar20">
    <w:name w:val="BoldUnderline Char2"/>
    <w:link w:val="BoldUnderlineChar2Char"/>
    <w:rsid w:val="00C81726"/>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C81726"/>
    <w:rPr>
      <w:rFonts w:ascii="Times New Roman" w:eastAsia="Times New Roman" w:hAnsi="Times New Roman" w:cs="Times New Roman"/>
      <w:b/>
      <w:sz w:val="20"/>
      <w:szCs w:val="24"/>
      <w:u w:val="single"/>
    </w:rPr>
  </w:style>
  <w:style w:type="character" w:customStyle="1" w:styleId="UnderlineCharChar4">
    <w:name w:val="Underline Char Char4"/>
    <w:rsid w:val="00C81726"/>
    <w:rPr>
      <w:szCs w:val="24"/>
      <w:u w:val="single"/>
      <w:lang w:val="en-US" w:eastAsia="en-US" w:bidi="ar-SA"/>
    </w:rPr>
  </w:style>
  <w:style w:type="character" w:customStyle="1" w:styleId="BoldUnderlineCharChar3">
    <w:name w:val="BoldUnderline Char Char3"/>
    <w:rsid w:val="00C81726"/>
    <w:rPr>
      <w:b/>
      <w:szCs w:val="24"/>
      <w:u w:val="single"/>
      <w:lang w:val="en-US" w:eastAsia="en-US" w:bidi="ar-SA"/>
    </w:rPr>
  </w:style>
  <w:style w:type="character" w:customStyle="1" w:styleId="BoldUnderlineCharChar2">
    <w:name w:val="BoldUnderline Char Char2"/>
    <w:rsid w:val="00C81726"/>
    <w:rPr>
      <w:b/>
      <w:szCs w:val="24"/>
      <w:u w:val="single"/>
      <w:lang w:val="en-US" w:eastAsia="en-US" w:bidi="ar-SA"/>
    </w:rPr>
  </w:style>
  <w:style w:type="paragraph" w:customStyle="1" w:styleId="UnderlineCard0">
    <w:name w:val="UnderlineCard"/>
    <w:basedOn w:val="Heading3"/>
    <w:link w:val="UnderlineCardChar"/>
    <w:qFormat/>
    <w:rsid w:val="00C81726"/>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C81726"/>
    <w:rPr>
      <w:rFonts w:ascii="Calibri" w:eastAsia="Calibri" w:hAnsi="Calibri" w:cs="Times New Roman"/>
      <w:bCs/>
      <w:sz w:val="20"/>
      <w:szCs w:val="20"/>
      <w:u w:val="single"/>
      <w:lang w:val="x-none" w:eastAsia="x-none"/>
    </w:rPr>
  </w:style>
  <w:style w:type="character" w:customStyle="1" w:styleId="5Notunderlined">
    <w:name w:val="5 Not underlined"/>
    <w:rsid w:val="00C81726"/>
    <w:rPr>
      <w:rFonts w:ascii="Times New Roman" w:hAnsi="Times New Roman"/>
      <w:sz w:val="16"/>
    </w:rPr>
  </w:style>
  <w:style w:type="character" w:customStyle="1" w:styleId="volume-issue">
    <w:name w:val="volume-issue"/>
    <w:rsid w:val="00C81726"/>
    <w:rPr>
      <w:rFonts w:cs="Times New Roman"/>
    </w:rPr>
  </w:style>
  <w:style w:type="character" w:customStyle="1" w:styleId="i">
    <w:name w:val="i"/>
    <w:basedOn w:val="DefaultParagraphFont"/>
    <w:uiPriority w:val="99"/>
    <w:rsid w:val="00C81726"/>
  </w:style>
  <w:style w:type="character" w:customStyle="1" w:styleId="storytext">
    <w:name w:val="storytext"/>
    <w:basedOn w:val="DefaultParagraphFont"/>
    <w:rsid w:val="00C81726"/>
  </w:style>
  <w:style w:type="character" w:customStyle="1" w:styleId="heading3char0">
    <w:name w:val="heading3char"/>
    <w:rsid w:val="00C81726"/>
  </w:style>
  <w:style w:type="character" w:customStyle="1" w:styleId="boldness1">
    <w:name w:val="boldness1"/>
    <w:rsid w:val="00C81726"/>
  </w:style>
  <w:style w:type="paragraph" w:customStyle="1" w:styleId="Cardd">
    <w:name w:val="Cardd"/>
    <w:basedOn w:val="Normal"/>
    <w:uiPriority w:val="4"/>
    <w:qFormat/>
    <w:rsid w:val="00C81726"/>
    <w:pPr>
      <w:ind w:left="288" w:right="288"/>
    </w:pPr>
  </w:style>
  <w:style w:type="paragraph" w:customStyle="1" w:styleId="document0">
    <w:name w:val="document"/>
    <w:basedOn w:val="Normal"/>
    <w:rsid w:val="00C81726"/>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C81726"/>
    <w:rPr>
      <w:rFonts w:cs="Arial"/>
      <w:bCs/>
      <w:szCs w:val="26"/>
      <w:u w:val="single"/>
      <w:lang w:val="en-US" w:eastAsia="en-US" w:bidi="ar-SA"/>
    </w:rPr>
  </w:style>
  <w:style w:type="character" w:customStyle="1" w:styleId="current-selection">
    <w:name w:val="current-selection"/>
    <w:basedOn w:val="DefaultParagraphFont"/>
    <w:rsid w:val="00C81726"/>
  </w:style>
  <w:style w:type="character" w:customStyle="1" w:styleId="a2">
    <w:name w:val="_"/>
    <w:basedOn w:val="DefaultParagraphFont"/>
    <w:rsid w:val="00C81726"/>
  </w:style>
  <w:style w:type="paragraph" w:customStyle="1" w:styleId="Shrink6">
    <w:name w:val="Shrink 6"/>
    <w:basedOn w:val="Normal"/>
    <w:qFormat/>
    <w:rsid w:val="00C81726"/>
    <w:rPr>
      <w:rFonts w:eastAsia="Calibri" w:cs="Times New Roman"/>
      <w:sz w:val="12"/>
    </w:rPr>
  </w:style>
  <w:style w:type="character" w:customStyle="1" w:styleId="messagecontent">
    <w:name w:val="message_content"/>
    <w:rsid w:val="00C81726"/>
  </w:style>
  <w:style w:type="character" w:customStyle="1" w:styleId="StyleUnderlineChar">
    <w:name w:val="Style Underline Char"/>
    <w:basedOn w:val="DefaultParagraphFont"/>
    <w:rsid w:val="00C81726"/>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C8172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C81726"/>
    <w:rPr>
      <w:rFonts w:ascii="Calibri" w:eastAsia="Times New Roman" w:hAnsi="Calibri" w:cs="Arial"/>
      <w:b/>
      <w:kern w:val="32"/>
      <w:sz w:val="24"/>
      <w:szCs w:val="32"/>
      <w:u w:val="single"/>
    </w:rPr>
  </w:style>
  <w:style w:type="character" w:customStyle="1" w:styleId="twelptblackblack1">
    <w:name w:val="twelptblackblack1"/>
    <w:basedOn w:val="DefaultParagraphFont"/>
    <w:rsid w:val="00C81726"/>
    <w:rPr>
      <w:rFonts w:ascii="Verdana" w:hAnsi="Verdana" w:hint="default"/>
      <w:color w:val="000000"/>
      <w:sz w:val="16"/>
      <w:szCs w:val="16"/>
    </w:rPr>
  </w:style>
  <w:style w:type="character" w:customStyle="1" w:styleId="Heading3CharCharCharChar1">
    <w:name w:val="Heading 3 Char Char Char Char1"/>
    <w:rsid w:val="00C81726"/>
    <w:rPr>
      <w:rFonts w:cs="Arial"/>
      <w:bCs/>
      <w:szCs w:val="26"/>
      <w:u w:val="single"/>
      <w:lang w:val="en-US" w:eastAsia="en-US" w:bidi="ar-SA"/>
    </w:rPr>
  </w:style>
  <w:style w:type="paragraph" w:customStyle="1" w:styleId="conintrotext">
    <w:name w:val="conintrotext"/>
    <w:basedOn w:val="Normal"/>
    <w:uiPriority w:val="99"/>
    <w:rsid w:val="00C81726"/>
    <w:pPr>
      <w:spacing w:before="100" w:beforeAutospacing="1" w:after="100" w:afterAutospacing="1"/>
    </w:pPr>
    <w:rPr>
      <w:rFonts w:eastAsia="Times New Roman"/>
      <w:sz w:val="24"/>
    </w:rPr>
  </w:style>
  <w:style w:type="character" w:customStyle="1" w:styleId="comment-body">
    <w:name w:val="comment-body"/>
    <w:rsid w:val="00C81726"/>
  </w:style>
  <w:style w:type="character" w:customStyle="1" w:styleId="UnderlineCharCharChar1">
    <w:name w:val="Underline Char Char Char1"/>
    <w:rsid w:val="00C8172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C8172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C81726"/>
    <w:rPr>
      <w:rFonts w:asciiTheme="minorHAnsi" w:eastAsia="MS Mincho" w:hAnsiTheme="minorHAnsi" w:cstheme="minorBidi"/>
      <w:b/>
      <w:u w:val="single"/>
    </w:rPr>
  </w:style>
  <w:style w:type="character" w:customStyle="1" w:styleId="mw-headline">
    <w:name w:val="mw-headline"/>
    <w:rsid w:val="00C81726"/>
  </w:style>
  <w:style w:type="character" w:customStyle="1" w:styleId="flagicon">
    <w:name w:val="flagicon"/>
    <w:rsid w:val="00C81726"/>
  </w:style>
  <w:style w:type="paragraph" w:customStyle="1" w:styleId="assert">
    <w:name w:val="assert"/>
    <w:basedOn w:val="Normal"/>
    <w:uiPriority w:val="99"/>
    <w:rsid w:val="00C81726"/>
    <w:pPr>
      <w:spacing w:before="100" w:beforeAutospacing="1" w:after="100" w:afterAutospacing="1"/>
    </w:pPr>
    <w:rPr>
      <w:rFonts w:eastAsia="Times New Roman"/>
      <w:sz w:val="24"/>
    </w:rPr>
  </w:style>
  <w:style w:type="character" w:customStyle="1" w:styleId="apturelink">
    <w:name w:val="apturelink"/>
    <w:rsid w:val="00C81726"/>
  </w:style>
  <w:style w:type="character" w:customStyle="1" w:styleId="apturelinkicon">
    <w:name w:val="apturelinkicon"/>
    <w:rsid w:val="00C81726"/>
  </w:style>
  <w:style w:type="paragraph" w:customStyle="1" w:styleId="Default1">
    <w:name w:val="Default1"/>
    <w:basedOn w:val="Default"/>
    <w:next w:val="Default"/>
    <w:uiPriority w:val="99"/>
    <w:rsid w:val="00C81726"/>
    <w:rPr>
      <w:color w:val="auto"/>
    </w:rPr>
  </w:style>
  <w:style w:type="paragraph" w:customStyle="1" w:styleId="center">
    <w:name w:val="center"/>
    <w:basedOn w:val="Normal"/>
    <w:uiPriority w:val="99"/>
    <w:rsid w:val="00C81726"/>
    <w:pPr>
      <w:spacing w:before="100" w:beforeAutospacing="1" w:after="100" w:afterAutospacing="1"/>
    </w:pPr>
    <w:rPr>
      <w:rFonts w:eastAsia="Times New Roman"/>
      <w:sz w:val="24"/>
    </w:rPr>
  </w:style>
  <w:style w:type="character" w:customStyle="1" w:styleId="LittleChar">
    <w:name w:val="Little Char"/>
    <w:link w:val="Little"/>
    <w:rsid w:val="00C81726"/>
    <w:rPr>
      <w:rFonts w:ascii="Garamond" w:eastAsia="Times New Roman" w:hAnsi="Garamond" w:cs="Calibri"/>
    </w:rPr>
  </w:style>
  <w:style w:type="character" w:customStyle="1" w:styleId="UnderlineChar1Char">
    <w:name w:val="Underline Char1 Char"/>
    <w:rsid w:val="00C8172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C8172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C81726"/>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C8172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C81726"/>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C8172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C81726"/>
    <w:rPr>
      <w:rFonts w:asciiTheme="minorHAnsi" w:eastAsia="MS Mincho" w:hAnsiTheme="minorHAnsi" w:cstheme="minorBidi"/>
      <w:b/>
      <w:u w:val="single"/>
    </w:rPr>
  </w:style>
  <w:style w:type="paragraph" w:customStyle="1" w:styleId="CardBody">
    <w:name w:val="Card Body"/>
    <w:basedOn w:val="Normal"/>
    <w:link w:val="CardBodyChar"/>
    <w:rsid w:val="00C81726"/>
    <w:rPr>
      <w:rFonts w:eastAsia="Times New Roman"/>
    </w:rPr>
  </w:style>
  <w:style w:type="character" w:customStyle="1" w:styleId="CardBodyChar">
    <w:name w:val="Card Body Char"/>
    <w:link w:val="CardBody"/>
    <w:rsid w:val="00C81726"/>
    <w:rPr>
      <w:rFonts w:ascii="Calibri" w:eastAsia="Times New Roman" w:hAnsi="Calibri" w:cs="Calibri"/>
    </w:rPr>
  </w:style>
  <w:style w:type="character" w:customStyle="1" w:styleId="ptitleinside">
    <w:name w:val="p_title_inside"/>
    <w:rsid w:val="00C81726"/>
  </w:style>
  <w:style w:type="paragraph" w:customStyle="1" w:styleId="StyleBoldandUnderlineChar11ptBorderSinglesolidline">
    <w:name w:val="Style Bold and Underline Char + 11 pt Border: : (Single solid line..."/>
    <w:link w:val="StyleBoldandUnderlineChar11ptBorderSinglesolidlineChar"/>
    <w:rsid w:val="00C81726"/>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C81726"/>
    <w:rPr>
      <w:rFonts w:eastAsia="Times New Roman"/>
      <w:b/>
      <w:bCs/>
      <w:szCs w:val="20"/>
      <w:u w:val="single"/>
      <w:bdr w:val="single" w:sz="4" w:space="0" w:color="auto"/>
    </w:rPr>
  </w:style>
  <w:style w:type="character" w:customStyle="1" w:styleId="Heading1CharChar1">
    <w:name w:val="Heading 1 Char Char1"/>
    <w:rsid w:val="00C81726"/>
    <w:rPr>
      <w:rFonts w:cs="Arial"/>
      <w:b/>
      <w:bCs/>
      <w:szCs w:val="32"/>
      <w:lang w:val="en-US" w:eastAsia="en-US" w:bidi="ar-SA"/>
    </w:rPr>
  </w:style>
  <w:style w:type="paragraph" w:customStyle="1" w:styleId="Indentation">
    <w:name w:val="Indentation"/>
    <w:basedOn w:val="Normal"/>
    <w:uiPriority w:val="99"/>
    <w:rsid w:val="00C81726"/>
    <w:pPr>
      <w:ind w:left="288" w:right="288"/>
    </w:pPr>
  </w:style>
  <w:style w:type="character" w:customStyle="1" w:styleId="StyleUnderlineCharChar9ptBold">
    <w:name w:val="Style Underline Char Char + 9 pt Bold"/>
    <w:rsid w:val="00C8172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C81726"/>
    <w:rPr>
      <w:rFonts w:eastAsia="Times New Roman"/>
      <w:u w:val="single"/>
    </w:rPr>
  </w:style>
  <w:style w:type="character" w:customStyle="1" w:styleId="StyleStyle4ArialNarrow9ptChar">
    <w:name w:val="Style Style4 + Arial Narrow 9 pt Char"/>
    <w:link w:val="StyleStyle4ArialNarrow9pt"/>
    <w:rsid w:val="00C81726"/>
    <w:rPr>
      <w:rFonts w:ascii="Calibri" w:eastAsia="Times New Roman" w:hAnsi="Calibri" w:cs="Calibri"/>
      <w:u w:val="single"/>
    </w:rPr>
  </w:style>
  <w:style w:type="paragraph" w:customStyle="1" w:styleId="StyleStyle4ArialNarrow9ptBold">
    <w:name w:val="Style Style4 + Arial Narrow 9 pt Bold"/>
    <w:basedOn w:val="Normal"/>
    <w:link w:val="StyleStyle4ArialNarrow9ptBoldChar"/>
    <w:rsid w:val="00C81726"/>
    <w:rPr>
      <w:rFonts w:eastAsia="Times New Roman"/>
      <w:b/>
      <w:bCs/>
      <w:u w:val="single"/>
    </w:rPr>
  </w:style>
  <w:style w:type="character" w:customStyle="1" w:styleId="StyleStyle4ArialNarrow9ptBoldChar">
    <w:name w:val="Style Style4 + Arial Narrow 9 pt Bold Char"/>
    <w:link w:val="StyleStyle4ArialNarrow9ptBold"/>
    <w:rsid w:val="00C81726"/>
    <w:rPr>
      <w:rFonts w:ascii="Calibri" w:eastAsia="Times New Roman" w:hAnsi="Calibri" w:cs="Calibri"/>
      <w:b/>
      <w:bCs/>
      <w:u w:val="single"/>
    </w:rPr>
  </w:style>
  <w:style w:type="character" w:customStyle="1" w:styleId="StyleBoldandUnderlineCharChar29pt">
    <w:name w:val="Style Bold and Underline Char Char2 + 9 pt"/>
    <w:rsid w:val="00C81726"/>
    <w:rPr>
      <w:rFonts w:ascii="Times New Roman" w:hAnsi="Times New Roman"/>
      <w:b/>
      <w:bCs/>
      <w:noProof w:val="0"/>
      <w:sz w:val="20"/>
      <w:u w:val="single"/>
    </w:rPr>
  </w:style>
  <w:style w:type="character" w:customStyle="1" w:styleId="StyleUnderlineCharChar19pt">
    <w:name w:val="Style Underline Char Char1 + 9 pt"/>
    <w:rsid w:val="00C8172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C8172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C81726"/>
    <w:rPr>
      <w:rFonts w:ascii="Georgia" w:eastAsia="Times New Roman" w:hAnsi="Georgia"/>
      <w:b/>
      <w:smallCaps/>
      <w:sz w:val="24"/>
      <w:szCs w:val="24"/>
      <w:u w:val="single"/>
    </w:rPr>
  </w:style>
  <w:style w:type="character" w:customStyle="1" w:styleId="CardTextCharChar">
    <w:name w:val="Card Text Char Char"/>
    <w:rsid w:val="00C81726"/>
    <w:rPr>
      <w:rFonts w:ascii="Times New Roman" w:eastAsia="Times New Roman" w:hAnsi="Times New Roman" w:cs="Times New Roman"/>
      <w:sz w:val="20"/>
      <w:szCs w:val="20"/>
    </w:rPr>
  </w:style>
  <w:style w:type="character" w:customStyle="1" w:styleId="citeChar1">
    <w:name w:val="cite Char"/>
    <w:locked/>
    <w:rsid w:val="00C81726"/>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C8172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C81726"/>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C81726"/>
    <w:rPr>
      <w:i/>
      <w:iCs/>
      <w:sz w:val="20"/>
      <w:u w:val="single"/>
    </w:rPr>
  </w:style>
  <w:style w:type="character" w:customStyle="1" w:styleId="HIGHLIGHT0">
    <w:name w:val="HIGHLIGHT"/>
    <w:uiPriority w:val="1"/>
    <w:rsid w:val="00C81726"/>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C81726"/>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C81726"/>
    <w:rPr>
      <w:rFonts w:ascii="Times New Roman" w:eastAsia="Times New Roman" w:hAnsi="Times New Roman" w:cs="Times New Roman"/>
      <w:b/>
      <w:sz w:val="28"/>
      <w:szCs w:val="24"/>
    </w:rPr>
  </w:style>
  <w:style w:type="character" w:customStyle="1" w:styleId="FifthChar">
    <w:name w:val="Fifth Char"/>
    <w:link w:val="Fifth"/>
    <w:rsid w:val="00C81726"/>
    <w:rPr>
      <w:rFonts w:ascii="Calibri" w:eastAsia="Calibri" w:hAnsi="Calibri" w:cs="Calibri"/>
    </w:rPr>
  </w:style>
  <w:style w:type="paragraph" w:customStyle="1" w:styleId="Third">
    <w:name w:val="Third"/>
    <w:basedOn w:val="Normal"/>
    <w:link w:val="ThirdChar"/>
    <w:rsid w:val="00C81726"/>
    <w:rPr>
      <w:rFonts w:eastAsia="Times New Roman"/>
      <w:b/>
      <w:u w:val="single"/>
      <w:lang w:val="x-none" w:eastAsia="x-none"/>
    </w:rPr>
  </w:style>
  <w:style w:type="character" w:customStyle="1" w:styleId="ThirdChar">
    <w:name w:val="Third Char"/>
    <w:link w:val="Third"/>
    <w:rsid w:val="00C81726"/>
    <w:rPr>
      <w:rFonts w:ascii="Calibri" w:eastAsia="Times New Roman" w:hAnsi="Calibri" w:cs="Calibri"/>
      <w:b/>
      <w:u w:val="single"/>
      <w:lang w:val="x-none" w:eastAsia="x-none"/>
    </w:rPr>
  </w:style>
  <w:style w:type="paragraph" w:customStyle="1" w:styleId="CharCharCharCharCharChar1CharCharCharCharChar">
    <w:name w:val="Char Char Char Char Char Char1 Char Char Char Char Char"/>
    <w:aliases w:val="Char Char2"/>
    <w:next w:val="Normal"/>
    <w:rsid w:val="00C8172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C81726"/>
    <w:rPr>
      <w:rFonts w:ascii="Times New Roman" w:eastAsia="Times New Roman" w:hAnsi="Times New Roman"/>
      <w:szCs w:val="24"/>
    </w:rPr>
  </w:style>
  <w:style w:type="character" w:customStyle="1" w:styleId="article-record-publication-volume-issue">
    <w:name w:val="article-record-publication-volume-issue"/>
    <w:rsid w:val="00C81726"/>
  </w:style>
  <w:style w:type="character" w:customStyle="1" w:styleId="NothingCharChar">
    <w:name w:val="Nothing Char Char"/>
    <w:link w:val="NothingCharCharChar"/>
    <w:rsid w:val="00C81726"/>
  </w:style>
  <w:style w:type="paragraph" w:customStyle="1" w:styleId="DebateUnderlineBoldChar">
    <w:name w:val="Debate Underline Bold Char"/>
    <w:basedOn w:val="Normal"/>
    <w:link w:val="DebateUnderlineBoldCharChar"/>
    <w:rsid w:val="00C81726"/>
    <w:pPr>
      <w:jc w:val="both"/>
    </w:pPr>
    <w:rPr>
      <w:rFonts w:eastAsia="Times New Roman"/>
      <w:b/>
      <w:u w:val="thick"/>
    </w:rPr>
  </w:style>
  <w:style w:type="character" w:customStyle="1" w:styleId="DebateUnderlineBoldCharChar">
    <w:name w:val="Debate Underline Bold Char Char"/>
    <w:link w:val="DebateUnderlineBoldChar"/>
    <w:rsid w:val="00C81726"/>
    <w:rPr>
      <w:rFonts w:ascii="Calibri" w:eastAsia="Times New Roman" w:hAnsi="Calibri" w:cs="Calibri"/>
      <w:b/>
      <w:u w:val="thick"/>
    </w:rPr>
  </w:style>
  <w:style w:type="character" w:customStyle="1" w:styleId="resultbodyblack">
    <w:name w:val="resultbodyblack"/>
    <w:rsid w:val="00C81726"/>
    <w:rPr>
      <w:rFonts w:cs="Times New Roman"/>
    </w:rPr>
  </w:style>
  <w:style w:type="paragraph" w:customStyle="1" w:styleId="bloctitles">
    <w:name w:val="bloc titles"/>
    <w:basedOn w:val="Heading1"/>
    <w:next w:val="Normal"/>
    <w:link w:val="bloctitlesChar"/>
    <w:autoRedefine/>
    <w:rsid w:val="00C81726"/>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C81726"/>
    <w:rPr>
      <w:rFonts w:ascii="Calibri" w:eastAsia="Malgun Gothic" w:hAnsi="Calibri" w:cs="Arial"/>
      <w:b/>
      <w:sz w:val="28"/>
      <w:szCs w:val="32"/>
      <w:u w:val="single"/>
    </w:rPr>
  </w:style>
  <w:style w:type="paragraph" w:customStyle="1" w:styleId="CiteSmallText">
    <w:name w:val="Cite Small Text"/>
    <w:basedOn w:val="Normal"/>
    <w:uiPriority w:val="99"/>
    <w:rsid w:val="00C81726"/>
    <w:pPr>
      <w:widowControl w:val="0"/>
      <w:spacing w:after="200"/>
    </w:pPr>
    <w:rPr>
      <w:rFonts w:ascii="Helvetica Neue" w:hAnsi="Helvetica Neue"/>
      <w:b/>
      <w:sz w:val="18"/>
    </w:rPr>
  </w:style>
  <w:style w:type="character" w:customStyle="1" w:styleId="3TagCite">
    <w:name w:val="3 Tag/Cite"/>
    <w:rsid w:val="00C81726"/>
    <w:rPr>
      <w:rFonts w:ascii="Times New Roman" w:hAnsi="Times New Roman"/>
      <w:b/>
    </w:rPr>
  </w:style>
  <w:style w:type="character" w:customStyle="1" w:styleId="4Qualifications">
    <w:name w:val="4 Qualifications"/>
    <w:rsid w:val="00C81726"/>
    <w:rPr>
      <w:rFonts w:ascii="Times New Roman" w:hAnsi="Times New Roman"/>
      <w:sz w:val="19"/>
    </w:rPr>
  </w:style>
  <w:style w:type="character" w:customStyle="1" w:styleId="6Underlined">
    <w:name w:val="6 Underlined"/>
    <w:rsid w:val="00C81726"/>
    <w:rPr>
      <w:rFonts w:ascii="Times New Roman" w:hAnsi="Times New Roman"/>
      <w:b/>
      <w:sz w:val="21"/>
      <w:u w:val="single"/>
    </w:rPr>
  </w:style>
  <w:style w:type="paragraph" w:customStyle="1" w:styleId="Cards1CharChar">
    <w:name w:val="Cards1 Char Char"/>
    <w:basedOn w:val="Normal"/>
    <w:link w:val="Cards1CharCharChar"/>
    <w:rsid w:val="00C81726"/>
    <w:pPr>
      <w:autoSpaceDE w:val="0"/>
      <w:autoSpaceDN w:val="0"/>
      <w:adjustRightInd w:val="0"/>
      <w:ind w:left="432" w:right="432"/>
      <w:jc w:val="both"/>
    </w:pPr>
    <w:rPr>
      <w:lang w:val="x-none"/>
    </w:rPr>
  </w:style>
  <w:style w:type="character" w:customStyle="1" w:styleId="Cards1CharCharChar">
    <w:name w:val="Cards1 Char Char Char"/>
    <w:link w:val="Cards1CharChar"/>
    <w:rsid w:val="00C81726"/>
    <w:rPr>
      <w:rFonts w:ascii="Calibri" w:hAnsi="Calibri" w:cs="Calibri"/>
      <w:lang w:val="x-none"/>
    </w:rPr>
  </w:style>
  <w:style w:type="character" w:customStyle="1" w:styleId="UnderlineCharCharCharCharCharCharCharChar">
    <w:name w:val="Underline Char Char Char Char Char Char Char Char"/>
    <w:link w:val="UnderlineCharCharCharCharCharCharChar"/>
    <w:rsid w:val="00C81726"/>
    <w:rPr>
      <w:u w:val="single"/>
    </w:rPr>
  </w:style>
  <w:style w:type="paragraph" w:customStyle="1" w:styleId="UnderlineCharCharCharCharCharCharChar">
    <w:name w:val="Underline Char Char Char Char Char Char Char"/>
    <w:basedOn w:val="Normal"/>
    <w:link w:val="UnderlineCharCharCharCharCharCharCharChar"/>
    <w:rsid w:val="00C81726"/>
    <w:rPr>
      <w:rFonts w:asciiTheme="minorHAnsi" w:hAnsiTheme="minorHAnsi" w:cstheme="minorBidi"/>
      <w:u w:val="single"/>
    </w:rPr>
  </w:style>
  <w:style w:type="paragraph" w:customStyle="1" w:styleId="CitesCharChar">
    <w:name w:val="Cites Char Char"/>
    <w:next w:val="Normal"/>
    <w:link w:val="CitesCharCharChar"/>
    <w:rsid w:val="00C81726"/>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C81726"/>
    <w:rPr>
      <w:rFonts w:ascii="Times New Roman" w:eastAsia="Times New Roman" w:hAnsi="Times New Roman" w:cs="Times New Roman"/>
      <w:sz w:val="20"/>
      <w:szCs w:val="24"/>
    </w:rPr>
  </w:style>
  <w:style w:type="character" w:customStyle="1" w:styleId="nohighlighting">
    <w:name w:val="no highlighting"/>
    <w:rsid w:val="00C8172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C81726"/>
    <w:rPr>
      <w:rFonts w:ascii="Cambria" w:hAnsi="Cambria" w:hint="default"/>
      <w:sz w:val="21"/>
      <w:u w:val="single"/>
    </w:rPr>
  </w:style>
  <w:style w:type="paragraph" w:customStyle="1" w:styleId="Swag">
    <w:name w:val="Swag"/>
    <w:basedOn w:val="Normal"/>
    <w:link w:val="SwagChar"/>
    <w:qFormat/>
    <w:rsid w:val="00C81726"/>
    <w:rPr>
      <w:color w:val="0000FF"/>
      <w:sz w:val="12"/>
      <w:u w:val="single"/>
    </w:rPr>
  </w:style>
  <w:style w:type="character" w:customStyle="1" w:styleId="SwagChar">
    <w:name w:val="Swag Char"/>
    <w:link w:val="Swag"/>
    <w:rsid w:val="00C81726"/>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C81726"/>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C81726"/>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C81726"/>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C81726"/>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C81726"/>
    <w:rPr>
      <w:rFonts w:ascii="Garamond" w:eastAsia="MS Mincho" w:hAnsi="Garamond"/>
    </w:rPr>
  </w:style>
  <w:style w:type="character" w:customStyle="1" w:styleId="StyleStyleCardTextLeft-075Right0Char">
    <w:name w:val="Style Style Card Text + Left:  -0.75&quot; + Right:  0&quot; Char"/>
    <w:link w:val="StyleStyleCardTextLeft-075Right0"/>
    <w:rsid w:val="00C81726"/>
    <w:rPr>
      <w:rFonts w:ascii="Garamond" w:eastAsia="MS Mincho" w:hAnsi="Garamond" w:cs="Calibri"/>
    </w:rPr>
  </w:style>
  <w:style w:type="character" w:customStyle="1" w:styleId="CharChar61">
    <w:name w:val="Char Char61"/>
    <w:rsid w:val="00C81726"/>
    <w:rPr>
      <w:rFonts w:cs="Arial"/>
      <w:bCs/>
      <w:sz w:val="16"/>
      <w:szCs w:val="26"/>
      <w:lang w:val="en-US" w:eastAsia="en-US" w:bidi="ar-SA"/>
    </w:rPr>
  </w:style>
  <w:style w:type="character" w:customStyle="1" w:styleId="ListBulletChar">
    <w:name w:val="List Bullet Char"/>
    <w:link w:val="ListBullet"/>
    <w:uiPriority w:val="99"/>
    <w:rsid w:val="00C81726"/>
    <w:rPr>
      <w:rFonts w:ascii="Calibri" w:eastAsia="Calibri" w:hAnsi="Calibri" w:cs="Calibri"/>
    </w:rPr>
  </w:style>
  <w:style w:type="paragraph" w:customStyle="1" w:styleId="subhead10">
    <w:name w:val="subhead1"/>
    <w:basedOn w:val="Normal"/>
    <w:uiPriority w:val="99"/>
    <w:rsid w:val="00C81726"/>
    <w:pPr>
      <w:spacing w:before="100" w:beforeAutospacing="1" w:after="100" w:afterAutospacing="1"/>
    </w:pPr>
    <w:rPr>
      <w:rFonts w:eastAsia="Times New Roman"/>
      <w:sz w:val="24"/>
    </w:rPr>
  </w:style>
  <w:style w:type="character" w:customStyle="1" w:styleId="styledate">
    <w:name w:val="styledate"/>
    <w:rsid w:val="00C81726"/>
  </w:style>
  <w:style w:type="character" w:customStyle="1" w:styleId="BoldandUnderlineChar1">
    <w:name w:val="Bold and Underline Char1"/>
    <w:rsid w:val="00C81726"/>
    <w:rPr>
      <w:b/>
      <w:szCs w:val="24"/>
      <w:u w:val="single"/>
      <w:lang w:val="en-US" w:eastAsia="en-US" w:bidi="ar-SA"/>
    </w:rPr>
  </w:style>
  <w:style w:type="character" w:customStyle="1" w:styleId="BoldandUnderlineChar1Char2">
    <w:name w:val="Bold and Underline Char1 Char2"/>
    <w:rsid w:val="00C81726"/>
    <w:rPr>
      <w:b/>
      <w:szCs w:val="24"/>
      <w:u w:val="single"/>
      <w:lang w:val="en-US" w:eastAsia="en-US" w:bidi="ar-SA"/>
    </w:rPr>
  </w:style>
  <w:style w:type="character" w:customStyle="1" w:styleId="BoldandUnderlineCharChar1">
    <w:name w:val="Bold and Underline Char Char1"/>
    <w:rsid w:val="00C81726"/>
    <w:rPr>
      <w:b/>
      <w:szCs w:val="24"/>
      <w:u w:val="single"/>
      <w:lang w:val="en-US" w:eastAsia="en-US" w:bidi="ar-SA"/>
    </w:rPr>
  </w:style>
  <w:style w:type="character" w:customStyle="1" w:styleId="BoldandUnderlineChar6">
    <w:name w:val="Bold and Underline Char6"/>
    <w:rsid w:val="00C81726"/>
    <w:rPr>
      <w:b/>
      <w:szCs w:val="24"/>
      <w:u w:val="single"/>
      <w:lang w:val="en-US" w:eastAsia="en-US" w:bidi="ar-SA"/>
    </w:rPr>
  </w:style>
  <w:style w:type="character" w:customStyle="1" w:styleId="title-link-wrapper">
    <w:name w:val="title-link-wrapper"/>
    <w:rsid w:val="00C81726"/>
  </w:style>
  <w:style w:type="character" w:customStyle="1" w:styleId="medium-font">
    <w:name w:val="medium-font"/>
    <w:rsid w:val="00C81726"/>
  </w:style>
  <w:style w:type="paragraph" w:customStyle="1" w:styleId="abstract">
    <w:name w:val="abstract"/>
    <w:basedOn w:val="Normal"/>
    <w:uiPriority w:val="99"/>
    <w:rsid w:val="00C81726"/>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C81726"/>
    <w:rPr>
      <w:rFonts w:eastAsia="Times New Roman"/>
      <w:b/>
      <w:bCs/>
      <w:u w:val="single"/>
    </w:rPr>
  </w:style>
  <w:style w:type="character" w:customStyle="1" w:styleId="StyleUnderlineChar11ptBold2Char">
    <w:name w:val="Style Underline Char + 11 pt Bold2 Char"/>
    <w:link w:val="StyleUnderlineChar11ptBold2"/>
    <w:rsid w:val="00C81726"/>
    <w:rPr>
      <w:rFonts w:ascii="Calibri" w:eastAsia="Times New Roman" w:hAnsi="Calibri" w:cs="Calibri"/>
      <w:b/>
      <w:bCs/>
      <w:u w:val="single"/>
    </w:rPr>
  </w:style>
  <w:style w:type="character" w:customStyle="1" w:styleId="ReallySamllTextChar">
    <w:name w:val="ReallySamllText Char"/>
    <w:rsid w:val="00C81726"/>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C81726"/>
    <w:rPr>
      <w:rFonts w:eastAsia="Times New Roman"/>
      <w:u w:val="single"/>
    </w:rPr>
  </w:style>
  <w:style w:type="character" w:customStyle="1" w:styleId="StyleStyleUnderlineTimesNewRoman11ptChar">
    <w:name w:val="Style Style Underline + Times New Roman + 11 pt Char"/>
    <w:link w:val="StyleStyleUnderlineTimesNewRoman11pt"/>
    <w:rsid w:val="00C81726"/>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C81726"/>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C81726"/>
    <w:rPr>
      <w:rFonts w:ascii="Calibri" w:eastAsia="Times New Roman" w:hAnsi="Calibri" w:cs="Calibri"/>
      <w:u w:val="single"/>
    </w:rPr>
  </w:style>
  <w:style w:type="character" w:customStyle="1" w:styleId="style10">
    <w:name w:val="style1"/>
    <w:rsid w:val="00C81726"/>
  </w:style>
  <w:style w:type="character" w:customStyle="1" w:styleId="pmtermsel">
    <w:name w:val="pmtermsel"/>
    <w:rsid w:val="00C81726"/>
  </w:style>
  <w:style w:type="character" w:customStyle="1" w:styleId="showipapr">
    <w:name w:val="show_ipapr"/>
    <w:rsid w:val="00C81726"/>
  </w:style>
  <w:style w:type="character" w:customStyle="1" w:styleId="dnindex">
    <w:name w:val="dnindex"/>
    <w:rsid w:val="00C81726"/>
  </w:style>
  <w:style w:type="character" w:customStyle="1" w:styleId="23">
    <w:name w:val="23"/>
    <w:rsid w:val="00C81726"/>
    <w:rPr>
      <w:rFonts w:ascii="Times New Roman" w:hAnsi="Times New Roman" w:cs="Arial"/>
      <w:bCs/>
      <w:sz w:val="20"/>
      <w:u w:val="single"/>
      <w:lang w:val="en-US" w:eastAsia="en-US" w:bidi="ar-SA"/>
    </w:rPr>
  </w:style>
  <w:style w:type="character" w:customStyle="1" w:styleId="33">
    <w:name w:val="33"/>
    <w:rsid w:val="00C81726"/>
    <w:rPr>
      <w:rFonts w:ascii="Times New Roman" w:hAnsi="Times New Roman" w:cs="Arial"/>
      <w:b/>
      <w:bCs/>
      <w:sz w:val="20"/>
      <w:u w:val="single"/>
      <w:lang w:val="en-US" w:eastAsia="en-US" w:bidi="ar-SA"/>
    </w:rPr>
  </w:style>
  <w:style w:type="character" w:customStyle="1" w:styleId="55">
    <w:name w:val="55"/>
    <w:rsid w:val="00C81726"/>
    <w:rPr>
      <w:rFonts w:cs="Arial"/>
      <w:bCs/>
      <w:sz w:val="20"/>
      <w:u w:val="single"/>
      <w:lang w:val="en-US" w:eastAsia="en-US" w:bidi="ar-SA"/>
    </w:rPr>
  </w:style>
  <w:style w:type="character" w:customStyle="1" w:styleId="authoraffil">
    <w:name w:val="authoraffil"/>
    <w:rsid w:val="00C81726"/>
  </w:style>
  <w:style w:type="character" w:customStyle="1" w:styleId="CharChar8">
    <w:name w:val="Char Char8"/>
    <w:rsid w:val="00C81726"/>
    <w:rPr>
      <w:rFonts w:ascii="Georgia" w:eastAsia="Times New Roman" w:hAnsi="Georgia"/>
      <w:b/>
      <w:bCs/>
      <w:sz w:val="30"/>
      <w:szCs w:val="28"/>
      <w:u w:val="single"/>
    </w:rPr>
  </w:style>
  <w:style w:type="character" w:customStyle="1" w:styleId="FontStyle13">
    <w:name w:val="Font Style13"/>
    <w:uiPriority w:val="99"/>
    <w:rsid w:val="00C81726"/>
    <w:rPr>
      <w:rFonts w:ascii="Constantia" w:hAnsi="Constantia" w:cs="Constantia"/>
      <w:sz w:val="18"/>
      <w:szCs w:val="18"/>
    </w:rPr>
  </w:style>
  <w:style w:type="character" w:customStyle="1" w:styleId="TagsCharCharCharChar">
    <w:name w:val="Tags Char Char Char Char"/>
    <w:rsid w:val="00C81726"/>
    <w:rPr>
      <w:rFonts w:ascii="Times New Roman" w:eastAsia="Times New Roman" w:hAnsi="Times New Roman" w:cs="Times New Roman"/>
      <w:b/>
      <w:sz w:val="24"/>
      <w:szCs w:val="24"/>
    </w:rPr>
  </w:style>
  <w:style w:type="character" w:customStyle="1" w:styleId="Citation1Char">
    <w:name w:val="Citation1 Char"/>
    <w:link w:val="Citation10"/>
    <w:locked/>
    <w:rsid w:val="00C81726"/>
    <w:rPr>
      <w:rFonts w:ascii="Georgia" w:hAnsi="Georgia"/>
      <w:b/>
      <w:u w:val="single"/>
    </w:rPr>
  </w:style>
  <w:style w:type="paragraph" w:customStyle="1" w:styleId="Citation10">
    <w:name w:val="Citation1"/>
    <w:basedOn w:val="Normal"/>
    <w:link w:val="Citation1Char"/>
    <w:qFormat/>
    <w:rsid w:val="00C81726"/>
    <w:rPr>
      <w:rFonts w:ascii="Georgia" w:hAnsi="Georgia" w:cstheme="minorBidi"/>
      <w:b/>
      <w:u w:val="single"/>
    </w:rPr>
  </w:style>
  <w:style w:type="character" w:customStyle="1" w:styleId="TaglineChar">
    <w:name w:val="Tagline Char"/>
    <w:link w:val="Tagline0"/>
    <w:locked/>
    <w:rsid w:val="00C81726"/>
    <w:rPr>
      <w:rFonts w:ascii="Georgia" w:hAnsi="Georgia"/>
      <w:b/>
    </w:rPr>
  </w:style>
  <w:style w:type="paragraph" w:customStyle="1" w:styleId="Tagline0">
    <w:name w:val="Tagline"/>
    <w:basedOn w:val="Normal"/>
    <w:link w:val="TaglineChar"/>
    <w:qFormat/>
    <w:rsid w:val="00C81726"/>
    <w:rPr>
      <w:rFonts w:ascii="Georgia" w:hAnsi="Georgia" w:cstheme="minorBidi"/>
      <w:b/>
    </w:rPr>
  </w:style>
  <w:style w:type="paragraph" w:customStyle="1" w:styleId="NothingCharCharChar">
    <w:name w:val="Nothing Char Char Char"/>
    <w:link w:val="NothingCharChar"/>
    <w:rsid w:val="00C81726"/>
    <w:pPr>
      <w:spacing w:after="0" w:line="240" w:lineRule="auto"/>
      <w:jc w:val="both"/>
    </w:pPr>
  </w:style>
  <w:style w:type="paragraph" w:customStyle="1" w:styleId="StyleLeft021">
    <w:name w:val="Style Left:  0.2&quot;1"/>
    <w:basedOn w:val="Normal"/>
    <w:uiPriority w:val="99"/>
    <w:rsid w:val="00C81726"/>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C81726"/>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C81726"/>
    <w:rPr>
      <w:rFonts w:ascii="Calibri" w:eastAsia="Times New Roman" w:hAnsi="Calibri"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C81726"/>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C81726"/>
    <w:rPr>
      <w:rFonts w:ascii="Calibri" w:eastAsia="Times New Roman" w:hAnsi="Calibri" w:cs="Calibri"/>
      <w:u w:val="single"/>
      <w:bdr w:val="single" w:sz="4" w:space="0" w:color="auto"/>
    </w:rPr>
  </w:style>
  <w:style w:type="character" w:customStyle="1" w:styleId="boldcitationChar">
    <w:name w:val="bold citation Char"/>
    <w:rsid w:val="00C81726"/>
    <w:rPr>
      <w:rFonts w:ascii="Arial" w:hAnsi="Arial"/>
      <w:b/>
      <w:sz w:val="28"/>
      <w:szCs w:val="24"/>
      <w:u w:val="thick"/>
      <w:lang w:val="en-US" w:eastAsia="en-US" w:bidi="ar-SA"/>
    </w:rPr>
  </w:style>
  <w:style w:type="paragraph" w:customStyle="1" w:styleId="BlockTitle20">
    <w:name w:val="Block Title #2"/>
    <w:basedOn w:val="Normal"/>
    <w:uiPriority w:val="99"/>
    <w:rsid w:val="00C81726"/>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C81726"/>
    <w:rPr>
      <w:b/>
    </w:rPr>
  </w:style>
  <w:style w:type="character" w:customStyle="1" w:styleId="BoldunderlineChar3">
    <w:name w:val="Bold/underline Char"/>
    <w:rsid w:val="00C81726"/>
    <w:rPr>
      <w:rFonts w:eastAsia="SimSun"/>
      <w:b/>
      <w:noProof w:val="0"/>
      <w:sz w:val="24"/>
      <w:szCs w:val="24"/>
      <w:u w:val="single"/>
      <w:lang w:val="en-US" w:eastAsia="zh-CN" w:bidi="ar-SA"/>
    </w:rPr>
  </w:style>
  <w:style w:type="character" w:customStyle="1" w:styleId="underlinetextchar0">
    <w:name w:val="underlinetextchar"/>
    <w:rsid w:val="00C81726"/>
  </w:style>
  <w:style w:type="character" w:customStyle="1" w:styleId="boldciteChar1">
    <w:name w:val="bold cite Char1"/>
    <w:rsid w:val="00C81726"/>
    <w:rPr>
      <w:b/>
      <w:sz w:val="28"/>
      <w:u w:val="thick" w:color="000000"/>
    </w:rPr>
  </w:style>
  <w:style w:type="character" w:customStyle="1" w:styleId="tagCharCharChar1">
    <w:name w:val="tag Char Char Char1"/>
    <w:rsid w:val="00C81726"/>
    <w:rPr>
      <w:b/>
      <w:sz w:val="24"/>
      <w:lang w:val="en-US" w:eastAsia="en-US" w:bidi="ar-SA"/>
    </w:rPr>
  </w:style>
  <w:style w:type="character" w:customStyle="1" w:styleId="underlinecardChar0">
    <w:name w:val="underline card Char"/>
    <w:rsid w:val="00C81726"/>
    <w:rPr>
      <w:rFonts w:ascii="Arial" w:hAnsi="Arial"/>
      <w:sz w:val="18"/>
      <w:szCs w:val="24"/>
      <w:u w:val="single"/>
      <w:lang w:val="en-US" w:eastAsia="en-US" w:bidi="ar-SA"/>
    </w:rPr>
  </w:style>
  <w:style w:type="paragraph" w:customStyle="1" w:styleId="date-comments">
    <w:name w:val="date-comments"/>
    <w:basedOn w:val="Normal"/>
    <w:uiPriority w:val="99"/>
    <w:rsid w:val="00C81726"/>
    <w:pPr>
      <w:spacing w:before="100" w:beforeAutospacing="1" w:after="100" w:afterAutospacing="1"/>
    </w:pPr>
    <w:rPr>
      <w:rFonts w:ascii="Times" w:hAnsi="Times"/>
      <w:szCs w:val="20"/>
    </w:rPr>
  </w:style>
  <w:style w:type="character" w:customStyle="1" w:styleId="articleauthor0">
    <w:name w:val="articleauthor"/>
    <w:rsid w:val="00C81726"/>
  </w:style>
  <w:style w:type="character" w:customStyle="1" w:styleId="bodysubtoc">
    <w:name w:val="bodysubtoc"/>
    <w:rsid w:val="00C81726"/>
  </w:style>
  <w:style w:type="character" w:customStyle="1" w:styleId="lefttitlesmaller">
    <w:name w:val="lefttitlesmaller"/>
    <w:rsid w:val="00C81726"/>
  </w:style>
  <w:style w:type="character" w:customStyle="1" w:styleId="mb">
    <w:name w:val="mb"/>
    <w:rsid w:val="00C81726"/>
  </w:style>
  <w:style w:type="character" w:customStyle="1" w:styleId="submitted-date">
    <w:name w:val="submitted-date"/>
    <w:rsid w:val="00C81726"/>
  </w:style>
  <w:style w:type="character" w:customStyle="1" w:styleId="submitted-time">
    <w:name w:val="submitted-time"/>
    <w:rsid w:val="00C81726"/>
  </w:style>
  <w:style w:type="character" w:customStyle="1" w:styleId="A20">
    <w:name w:val="A2"/>
    <w:uiPriority w:val="99"/>
    <w:rsid w:val="00C81726"/>
    <w:rPr>
      <w:rFonts w:ascii="Sabon LT Std" w:hAnsi="Sabon LT Std" w:cs="Sabon LT Std" w:hint="default"/>
      <w:color w:val="000000"/>
      <w:sz w:val="15"/>
      <w:szCs w:val="15"/>
    </w:rPr>
  </w:style>
  <w:style w:type="character" w:customStyle="1" w:styleId="searchword">
    <w:name w:val="searchword"/>
    <w:rsid w:val="00C81726"/>
  </w:style>
  <w:style w:type="paragraph" w:customStyle="1" w:styleId="Heading2Char2CharChar12">
    <w:name w:val="Heading 2 Char2 Char Char12"/>
    <w:aliases w:val="Char Char Char Char Char Char1 Char Char Char Char Char1,Char Char22"/>
    <w:next w:val="Normal"/>
    <w:uiPriority w:val="99"/>
    <w:rsid w:val="00C8172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C81726"/>
    <w:rPr>
      <w:rFonts w:ascii="Times New Roman" w:hAnsi="Times New Roman" w:cs="Times New Roman"/>
      <w:sz w:val="18"/>
      <w:szCs w:val="18"/>
    </w:rPr>
  </w:style>
  <w:style w:type="character" w:customStyle="1" w:styleId="bylines">
    <w:name w:val="bylines"/>
    <w:basedOn w:val="DefaultParagraphFont"/>
    <w:rsid w:val="00C81726"/>
  </w:style>
  <w:style w:type="character" w:customStyle="1" w:styleId="StyleStyleBoldUnderlineUnderlineIntenseEmphasis1apple-style-2">
    <w:name w:val="Style Style Bold UnderlineUnderlineIntense Emphasis1apple-style-...2"/>
    <w:basedOn w:val="DefaultParagraphFont"/>
    <w:rsid w:val="00C81726"/>
    <w:rPr>
      <w:b w:val="0"/>
      <w:bCs/>
      <w:sz w:val="22"/>
      <w:u w:val="single"/>
    </w:rPr>
  </w:style>
  <w:style w:type="character" w:customStyle="1" w:styleId="FontStyle57">
    <w:name w:val="Font Style57"/>
    <w:rsid w:val="00C81726"/>
    <w:rPr>
      <w:rFonts w:ascii="Georgia" w:hAnsi="Georgia" w:cs="Georgia"/>
      <w:b/>
      <w:bCs/>
      <w:sz w:val="14"/>
      <w:szCs w:val="14"/>
    </w:rPr>
  </w:style>
  <w:style w:type="character" w:customStyle="1" w:styleId="FontStyle89">
    <w:name w:val="Font Style89"/>
    <w:rsid w:val="00C81726"/>
    <w:rPr>
      <w:rFonts w:ascii="Times New Roman" w:hAnsi="Times New Roman" w:cs="Times New Roman"/>
      <w:b/>
      <w:bCs/>
      <w:smallCaps/>
      <w:spacing w:val="40"/>
      <w:sz w:val="16"/>
      <w:szCs w:val="16"/>
    </w:rPr>
  </w:style>
  <w:style w:type="character" w:customStyle="1" w:styleId="style3Char0">
    <w:name w:val="style 3 Char"/>
    <w:rsid w:val="00C81726"/>
    <w:rPr>
      <w:sz w:val="18"/>
      <w:szCs w:val="24"/>
      <w:lang w:val="en-US" w:eastAsia="en-US" w:bidi="ar-SA"/>
    </w:rPr>
  </w:style>
  <w:style w:type="paragraph" w:customStyle="1" w:styleId="003Cite">
    <w:name w:val="003Cite"/>
    <w:basedOn w:val="Normal"/>
    <w:rsid w:val="00C81726"/>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C81726"/>
    <w:pPr>
      <w:jc w:val="both"/>
    </w:pPr>
    <w:rPr>
      <w:b/>
      <w:color w:val="000000"/>
      <w:u w:val="single"/>
    </w:rPr>
  </w:style>
  <w:style w:type="character" w:customStyle="1" w:styleId="NormalBoldChar">
    <w:name w:val="Normal + Bold Char"/>
    <w:aliases w:val="Double Underline Char"/>
    <w:basedOn w:val="DefaultParagraphFont"/>
    <w:link w:val="NormalBold"/>
    <w:rsid w:val="00C81726"/>
    <w:rPr>
      <w:rFonts w:ascii="Calibri" w:hAnsi="Calibri" w:cs="Calibri"/>
      <w:b/>
      <w:color w:val="000000"/>
      <w:u w:val="single"/>
    </w:rPr>
  </w:style>
  <w:style w:type="paragraph" w:customStyle="1" w:styleId="StyleCards12ptThickunderline">
    <w:name w:val="Style Cards + 12 pt Thick underline"/>
    <w:basedOn w:val="Normal"/>
    <w:link w:val="StyleCards12ptThickunderlineChar2"/>
    <w:rsid w:val="00C81726"/>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C81726"/>
    <w:rPr>
      <w:rFonts w:ascii="Times New Roman" w:eastAsia="Times New Roman" w:hAnsi="Times New Roman" w:cs="Times New Roman"/>
      <w:sz w:val="24"/>
      <w:u w:val="thick"/>
      <w:lang w:val="x-none" w:eastAsia="x-none"/>
    </w:rPr>
  </w:style>
  <w:style w:type="character" w:customStyle="1" w:styleId="BlockHeadingsChar1">
    <w:name w:val="Block Headings Char1"/>
    <w:rsid w:val="00C81726"/>
    <w:rPr>
      <w:b/>
      <w:caps/>
    </w:rPr>
  </w:style>
  <w:style w:type="character" w:customStyle="1" w:styleId="Longcite">
    <w:name w:val="Longcite"/>
    <w:rsid w:val="00C81726"/>
    <w:rPr>
      <w:sz w:val="16"/>
    </w:rPr>
  </w:style>
  <w:style w:type="paragraph" w:customStyle="1" w:styleId="NormalUnderline0">
    <w:name w:val="Normal + Underline"/>
    <w:basedOn w:val="Normal"/>
    <w:link w:val="NormalUnderlineChar0"/>
    <w:rsid w:val="00C81726"/>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C81726"/>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C81726"/>
    <w:rPr>
      <w:rFonts w:ascii="Bookman Old Style" w:hAnsi="Bookman Old Style" w:cs="Bookman Old Style"/>
      <w:sz w:val="16"/>
      <w:szCs w:val="16"/>
    </w:rPr>
  </w:style>
  <w:style w:type="character" w:customStyle="1" w:styleId="FontStyle17">
    <w:name w:val="Font Style17"/>
    <w:uiPriority w:val="99"/>
    <w:rsid w:val="00C81726"/>
    <w:rPr>
      <w:rFonts w:ascii="Book Antiqua" w:hAnsi="Book Antiqua" w:cs="Book Antiqua"/>
      <w:i/>
      <w:iCs/>
      <w:spacing w:val="10"/>
      <w:sz w:val="22"/>
      <w:szCs w:val="22"/>
    </w:rPr>
  </w:style>
  <w:style w:type="character" w:customStyle="1" w:styleId="FontStyle329">
    <w:name w:val="Font Style329"/>
    <w:basedOn w:val="DefaultParagraphFont"/>
    <w:uiPriority w:val="99"/>
    <w:rsid w:val="00C81726"/>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C81726"/>
  </w:style>
  <w:style w:type="character" w:customStyle="1" w:styleId="DateTimeChar">
    <w:name w:val="DateTime Char"/>
    <w:basedOn w:val="DefaultParagraphFont"/>
    <w:link w:val="DateTime"/>
    <w:uiPriority w:val="4"/>
    <w:rsid w:val="00C81726"/>
    <w:rPr>
      <w:rFonts w:ascii="Calibri" w:hAnsi="Calibri" w:cs="Calibri"/>
    </w:rPr>
  </w:style>
  <w:style w:type="paragraph" w:customStyle="1" w:styleId="Lecture">
    <w:name w:val="Lecture"/>
    <w:next w:val="BodyText"/>
    <w:link w:val="LectureChar"/>
    <w:autoRedefine/>
    <w:uiPriority w:val="4"/>
    <w:qFormat/>
    <w:rsid w:val="00C81726"/>
    <w:pPr>
      <w:spacing w:after="0"/>
      <w:outlineLvl w:val="5"/>
    </w:pPr>
    <w:rPr>
      <w:rFonts w:ascii="Arial" w:hAnsi="Arial" w:cs="Arial"/>
      <w:spacing w:val="-10"/>
    </w:rPr>
  </w:style>
  <w:style w:type="character" w:customStyle="1" w:styleId="LectureChar">
    <w:name w:val="Lecture Char"/>
    <w:basedOn w:val="DateTimeChar"/>
    <w:link w:val="Lecture"/>
    <w:uiPriority w:val="4"/>
    <w:rsid w:val="00C81726"/>
    <w:rPr>
      <w:rFonts w:ascii="Arial" w:hAnsi="Arial" w:cs="Arial"/>
      <w:spacing w:val="-10"/>
    </w:rPr>
  </w:style>
  <w:style w:type="character" w:customStyle="1" w:styleId="m3262662096238345512gmail-style13ptbold">
    <w:name w:val="m_3262662096238345512gmail-style13ptbold"/>
    <w:basedOn w:val="DefaultParagraphFont"/>
    <w:rsid w:val="00C81726"/>
  </w:style>
  <w:style w:type="character" w:customStyle="1" w:styleId="m-8559461887574130099gmail-styleunderline">
    <w:name w:val="m_-8559461887574130099gmail-styleunderline"/>
    <w:basedOn w:val="DefaultParagraphFont"/>
    <w:rsid w:val="00C81726"/>
  </w:style>
  <w:style w:type="paragraph" w:styleId="NoSpacing">
    <w:name w:val="No Spacing"/>
    <w:link w:val="NoSpacingChar"/>
    <w:uiPriority w:val="1"/>
    <w:semiHidden/>
    <w:unhideWhenUsed/>
    <w:qFormat/>
    <w:rsid w:val="00C81726"/>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sa.gov/mission_pages/station/news/orbital_debris.html" TargetMode="External"/><Relationship Id="rId13" Type="http://schemas.openxmlformats.org/officeDocument/2006/relationships/hyperlink" Target="https://www.nature.com/articles/s41598-021-89909-7" TargetMode="External"/><Relationship Id="rId18" Type="http://schemas.openxmlformats.org/officeDocument/2006/relationships/hyperlink" Target="https://www.19fortyfive.com/2022/01/does-a-space-war-mean-a-nuclear-war/" TargetMode="External"/><Relationship Id="rId3" Type="http://schemas.openxmlformats.org/officeDocument/2006/relationships/styles" Target="styles.xml"/><Relationship Id="rId21" Type="http://schemas.openxmlformats.org/officeDocument/2006/relationships/hyperlink" Target="http://sce.sagepub.com" TargetMode="External"/><Relationship Id="rId7" Type="http://schemas.openxmlformats.org/officeDocument/2006/relationships/image" Target="media/image2.jpeg"/><Relationship Id="rId12" Type="http://schemas.openxmlformats.org/officeDocument/2006/relationships/hyperlink" Target="https://astrobites.org/2022/02/24/space-sustainability/" TargetMode="External"/><Relationship Id="rId17" Type="http://schemas.openxmlformats.org/officeDocument/2006/relationships/hyperlink" Target="https://www.iss.europa.eu/content/space-security-europe" TargetMode="Externa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yperlink" Target="https://metro.co.uk/2019/05/18/we-will-all-end-up-killing-each-other-and-one-nuclear-blast-could-do-it-9370115/"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sci-hub.se/10.1016/j.actaastro.2016.03.03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theintlscholar.com/periodical/12/14/2020/analysis-commercialization-space-risk-international-law-military-space-race"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nsiteam.com/social/wp-content/uploads/2018/08/SMA-White-Paper_Chinese-Persepectives-on-Space_-Aug-2018.pdf" TargetMode="External"/><Relationship Id="rId4" Type="http://schemas.openxmlformats.org/officeDocument/2006/relationships/settings" Target="settings.xml"/><Relationship Id="rId9" Type="http://schemas.openxmlformats.org/officeDocument/2006/relationships/hyperlink" Target="https://www.ncbi.nlm.nih.gov/pmc/articles/PMC7293599/" TargetMode="External"/><Relationship Id="rId14" Type="http://schemas.openxmlformats.org/officeDocument/2006/relationships/hyperlink" Target="https://aerospace.org/article/space-debris-101" TargetMode="External"/><Relationship Id="rId22" Type="http://schemas.openxmlformats.org/officeDocument/2006/relationships/hyperlink" Target="http://people.su.se/~jolso/HS-texter/shaltthou.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13812</Words>
  <Characters>78732</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4</cp:revision>
  <dcterms:created xsi:type="dcterms:W3CDTF">2022-04-10T16:59:00Z</dcterms:created>
  <dcterms:modified xsi:type="dcterms:W3CDTF">2022-04-11T14:03:00Z</dcterms:modified>
</cp:coreProperties>
</file>